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9C32F" w14:textId="77777777" w:rsidR="00335735" w:rsidRPr="007A4400" w:rsidRDefault="002A433B">
      <w:pPr>
        <w:pStyle w:val="Heading4"/>
        <w:keepNext w:val="0"/>
        <w:keepLines w:val="0"/>
        <w:spacing w:before="240" w:after="40" w:line="303" w:lineRule="auto"/>
        <w:jc w:val="center"/>
        <w:rPr>
          <w:rFonts w:eastAsia="Times New Roman" w:cs="Times New Roman"/>
          <w:b w:val="0"/>
          <w:color w:val="000000"/>
          <w:sz w:val="48"/>
          <w:szCs w:val="48"/>
        </w:rPr>
      </w:pPr>
      <w:bookmarkStart w:id="0" w:name="_6pu93eyysn0j" w:colFirst="0" w:colLast="0"/>
      <w:bookmarkEnd w:id="0"/>
      <w:r w:rsidRPr="007A4400">
        <w:rPr>
          <w:rFonts w:eastAsia="Times New Roman" w:cs="Times New Roman"/>
          <w:color w:val="000000"/>
          <w:sz w:val="48"/>
          <w:szCs w:val="48"/>
          <w:u w:val="single"/>
        </w:rPr>
        <w:t>Case</w:t>
      </w:r>
    </w:p>
    <w:p w14:paraId="4C61CA73" w14:textId="77777777" w:rsidR="00335735" w:rsidRPr="007A4400" w:rsidRDefault="002A433B">
      <w:pPr>
        <w:pStyle w:val="Heading3"/>
        <w:rPr>
          <w:rFonts w:eastAsia="Times New Roman" w:cs="Times New Roman"/>
          <w:b w:val="0"/>
          <w:color w:val="000000"/>
          <w:sz w:val="24"/>
        </w:rPr>
      </w:pPr>
      <w:bookmarkStart w:id="1" w:name="_fwq9ffacyhmb" w:colFirst="0" w:colLast="0"/>
      <w:bookmarkEnd w:id="1"/>
      <w:r w:rsidRPr="007A4400">
        <w:rPr>
          <w:rFonts w:eastAsia="Times New Roman" w:cs="Times New Roman"/>
          <w:color w:val="000000"/>
          <w:sz w:val="24"/>
        </w:rPr>
        <w:lastRenderedPageBreak/>
        <w:t>I negate resolved: The appropriation of outer space by private entities is unjust.</w:t>
      </w:r>
    </w:p>
    <w:p w14:paraId="5EA07897" w14:textId="77777777" w:rsidR="00335735" w:rsidRPr="007A4400" w:rsidRDefault="002A433B">
      <w:pPr>
        <w:pStyle w:val="Heading3"/>
        <w:rPr>
          <w:rFonts w:eastAsia="Times New Roman" w:cs="Times New Roman"/>
          <w:b w:val="0"/>
          <w:color w:val="999999"/>
        </w:rPr>
      </w:pPr>
      <w:r w:rsidRPr="007A4400">
        <w:rPr>
          <w:rFonts w:eastAsia="Times New Roman" w:cs="Times New Roman"/>
          <w:color w:val="000000"/>
          <w:szCs w:val="32"/>
        </w:rPr>
        <w:lastRenderedPageBreak/>
        <w:t>Framework</w:t>
      </w:r>
    </w:p>
    <w:p w14:paraId="4D3F1863" w14:textId="77777777" w:rsidR="00335735" w:rsidRPr="007A4400" w:rsidRDefault="002A433B">
      <w:pPr>
        <w:pStyle w:val="Heading4"/>
        <w:rPr>
          <w:rFonts w:eastAsia="Times New Roman" w:cs="Times New Roman"/>
          <w:b w:val="0"/>
          <w:color w:val="222222"/>
        </w:rPr>
      </w:pPr>
      <w:bookmarkStart w:id="2" w:name="_syfz0ys6xzle" w:colFirst="0" w:colLast="0"/>
      <w:bookmarkEnd w:id="2"/>
      <w:r w:rsidRPr="007A4400">
        <w:rPr>
          <w:rFonts w:eastAsia="Times New Roman" w:cs="Times New Roman"/>
          <w:color w:val="000000"/>
        </w:rPr>
        <w:t xml:space="preserve">The standard is: </w:t>
      </w:r>
      <w:r w:rsidRPr="007A4400">
        <w:rPr>
          <w:rFonts w:eastAsia="Times New Roman" w:cs="Times New Roman"/>
          <w:color w:val="222222"/>
          <w:sz w:val="24"/>
          <w:szCs w:val="24"/>
          <w:highlight w:val="white"/>
        </w:rPr>
        <w:t>Maximizing Negative Utilitarianism</w:t>
      </w:r>
    </w:p>
    <w:p w14:paraId="08977E83" w14:textId="77777777" w:rsidR="00335735" w:rsidRPr="007A4400" w:rsidRDefault="002A433B">
      <w:pPr>
        <w:rPr>
          <w:rFonts w:eastAsia="Times New Roman"/>
          <w:b/>
          <w:color w:val="222222"/>
          <w:sz w:val="24"/>
          <w:szCs w:val="24"/>
          <w:highlight w:val="white"/>
        </w:rPr>
      </w:pPr>
      <w:r w:rsidRPr="007A4400">
        <w:rPr>
          <w:rFonts w:eastAsia="Times New Roman"/>
          <w:b/>
          <w:color w:val="222222"/>
          <w:sz w:val="24"/>
          <w:szCs w:val="24"/>
          <w:highlight w:val="white"/>
        </w:rPr>
        <w:t xml:space="preserve">Prefer this because: </w:t>
      </w:r>
    </w:p>
    <w:p w14:paraId="36DD1453" w14:textId="77777777" w:rsidR="00335735" w:rsidRPr="007A4400" w:rsidRDefault="002A433B">
      <w:pPr>
        <w:rPr>
          <w:rFonts w:eastAsia="Times New Roman"/>
          <w:b/>
          <w:color w:val="222222"/>
          <w:sz w:val="24"/>
          <w:szCs w:val="24"/>
          <w:highlight w:val="white"/>
        </w:rPr>
      </w:pPr>
      <w:r w:rsidRPr="007A4400">
        <w:rPr>
          <w:rFonts w:eastAsia="Times New Roman"/>
          <w:b/>
          <w:color w:val="222222"/>
          <w:sz w:val="24"/>
          <w:szCs w:val="24"/>
          <w:highlight w:val="white"/>
        </w:rPr>
        <w:t xml:space="preserve">1] Negative Util is how the world functions </w:t>
      </w:r>
    </w:p>
    <w:p w14:paraId="5A61787C" w14:textId="77777777" w:rsidR="00335735" w:rsidRPr="007A4400" w:rsidRDefault="002A433B">
      <w:pPr>
        <w:keepLines/>
        <w:widowControl w:val="0"/>
        <w:spacing w:after="400" w:line="240" w:lineRule="auto"/>
        <w:rPr>
          <w:rFonts w:eastAsia="Times New Roman"/>
          <w:sz w:val="10"/>
          <w:szCs w:val="10"/>
        </w:rPr>
      </w:pPr>
      <w:r w:rsidRPr="007A4400">
        <w:rPr>
          <w:rFonts w:eastAsia="Times New Roman"/>
          <w:b/>
          <w:sz w:val="28"/>
          <w:szCs w:val="28"/>
        </w:rPr>
        <w:t>Herran 19</w:t>
      </w:r>
      <w:r w:rsidRPr="007A4400">
        <w:rPr>
          <w:rFonts w:eastAsia="Times New Roman"/>
          <w:sz w:val="10"/>
          <w:szCs w:val="10"/>
        </w:rPr>
        <w:t xml:space="preserve">[Manu Herran, programmer and associate at OPIS; </w:t>
      </w:r>
      <w:hyperlink r:id="rId5">
        <w:r w:rsidRPr="007A4400">
          <w:rPr>
            <w:rFonts w:eastAsia="Times New Roman"/>
            <w:color w:val="1155CC"/>
            <w:sz w:val="16"/>
            <w:szCs w:val="16"/>
            <w:u w:val="single"/>
          </w:rPr>
          <w:t>https://manuherran.com/thoughts-on-negative-utilitarianism/</w:t>
        </w:r>
      </w:hyperlink>
      <w:r w:rsidRPr="007A4400">
        <w:rPr>
          <w:rFonts w:eastAsia="Times New Roman"/>
          <w:sz w:val="10"/>
          <w:szCs w:val="10"/>
        </w:rPr>
        <w:t>]</w:t>
      </w:r>
      <w:r w:rsidRPr="007A4400">
        <w:rPr>
          <w:rFonts w:eastAsia="Times New Roman"/>
          <w:sz w:val="10"/>
          <w:szCs w:val="10"/>
        </w:rPr>
        <w:tab/>
        <w:t xml:space="preserve">To me, </w:t>
      </w:r>
      <w:r w:rsidRPr="007A4400">
        <w:rPr>
          <w:rFonts w:eastAsia="Times New Roman"/>
          <w:sz w:val="24"/>
          <w:szCs w:val="24"/>
          <w:highlight w:val="green"/>
        </w:rPr>
        <w:t>negative utilitarianism is</w:t>
      </w:r>
      <w:r w:rsidRPr="007A4400">
        <w:rPr>
          <w:rFonts w:eastAsia="Times New Roman"/>
          <w:sz w:val="10"/>
          <w:szCs w:val="10"/>
        </w:rPr>
        <w:t xml:space="preserve"> not just a normative ethical theory, but </w:t>
      </w:r>
      <w:r w:rsidRPr="007A4400">
        <w:rPr>
          <w:rFonts w:eastAsia="Times New Roman"/>
          <w:b/>
          <w:sz w:val="24"/>
          <w:szCs w:val="24"/>
          <w:highlight w:val="green"/>
        </w:rPr>
        <w:t>a response to the world as it really is</w:t>
      </w:r>
      <w:r w:rsidRPr="007A4400">
        <w:rPr>
          <w:rFonts w:eastAsia="Times New Roman"/>
          <w:sz w:val="10"/>
          <w:szCs w:val="10"/>
        </w:rPr>
        <w:t xml:space="preserve">. For example, </w:t>
      </w:r>
      <w:hyperlink r:id="rId6">
        <w:r w:rsidRPr="007A4400">
          <w:rPr>
            <w:rFonts w:eastAsia="Times New Roman"/>
            <w:sz w:val="10"/>
            <w:szCs w:val="10"/>
          </w:rPr>
          <w:t>here</w:t>
        </w:r>
      </w:hyperlink>
      <w:r w:rsidRPr="007A4400">
        <w:rPr>
          <w:rFonts w:eastAsia="Times New Roman"/>
          <w:sz w:val="10"/>
          <w:szCs w:val="10"/>
        </w:rPr>
        <w:t xml:space="preserve"> some wonder about how many ice creams are needed to equal the value of a life. But I do not think that </w:t>
      </w:r>
      <w:r w:rsidRPr="007A4400">
        <w:rPr>
          <w:rFonts w:eastAsia="Times New Roman"/>
          <w:sz w:val="24"/>
          <w:szCs w:val="24"/>
          <w:highlight w:val="green"/>
        </w:rPr>
        <w:t xml:space="preserve">people buy ice creams to </w:t>
      </w:r>
      <w:r w:rsidRPr="007A4400">
        <w:rPr>
          <w:rFonts w:eastAsia="Times New Roman"/>
          <w:sz w:val="10"/>
          <w:szCs w:val="10"/>
        </w:rPr>
        <w:t xml:space="preserve">enjoy, but they do (or they should) </w:t>
      </w:r>
      <w:r w:rsidRPr="007A4400">
        <w:rPr>
          <w:rFonts w:eastAsia="Times New Roman"/>
          <w:sz w:val="24"/>
          <w:szCs w:val="24"/>
          <w:highlight w:val="green"/>
        </w:rPr>
        <w:t xml:space="preserve">to prevent suffering, to be “above zero”. </w:t>
      </w:r>
      <w:r w:rsidRPr="007A4400">
        <w:rPr>
          <w:rFonts w:eastAsia="Times New Roman"/>
          <w:sz w:val="10"/>
          <w:szCs w:val="10"/>
        </w:rPr>
        <w:t xml:space="preserve">In my opinion, to be far above zero is just a precaution people take to prevent to be below zero. </w:t>
      </w:r>
      <w:r w:rsidRPr="007A4400">
        <w:rPr>
          <w:rFonts w:eastAsia="Times New Roman"/>
          <w:sz w:val="24"/>
          <w:szCs w:val="24"/>
          <w:highlight w:val="green"/>
        </w:rPr>
        <w:t>When someone is below zero in just one dimension</w:t>
      </w:r>
      <w:r w:rsidRPr="007A4400">
        <w:rPr>
          <w:rFonts w:eastAsia="Times New Roman"/>
          <w:sz w:val="10"/>
          <w:szCs w:val="10"/>
        </w:rPr>
        <w:t xml:space="preserve"> (sex, money, frienship, health…) and above in the others,</w:t>
      </w:r>
      <w:r w:rsidRPr="007A4400">
        <w:rPr>
          <w:rFonts w:eastAsia="Times New Roman"/>
          <w:sz w:val="24"/>
          <w:szCs w:val="24"/>
          <w:highlight w:val="green"/>
        </w:rPr>
        <w:t xml:space="preserve"> they will divert all necessary resources from the other positive indicators to the negative indicator</w:t>
      </w:r>
      <w:r w:rsidRPr="007A4400">
        <w:rPr>
          <w:rFonts w:eastAsia="Times New Roman"/>
          <w:sz w:val="10"/>
          <w:szCs w:val="10"/>
        </w:rPr>
        <w:t>, trying to be above zero in all of them. If they dont (if they keep trying to increase one positive indicator while others remain negative) it will end very very bad. Negative Utilitarianism works in just one individual (with the different indicators) as the normative moral theory of Negative Utilitarianism works with several individuals: the priority is to be above zero (or at least zero), in each possible dimension (if we speak of a single individual), or in each individual (if we speak of several individuals).</w:t>
      </w:r>
    </w:p>
    <w:p w14:paraId="6858200F" w14:textId="77777777" w:rsidR="00335735" w:rsidRPr="007A4400" w:rsidRDefault="002A433B">
      <w:pPr>
        <w:keepLines/>
        <w:widowControl w:val="0"/>
        <w:spacing w:after="400" w:line="240" w:lineRule="auto"/>
        <w:rPr>
          <w:rFonts w:eastAsia="Times New Roman"/>
          <w:sz w:val="10"/>
          <w:szCs w:val="10"/>
        </w:rPr>
      </w:pPr>
      <w:r w:rsidRPr="007A4400">
        <w:rPr>
          <w:rFonts w:eastAsia="Times New Roman"/>
          <w:b/>
          <w:sz w:val="24"/>
          <w:szCs w:val="24"/>
        </w:rPr>
        <w:t xml:space="preserve">2] Increasing happiness is not morally relevant - if one is already happy, increasing their pleasure matters much less than reducing the suffering of one who is not. </w:t>
      </w:r>
      <w:r w:rsidRPr="007A4400">
        <w:rPr>
          <w:rFonts w:eastAsia="Times New Roman"/>
          <w:b/>
          <w:sz w:val="24"/>
          <w:szCs w:val="24"/>
        </w:rPr>
        <w:tab/>
      </w:r>
      <w:r w:rsidRPr="007A4400">
        <w:rPr>
          <w:rFonts w:eastAsia="Times New Roman"/>
          <w:b/>
          <w:sz w:val="24"/>
          <w:szCs w:val="24"/>
        </w:rPr>
        <w:tab/>
      </w:r>
      <w:r w:rsidRPr="007A4400">
        <w:rPr>
          <w:rFonts w:eastAsia="Times New Roman"/>
          <w:sz w:val="10"/>
          <w:szCs w:val="10"/>
        </w:rPr>
        <w:tab/>
      </w:r>
    </w:p>
    <w:p w14:paraId="17D2D8B0" w14:textId="77777777" w:rsidR="00335735" w:rsidRPr="007A4400" w:rsidRDefault="002A433B">
      <w:pPr>
        <w:rPr>
          <w:rFonts w:eastAsia="Times New Roman"/>
          <w:b/>
          <w:sz w:val="32"/>
          <w:szCs w:val="32"/>
        </w:rPr>
      </w:pPr>
      <w:r w:rsidRPr="007A4400">
        <w:rPr>
          <w:rFonts w:eastAsia="Times New Roman"/>
          <w:b/>
          <w:sz w:val="32"/>
          <w:szCs w:val="32"/>
        </w:rPr>
        <w:t>Contention 1 - Private entities are the only option for necessary space appropriation</w:t>
      </w:r>
      <w:r w:rsidRPr="007A4400">
        <w:rPr>
          <w:rFonts w:eastAsia="Times New Roman"/>
          <w:b/>
          <w:sz w:val="48"/>
          <w:szCs w:val="48"/>
        </w:rPr>
        <w:t>[3:27]</w:t>
      </w:r>
    </w:p>
    <w:p w14:paraId="0ECF875F" w14:textId="77777777" w:rsidR="00335735" w:rsidRPr="007A4400" w:rsidRDefault="002A433B">
      <w:pPr>
        <w:numPr>
          <w:ilvl w:val="0"/>
          <w:numId w:val="1"/>
        </w:numPr>
        <w:rPr>
          <w:rFonts w:eastAsia="Times New Roman"/>
          <w:b/>
          <w:sz w:val="32"/>
          <w:szCs w:val="32"/>
        </w:rPr>
      </w:pPr>
      <w:r w:rsidRPr="007A4400">
        <w:rPr>
          <w:rFonts w:eastAsia="Times New Roman"/>
          <w:b/>
          <w:sz w:val="32"/>
          <w:szCs w:val="32"/>
        </w:rPr>
        <w:t>Space Appropriation is nec</w:t>
      </w:r>
      <w:r w:rsidRPr="007A4400">
        <w:rPr>
          <w:rFonts w:eastAsia="Times New Roman"/>
          <w:b/>
          <w:sz w:val="28"/>
          <w:szCs w:val="28"/>
        </w:rPr>
        <w:t xml:space="preserve">essary for long term survival </w:t>
      </w:r>
    </w:p>
    <w:p w14:paraId="4A88FA2A" w14:textId="77777777" w:rsidR="00335735" w:rsidRPr="007A4400" w:rsidRDefault="002A433B">
      <w:pPr>
        <w:rPr>
          <w:rFonts w:eastAsia="Times New Roman"/>
          <w:color w:val="3B3D42"/>
          <w:sz w:val="16"/>
          <w:szCs w:val="16"/>
        </w:rPr>
      </w:pPr>
      <w:r w:rsidRPr="007A4400">
        <w:rPr>
          <w:rFonts w:eastAsia="Times New Roman"/>
          <w:b/>
          <w:color w:val="3B3D42"/>
          <w:sz w:val="24"/>
          <w:szCs w:val="24"/>
        </w:rPr>
        <w:t>Zarkadakis 19</w:t>
      </w:r>
      <w:r w:rsidRPr="007A4400">
        <w:rPr>
          <w:rFonts w:eastAsia="Times New Roman"/>
          <w:color w:val="3B3D42"/>
          <w:sz w:val="16"/>
          <w:szCs w:val="16"/>
        </w:rPr>
        <w:t>[ George; PhD, Senior Fellow @ Atlantic Center; https://www.georgezarkadakis.com/abandoning-the-metropolis-space-colonisation-as-the-new-imperative/]</w:t>
      </w:r>
    </w:p>
    <w:p w14:paraId="03F1EF02" w14:textId="77777777" w:rsidR="00335735" w:rsidRPr="007A4400" w:rsidRDefault="002A433B">
      <w:pPr>
        <w:rPr>
          <w:rFonts w:eastAsia="Times New Roman"/>
          <w:color w:val="3B3D42"/>
          <w:sz w:val="16"/>
          <w:szCs w:val="16"/>
          <w:highlight w:val="white"/>
        </w:rPr>
      </w:pPr>
      <w:r w:rsidRPr="007A4400">
        <w:rPr>
          <w:rFonts w:eastAsia="Times New Roman"/>
          <w:color w:val="3B3D42"/>
          <w:sz w:val="16"/>
          <w:szCs w:val="16"/>
        </w:rPr>
        <w:t>Space colonization is not only the subject of fiction but of serious science too. The late physicist Stephen Hawking argued that</w:t>
      </w:r>
      <w:r w:rsidRPr="007A4400">
        <w:rPr>
          <w:rFonts w:eastAsia="Times New Roman"/>
          <w:color w:val="3B3D42"/>
          <w:sz w:val="16"/>
          <w:szCs w:val="16"/>
          <w:highlight w:val="white"/>
        </w:rPr>
        <w:t xml:space="preserve"> </w:t>
      </w:r>
      <w:r w:rsidRPr="007A4400">
        <w:rPr>
          <w:rFonts w:eastAsia="Times New Roman"/>
          <w:color w:val="3B3D42"/>
          <w:sz w:val="24"/>
          <w:szCs w:val="24"/>
          <w:highlight w:val="green"/>
        </w:rPr>
        <w:t xml:space="preserve">unless colonies were established in space the </w:t>
      </w:r>
      <w:r w:rsidRPr="007A4400">
        <w:rPr>
          <w:rFonts w:eastAsia="Times New Roman"/>
          <w:b/>
          <w:color w:val="3B3D42"/>
          <w:sz w:val="24"/>
          <w:szCs w:val="24"/>
          <w:highlight w:val="green"/>
        </w:rPr>
        <w:t>human race would become extinct</w:t>
      </w:r>
      <w:r w:rsidRPr="007A4400">
        <w:rPr>
          <w:rFonts w:eastAsia="Times New Roman"/>
          <w:color w:val="3B3D42"/>
          <w:sz w:val="16"/>
          <w:szCs w:val="16"/>
          <w:highlight w:val="white"/>
        </w:rPr>
        <w:t xml:space="preserve">. There are </w:t>
      </w:r>
      <w:r w:rsidRPr="007A4400">
        <w:rPr>
          <w:rFonts w:eastAsia="Times New Roman"/>
          <w:b/>
          <w:color w:val="3B3D42"/>
          <w:sz w:val="24"/>
          <w:szCs w:val="24"/>
          <w:highlight w:val="green"/>
        </w:rPr>
        <w:t>several natural phenomena</w:t>
      </w:r>
      <w:r w:rsidRPr="007A4400">
        <w:rPr>
          <w:rFonts w:eastAsia="Times New Roman"/>
          <w:color w:val="3B3D42"/>
          <w:sz w:val="16"/>
          <w:szCs w:val="16"/>
          <w:highlight w:val="white"/>
        </w:rPr>
        <w:t xml:space="preserve"> beyond our control that </w:t>
      </w:r>
      <w:r w:rsidRPr="007A4400">
        <w:rPr>
          <w:rFonts w:eastAsia="Times New Roman"/>
          <w:color w:val="3B3D42"/>
          <w:sz w:val="24"/>
          <w:szCs w:val="24"/>
          <w:highlight w:val="green"/>
        </w:rPr>
        <w:t>could spell our obliteration.</w:t>
      </w:r>
      <w:r w:rsidRPr="007A4400">
        <w:rPr>
          <w:rFonts w:eastAsia="Times New Roman"/>
          <w:color w:val="3B3D42"/>
          <w:sz w:val="16"/>
          <w:szCs w:val="16"/>
          <w:highlight w:val="white"/>
        </w:rPr>
        <w:t xml:space="preserve"> Over a long enough period of time </w:t>
      </w:r>
      <w:r w:rsidRPr="007A4400">
        <w:rPr>
          <w:rFonts w:eastAsia="Times New Roman"/>
          <w:color w:val="3B3D42"/>
          <w:sz w:val="24"/>
          <w:szCs w:val="24"/>
          <w:highlight w:val="green"/>
        </w:rPr>
        <w:t xml:space="preserve">our planet is vulnerable to </w:t>
      </w:r>
      <w:r w:rsidRPr="007A4400">
        <w:rPr>
          <w:rFonts w:eastAsia="Times New Roman"/>
          <w:color w:val="3B3D42"/>
          <w:sz w:val="24"/>
          <w:szCs w:val="24"/>
          <w:highlight w:val="green"/>
          <w:u w:val="single"/>
        </w:rPr>
        <w:t>catastrophic meteorite strikes</w:t>
      </w:r>
      <w:r w:rsidRPr="007A4400">
        <w:rPr>
          <w:rFonts w:eastAsia="Times New Roman"/>
          <w:color w:val="3B3D42"/>
          <w:sz w:val="24"/>
          <w:szCs w:val="24"/>
          <w:highlight w:val="green"/>
        </w:rPr>
        <w:t>, or</w:t>
      </w:r>
      <w:r w:rsidRPr="007A4400">
        <w:rPr>
          <w:rFonts w:eastAsia="Times New Roman"/>
          <w:color w:val="3B3D42"/>
          <w:sz w:val="16"/>
          <w:szCs w:val="16"/>
          <w:highlight w:val="white"/>
        </w:rPr>
        <w:t xml:space="preserve"> getting exposed to the </w:t>
      </w:r>
      <w:r w:rsidRPr="007A4400">
        <w:rPr>
          <w:rFonts w:eastAsia="Times New Roman"/>
          <w:b/>
          <w:color w:val="3B3D42"/>
          <w:sz w:val="24"/>
          <w:szCs w:val="24"/>
          <w:highlight w:val="green"/>
        </w:rPr>
        <w:t>deadly radiation</w:t>
      </w:r>
      <w:r w:rsidRPr="007A4400">
        <w:rPr>
          <w:rFonts w:eastAsia="Times New Roman"/>
          <w:color w:val="3B3D42"/>
          <w:sz w:val="16"/>
          <w:szCs w:val="16"/>
          <w:highlight w:val="white"/>
        </w:rPr>
        <w:t xml:space="preserve"> of a nearby supernova explosion. As </w:t>
      </w:r>
      <w:r w:rsidRPr="007A4400">
        <w:rPr>
          <w:rFonts w:eastAsia="Times New Roman"/>
          <w:color w:val="3B3D42"/>
          <w:sz w:val="24"/>
          <w:szCs w:val="24"/>
          <w:highlight w:val="green"/>
        </w:rPr>
        <w:t>our Sun</w:t>
      </w:r>
      <w:r w:rsidRPr="007A4400">
        <w:rPr>
          <w:rFonts w:eastAsia="Times New Roman"/>
          <w:color w:val="3B3D42"/>
          <w:sz w:val="16"/>
          <w:szCs w:val="16"/>
          <w:highlight w:val="white"/>
        </w:rPr>
        <w:t xml:space="preserve"> burns its fuel it will start to expand and, in a few million years, </w:t>
      </w:r>
      <w:r w:rsidRPr="007A4400">
        <w:rPr>
          <w:rFonts w:eastAsia="Times New Roman"/>
          <w:color w:val="3B3D42"/>
          <w:sz w:val="24"/>
          <w:szCs w:val="24"/>
          <w:highlight w:val="green"/>
        </w:rPr>
        <w:t>will scorch Earth</w:t>
      </w:r>
      <w:r w:rsidRPr="007A4400">
        <w:rPr>
          <w:rFonts w:eastAsia="Times New Roman"/>
          <w:color w:val="3B3D42"/>
          <w:sz w:val="16"/>
          <w:szCs w:val="16"/>
          <w:highlight w:val="white"/>
        </w:rPr>
        <w:t xml:space="preserve">. </w:t>
      </w:r>
      <w:r w:rsidRPr="007A4400">
        <w:rPr>
          <w:rFonts w:eastAsia="Times New Roman"/>
          <w:color w:val="3B3D42"/>
          <w:sz w:val="24"/>
          <w:szCs w:val="24"/>
          <w:highlight w:val="green"/>
        </w:rPr>
        <w:t>We</w:t>
      </w:r>
      <w:r w:rsidRPr="007A4400">
        <w:rPr>
          <w:rFonts w:eastAsia="Times New Roman"/>
          <w:color w:val="3B3D42"/>
          <w:sz w:val="16"/>
          <w:szCs w:val="16"/>
          <w:highlight w:val="white"/>
        </w:rPr>
        <w:t xml:space="preserve"> can also </w:t>
      </w:r>
      <w:r w:rsidRPr="007A4400">
        <w:rPr>
          <w:rFonts w:eastAsia="Times New Roman"/>
          <w:color w:val="3B3D42"/>
          <w:sz w:val="24"/>
          <w:szCs w:val="24"/>
          <w:highlight w:val="green"/>
        </w:rPr>
        <w:t>self-destruct by</w:t>
      </w:r>
      <w:r w:rsidRPr="007A4400">
        <w:rPr>
          <w:rFonts w:eastAsia="Times New Roman"/>
          <w:color w:val="3B3D42"/>
          <w:sz w:val="16"/>
          <w:szCs w:val="16"/>
          <w:highlight w:val="white"/>
        </w:rPr>
        <w:t xml:space="preserve"> waging </w:t>
      </w:r>
      <w:r w:rsidRPr="007A4400">
        <w:rPr>
          <w:rFonts w:eastAsia="Times New Roman"/>
          <w:color w:val="3B3D42"/>
          <w:sz w:val="24"/>
          <w:szCs w:val="24"/>
          <w:highlight w:val="green"/>
        </w:rPr>
        <w:t xml:space="preserve">nuclear war, or </w:t>
      </w:r>
      <w:r w:rsidRPr="007A4400">
        <w:rPr>
          <w:rFonts w:eastAsia="Times New Roman"/>
          <w:color w:val="3B3D42"/>
          <w:sz w:val="16"/>
          <w:szCs w:val="16"/>
        </w:rPr>
        <w:t xml:space="preserve">by tilting our </w:t>
      </w:r>
      <w:r w:rsidRPr="007A4400">
        <w:rPr>
          <w:rFonts w:eastAsia="Times New Roman"/>
          <w:color w:val="3B3D42"/>
          <w:sz w:val="16"/>
          <w:szCs w:val="16"/>
          <w:highlight w:val="white"/>
        </w:rPr>
        <w:t xml:space="preserve">planet’s </w:t>
      </w:r>
      <w:r w:rsidRPr="007A4400">
        <w:rPr>
          <w:rFonts w:eastAsia="Times New Roman"/>
          <w:b/>
          <w:color w:val="3B3D42"/>
          <w:sz w:val="24"/>
          <w:szCs w:val="24"/>
          <w:highlight w:val="green"/>
        </w:rPr>
        <w:t>climate</w:t>
      </w:r>
      <w:r w:rsidRPr="007A4400">
        <w:rPr>
          <w:rFonts w:eastAsia="Times New Roman"/>
          <w:color w:val="3B3D42"/>
          <w:sz w:val="16"/>
          <w:szCs w:val="16"/>
          <w:highlight w:val="white"/>
        </w:rPr>
        <w:t xml:space="preserve"> towards a runaway greenhouse effect. </w:t>
      </w:r>
      <w:r w:rsidRPr="007A4400">
        <w:rPr>
          <w:rFonts w:eastAsia="Times New Roman"/>
          <w:color w:val="3B3D42"/>
          <w:sz w:val="24"/>
          <w:szCs w:val="24"/>
          <w:highlight w:val="green"/>
        </w:rPr>
        <w:t xml:space="preserve">Space colonization is therefore the ultimate insurance policy of </w:t>
      </w:r>
      <w:r w:rsidRPr="007A4400">
        <w:rPr>
          <w:rFonts w:eastAsia="Times New Roman"/>
          <w:b/>
          <w:color w:val="3B3D42"/>
          <w:sz w:val="24"/>
          <w:szCs w:val="24"/>
          <w:highlight w:val="green"/>
        </w:rPr>
        <w:t>long-term human survival</w:t>
      </w:r>
      <w:r w:rsidRPr="007A4400">
        <w:rPr>
          <w:rFonts w:eastAsia="Times New Roman"/>
          <w:color w:val="3B3D42"/>
          <w:sz w:val="16"/>
          <w:szCs w:val="16"/>
          <w:highlight w:val="white"/>
        </w:rPr>
        <w:t>.</w:t>
      </w:r>
    </w:p>
    <w:p w14:paraId="736AD9B8" w14:textId="77777777" w:rsidR="00335735" w:rsidRPr="007A4400" w:rsidRDefault="002A433B">
      <w:pPr>
        <w:rPr>
          <w:rFonts w:eastAsia="Times New Roman"/>
          <w:b/>
          <w:sz w:val="24"/>
          <w:szCs w:val="24"/>
        </w:rPr>
      </w:pPr>
      <w:r w:rsidRPr="007A4400">
        <w:rPr>
          <w:rFonts w:eastAsia="Times New Roman"/>
          <w:b/>
          <w:sz w:val="24"/>
          <w:szCs w:val="24"/>
        </w:rPr>
        <w:t xml:space="preserve">Prefer: </w:t>
      </w:r>
    </w:p>
    <w:p w14:paraId="652F584F" w14:textId="77777777" w:rsidR="00335735" w:rsidRPr="007A4400" w:rsidRDefault="002A433B">
      <w:pPr>
        <w:rPr>
          <w:rFonts w:eastAsia="Times New Roman"/>
          <w:b/>
          <w:sz w:val="24"/>
          <w:szCs w:val="24"/>
        </w:rPr>
      </w:pPr>
      <w:r w:rsidRPr="007A4400">
        <w:rPr>
          <w:rFonts w:eastAsia="Times New Roman"/>
          <w:b/>
          <w:sz w:val="24"/>
          <w:szCs w:val="24"/>
        </w:rPr>
        <w:t>a~ Prerequisite – if we're all dead then no conception of moral value can exist and this debate is meaningless</w:t>
      </w:r>
    </w:p>
    <w:p w14:paraId="645BC143" w14:textId="77777777" w:rsidR="00335735" w:rsidRPr="007A4400" w:rsidRDefault="002A433B">
      <w:pPr>
        <w:rPr>
          <w:rFonts w:eastAsia="Times New Roman"/>
          <w:b/>
          <w:sz w:val="24"/>
          <w:szCs w:val="24"/>
        </w:rPr>
      </w:pPr>
      <w:r w:rsidRPr="007A4400">
        <w:rPr>
          <w:rFonts w:eastAsia="Times New Roman"/>
          <w:b/>
          <w:sz w:val="24"/>
          <w:szCs w:val="24"/>
        </w:rPr>
        <w:t>b~ Magnitude – existential catastrophes causes massive amounts of pain to every person on the planet which outweighs all other impacts under neg util</w:t>
      </w:r>
    </w:p>
    <w:p w14:paraId="2F121D21" w14:textId="77777777" w:rsidR="00335735" w:rsidRPr="007A4400" w:rsidRDefault="002A433B">
      <w:pPr>
        <w:rPr>
          <w:rFonts w:eastAsia="Times New Roman"/>
          <w:b/>
          <w:sz w:val="24"/>
          <w:szCs w:val="24"/>
        </w:rPr>
      </w:pPr>
      <w:r w:rsidRPr="007A4400">
        <w:rPr>
          <w:rFonts w:eastAsia="Times New Roman"/>
          <w:sz w:val="24"/>
          <w:szCs w:val="24"/>
        </w:rPr>
        <w:t>Thus, space colonization is a moral priority and must be done with the most just action.</w:t>
      </w:r>
    </w:p>
    <w:p w14:paraId="64F44324" w14:textId="77777777" w:rsidR="00335735" w:rsidRPr="007A4400" w:rsidRDefault="002A433B">
      <w:pPr>
        <w:numPr>
          <w:ilvl w:val="0"/>
          <w:numId w:val="1"/>
        </w:numPr>
        <w:spacing w:before="240" w:after="240"/>
        <w:rPr>
          <w:rFonts w:eastAsia="Times New Roman"/>
          <w:b/>
          <w:sz w:val="28"/>
          <w:szCs w:val="28"/>
        </w:rPr>
      </w:pPr>
      <w:r w:rsidRPr="007A4400">
        <w:rPr>
          <w:rFonts w:eastAsia="Times New Roman"/>
          <w:b/>
          <w:sz w:val="28"/>
          <w:szCs w:val="28"/>
        </w:rPr>
        <w:t>Private entities are preferable to governments for appropriating</w:t>
      </w:r>
    </w:p>
    <w:p w14:paraId="09C0B936" w14:textId="77777777" w:rsidR="00335735" w:rsidRPr="007A4400" w:rsidRDefault="002A433B">
      <w:pPr>
        <w:pStyle w:val="Heading4"/>
        <w:keepNext w:val="0"/>
        <w:keepLines w:val="0"/>
        <w:spacing w:before="240" w:after="40" w:line="303" w:lineRule="auto"/>
        <w:rPr>
          <w:rFonts w:eastAsia="Times New Roman" w:cs="Times New Roman"/>
          <w:b w:val="0"/>
          <w:color w:val="000000"/>
          <w:szCs w:val="26"/>
        </w:rPr>
      </w:pPr>
      <w:bookmarkStart w:id="3" w:name="_g6ruqpm63ex" w:colFirst="0" w:colLast="0"/>
      <w:bookmarkEnd w:id="3"/>
      <w:r w:rsidRPr="007A4400">
        <w:rPr>
          <w:rFonts w:eastAsia="Times New Roman" w:cs="Times New Roman"/>
          <w:color w:val="000000"/>
          <w:szCs w:val="26"/>
        </w:rPr>
        <w:lastRenderedPageBreak/>
        <w:t xml:space="preserve">Government appropriation of space leads to oppression </w:t>
      </w:r>
    </w:p>
    <w:p w14:paraId="418E0D21" w14:textId="77777777" w:rsidR="00335735" w:rsidRPr="007A4400" w:rsidRDefault="002A433B">
      <w:pPr>
        <w:pStyle w:val="Heading4"/>
        <w:keepNext w:val="0"/>
        <w:keepLines w:val="0"/>
        <w:spacing w:before="240" w:after="40" w:line="303" w:lineRule="auto"/>
        <w:rPr>
          <w:rFonts w:eastAsia="Times New Roman" w:cs="Times New Roman"/>
          <w:sz w:val="10"/>
          <w:szCs w:val="10"/>
        </w:rPr>
      </w:pPr>
      <w:bookmarkStart w:id="4" w:name="_bmioflpo5hbf" w:colFirst="0" w:colLast="0"/>
      <w:bookmarkEnd w:id="4"/>
      <w:r w:rsidRPr="007A4400">
        <w:rPr>
          <w:rFonts w:eastAsia="Times New Roman" w:cs="Times New Roman"/>
          <w:sz w:val="10"/>
          <w:szCs w:val="10"/>
        </w:rPr>
        <w:t xml:space="preserve"> Peter </w:t>
      </w:r>
      <w:r w:rsidRPr="007A4400">
        <w:rPr>
          <w:rFonts w:eastAsia="Times New Roman" w:cs="Times New Roman"/>
          <w:sz w:val="28"/>
          <w:szCs w:val="28"/>
        </w:rPr>
        <w:t>Nelson &amp;</w:t>
      </w:r>
      <w:r w:rsidRPr="007A4400">
        <w:rPr>
          <w:rFonts w:eastAsia="Times New Roman" w:cs="Times New Roman"/>
          <w:sz w:val="10"/>
          <w:szCs w:val="10"/>
        </w:rPr>
        <w:t xml:space="preserve"> Walter </w:t>
      </w:r>
      <w:r w:rsidRPr="007A4400">
        <w:rPr>
          <w:rFonts w:eastAsia="Times New Roman" w:cs="Times New Roman"/>
          <w:sz w:val="28"/>
          <w:szCs w:val="28"/>
        </w:rPr>
        <w:t>Block</w:t>
      </w:r>
      <w:r w:rsidRPr="007A4400">
        <w:rPr>
          <w:rFonts w:eastAsia="Times New Roman" w:cs="Times New Roman"/>
          <w:sz w:val="10"/>
          <w:szCs w:val="10"/>
        </w:rPr>
        <w:t>, 20</w:t>
      </w:r>
      <w:r w:rsidRPr="007A4400">
        <w:rPr>
          <w:rFonts w:eastAsia="Times New Roman" w:cs="Times New Roman"/>
          <w:sz w:val="28"/>
          <w:szCs w:val="28"/>
        </w:rPr>
        <w:t>18</w:t>
      </w:r>
      <w:r w:rsidRPr="007A4400">
        <w:rPr>
          <w:rFonts w:eastAsia="Times New Roman" w:cs="Times New Roman"/>
          <w:sz w:val="10"/>
          <w:szCs w:val="10"/>
        </w:rPr>
        <w:t xml:space="preserve">, Space Capitalism, Mr. Nelson is a professional engineer in the state of Colorado; Walter is an American Austrian School economist and anarcho-capitalist theorist.[1] He currently holds the Harold E. Wirth Eminent Scholar Endowed Chair in Economics at the School of Business at Loyola University New Orleans, and is a senior fellow of the non-profit think-tank Ludwig von Mises Institute </w:t>
      </w:r>
      <w:r w:rsidRPr="007A4400">
        <w:rPr>
          <w:rFonts w:eastAsia="Times New Roman" w:cs="Times New Roman"/>
          <w:sz w:val="24"/>
          <w:szCs w:val="24"/>
          <w:highlight w:val="green"/>
        </w:rPr>
        <w:t>﻿</w:t>
      </w:r>
      <w:r w:rsidRPr="007A4400">
        <w:rPr>
          <w:rFonts w:eastAsia="Times New Roman" w:cs="Times New Roman"/>
          <w:sz w:val="24"/>
          <w:szCs w:val="24"/>
        </w:rPr>
        <w:tab/>
      </w:r>
      <w:r w:rsidRPr="007A4400">
        <w:rPr>
          <w:rFonts w:eastAsia="Times New Roman" w:cs="Times New Roman"/>
          <w:sz w:val="24"/>
          <w:szCs w:val="24"/>
        </w:rPr>
        <w:tab/>
      </w:r>
      <w:r w:rsidRPr="007A4400">
        <w:rPr>
          <w:rFonts w:eastAsia="Times New Roman" w:cs="Times New Roman"/>
          <w:sz w:val="24"/>
          <w:szCs w:val="24"/>
        </w:rPr>
        <w:tab/>
      </w:r>
      <w:r w:rsidRPr="007A4400">
        <w:rPr>
          <w:rFonts w:eastAsia="Times New Roman" w:cs="Times New Roman"/>
          <w:sz w:val="24"/>
          <w:szCs w:val="24"/>
        </w:rPr>
        <w:tab/>
      </w:r>
      <w:r w:rsidRPr="007A4400">
        <w:rPr>
          <w:rFonts w:eastAsia="Times New Roman" w:cs="Times New Roman"/>
          <w:sz w:val="24"/>
          <w:szCs w:val="24"/>
        </w:rPr>
        <w:tab/>
      </w:r>
      <w:r w:rsidRPr="007A4400">
        <w:rPr>
          <w:rFonts w:eastAsia="Times New Roman" w:cs="Times New Roman"/>
          <w:sz w:val="24"/>
          <w:szCs w:val="24"/>
        </w:rPr>
        <w:tab/>
      </w:r>
      <w:r w:rsidRPr="007A4400">
        <w:rPr>
          <w:rFonts w:eastAsia="Times New Roman" w:cs="Times New Roman"/>
          <w:sz w:val="24"/>
          <w:szCs w:val="24"/>
        </w:rPr>
        <w:tab/>
      </w:r>
      <w:r w:rsidRPr="007A4400">
        <w:rPr>
          <w:rFonts w:eastAsia="Times New Roman" w:cs="Times New Roman"/>
          <w:sz w:val="24"/>
          <w:szCs w:val="24"/>
        </w:rPr>
        <w:tab/>
      </w:r>
      <w:r w:rsidRPr="007A4400">
        <w:rPr>
          <w:rFonts w:eastAsia="Times New Roman" w:cs="Times New Roman"/>
          <w:sz w:val="24"/>
          <w:szCs w:val="24"/>
        </w:rPr>
        <w:tab/>
      </w:r>
      <w:r w:rsidRPr="007A4400">
        <w:rPr>
          <w:rFonts w:eastAsia="Times New Roman" w:cs="Times New Roman"/>
          <w:sz w:val="24"/>
          <w:szCs w:val="24"/>
        </w:rPr>
        <w:tab/>
      </w:r>
      <w:r w:rsidRPr="007A4400">
        <w:rPr>
          <w:rFonts w:eastAsia="Times New Roman" w:cs="Times New Roman"/>
          <w:sz w:val="24"/>
          <w:szCs w:val="24"/>
        </w:rPr>
        <w:tab/>
      </w:r>
      <w:r w:rsidRPr="007A4400">
        <w:rPr>
          <w:rFonts w:eastAsia="Times New Roman" w:cs="Times New Roman"/>
          <w:sz w:val="24"/>
          <w:szCs w:val="24"/>
          <w:highlight w:val="green"/>
        </w:rPr>
        <w:t xml:space="preserve">We eschew state power in space because we want to </w:t>
      </w:r>
      <w:r w:rsidRPr="007A4400">
        <w:rPr>
          <w:rFonts w:eastAsia="Times New Roman" w:cs="Times New Roman"/>
          <w:sz w:val="24"/>
          <w:szCs w:val="24"/>
          <w:highlight w:val="green"/>
          <w:u w:val="single"/>
        </w:rPr>
        <w:t>restrict governmental inhumanity to the narrowest sphere</w:t>
      </w:r>
      <w:r w:rsidRPr="007A4400">
        <w:rPr>
          <w:rFonts w:eastAsia="Times New Roman" w:cs="Times New Roman"/>
          <w:sz w:val="10"/>
          <w:szCs w:val="10"/>
        </w:rPr>
        <w:t xml:space="preserve"> possible if not eliminate this scourge altogether. We hope free adventurers will lead the way into the deep. On the other hand, we ﻿do not advocate state subsidies of space exploration. Bureaucratic meddling inevitably results in mal-investment .19 Furthermore, in exchange for the “aid,” the tyrants demand[ing] free benefits and, more seriously, cooperation in achieving political goals. Far from being a boon to the enterprise, the recipients are often saddled with heavy moral and financial burdens. The worst part of this is that poor folks who cannot afford it, as well as people with no interest in the project, are forced to pay. Space exploration funded by the</w:t>
      </w:r>
      <w:r w:rsidRPr="007A4400">
        <w:rPr>
          <w:rFonts w:eastAsia="Times New Roman" w:cs="Times New Roman"/>
          <w:sz w:val="24"/>
          <w:szCs w:val="24"/>
          <w:highlight w:val="green"/>
        </w:rPr>
        <w:t xml:space="preserve"> private sector is self-financing and does not involve oppression</w:t>
      </w:r>
      <w:r w:rsidRPr="007A4400">
        <w:rPr>
          <w:rFonts w:eastAsia="Times New Roman" w:cs="Times New Roman"/>
          <w:sz w:val="10"/>
          <w:szCs w:val="10"/>
        </w:rPr>
        <w:t xml:space="preserve">. The concerned individual does it for one of three reasons.21 Either he is, one, curious and explores out of personal enjoyment; two, expects to make a profit ; or three, is a humanitarian and agrees with the thesis of this book (or all three). If the state stays away, far away, he is free to pursue his dreams as he sees fit. If he is mistaken about the efficacy of the project, he alone, along with his voluntary partners, suffers the loss. No one is shot either. No one is oppressed under laissez-faire capitalism since it necessarily involves volitional commercial acts between consenting adults. A further advantage follows when governments keep out. Historically, private exploration initiatives tend to encourage liberty in the old world as well as in the new. From the seventeenth through the nineteenth centuries, based on the private settlements on the frontier in North ﻿America, a new commitment to freedom spread worldwide. At first it consisted of small gradual steps. Settlers, on their own far away from their place of birth, figured out how to live in their new environments. Lacking the ready resources of their homeland, they could not afford misguided political theories. As a result, they quickly learned the advantages of liberty ; or they perished (Rothbard 1975a, b). With this liberty , and without their former rulers micro-managing their every act, they prospered and became the envy of the world.22 In a kind of symbiotic relationship with the pioneers, others in the old world emulated these freedom -loving people. Observing these realities, philosophers wrote treatises explaining how freedom works. Liberty spread into many lands wherein previously the people had been terribly oppressed. That is in stark contrast to </w:t>
      </w:r>
      <w:r w:rsidRPr="007A4400">
        <w:rPr>
          <w:rFonts w:eastAsia="Times New Roman" w:cs="Times New Roman"/>
          <w:sz w:val="24"/>
          <w:szCs w:val="24"/>
          <w:highlight w:val="green"/>
        </w:rPr>
        <w:t>state exploration initiatives</w:t>
      </w:r>
      <w:r w:rsidRPr="007A4400">
        <w:rPr>
          <w:rFonts w:eastAsia="Times New Roman" w:cs="Times New Roman"/>
          <w:sz w:val="10"/>
          <w:szCs w:val="10"/>
        </w:rPr>
        <w:t xml:space="preserve">. Starting with Columbus (financed by Queen Isabella), Spanish and Portuguese conquistadores </w:t>
      </w:r>
      <w:r w:rsidRPr="007A4400">
        <w:rPr>
          <w:rFonts w:eastAsia="Times New Roman" w:cs="Times New Roman"/>
          <w:sz w:val="24"/>
          <w:szCs w:val="24"/>
          <w:highlight w:val="green"/>
          <w:u w:val="single"/>
        </w:rPr>
        <w:t>despoiled native lands, killed inhabitants, and stole their valuables.</w:t>
      </w:r>
      <w:r w:rsidRPr="007A4400">
        <w:rPr>
          <w:rFonts w:eastAsia="Times New Roman" w:cs="Times New Roman"/>
          <w:sz w:val="10"/>
          <w:szCs w:val="10"/>
        </w:rPr>
        <w:t xml:space="preserve"> The writers of this book hope that the tyrants will stay at home, that the free spirits will explore the planets and the stars as they see fit, and that the new-found freedom will spread back throughout the Earth. We look forward to the day when the space initiative will mightily reduce man’s inhumanity to man by limiting governments and inspiring liberty. If not, then with colonization of other heavenly bodies, at least some people will escape. In the following chapters, we explore how this ingenuity might unfold. </w:t>
      </w:r>
    </w:p>
    <w:p w14:paraId="019A93E4" w14:textId="77777777" w:rsidR="00335735" w:rsidRPr="007A4400" w:rsidRDefault="002A433B">
      <w:pPr>
        <w:spacing w:before="240" w:after="240"/>
        <w:rPr>
          <w:rFonts w:eastAsia="Times New Roman"/>
          <w:b/>
          <w:sz w:val="26"/>
          <w:szCs w:val="26"/>
        </w:rPr>
      </w:pPr>
      <w:r w:rsidRPr="007A4400">
        <w:rPr>
          <w:rFonts w:eastAsia="Times New Roman"/>
          <w:b/>
          <w:sz w:val="26"/>
          <w:szCs w:val="26"/>
        </w:rPr>
        <w:t>Government space programs are rife with waste and inefficiencies.</w:t>
      </w:r>
    </w:p>
    <w:p w14:paraId="222850B2" w14:textId="77777777" w:rsidR="00335735" w:rsidRPr="007A4400" w:rsidRDefault="002A433B">
      <w:pPr>
        <w:spacing w:before="240" w:after="240"/>
        <w:rPr>
          <w:rFonts w:eastAsia="Times New Roman"/>
          <w:sz w:val="10"/>
          <w:szCs w:val="10"/>
        </w:rPr>
      </w:pPr>
      <w:r w:rsidRPr="007A4400">
        <w:rPr>
          <w:rFonts w:eastAsia="Times New Roman"/>
          <w:b/>
          <w:sz w:val="24"/>
          <w:szCs w:val="24"/>
        </w:rPr>
        <w:t>Earle ’21</w:t>
      </w:r>
      <w:r w:rsidRPr="007A4400">
        <w:rPr>
          <w:rFonts w:eastAsia="Times New Roman"/>
          <w:sz w:val="10"/>
          <w:szCs w:val="10"/>
        </w:rPr>
        <w:t>, Peter C. Earle (is an economist and writer who joined AIER in 2018 and prior to that spent over 20 years as a trader and analyst in global financial markets on Wall Street), “Three – No, Four – Cheers for Space-Travelling Billionaires,” Capitalism Magazine, August 3, 2021, https://www.capitalismmagazine.com/2021/08/three-no-four-cheers-for-space-travelling- billionaires/</w:t>
      </w:r>
    </w:p>
    <w:p w14:paraId="7FAC7F59" w14:textId="77777777" w:rsidR="00335735" w:rsidRPr="007A4400" w:rsidRDefault="002A433B">
      <w:pPr>
        <w:spacing w:before="240" w:after="240"/>
        <w:rPr>
          <w:rFonts w:eastAsia="Times New Roman"/>
          <w:sz w:val="10"/>
          <w:szCs w:val="10"/>
        </w:rPr>
      </w:pPr>
      <w:r w:rsidRPr="007A4400">
        <w:rPr>
          <w:rFonts w:eastAsia="Times New Roman"/>
          <w:sz w:val="10"/>
          <w:szCs w:val="10"/>
        </w:rPr>
        <w:t xml:space="preserve">Government space programs don’t leave much for admonishers to point to. As Federal debt levels have soared, increased scrutiny of US agencies and programs has revealed that the National Aeronautics and Space Administration (NASA) is as subject to the same spendthrift tendencies as every other tax-supported state enterprise. As a Purdue University study (one of many) summarizes, An outgrowth of [the general tendency toward] fiscal profligacy is </w:t>
      </w:r>
      <w:r w:rsidRPr="007A4400">
        <w:rPr>
          <w:rFonts w:eastAsia="Times New Roman"/>
          <w:sz w:val="24"/>
          <w:szCs w:val="24"/>
          <w:highlight w:val="green"/>
        </w:rPr>
        <w:t>the presence of wasteful</w:t>
      </w:r>
      <w:r w:rsidRPr="007A4400">
        <w:rPr>
          <w:rFonts w:eastAsia="Times New Roman"/>
          <w:sz w:val="10"/>
          <w:szCs w:val="10"/>
        </w:rPr>
        <w:t xml:space="preserve"> and duplicative </w:t>
      </w:r>
      <w:r w:rsidRPr="007A4400">
        <w:rPr>
          <w:rFonts w:eastAsia="Times New Roman"/>
          <w:sz w:val="24"/>
          <w:szCs w:val="24"/>
          <w:highlight w:val="green"/>
        </w:rPr>
        <w:t>programs within NASA</w:t>
      </w:r>
      <w:r w:rsidRPr="007A4400">
        <w:rPr>
          <w:rFonts w:eastAsia="Times New Roman"/>
          <w:sz w:val="10"/>
          <w:szCs w:val="10"/>
        </w:rPr>
        <w:t xml:space="preserve"> that </w:t>
      </w:r>
      <w:r w:rsidRPr="007A4400">
        <w:rPr>
          <w:rFonts w:eastAsia="Times New Roman"/>
          <w:sz w:val="24"/>
          <w:szCs w:val="24"/>
          <w:highlight w:val="green"/>
        </w:rPr>
        <w:t>prevent</w:t>
      </w:r>
      <w:r w:rsidRPr="007A4400">
        <w:rPr>
          <w:rFonts w:eastAsia="Times New Roman"/>
          <w:sz w:val="10"/>
          <w:szCs w:val="10"/>
        </w:rPr>
        <w:t xml:space="preserve"> this agency from achieving its </w:t>
      </w:r>
      <w:r w:rsidRPr="007A4400">
        <w:rPr>
          <w:rFonts w:eastAsia="Times New Roman"/>
          <w:sz w:val="24"/>
          <w:szCs w:val="24"/>
          <w:highlight w:val="green"/>
        </w:rPr>
        <w:t>space</w:t>
      </w:r>
      <w:r w:rsidRPr="007A4400">
        <w:rPr>
          <w:rFonts w:eastAsia="Times New Roman"/>
          <w:sz w:val="10"/>
          <w:szCs w:val="10"/>
        </w:rPr>
        <w:t xml:space="preserve"> science and human spaceflight </w:t>
      </w:r>
      <w:r w:rsidRPr="007A4400">
        <w:rPr>
          <w:rFonts w:eastAsia="Times New Roman"/>
          <w:sz w:val="24"/>
          <w:szCs w:val="24"/>
          <w:highlight w:val="green"/>
        </w:rPr>
        <w:t>objectives.</w:t>
      </w:r>
      <w:r w:rsidRPr="007A4400">
        <w:rPr>
          <w:rFonts w:eastAsia="Times New Roman"/>
          <w:sz w:val="10"/>
          <w:szCs w:val="10"/>
        </w:rPr>
        <w:t xml:space="preserve"> These programs occur </w:t>
      </w:r>
      <w:r w:rsidRPr="007A4400">
        <w:rPr>
          <w:rFonts w:eastAsia="Times New Roman"/>
          <w:sz w:val="24"/>
          <w:szCs w:val="24"/>
          <w:highlight w:val="green"/>
        </w:rPr>
        <w:t>due to mismanagement</w:t>
      </w:r>
      <w:r w:rsidRPr="007A4400">
        <w:rPr>
          <w:rFonts w:eastAsia="Times New Roman"/>
          <w:sz w:val="10"/>
          <w:szCs w:val="10"/>
        </w:rPr>
        <w:t xml:space="preserve"> of these programs by NASA and from creation of these programs by the US Congress and congressional committees. This occurs </w:t>
      </w:r>
      <w:r w:rsidRPr="007A4400">
        <w:rPr>
          <w:rFonts w:eastAsia="Times New Roman"/>
          <w:sz w:val="24"/>
          <w:szCs w:val="24"/>
          <w:highlight w:val="green"/>
        </w:rPr>
        <w:t>because congress</w:t>
      </w:r>
      <w:r w:rsidRPr="007A4400">
        <w:rPr>
          <w:rFonts w:eastAsia="Times New Roman"/>
          <w:sz w:val="10"/>
          <w:szCs w:val="10"/>
        </w:rPr>
        <w:t xml:space="preserve">ional appropriators </w:t>
      </w:r>
      <w:r w:rsidRPr="007A4400">
        <w:rPr>
          <w:rFonts w:eastAsia="Times New Roman"/>
          <w:sz w:val="24"/>
          <w:szCs w:val="24"/>
          <w:highlight w:val="green"/>
        </w:rPr>
        <w:t>tend to be more concerned with</w:t>
      </w:r>
      <w:r w:rsidRPr="007A4400">
        <w:rPr>
          <w:rFonts w:eastAsia="Times New Roman"/>
          <w:sz w:val="10"/>
          <w:szCs w:val="10"/>
        </w:rPr>
        <w:t xml:space="preserve"> economically enhancing their states and districts and promoting their </w:t>
      </w:r>
      <w:r w:rsidRPr="007A4400">
        <w:rPr>
          <w:rFonts w:eastAsia="Times New Roman"/>
          <w:sz w:val="24"/>
          <w:szCs w:val="24"/>
          <w:highlight w:val="green"/>
        </w:rPr>
        <w:t>reelections instead of providing</w:t>
      </w:r>
      <w:r w:rsidRPr="007A4400">
        <w:rPr>
          <w:rFonts w:eastAsia="Times New Roman"/>
          <w:sz w:val="10"/>
          <w:szCs w:val="10"/>
        </w:rPr>
        <w:t xml:space="preserve"> effectively targeted funding and oversight of their programs to ensure they meet national space policy goals and provide </w:t>
      </w:r>
      <w:r w:rsidRPr="007A4400">
        <w:rPr>
          <w:rFonts w:eastAsia="Times New Roman"/>
          <w:sz w:val="24"/>
          <w:szCs w:val="24"/>
          <w:highlight w:val="green"/>
        </w:rPr>
        <w:t xml:space="preserve">tangible value </w:t>
      </w:r>
      <w:r w:rsidRPr="007A4400">
        <w:rPr>
          <w:rFonts w:eastAsia="Times New Roman"/>
          <w:sz w:val="10"/>
          <w:szCs w:val="10"/>
        </w:rPr>
        <w:t xml:space="preserve">for taxpayers. </w:t>
      </w:r>
      <w:r w:rsidRPr="007A4400">
        <w:rPr>
          <w:rFonts w:eastAsia="Times New Roman"/>
          <w:sz w:val="24"/>
          <w:szCs w:val="24"/>
          <w:highlight w:val="green"/>
        </w:rPr>
        <w:t>The report goes on to cite “multifaceted waste and duplication,” “unused and ineffectively used facilities”</w:t>
      </w:r>
      <w:r w:rsidRPr="007A4400">
        <w:rPr>
          <w:rFonts w:eastAsia="Times New Roman"/>
          <w:sz w:val="10"/>
          <w:szCs w:val="10"/>
        </w:rPr>
        <w:t xml:space="preserve"> and specific programs including the Constellation/Multi-Purpose Crew Vehicle (MPCV), the James Webb Space Telescope, as emblematic of the squandering. Space agencies losing taxpayer support and being taken up by private sources is a step in the right direction. Perhaps the visceral disdain for the recent feats of Blue Origin, Virgin Galactic, and SpaceX stems from the unwelcome acknowledgment that at a fraction of the expense and waste of bureaucratic state agencies, billionaires are pushing the human race a step closer to a stellar future. Inequality dogma has increasing numbers of Americans in its grasp, and busybodies eager to dictate how strangers should spend their money are rarely in short supply. Expecting public magnanimity was probably foolish.</w:t>
      </w:r>
    </w:p>
    <w:p w14:paraId="179E7800" w14:textId="77777777" w:rsidR="00335735" w:rsidRPr="007A4400" w:rsidRDefault="002A433B">
      <w:pPr>
        <w:pStyle w:val="Heading4"/>
        <w:keepNext w:val="0"/>
        <w:keepLines w:val="0"/>
        <w:spacing w:before="240" w:after="40" w:line="303" w:lineRule="auto"/>
        <w:rPr>
          <w:rFonts w:ascii="Calibri" w:eastAsia="Calibri" w:hAnsi="Calibri" w:cs="Calibri"/>
          <w:sz w:val="16"/>
          <w:szCs w:val="16"/>
        </w:rPr>
      </w:pPr>
      <w:bookmarkStart w:id="5" w:name="_d8wwaoxnotuj" w:colFirst="0" w:colLast="0"/>
      <w:bookmarkEnd w:id="5"/>
      <w:r w:rsidRPr="007A4400">
        <w:rPr>
          <w:rFonts w:eastAsia="Times New Roman" w:cs="Times New Roman"/>
          <w:color w:val="000000"/>
        </w:rPr>
        <w:t>Governments should not take the risk with taxpayer money - Nelson &amp; Block 2</w:t>
      </w:r>
    </w:p>
    <w:p w14:paraId="356E6135" w14:textId="77777777" w:rsidR="00335735" w:rsidRPr="007A4400" w:rsidRDefault="002A433B">
      <w:pPr>
        <w:keepLines/>
        <w:widowControl w:val="0"/>
        <w:spacing w:line="240" w:lineRule="auto"/>
        <w:rPr>
          <w:rFonts w:eastAsia="Times New Roman"/>
          <w:sz w:val="10"/>
          <w:szCs w:val="10"/>
          <w:highlight w:val="green"/>
        </w:rPr>
      </w:pPr>
      <w:r w:rsidRPr="007A4400">
        <w:rPr>
          <w:rFonts w:ascii="Tahoma" w:eastAsia="Times New Roman" w:hAnsi="Tahoma" w:cs="Tahoma"/>
          <w:sz w:val="10"/>
          <w:szCs w:val="10"/>
        </w:rPr>
        <w:t>﻿</w:t>
      </w:r>
      <w:r w:rsidRPr="007A4400">
        <w:rPr>
          <w:rFonts w:eastAsia="Times New Roman"/>
          <w:sz w:val="10"/>
          <w:szCs w:val="10"/>
        </w:rPr>
        <w:t>Pretty much</w:t>
      </w:r>
      <w:r w:rsidRPr="007A4400">
        <w:rPr>
          <w:rFonts w:ascii="Calibri" w:eastAsia="Calibri" w:hAnsi="Calibri" w:cs="Calibri"/>
          <w:b/>
          <w:sz w:val="16"/>
          <w:szCs w:val="16"/>
          <w:u w:val="single"/>
        </w:rPr>
        <w:t xml:space="preserve"> </w:t>
      </w:r>
      <w:r w:rsidRPr="007A4400">
        <w:rPr>
          <w:rFonts w:eastAsia="Times New Roman"/>
          <w:b/>
          <w:sz w:val="24"/>
          <w:szCs w:val="24"/>
          <w:highlight w:val="green"/>
          <w:u w:val="single"/>
        </w:rPr>
        <w:t>anything touched by government comes with fatal flaws starting with corruption</w:t>
      </w:r>
      <w:r w:rsidRPr="007A4400">
        <w:rPr>
          <w:rFonts w:eastAsia="Times New Roman"/>
          <w:sz w:val="24"/>
          <w:szCs w:val="24"/>
          <w:highlight w:val="green"/>
        </w:rPr>
        <w:t xml:space="preserve"> </w:t>
      </w:r>
      <w:r w:rsidRPr="007A4400">
        <w:rPr>
          <w:rFonts w:eastAsia="Times New Roman"/>
          <w:sz w:val="10"/>
          <w:szCs w:val="10"/>
        </w:rPr>
        <w:t xml:space="preserve">and compulsion. Eliminating state involvement in space frees people rather than limits them. Besides, the </w:t>
      </w:r>
      <w:r w:rsidRPr="007A4400">
        <w:rPr>
          <w:rFonts w:eastAsia="Times New Roman"/>
          <w:sz w:val="24"/>
          <w:szCs w:val="24"/>
          <w:highlight w:val="green"/>
        </w:rPr>
        <w:t>ruling powers notoriously mismanage all enterprises</w:t>
      </w:r>
      <w:r w:rsidRPr="007A4400">
        <w:rPr>
          <w:rFonts w:ascii="Calibri" w:eastAsia="Calibri" w:hAnsi="Calibri" w:cs="Calibri"/>
          <w:sz w:val="10"/>
          <w:szCs w:val="10"/>
        </w:rPr>
        <w:t>.5 It becomes a self-fulfilling prophecy, because</w:t>
      </w:r>
      <w:r w:rsidRPr="007A4400">
        <w:rPr>
          <w:rFonts w:eastAsia="Times New Roman"/>
          <w:sz w:val="10"/>
          <w:szCs w:val="10"/>
        </w:rPr>
        <w:t xml:space="preserve"> that very incompetence makes the venture appear far more expensive than it really needs to be.</w:t>
      </w:r>
      <w:r w:rsidRPr="007A4400">
        <w:rPr>
          <w:rFonts w:ascii="Calibri" w:eastAsia="Calibri" w:hAnsi="Calibri" w:cs="Calibri"/>
          <w:sz w:val="10"/>
          <w:szCs w:val="10"/>
        </w:rPr>
        <w:t xml:space="preserve"> </w:t>
      </w:r>
      <w:r w:rsidRPr="007A4400">
        <w:rPr>
          <w:rFonts w:eastAsia="Times New Roman"/>
          <w:sz w:val="10"/>
          <w:szCs w:val="10"/>
        </w:rPr>
        <w:t xml:space="preserve">The record of “picking winners” on the part of governing establishments does not engender much confidence in government’s capacity to promote this goal. Nor is “contracting out” to private interests likely to provide efficiency in this context. If government cannot do the job itself, there is no reason to believe it will be effective in choosing and funding collaborators. </w:t>
      </w:r>
      <w:r w:rsidRPr="007A4400">
        <w:rPr>
          <w:rFonts w:ascii="Calibri" w:eastAsia="Calibri" w:hAnsi="Calibri" w:cs="Calibri"/>
          <w:sz w:val="10"/>
          <w:szCs w:val="10"/>
        </w:rPr>
        <w:t xml:space="preserve">In addition, we believe that </w:t>
      </w:r>
      <w:r w:rsidRPr="007A4400">
        <w:rPr>
          <w:rFonts w:eastAsia="Times New Roman"/>
          <w:sz w:val="10"/>
          <w:szCs w:val="10"/>
        </w:rPr>
        <w:t xml:space="preserve">even if the state could be effective in promoting such tasks, it would still be improper for it to do so, since its funds are mulcted, unwillingly, from their rightful owners, the long-suffering taxpayers </w:t>
      </w:r>
      <w:r w:rsidRPr="007A4400">
        <w:rPr>
          <w:rFonts w:ascii="Calibri" w:eastAsia="Calibri" w:hAnsi="Calibri" w:cs="Calibri"/>
          <w:sz w:val="10"/>
          <w:szCs w:val="10"/>
        </w:rPr>
        <w:t>(Rothbard, M. 1998). Nelson, Peter Lothian; Block, Walter E.. Space Capitalism (Palgrave Studies in Classical Liberalism) (pp. 21-22). Springer International Publishing. Kindle Edition.</w:t>
      </w:r>
    </w:p>
    <w:p w14:paraId="6693F37C" w14:textId="77777777" w:rsidR="00335735" w:rsidRPr="007A4400" w:rsidRDefault="002A433B">
      <w:pPr>
        <w:rPr>
          <w:rFonts w:eastAsia="Times New Roman"/>
          <w:b/>
          <w:sz w:val="24"/>
          <w:szCs w:val="24"/>
        </w:rPr>
      </w:pPr>
      <w:r w:rsidRPr="007A4400">
        <w:rPr>
          <w:rFonts w:eastAsia="Times New Roman"/>
          <w:b/>
          <w:sz w:val="24"/>
          <w:szCs w:val="24"/>
        </w:rPr>
        <w:t xml:space="preserve">Since space appropriation is essential, we have the obligation to choose the best actor. The action of appropriation must be just, since it is the only way for future human survival. Private entities </w:t>
      </w:r>
      <w:r w:rsidRPr="007A4400">
        <w:rPr>
          <w:rFonts w:eastAsia="Times New Roman"/>
          <w:b/>
          <w:sz w:val="24"/>
          <w:szCs w:val="24"/>
        </w:rPr>
        <w:lastRenderedPageBreak/>
        <w:t xml:space="preserve">can ensure freedom from oppression, efficiently appropriate when governments cannot, and do not have to risk taxpayer dollars. </w:t>
      </w:r>
    </w:p>
    <w:p w14:paraId="54F0D5F4" w14:textId="77777777" w:rsidR="00335735" w:rsidRPr="007A4400" w:rsidRDefault="00335735">
      <w:pPr>
        <w:rPr>
          <w:rFonts w:eastAsia="Times New Roman"/>
          <w:b/>
          <w:sz w:val="24"/>
          <w:szCs w:val="24"/>
        </w:rPr>
      </w:pPr>
    </w:p>
    <w:p w14:paraId="364CDFC9" w14:textId="77777777" w:rsidR="00335735" w:rsidRPr="007A4400" w:rsidRDefault="002A433B">
      <w:pPr>
        <w:rPr>
          <w:rFonts w:eastAsia="Times New Roman"/>
          <w:b/>
          <w:sz w:val="24"/>
          <w:szCs w:val="24"/>
        </w:rPr>
      </w:pPr>
      <w:r w:rsidRPr="007A4400">
        <w:rPr>
          <w:rFonts w:eastAsia="Times New Roman"/>
          <w:b/>
          <w:sz w:val="24"/>
          <w:szCs w:val="24"/>
        </w:rPr>
        <w:t>Contention 2:</w:t>
      </w:r>
    </w:p>
    <w:p w14:paraId="3E31FC4F" w14:textId="77777777" w:rsidR="00335735" w:rsidRPr="007A4400" w:rsidRDefault="002A433B">
      <w:pPr>
        <w:shd w:val="clear" w:color="auto" w:fill="FFFFFF"/>
        <w:spacing w:before="240" w:after="240" w:line="256" w:lineRule="auto"/>
        <w:rPr>
          <w:rFonts w:eastAsia="Times New Roman"/>
          <w:sz w:val="10"/>
          <w:szCs w:val="10"/>
        </w:rPr>
      </w:pPr>
      <w:r w:rsidRPr="007A4400">
        <w:rPr>
          <w:rFonts w:eastAsia="Times New Roman"/>
          <w:b/>
          <w:sz w:val="26"/>
          <w:szCs w:val="26"/>
        </w:rPr>
        <w:t>Privatization is fastest way to get to space</w:t>
      </w:r>
      <w:r w:rsidRPr="007A4400">
        <w:rPr>
          <w:rFonts w:eastAsia="Times New Roman"/>
          <w:b/>
          <w:sz w:val="28"/>
          <w:szCs w:val="28"/>
        </w:rPr>
        <w:t>[0:15]</w:t>
      </w:r>
      <w:r w:rsidRPr="007A4400">
        <w:rPr>
          <w:rFonts w:eastAsia="Times New Roman"/>
          <w:b/>
          <w:sz w:val="26"/>
          <w:szCs w:val="26"/>
        </w:rPr>
        <w:t xml:space="preserve"> </w:t>
      </w:r>
      <w:r w:rsidRPr="007A4400">
        <w:rPr>
          <w:rFonts w:eastAsia="Times New Roman"/>
          <w:b/>
          <w:sz w:val="26"/>
          <w:szCs w:val="26"/>
        </w:rPr>
        <w:tab/>
      </w:r>
      <w:r w:rsidRPr="007A4400">
        <w:rPr>
          <w:rFonts w:eastAsia="Times New Roman"/>
          <w:b/>
          <w:sz w:val="26"/>
          <w:szCs w:val="26"/>
        </w:rPr>
        <w:tab/>
      </w:r>
      <w:r w:rsidRPr="007A4400">
        <w:rPr>
          <w:rFonts w:eastAsia="Times New Roman"/>
          <w:b/>
          <w:sz w:val="26"/>
          <w:szCs w:val="26"/>
        </w:rPr>
        <w:tab/>
      </w:r>
      <w:r w:rsidRPr="007A4400">
        <w:rPr>
          <w:rFonts w:eastAsia="Times New Roman"/>
          <w:b/>
          <w:sz w:val="26"/>
          <w:szCs w:val="26"/>
        </w:rPr>
        <w:tab/>
      </w:r>
      <w:r w:rsidRPr="007A4400">
        <w:rPr>
          <w:rFonts w:eastAsia="Times New Roman"/>
          <w:b/>
          <w:sz w:val="26"/>
          <w:szCs w:val="26"/>
        </w:rPr>
        <w:tab/>
      </w:r>
      <w:r w:rsidRPr="007A4400">
        <w:rPr>
          <w:rFonts w:eastAsia="Times New Roman"/>
          <w:b/>
          <w:sz w:val="26"/>
          <w:szCs w:val="26"/>
        </w:rPr>
        <w:tab/>
      </w:r>
      <w:r w:rsidRPr="007A4400">
        <w:rPr>
          <w:rFonts w:eastAsia="Times New Roman"/>
          <w:sz w:val="10"/>
          <w:szCs w:val="10"/>
        </w:rPr>
        <w:t xml:space="preserve">Rand </w:t>
      </w:r>
      <w:r w:rsidRPr="007A4400">
        <w:rPr>
          <w:rFonts w:eastAsia="Times New Roman"/>
          <w:b/>
          <w:sz w:val="26"/>
          <w:szCs w:val="26"/>
        </w:rPr>
        <w:t>Simberg</w:t>
      </w:r>
      <w:r w:rsidRPr="007A4400">
        <w:rPr>
          <w:rFonts w:eastAsia="Times New Roman"/>
          <w:sz w:val="10"/>
          <w:szCs w:val="10"/>
        </w:rPr>
        <w:t xml:space="preserve">, author, analyst and consultant in space policy, February </w:t>
      </w:r>
      <w:r w:rsidRPr="007A4400">
        <w:rPr>
          <w:rFonts w:eastAsia="Times New Roman"/>
          <w:b/>
          <w:sz w:val="26"/>
          <w:szCs w:val="26"/>
        </w:rPr>
        <w:t xml:space="preserve">2020 </w:t>
      </w:r>
      <w:r w:rsidRPr="007A4400">
        <w:rPr>
          <w:rFonts w:eastAsia="Times New Roman"/>
          <w:sz w:val="10"/>
          <w:szCs w:val="10"/>
        </w:rPr>
        <w:t>"Socialists in Space," Reason, https://reason.com/2020/01/12/socialists-in-space-2/ (accessed 12/12/21)</w:t>
      </w:r>
    </w:p>
    <w:p w14:paraId="1EA937D2" w14:textId="77777777" w:rsidR="00335735" w:rsidRPr="007A4400" w:rsidRDefault="002A433B">
      <w:pPr>
        <w:shd w:val="clear" w:color="auto" w:fill="FFFFFF"/>
        <w:spacing w:before="240" w:after="240" w:line="256" w:lineRule="auto"/>
        <w:rPr>
          <w:rFonts w:eastAsia="Times New Roman"/>
          <w:sz w:val="10"/>
          <w:szCs w:val="10"/>
        </w:rPr>
      </w:pPr>
      <w:r w:rsidRPr="007A4400">
        <w:rPr>
          <w:rFonts w:eastAsia="Times New Roman"/>
          <w:sz w:val="10"/>
          <w:szCs w:val="10"/>
        </w:rPr>
        <w:t xml:space="preserve">Most important of all, two versions of an all-new fully reusable spaceship are being assembled by SpaceX in Texas and Florida; their designs will eventually converge into a single one combining the best features of each. On September 28 at the Texas site, the company's founder, </w:t>
      </w:r>
      <w:r w:rsidRPr="007A4400">
        <w:rPr>
          <w:rFonts w:eastAsia="Times New Roman"/>
          <w:sz w:val="24"/>
          <w:szCs w:val="24"/>
          <w:highlight w:val="green"/>
        </w:rPr>
        <w:t>Elon Musk, described a vehicle</w:t>
      </w:r>
      <w:r w:rsidRPr="007A4400">
        <w:rPr>
          <w:rFonts w:eastAsia="Times New Roman"/>
          <w:sz w:val="10"/>
          <w:szCs w:val="10"/>
        </w:rPr>
        <w:t xml:space="preserve"> almost 400 feet tall that would deliver 100 people to various destinations in space, </w:t>
      </w:r>
      <w:r w:rsidRPr="007A4400">
        <w:rPr>
          <w:rFonts w:eastAsia="Times New Roman"/>
          <w:sz w:val="24"/>
          <w:szCs w:val="24"/>
          <w:highlight w:val="green"/>
        </w:rPr>
        <w:t>with the initial capability of achieving orbit within six months</w:t>
      </w:r>
      <w:r w:rsidRPr="007A4400">
        <w:rPr>
          <w:rFonts w:eastAsia="Times New Roman"/>
          <w:sz w:val="10"/>
          <w:szCs w:val="10"/>
        </w:rPr>
        <w:t xml:space="preserve">, at very low marginal cost. </w:t>
      </w:r>
      <w:r w:rsidRPr="007A4400">
        <w:rPr>
          <w:rFonts w:eastAsia="Times New Roman"/>
          <w:sz w:val="24"/>
          <w:szCs w:val="24"/>
          <w:highlight w:val="green"/>
        </w:rPr>
        <w:t>The work is moving at a pace unseen</w:t>
      </w:r>
      <w:r w:rsidRPr="007A4400">
        <w:rPr>
          <w:rFonts w:eastAsia="Times New Roman"/>
          <w:sz w:val="10"/>
          <w:szCs w:val="10"/>
        </w:rPr>
        <w:t xml:space="preserve"> since the 1960s, and it </w:t>
      </w:r>
      <w:r w:rsidRPr="007A4400">
        <w:rPr>
          <w:rFonts w:eastAsia="Times New Roman"/>
          <w:sz w:val="24"/>
          <w:szCs w:val="24"/>
          <w:highlight w:val="green"/>
        </w:rPr>
        <w:t>could result in a true spaceflight revolution, driving the cost of orbital access down to a few tens of dollars per kilogram</w:t>
      </w:r>
      <w:r w:rsidRPr="007A4400">
        <w:rPr>
          <w:rFonts w:eastAsia="Times New Roman"/>
          <w:sz w:val="10"/>
          <w:szCs w:val="10"/>
        </w:rPr>
        <w:t xml:space="preserve"> of payload, rather than the thousands per kilogram it's been since the dawn of the Space Age. That would open vast new off-planet opportunities for humanity.</w:t>
      </w:r>
    </w:p>
    <w:p w14:paraId="5CCF33F3" w14:textId="77777777" w:rsidR="00335735" w:rsidRPr="007A4400" w:rsidRDefault="002A433B">
      <w:pPr>
        <w:shd w:val="clear" w:color="auto" w:fill="FFFFFF"/>
        <w:spacing w:before="240" w:after="240" w:line="256" w:lineRule="auto"/>
        <w:rPr>
          <w:rFonts w:eastAsia="Times New Roman"/>
          <w:b/>
          <w:sz w:val="28"/>
          <w:szCs w:val="28"/>
        </w:rPr>
      </w:pPr>
      <w:r w:rsidRPr="007A4400">
        <w:rPr>
          <w:rFonts w:eastAsia="Times New Roman"/>
          <w:b/>
          <w:sz w:val="28"/>
          <w:szCs w:val="28"/>
        </w:rPr>
        <w:t>Contention 3:[0:30]</w:t>
      </w:r>
    </w:p>
    <w:p w14:paraId="1408E81E" w14:textId="77777777" w:rsidR="00335735" w:rsidRPr="007A4400" w:rsidRDefault="002A433B">
      <w:pPr>
        <w:spacing w:before="240" w:after="240"/>
        <w:rPr>
          <w:rFonts w:eastAsia="Times New Roman"/>
          <w:b/>
          <w:sz w:val="28"/>
          <w:szCs w:val="28"/>
        </w:rPr>
      </w:pPr>
      <w:r w:rsidRPr="007A4400">
        <w:rPr>
          <w:rFonts w:eastAsia="Times New Roman"/>
          <w:b/>
          <w:sz w:val="28"/>
          <w:szCs w:val="28"/>
        </w:rPr>
        <w:t>Appropriation is beneficial for developing countries</w:t>
      </w:r>
    </w:p>
    <w:p w14:paraId="34BD7D86" w14:textId="77777777" w:rsidR="00335735" w:rsidRPr="007A4400" w:rsidRDefault="002A433B">
      <w:pPr>
        <w:spacing w:before="240" w:after="240"/>
        <w:rPr>
          <w:rFonts w:eastAsia="Times New Roman"/>
          <w:b/>
          <w:sz w:val="24"/>
          <w:szCs w:val="24"/>
        </w:rPr>
      </w:pPr>
      <w:r w:rsidRPr="007A4400">
        <w:rPr>
          <w:rFonts w:eastAsia="Times New Roman"/>
          <w:b/>
          <w:sz w:val="24"/>
          <w:szCs w:val="24"/>
        </w:rPr>
        <w:t>Reinstein 99</w:t>
      </w:r>
      <w:r w:rsidR="00C51001">
        <w:rPr>
          <w:rFonts w:ascii="Arial" w:hAnsi="Arial" w:cs="Arial"/>
          <w:b/>
          <w:bCs/>
          <w:color w:val="000000"/>
        </w:rPr>
        <w:t> </w:t>
      </w:r>
      <w:r w:rsidR="00C51001">
        <w:rPr>
          <w:rFonts w:ascii="Arial" w:hAnsi="Arial" w:cs="Arial"/>
          <w:color w:val="000000"/>
          <w:sz w:val="16"/>
          <w:szCs w:val="16"/>
        </w:rPr>
        <w:t xml:space="preserve">[Ezra J. Reinstein (JD, Associate at Kirkland &amp; Ellis), Owning Outer Space, 20 Nw. J. </w:t>
      </w:r>
      <w:proofErr w:type="spellStart"/>
      <w:r w:rsidR="00C51001">
        <w:rPr>
          <w:rFonts w:ascii="Arial" w:hAnsi="Arial" w:cs="Arial"/>
          <w:color w:val="000000"/>
          <w:sz w:val="16"/>
          <w:szCs w:val="16"/>
        </w:rPr>
        <w:t>Int’lL</w:t>
      </w:r>
      <w:proofErr w:type="spellEnd"/>
      <w:r w:rsidR="00C51001">
        <w:rPr>
          <w:rFonts w:ascii="Arial" w:hAnsi="Arial" w:cs="Arial"/>
          <w:color w:val="000000"/>
          <w:sz w:val="16"/>
          <w:szCs w:val="16"/>
        </w:rPr>
        <w:t>. &amp; Bus. 59 (1999). JDN. https://scholarlycommons.law.northwestern.edu/njilb/vol20/iss1/7]</w:t>
      </w:r>
    </w:p>
    <w:p w14:paraId="6485411D" w14:textId="77777777" w:rsidR="00335735" w:rsidRPr="007A4400" w:rsidRDefault="002A433B">
      <w:pPr>
        <w:spacing w:before="240" w:after="240"/>
        <w:rPr>
          <w:rFonts w:eastAsia="Times New Roman"/>
          <w:sz w:val="10"/>
          <w:szCs w:val="10"/>
        </w:rPr>
      </w:pPr>
      <w:r w:rsidRPr="007A4400">
        <w:rPr>
          <w:rFonts w:eastAsia="Times New Roman"/>
          <w:sz w:val="10"/>
          <w:szCs w:val="10"/>
        </w:rPr>
        <w:t>The changes to the OST proposed in this essay would encourage and hasten the conver‐ sion of potential wealth‐in‐space into actual wealth‐on‐Earth. As already argued, bringing wealth into a system is an absolute good, aiding all humanity (however indirectly), including developing nations.</w:t>
      </w:r>
      <w:r w:rsidRPr="007A4400">
        <w:rPr>
          <w:rFonts w:eastAsia="Times New Roman"/>
          <w:b/>
          <w:sz w:val="16"/>
          <w:szCs w:val="16"/>
        </w:rPr>
        <w:t xml:space="preserve"> </w:t>
      </w:r>
      <w:r w:rsidRPr="007A4400">
        <w:rPr>
          <w:rFonts w:eastAsia="Times New Roman"/>
          <w:sz w:val="10"/>
          <w:szCs w:val="10"/>
        </w:rPr>
        <w:t xml:space="preserve">But there is another, more direct way in which low‐tech nations can benefit. As ownership rights boost the incentive to exploit outer space’s resources, more developers will jump at the chance. And </w:t>
      </w:r>
      <w:r w:rsidRPr="007A4400">
        <w:rPr>
          <w:rFonts w:eastAsia="Times New Roman"/>
          <w:sz w:val="24"/>
          <w:szCs w:val="24"/>
          <w:highlight w:val="green"/>
        </w:rPr>
        <w:t>the more people</w:t>
      </w:r>
      <w:r w:rsidRPr="007A4400">
        <w:rPr>
          <w:rFonts w:eastAsia="Times New Roman"/>
          <w:sz w:val="10"/>
          <w:szCs w:val="10"/>
        </w:rPr>
        <w:t xml:space="preserve"> jumping at the chance and </w:t>
      </w:r>
      <w:r w:rsidRPr="007A4400">
        <w:rPr>
          <w:rFonts w:eastAsia="Times New Roman"/>
          <w:sz w:val="24"/>
          <w:szCs w:val="24"/>
          <w:highlight w:val="green"/>
        </w:rPr>
        <w:t xml:space="preserve">flying up into space to glean the space‐borne profits, the cheaper and safer it will become to carry out such space projects. </w:t>
      </w:r>
      <w:r w:rsidRPr="007A4400">
        <w:rPr>
          <w:rFonts w:eastAsia="Times New Roman"/>
          <w:sz w:val="10"/>
          <w:szCs w:val="10"/>
        </w:rPr>
        <w:t xml:space="preserve">That is, the more profitable it becomes to exploit space, the greater the impetus will be to develop new technology that permits easier access to space. And </w:t>
      </w:r>
      <w:r w:rsidRPr="007A4400">
        <w:rPr>
          <w:rFonts w:eastAsia="Times New Roman"/>
          <w:sz w:val="24"/>
          <w:szCs w:val="24"/>
          <w:highlight w:val="green"/>
        </w:rPr>
        <w:t>among the prime beneficiaries of more accessible space travel will b</w:t>
      </w:r>
      <w:r w:rsidRPr="007A4400">
        <w:rPr>
          <w:rFonts w:eastAsia="Times New Roman"/>
          <w:sz w:val="10"/>
          <w:szCs w:val="10"/>
        </w:rPr>
        <w:t>e those nations ‐‐ the</w:t>
      </w:r>
      <w:r w:rsidRPr="007A4400">
        <w:rPr>
          <w:rFonts w:eastAsia="Times New Roman"/>
          <w:sz w:val="24"/>
          <w:szCs w:val="24"/>
          <w:highlight w:val="green"/>
        </w:rPr>
        <w:t xml:space="preserve"> developing</w:t>
      </w:r>
      <w:r w:rsidRPr="007A4400">
        <w:rPr>
          <w:rFonts w:eastAsia="Times New Roman"/>
          <w:sz w:val="10"/>
          <w:szCs w:val="10"/>
        </w:rPr>
        <w:t xml:space="preserve">, low‐tech </w:t>
      </w:r>
      <w:r w:rsidRPr="007A4400">
        <w:rPr>
          <w:rFonts w:eastAsia="Times New Roman"/>
          <w:sz w:val="24"/>
          <w:szCs w:val="24"/>
          <w:highlight w:val="green"/>
        </w:rPr>
        <w:t>nations</w:t>
      </w:r>
      <w:r w:rsidRPr="007A4400">
        <w:rPr>
          <w:rFonts w:eastAsia="Times New Roman"/>
          <w:sz w:val="10"/>
          <w:szCs w:val="10"/>
        </w:rPr>
        <w:t xml:space="preserve"> ‐‐ who are currently not space‐capable.</w:t>
      </w:r>
      <w:r w:rsidRPr="007A4400">
        <w:rPr>
          <w:rFonts w:eastAsia="Times New Roman"/>
          <w:b/>
          <w:sz w:val="16"/>
          <w:szCs w:val="16"/>
        </w:rPr>
        <w:t xml:space="preserve"> </w:t>
      </w:r>
      <w:r w:rsidRPr="007A4400">
        <w:rPr>
          <w:rFonts w:eastAsia="Times New Roman"/>
          <w:sz w:val="10"/>
          <w:szCs w:val="10"/>
        </w:rPr>
        <w:t xml:space="preserve">This, of course, will work with, and be facilitated by, the openness of plans under the UNSER system. We should not force the space‐capable nations to share their wealth (as is required by the Moon Treaty, and as developing nations are pushing for in interpreting the OST), for to do so would discourage exploitation and space travel, and thus make space projects less regular, and thus less affordable and safe. Instead, </w:t>
      </w:r>
      <w:r w:rsidRPr="007A4400">
        <w:rPr>
          <w:rFonts w:eastAsia="Times New Roman"/>
          <w:sz w:val="24"/>
          <w:szCs w:val="24"/>
          <w:highlight w:val="green"/>
        </w:rPr>
        <w:t xml:space="preserve">by supporting the development of new technology in an efficient, free market environment, we thereby give developing nations the chance to go into space on their own. </w:t>
      </w:r>
      <w:r w:rsidRPr="007A4400">
        <w:rPr>
          <w:rFonts w:eastAsia="Times New Roman"/>
          <w:sz w:val="10"/>
          <w:szCs w:val="10"/>
        </w:rPr>
        <w:t>In this way we can increase everyone’s access to space. And that’s one of the designated goals of the OST itself.</w:t>
      </w:r>
    </w:p>
    <w:p w14:paraId="671FE1A8" w14:textId="77777777" w:rsidR="00335735" w:rsidRPr="007A4400" w:rsidRDefault="002A433B">
      <w:pPr>
        <w:spacing w:before="240" w:after="240"/>
        <w:rPr>
          <w:rFonts w:eastAsia="Times New Roman"/>
          <w:b/>
          <w:sz w:val="24"/>
          <w:szCs w:val="24"/>
        </w:rPr>
      </w:pPr>
      <w:r w:rsidRPr="007A4400">
        <w:rPr>
          <w:rFonts w:eastAsia="Times New Roman"/>
          <w:b/>
          <w:sz w:val="24"/>
          <w:szCs w:val="24"/>
        </w:rPr>
        <w:t xml:space="preserve">Hence, I negate </w:t>
      </w:r>
    </w:p>
    <w:p w14:paraId="4D20C7FE" w14:textId="77777777" w:rsidR="00335735" w:rsidRPr="007A4400" w:rsidRDefault="002A433B">
      <w:pPr>
        <w:spacing w:before="240" w:after="240"/>
        <w:jc w:val="center"/>
        <w:rPr>
          <w:rFonts w:eastAsia="Times New Roman"/>
          <w:b/>
          <w:sz w:val="48"/>
          <w:szCs w:val="48"/>
          <w:u w:val="single"/>
        </w:rPr>
      </w:pPr>
      <w:r w:rsidRPr="007A4400">
        <w:rPr>
          <w:rFonts w:eastAsia="Times New Roman"/>
          <w:b/>
          <w:sz w:val="48"/>
          <w:szCs w:val="48"/>
          <w:u w:val="single"/>
        </w:rPr>
        <w:t>2</w:t>
      </w:r>
    </w:p>
    <w:p w14:paraId="7DA52C91" w14:textId="77777777" w:rsidR="00335735" w:rsidRPr="007A4400" w:rsidRDefault="002A433B">
      <w:pPr>
        <w:numPr>
          <w:ilvl w:val="0"/>
          <w:numId w:val="2"/>
        </w:numPr>
        <w:rPr>
          <w:rFonts w:eastAsia="Times New Roman"/>
          <w:b/>
          <w:sz w:val="28"/>
          <w:szCs w:val="28"/>
        </w:rPr>
      </w:pPr>
      <w:r w:rsidRPr="007A4400">
        <w:rPr>
          <w:rFonts w:eastAsia="Times New Roman"/>
          <w:b/>
          <w:sz w:val="28"/>
          <w:szCs w:val="28"/>
        </w:rPr>
        <w:t>Interpretation: The affirmative must not defend an actor</w:t>
      </w:r>
    </w:p>
    <w:p w14:paraId="44ABB9F3" w14:textId="77777777" w:rsidR="00335735" w:rsidRPr="007A4400" w:rsidRDefault="002A433B">
      <w:pPr>
        <w:numPr>
          <w:ilvl w:val="0"/>
          <w:numId w:val="2"/>
        </w:numPr>
        <w:rPr>
          <w:rFonts w:eastAsia="Times New Roman"/>
          <w:b/>
          <w:sz w:val="28"/>
          <w:szCs w:val="28"/>
        </w:rPr>
      </w:pPr>
      <w:r w:rsidRPr="007A4400">
        <w:rPr>
          <w:rFonts w:eastAsia="Times New Roman"/>
          <w:b/>
          <w:sz w:val="28"/>
          <w:szCs w:val="28"/>
        </w:rPr>
        <w:t>Violation: They do</w:t>
      </w:r>
    </w:p>
    <w:p w14:paraId="0B09821C" w14:textId="77777777" w:rsidR="00335735" w:rsidRPr="007A4400" w:rsidRDefault="002A433B">
      <w:pPr>
        <w:numPr>
          <w:ilvl w:val="0"/>
          <w:numId w:val="2"/>
        </w:numPr>
        <w:rPr>
          <w:rFonts w:eastAsia="Times New Roman"/>
          <w:b/>
          <w:sz w:val="28"/>
          <w:szCs w:val="28"/>
        </w:rPr>
      </w:pPr>
      <w:r w:rsidRPr="007A4400">
        <w:rPr>
          <w:rFonts w:eastAsia="Times New Roman"/>
          <w:b/>
          <w:sz w:val="28"/>
          <w:szCs w:val="28"/>
        </w:rPr>
        <w:t>Standards:</w:t>
      </w:r>
    </w:p>
    <w:p w14:paraId="06D1360E" w14:textId="77777777" w:rsidR="00335735" w:rsidRPr="007A4400" w:rsidRDefault="002A433B">
      <w:pPr>
        <w:ind w:firstLine="720"/>
        <w:rPr>
          <w:rFonts w:eastAsia="Times New Roman"/>
          <w:b/>
          <w:sz w:val="28"/>
          <w:szCs w:val="28"/>
        </w:rPr>
      </w:pPr>
      <w:r w:rsidRPr="007A4400">
        <w:rPr>
          <w:rFonts w:eastAsia="Times New Roman"/>
          <w:b/>
          <w:sz w:val="28"/>
          <w:szCs w:val="28"/>
        </w:rPr>
        <w:t>1] Topicality - Rez asks if approp is just or not, actors are extra-t</w:t>
      </w:r>
    </w:p>
    <w:p w14:paraId="23136E4F" w14:textId="77777777" w:rsidR="00335735" w:rsidRPr="007A4400" w:rsidRDefault="002A433B">
      <w:pPr>
        <w:shd w:val="clear" w:color="auto" w:fill="FFFFFF"/>
        <w:spacing w:before="120" w:after="20"/>
        <w:ind w:firstLine="720"/>
        <w:rPr>
          <w:rFonts w:eastAsia="Times New Roman"/>
          <w:b/>
          <w:sz w:val="28"/>
          <w:szCs w:val="28"/>
        </w:rPr>
      </w:pPr>
      <w:r w:rsidRPr="007A4400">
        <w:rPr>
          <w:rFonts w:eastAsia="Times New Roman"/>
          <w:b/>
          <w:sz w:val="28"/>
          <w:szCs w:val="28"/>
        </w:rPr>
        <w:t>2] Semantics first – they’re the only stable starting point for the round.</w:t>
      </w:r>
    </w:p>
    <w:p w14:paraId="3B7BA185" w14:textId="77777777" w:rsidR="00335735" w:rsidRPr="007A4400" w:rsidRDefault="002A433B">
      <w:pPr>
        <w:pBdr>
          <w:bottom w:val="none" w:sz="0" w:space="8" w:color="auto"/>
        </w:pBdr>
        <w:shd w:val="clear" w:color="auto" w:fill="FFFFFF"/>
        <w:spacing w:line="310" w:lineRule="auto"/>
        <w:rPr>
          <w:rFonts w:eastAsia="Times New Roman"/>
          <w:sz w:val="10"/>
          <w:szCs w:val="10"/>
        </w:rPr>
      </w:pPr>
      <w:r w:rsidRPr="007A4400">
        <w:rPr>
          <w:rFonts w:eastAsia="Times New Roman"/>
          <w:b/>
          <w:sz w:val="24"/>
          <w:szCs w:val="24"/>
        </w:rPr>
        <w:t xml:space="preserve">Nebel 18 </w:t>
      </w:r>
      <w:r w:rsidRPr="007A4400">
        <w:rPr>
          <w:rFonts w:eastAsia="Times New Roman"/>
          <w:sz w:val="10"/>
          <w:szCs w:val="10"/>
        </w:rPr>
        <w:t>[Jake Nebel is an assistant professor at University of Southern California, School of Philosophy. “The Meaning of the Resolution by Jake Nebel” Victory Briefs September/October 2018 LD Brief. Citing: “Reporters and Correspondents”, https://www.bls.gov/oes/current/oes273022.htm ]</w:t>
      </w:r>
    </w:p>
    <w:p w14:paraId="10F03679" w14:textId="77777777" w:rsidR="00335735" w:rsidRPr="007A4400" w:rsidRDefault="002A433B">
      <w:pPr>
        <w:pBdr>
          <w:bottom w:val="none" w:sz="0" w:space="8" w:color="auto"/>
        </w:pBdr>
        <w:shd w:val="clear" w:color="auto" w:fill="FFFFFF"/>
        <w:spacing w:line="310" w:lineRule="auto"/>
        <w:ind w:firstLine="720"/>
        <w:rPr>
          <w:rFonts w:eastAsia="Times New Roman"/>
          <w:b/>
          <w:sz w:val="28"/>
          <w:szCs w:val="28"/>
        </w:rPr>
      </w:pPr>
      <w:r w:rsidRPr="007A4400">
        <w:rPr>
          <w:rFonts w:eastAsia="Times New Roman"/>
          <w:sz w:val="10"/>
          <w:szCs w:val="10"/>
        </w:rPr>
        <w:lastRenderedPageBreak/>
        <w:t xml:space="preserve">Unlike direct appeals to desirable consequences, </w:t>
      </w:r>
      <w:r w:rsidRPr="007A4400">
        <w:rPr>
          <w:rFonts w:eastAsia="Times New Roman"/>
          <w:b/>
          <w:sz w:val="24"/>
          <w:szCs w:val="24"/>
          <w:highlight w:val="cyan"/>
        </w:rPr>
        <w:t>the actual meaning of the res</w:t>
      </w:r>
      <w:r w:rsidRPr="007A4400">
        <w:rPr>
          <w:rFonts w:eastAsia="Times New Roman"/>
          <w:sz w:val="10"/>
          <w:szCs w:val="10"/>
        </w:rPr>
        <w:t xml:space="preserve">olution </w:t>
      </w:r>
      <w:r w:rsidRPr="007A4400">
        <w:rPr>
          <w:rFonts w:eastAsia="Times New Roman"/>
          <w:b/>
          <w:sz w:val="24"/>
          <w:szCs w:val="24"/>
          <w:highlight w:val="cyan"/>
        </w:rPr>
        <w:t>provides a more salient</w:t>
      </w:r>
      <w:r w:rsidRPr="007A4400">
        <w:rPr>
          <w:rFonts w:eastAsia="Times New Roman"/>
          <w:sz w:val="10"/>
          <w:szCs w:val="10"/>
        </w:rPr>
        <w:t>—</w:t>
      </w:r>
      <w:r w:rsidRPr="007A4400">
        <w:rPr>
          <w:rFonts w:eastAsia="Times New Roman"/>
          <w:b/>
          <w:sz w:val="24"/>
          <w:szCs w:val="24"/>
          <w:highlight w:val="cyan"/>
        </w:rPr>
        <w:t xml:space="preserve">and </w:t>
      </w:r>
      <w:r w:rsidRPr="007A4400">
        <w:rPr>
          <w:rFonts w:eastAsia="Times New Roman"/>
          <w:sz w:val="10"/>
          <w:szCs w:val="10"/>
        </w:rPr>
        <w:t xml:space="preserve">therefore more </w:t>
      </w:r>
      <w:r w:rsidRPr="007A4400">
        <w:rPr>
          <w:rFonts w:eastAsia="Times New Roman"/>
          <w:b/>
          <w:sz w:val="24"/>
          <w:szCs w:val="24"/>
          <w:highlight w:val="cyan"/>
        </w:rPr>
        <w:t>predictable</w:t>
      </w:r>
      <w:r w:rsidRPr="007A4400">
        <w:rPr>
          <w:rFonts w:eastAsia="Times New Roman"/>
          <w:sz w:val="10"/>
          <w:szCs w:val="10"/>
        </w:rPr>
        <w:t xml:space="preserve">—focal </w:t>
      </w:r>
      <w:r w:rsidRPr="007A4400">
        <w:rPr>
          <w:rFonts w:eastAsia="Times New Roman"/>
          <w:b/>
          <w:sz w:val="24"/>
          <w:szCs w:val="24"/>
          <w:highlight w:val="cyan"/>
        </w:rPr>
        <w:t xml:space="preserve">point upon which debaters </w:t>
      </w:r>
      <w:r w:rsidRPr="007A4400">
        <w:rPr>
          <w:rFonts w:eastAsia="Times New Roman"/>
          <w:sz w:val="10"/>
          <w:szCs w:val="10"/>
        </w:rPr>
        <w:t xml:space="preserve">could more reliably </w:t>
      </w:r>
      <w:r w:rsidRPr="007A4400">
        <w:rPr>
          <w:rFonts w:eastAsia="Times New Roman"/>
          <w:b/>
          <w:sz w:val="24"/>
          <w:szCs w:val="24"/>
          <w:highlight w:val="cyan"/>
        </w:rPr>
        <w:t>expect each other to converge</w:t>
      </w:r>
      <w:r w:rsidRPr="007A4400">
        <w:rPr>
          <w:rFonts w:eastAsia="Times New Roman"/>
          <w:sz w:val="10"/>
          <w:szCs w:val="10"/>
        </w:rPr>
        <w:t xml:space="preserve"> given a good-faith effort. Even if it would be better, in some sense, </w:t>
      </w:r>
      <w:r w:rsidRPr="007A4400">
        <w:rPr>
          <w:rFonts w:eastAsia="Times New Roman"/>
          <w:sz w:val="24"/>
          <w:szCs w:val="24"/>
          <w:highlight w:val="cyan"/>
        </w:rPr>
        <w:t>if everyone took the resolution to mean something other than what it actually means</w:t>
      </w:r>
      <w:r w:rsidRPr="007A4400">
        <w:rPr>
          <w:rFonts w:eastAsia="Times New Roman"/>
          <w:sz w:val="10"/>
          <w:szCs w:val="10"/>
        </w:rPr>
        <w:t xml:space="preserve">, </w:t>
      </w:r>
      <w:r w:rsidRPr="007A4400">
        <w:rPr>
          <w:rFonts w:eastAsia="Times New Roman"/>
          <w:sz w:val="24"/>
          <w:szCs w:val="24"/>
          <w:highlight w:val="cyan"/>
        </w:rPr>
        <w:t>the probability of everyone identifying</w:t>
      </w:r>
      <w:r w:rsidRPr="007A4400">
        <w:rPr>
          <w:rFonts w:eastAsia="Times New Roman"/>
          <w:sz w:val="10"/>
          <w:szCs w:val="10"/>
        </w:rPr>
        <w:t xml:space="preserve"> anything like </w:t>
      </w:r>
      <w:r w:rsidRPr="007A4400">
        <w:rPr>
          <w:rFonts w:eastAsia="Times New Roman"/>
          <w:sz w:val="24"/>
          <w:szCs w:val="24"/>
          <w:highlight w:val="cyan"/>
        </w:rPr>
        <w:t>the same proposition as the</w:t>
      </w:r>
      <w:r w:rsidRPr="007A4400">
        <w:rPr>
          <w:rFonts w:eastAsia="Times New Roman"/>
          <w:sz w:val="10"/>
          <w:szCs w:val="10"/>
        </w:rPr>
        <w:t xml:space="preserve"> one that would be</w:t>
      </w:r>
      <w:r w:rsidRPr="007A4400">
        <w:rPr>
          <w:rFonts w:eastAsia="Times New Roman"/>
          <w:sz w:val="24"/>
          <w:szCs w:val="24"/>
          <w:highlight w:val="cyan"/>
        </w:rPr>
        <w:t xml:space="preserve"> best </w:t>
      </w:r>
      <w:r w:rsidRPr="007A4400">
        <w:rPr>
          <w:rFonts w:eastAsia="Times New Roman"/>
          <w:sz w:val="10"/>
          <w:szCs w:val="10"/>
        </w:rPr>
        <w:t xml:space="preserve">to debate </w:t>
      </w:r>
      <w:r w:rsidRPr="007A4400">
        <w:rPr>
          <w:rFonts w:eastAsia="Times New Roman"/>
          <w:sz w:val="24"/>
          <w:szCs w:val="24"/>
          <w:highlight w:val="cyan"/>
        </w:rPr>
        <w:t xml:space="preserve">is </w:t>
      </w:r>
      <w:r w:rsidRPr="007A4400">
        <w:rPr>
          <w:rFonts w:eastAsia="Times New Roman"/>
          <w:sz w:val="10"/>
          <w:szCs w:val="10"/>
        </w:rPr>
        <w:t xml:space="preserve">so small as to be </w:t>
      </w:r>
      <w:r w:rsidRPr="007A4400">
        <w:rPr>
          <w:rFonts w:eastAsia="Times New Roman"/>
          <w:sz w:val="24"/>
          <w:szCs w:val="24"/>
          <w:highlight w:val="cyan"/>
        </w:rPr>
        <w:t>easily outweighed by the value of coordinating on a shared proposition</w:t>
      </w:r>
      <w:r w:rsidRPr="007A4400">
        <w:rPr>
          <w:rFonts w:eastAsia="Times New Roman"/>
          <w:sz w:val="10"/>
          <w:szCs w:val="10"/>
        </w:rPr>
        <w:t xml:space="preserve"> at all;</w:t>
      </w:r>
      <w:r w:rsidRPr="007A4400">
        <w:rPr>
          <w:rFonts w:eastAsia="Times New Roman"/>
          <w:sz w:val="24"/>
          <w:szCs w:val="24"/>
          <w:highlight w:val="cyan"/>
        </w:rPr>
        <w:t xml:space="preserve"> this coordination can only happen if debaters</w:t>
      </w:r>
      <w:r w:rsidRPr="007A4400">
        <w:rPr>
          <w:rFonts w:eastAsia="Times New Roman"/>
          <w:sz w:val="10"/>
          <w:szCs w:val="10"/>
        </w:rPr>
        <w:t xml:space="preserve"> at least try to </w:t>
      </w:r>
      <w:r w:rsidRPr="007A4400">
        <w:rPr>
          <w:rFonts w:eastAsia="Times New Roman"/>
          <w:sz w:val="24"/>
          <w:szCs w:val="24"/>
          <w:highlight w:val="cyan"/>
        </w:rPr>
        <w:t>debate the resolution under its most accurate interpretation</w:t>
      </w:r>
      <w:r w:rsidRPr="007A4400">
        <w:rPr>
          <w:rFonts w:eastAsia="Times New Roman"/>
          <w:sz w:val="10"/>
          <w:szCs w:val="10"/>
        </w:rPr>
        <w:t>. Even if some disagreements would remain, there would at least be an impartial basis for resolving them. That is why debate would be better if debaters tried to debate the proposition actually expressed by the resolution, rather than whichever nearby proposition they think would be better to debate.</w:t>
      </w:r>
      <w:r w:rsidRPr="007A4400">
        <w:rPr>
          <w:rFonts w:eastAsia="Times New Roman"/>
          <w:sz w:val="28"/>
          <w:szCs w:val="28"/>
        </w:rPr>
        <w:tab/>
      </w:r>
    </w:p>
    <w:p w14:paraId="6A667A8C" w14:textId="77777777" w:rsidR="00335735" w:rsidRPr="007A4400" w:rsidRDefault="002A433B">
      <w:pPr>
        <w:pBdr>
          <w:bottom w:val="none" w:sz="0" w:space="8" w:color="auto"/>
        </w:pBdr>
        <w:shd w:val="clear" w:color="auto" w:fill="FFFFFF"/>
        <w:spacing w:line="310" w:lineRule="auto"/>
        <w:ind w:firstLine="720"/>
        <w:rPr>
          <w:rFonts w:eastAsia="Times New Roman"/>
          <w:sz w:val="28"/>
          <w:szCs w:val="28"/>
        </w:rPr>
      </w:pPr>
      <w:r w:rsidRPr="007A4400">
        <w:rPr>
          <w:rFonts w:eastAsia="Times New Roman"/>
          <w:b/>
          <w:sz w:val="28"/>
          <w:szCs w:val="28"/>
          <w:highlight w:val="white"/>
        </w:rPr>
        <w:t>3] Limits – Thousands of affs permissible if we don’t accept my interp, - limits are k2 fairness since we can’t prep a million affs</w:t>
      </w:r>
      <w:r w:rsidRPr="007A4400">
        <w:rPr>
          <w:rFonts w:eastAsia="Times New Roman"/>
          <w:sz w:val="28"/>
          <w:szCs w:val="28"/>
        </w:rPr>
        <w:tab/>
      </w:r>
      <w:r w:rsidRPr="007A4400">
        <w:rPr>
          <w:rFonts w:eastAsia="Times New Roman"/>
          <w:sz w:val="28"/>
          <w:szCs w:val="28"/>
        </w:rPr>
        <w:tab/>
      </w:r>
      <w:r w:rsidRPr="007A4400">
        <w:rPr>
          <w:rFonts w:eastAsia="Times New Roman"/>
          <w:sz w:val="28"/>
          <w:szCs w:val="28"/>
        </w:rPr>
        <w:tab/>
      </w:r>
    </w:p>
    <w:p w14:paraId="78784EB5" w14:textId="77777777" w:rsidR="00335735" w:rsidRPr="007A4400" w:rsidRDefault="002A433B">
      <w:pPr>
        <w:pBdr>
          <w:bottom w:val="none" w:sz="0" w:space="8" w:color="auto"/>
        </w:pBdr>
        <w:shd w:val="clear" w:color="auto" w:fill="FFFFFF"/>
        <w:spacing w:line="310" w:lineRule="auto"/>
        <w:ind w:firstLine="720"/>
        <w:rPr>
          <w:rFonts w:eastAsia="Times New Roman"/>
          <w:b/>
          <w:sz w:val="28"/>
          <w:szCs w:val="28"/>
        </w:rPr>
      </w:pPr>
      <w:r w:rsidRPr="007A4400">
        <w:rPr>
          <w:rFonts w:eastAsia="Times New Roman"/>
          <w:b/>
          <w:sz w:val="28"/>
          <w:szCs w:val="28"/>
        </w:rPr>
        <w:t>4] Ground - if the affirmative can defend anything, then they could defend things everyone agrees with like racism is bad or 2+2 = 4</w:t>
      </w:r>
    </w:p>
    <w:p w14:paraId="3A706DA4" w14:textId="77777777" w:rsidR="00335735" w:rsidRPr="007A4400" w:rsidRDefault="002A433B">
      <w:pPr>
        <w:numPr>
          <w:ilvl w:val="0"/>
          <w:numId w:val="2"/>
        </w:numPr>
        <w:rPr>
          <w:rFonts w:eastAsia="Times New Roman"/>
          <w:b/>
          <w:sz w:val="28"/>
          <w:szCs w:val="28"/>
        </w:rPr>
      </w:pPr>
      <w:r w:rsidRPr="007A4400">
        <w:rPr>
          <w:rFonts w:eastAsia="Times New Roman"/>
          <w:b/>
          <w:sz w:val="28"/>
          <w:szCs w:val="28"/>
        </w:rPr>
        <w:t>Voter - Fairness</w:t>
      </w:r>
    </w:p>
    <w:p w14:paraId="062AF809" w14:textId="77777777" w:rsidR="00335735" w:rsidRPr="007A4400" w:rsidRDefault="002A433B">
      <w:pPr>
        <w:spacing w:before="100"/>
        <w:ind w:right="520"/>
        <w:rPr>
          <w:rFonts w:eastAsia="Times New Roman"/>
          <w:b/>
          <w:sz w:val="28"/>
          <w:szCs w:val="28"/>
        </w:rPr>
      </w:pPr>
      <w:r w:rsidRPr="007A4400">
        <w:rPr>
          <w:rFonts w:eastAsia="Times New Roman"/>
          <w:b/>
          <w:sz w:val="24"/>
          <w:szCs w:val="24"/>
        </w:rPr>
        <w:t>1] Fairness promotes impartial judging of a round. Without fairness, judges will intervene and vote subjectively off arguments they have a bias towards.This is bad because it means that debaters don‘t have an equal chance of winning the round</w:t>
      </w:r>
    </w:p>
    <w:p w14:paraId="397A2160" w14:textId="77777777" w:rsidR="00335735" w:rsidRPr="007A4400" w:rsidRDefault="002A433B">
      <w:pPr>
        <w:rPr>
          <w:rFonts w:eastAsia="Times New Roman"/>
          <w:b/>
          <w:sz w:val="28"/>
          <w:szCs w:val="28"/>
        </w:rPr>
      </w:pPr>
      <w:r w:rsidRPr="007A4400">
        <w:rPr>
          <w:rFonts w:eastAsia="Times New Roman"/>
          <w:b/>
          <w:sz w:val="28"/>
          <w:szCs w:val="28"/>
        </w:rPr>
        <w:t>Drop the debater -</w:t>
      </w:r>
    </w:p>
    <w:p w14:paraId="1D5F2AE1" w14:textId="77777777" w:rsidR="00335735" w:rsidRPr="007A4400" w:rsidRDefault="002A433B">
      <w:pPr>
        <w:rPr>
          <w:rFonts w:eastAsia="Times New Roman"/>
          <w:b/>
          <w:sz w:val="28"/>
          <w:szCs w:val="28"/>
        </w:rPr>
      </w:pPr>
      <w:r w:rsidRPr="007A4400">
        <w:rPr>
          <w:rFonts w:eastAsia="Times New Roman"/>
          <w:b/>
          <w:sz w:val="28"/>
          <w:szCs w:val="28"/>
        </w:rPr>
        <w:t>1] K2 deterring abuse</w:t>
      </w:r>
    </w:p>
    <w:p w14:paraId="66FCCCC2" w14:textId="77777777" w:rsidR="00335735" w:rsidRPr="007A4400" w:rsidRDefault="002A433B">
      <w:pPr>
        <w:rPr>
          <w:rFonts w:eastAsia="Times New Roman"/>
          <w:b/>
          <w:sz w:val="28"/>
          <w:szCs w:val="28"/>
        </w:rPr>
      </w:pPr>
      <w:r w:rsidRPr="007A4400">
        <w:rPr>
          <w:rFonts w:eastAsia="Times New Roman"/>
          <w:b/>
          <w:sz w:val="28"/>
          <w:szCs w:val="28"/>
        </w:rPr>
        <w:t>2] Their abuse irreversibly skews the round bc their advocacy excluded my ability to structure 1NC offense.</w:t>
      </w:r>
    </w:p>
    <w:p w14:paraId="0B481236" w14:textId="472F9FFA" w:rsidR="00335735" w:rsidRDefault="002A433B">
      <w:pPr>
        <w:rPr>
          <w:rFonts w:eastAsia="Times New Roman"/>
          <w:b/>
          <w:sz w:val="24"/>
          <w:szCs w:val="24"/>
        </w:rPr>
      </w:pPr>
      <w:r w:rsidRPr="007A4400">
        <w:rPr>
          <w:rFonts w:eastAsia="Times New Roman"/>
          <w:b/>
          <w:sz w:val="28"/>
          <w:szCs w:val="28"/>
        </w:rPr>
        <w:t xml:space="preserve">No RVI — </w:t>
      </w:r>
      <w:r w:rsidRPr="007A4400">
        <w:rPr>
          <w:rFonts w:eastAsia="Times New Roman"/>
          <w:b/>
          <w:sz w:val="14"/>
          <w:szCs w:val="14"/>
        </w:rPr>
        <w:t xml:space="preserve"> </w:t>
      </w:r>
      <w:r w:rsidRPr="007A4400">
        <w:rPr>
          <w:rFonts w:eastAsia="Times New Roman"/>
          <w:b/>
          <w:sz w:val="24"/>
          <w:szCs w:val="24"/>
        </w:rPr>
        <w:t>Theory as an RVI would justify debaters running any amount of abusive positions and collapse the debate to a technical debate between who can defend RVIs being good. This is bad for debate because it means that fairness no longer has any bearing on the round, it‘s only a question of whether or not theory should be a reverse voting issue.</w:t>
      </w:r>
    </w:p>
    <w:p w14:paraId="09190DAB" w14:textId="6D9703A4" w:rsidR="00942AE1" w:rsidRDefault="00942AE1">
      <w:pPr>
        <w:rPr>
          <w:rFonts w:eastAsia="Times New Roman"/>
          <w:b/>
          <w:sz w:val="24"/>
          <w:szCs w:val="24"/>
        </w:rPr>
      </w:pPr>
      <w:r>
        <w:rPr>
          <w:rFonts w:eastAsia="Times New Roman"/>
          <w:b/>
          <w:sz w:val="24"/>
          <w:szCs w:val="24"/>
        </w:rPr>
        <w:t>Responses</w:t>
      </w:r>
    </w:p>
    <w:p w14:paraId="5573A3E3" w14:textId="38E00E51" w:rsidR="00942AE1" w:rsidRDefault="00942AE1">
      <w:pPr>
        <w:rPr>
          <w:rFonts w:eastAsia="Times New Roman"/>
          <w:b/>
          <w:sz w:val="24"/>
          <w:szCs w:val="24"/>
        </w:rPr>
      </w:pPr>
      <w:r>
        <w:rPr>
          <w:rFonts w:eastAsia="Times New Roman"/>
          <w:b/>
          <w:sz w:val="24"/>
          <w:szCs w:val="24"/>
        </w:rPr>
        <w:t xml:space="preserve">Philips: Not adv for mars </w:t>
      </w:r>
      <w:proofErr w:type="spellStart"/>
      <w:r>
        <w:rPr>
          <w:rFonts w:eastAsia="Times New Roman"/>
          <w:b/>
          <w:sz w:val="24"/>
          <w:szCs w:val="24"/>
        </w:rPr>
        <w:t>approp</w:t>
      </w:r>
      <w:proofErr w:type="spellEnd"/>
      <w:r>
        <w:rPr>
          <w:rFonts w:eastAsia="Times New Roman"/>
          <w:b/>
          <w:sz w:val="24"/>
          <w:szCs w:val="24"/>
        </w:rPr>
        <w:t xml:space="preserve"> non-topical</w:t>
      </w:r>
    </w:p>
    <w:p w14:paraId="069201E3" w14:textId="4CA62F9C" w:rsidR="004C2781" w:rsidRDefault="004C2781">
      <w:pPr>
        <w:rPr>
          <w:rFonts w:eastAsia="Times New Roman"/>
          <w:b/>
          <w:sz w:val="24"/>
          <w:szCs w:val="24"/>
        </w:rPr>
      </w:pPr>
      <w:r>
        <w:rPr>
          <w:rFonts w:eastAsia="Times New Roman"/>
          <w:b/>
          <w:sz w:val="24"/>
          <w:szCs w:val="24"/>
        </w:rPr>
        <w:t xml:space="preserve">Public </w:t>
      </w:r>
      <w:proofErr w:type="spellStart"/>
      <w:r>
        <w:rPr>
          <w:rFonts w:eastAsia="Times New Roman"/>
          <w:b/>
          <w:sz w:val="24"/>
          <w:szCs w:val="24"/>
        </w:rPr>
        <w:t>Approp</w:t>
      </w:r>
      <w:proofErr w:type="spellEnd"/>
      <w:r>
        <w:rPr>
          <w:rFonts w:eastAsia="Times New Roman"/>
          <w:b/>
          <w:sz w:val="24"/>
          <w:szCs w:val="24"/>
        </w:rPr>
        <w:t xml:space="preserve">: </w:t>
      </w:r>
    </w:p>
    <w:p w14:paraId="43C34A61" w14:textId="77777777" w:rsidR="00942AE1" w:rsidRDefault="00942AE1" w:rsidP="00942AE1">
      <w:pPr>
        <w:pStyle w:val="NormalWeb"/>
        <w:shd w:val="clear" w:color="auto" w:fill="FFFFFF"/>
        <w:spacing w:before="0" w:beforeAutospacing="0" w:after="0" w:afterAutospacing="0"/>
      </w:pPr>
      <w:r>
        <w:rPr>
          <w:rFonts w:ascii="Arial" w:hAnsi="Arial" w:cs="Arial"/>
          <w:b/>
          <w:bCs/>
          <w:color w:val="000000"/>
          <w:sz w:val="28"/>
          <w:szCs w:val="28"/>
        </w:rPr>
        <w:t>Private companies will actually be held more accountable than governments when accidents in space occur.</w:t>
      </w:r>
      <w:r>
        <w:rPr>
          <w:rFonts w:ascii="Arial" w:hAnsi="Arial" w:cs="Arial"/>
          <w:color w:val="000000"/>
          <w:sz w:val="28"/>
          <w:szCs w:val="28"/>
        </w:rPr>
        <w:t xml:space="preserve"> </w:t>
      </w:r>
      <w:r>
        <w:rPr>
          <w:rFonts w:ascii="Calibri" w:hAnsi="Calibri" w:cs="Calibri"/>
          <w:color w:val="000000"/>
        </w:rPr>
        <w:br/>
      </w:r>
      <w:r>
        <w:rPr>
          <w:rFonts w:ascii="Arial" w:hAnsi="Arial" w:cs="Arial"/>
          <w:b/>
          <w:bCs/>
          <w:color w:val="000000"/>
          <w:sz w:val="28"/>
          <w:szCs w:val="28"/>
        </w:rPr>
        <w:t>Al-</w:t>
      </w:r>
      <w:proofErr w:type="spellStart"/>
      <w:r>
        <w:rPr>
          <w:rFonts w:ascii="Arial" w:hAnsi="Arial" w:cs="Arial"/>
          <w:b/>
          <w:bCs/>
          <w:color w:val="000000"/>
          <w:sz w:val="28"/>
          <w:szCs w:val="28"/>
        </w:rPr>
        <w:t>Rodhan</w:t>
      </w:r>
      <w:proofErr w:type="spellEnd"/>
      <w:r>
        <w:rPr>
          <w:rFonts w:ascii="Arial" w:hAnsi="Arial" w:cs="Arial"/>
          <w:b/>
          <w:bCs/>
          <w:color w:val="000000"/>
          <w:sz w:val="28"/>
          <w:szCs w:val="28"/>
        </w:rPr>
        <w:t xml:space="preserve"> 21</w:t>
      </w:r>
      <w:r>
        <w:rPr>
          <w:rFonts w:ascii="Arial" w:hAnsi="Arial" w:cs="Arial"/>
          <w:color w:val="000000"/>
          <w:sz w:val="16"/>
          <w:szCs w:val="16"/>
        </w:rPr>
        <w:t>, Nayef. “The Privatization Of Space: When Things Go Wrong.” CSS (ETH Zurich). August 14, 2015. Web. December 11, 2021. /AC</w:t>
      </w:r>
      <w:r>
        <w:rPr>
          <w:rFonts w:ascii="Calibri" w:hAnsi="Calibri" w:cs="Calibri"/>
          <w:color w:val="000000"/>
        </w:rPr>
        <w:br/>
      </w:r>
      <w:r>
        <w:rPr>
          <w:rFonts w:ascii="Arial" w:hAnsi="Arial" w:cs="Arial"/>
          <w:color w:val="000000"/>
          <w:sz w:val="16"/>
          <w:szCs w:val="16"/>
        </w:rPr>
        <w:t xml:space="preserve">The most cited benefit of the shift to private space exploration is cost. These companies must bid for NASA contracts, which lowers the taxpayer cost of these missions, as some research </w:t>
      </w:r>
      <w:r>
        <w:rPr>
          <w:rFonts w:ascii="Arial" w:hAnsi="Arial" w:cs="Arial"/>
          <w:color w:val="000000"/>
          <w:sz w:val="16"/>
          <w:szCs w:val="16"/>
        </w:rPr>
        <w:lastRenderedPageBreak/>
        <w:t>and development R&amp;D costs are absorbed by the company.</w:t>
      </w:r>
      <w:r>
        <w:rPr>
          <w:rFonts w:ascii="Calibri" w:hAnsi="Calibri" w:cs="Calibri"/>
          <w:color w:val="000000"/>
        </w:rPr>
        <w:t xml:space="preserve"> </w:t>
      </w:r>
      <w:r>
        <w:rPr>
          <w:color w:val="000000"/>
          <w:shd w:val="clear" w:color="auto" w:fill="00FFFF"/>
        </w:rPr>
        <w:t>Governments and private companies</w:t>
      </w:r>
      <w:r>
        <w:rPr>
          <w:rFonts w:ascii="Calibri" w:hAnsi="Calibri" w:cs="Calibri"/>
          <w:color w:val="000000"/>
        </w:rPr>
        <w:t xml:space="preserve"> </w:t>
      </w:r>
      <w:r>
        <w:rPr>
          <w:rFonts w:ascii="Arial" w:hAnsi="Arial" w:cs="Arial"/>
          <w:color w:val="000000"/>
          <w:sz w:val="16"/>
          <w:szCs w:val="16"/>
        </w:rPr>
        <w:t>also</w:t>
      </w:r>
      <w:r>
        <w:rPr>
          <w:rFonts w:ascii="Calibri" w:hAnsi="Calibri" w:cs="Calibri"/>
          <w:color w:val="000000"/>
        </w:rPr>
        <w:t xml:space="preserve"> </w:t>
      </w:r>
      <w:r>
        <w:rPr>
          <w:color w:val="000000"/>
          <w:shd w:val="clear" w:color="auto" w:fill="00FFFF"/>
        </w:rPr>
        <w:t>function differently in terms of the different interest groups to whom they are responsible</w:t>
      </w:r>
      <w:r>
        <w:rPr>
          <w:rFonts w:ascii="Calibri" w:hAnsi="Calibri" w:cs="Calibri"/>
          <w:color w:val="000000"/>
        </w:rPr>
        <w:t>.</w:t>
      </w:r>
      <w:r>
        <w:rPr>
          <w:rFonts w:ascii="Arial" w:hAnsi="Arial" w:cs="Arial"/>
          <w:color w:val="000000"/>
          <w:sz w:val="16"/>
          <w:szCs w:val="16"/>
        </w:rPr>
        <w:t xml:space="preserve"> NASA is beholden to the government and the taxpayer, while private companies must deal with a more complex web of investors/shareholders, the bottom line, and the need to keep a secure contract. Yet with these benefits, there are new challenges that must be addressed; perhaps the greatest of which is</w:t>
      </w:r>
      <w:r>
        <w:rPr>
          <w:rFonts w:ascii="Calibri" w:hAnsi="Calibri" w:cs="Calibri"/>
          <w:color w:val="000000"/>
        </w:rPr>
        <w:t xml:space="preserve"> </w:t>
      </w:r>
      <w:r>
        <w:rPr>
          <w:color w:val="000000"/>
          <w:shd w:val="clear" w:color="auto" w:fill="00FFFF"/>
        </w:rPr>
        <w:t>“what happens when something goes wrong”?</w:t>
      </w:r>
      <w:r>
        <w:rPr>
          <w:rFonts w:ascii="Calibri" w:hAnsi="Calibri" w:cs="Calibri"/>
          <w:color w:val="000000"/>
        </w:rPr>
        <w:t xml:space="preserve"> </w:t>
      </w:r>
      <w:r>
        <w:rPr>
          <w:rFonts w:ascii="Arial" w:hAnsi="Arial" w:cs="Arial"/>
          <w:color w:val="000000"/>
          <w:sz w:val="16"/>
          <w:szCs w:val="16"/>
        </w:rPr>
        <w:t>Rocket missions and space travel are inherently difficult and risky; it’s only a matter of time before this becomes a bigger issue</w:t>
      </w:r>
      <w:r>
        <w:rPr>
          <w:rFonts w:ascii="Calibri" w:hAnsi="Calibri" w:cs="Calibri"/>
          <w:color w:val="000000"/>
        </w:rPr>
        <w:t xml:space="preserve">. </w:t>
      </w:r>
      <w:r>
        <w:rPr>
          <w:b/>
          <w:bCs/>
          <w:color w:val="000000"/>
          <w:shd w:val="clear" w:color="auto" w:fill="00FFFF"/>
        </w:rPr>
        <w:t>Government space programs are no strangers to failed launches, or to human casualties.</w:t>
      </w:r>
      <w:r>
        <w:rPr>
          <w:rFonts w:ascii="Arial" w:hAnsi="Arial" w:cs="Arial"/>
          <w:color w:val="000000"/>
          <w:sz w:val="16"/>
          <w:szCs w:val="16"/>
        </w:rPr>
        <w:t xml:space="preserve"> In fact, the only space program which has no known casualties to date is China’s. </w:t>
      </w:r>
      <w:r>
        <w:rPr>
          <w:b/>
          <w:bCs/>
          <w:color w:val="000000"/>
          <w:shd w:val="clear" w:color="auto" w:fill="00FFFF"/>
        </w:rPr>
        <w:t>Private companies have yet to amass significant casualties</w:t>
      </w:r>
      <w:r>
        <w:rPr>
          <w:rFonts w:ascii="Arial" w:hAnsi="Arial" w:cs="Arial"/>
          <w:b/>
          <w:bCs/>
          <w:color w:val="000000"/>
          <w:sz w:val="16"/>
          <w:szCs w:val="16"/>
        </w:rPr>
        <w:t>, with the only death occurring during a failed Virgin Galactic test flight in 2014.</w:t>
      </w:r>
      <w:r>
        <w:rPr>
          <w:rFonts w:ascii="Arial" w:hAnsi="Arial" w:cs="Arial"/>
          <w:color w:val="000000"/>
          <w:sz w:val="16"/>
          <w:szCs w:val="16"/>
        </w:rPr>
        <w:t xml:space="preserve"> But because that flight was not part of a mission to the ISS and was not tied to any government contract, the implications were different.</w:t>
      </w:r>
      <w:r>
        <w:rPr>
          <w:rFonts w:ascii="Calibri" w:hAnsi="Calibri" w:cs="Calibri"/>
          <w:color w:val="000000"/>
        </w:rPr>
        <w:t xml:space="preserve"> </w:t>
      </w:r>
      <w:r>
        <w:rPr>
          <w:color w:val="000000"/>
          <w:shd w:val="clear" w:color="auto" w:fill="00FFFF"/>
        </w:rPr>
        <w:t>If an astronaut from NASA were killed in a launch orchestrated by a private company, there may be far-reaching effects both for NASA and for the company in question.</w:t>
      </w:r>
      <w:r>
        <w:rPr>
          <w:rFonts w:ascii="Calibri" w:hAnsi="Calibri" w:cs="Calibri"/>
          <w:color w:val="000000"/>
        </w:rPr>
        <w:t xml:space="preserve"> </w:t>
      </w:r>
      <w:r>
        <w:rPr>
          <w:rFonts w:ascii="Arial" w:hAnsi="Arial" w:cs="Arial"/>
          <w:color w:val="000000"/>
          <w:sz w:val="16"/>
          <w:szCs w:val="16"/>
        </w:rPr>
        <w:t>As aforementioned,</w:t>
      </w:r>
      <w:r>
        <w:rPr>
          <w:rFonts w:ascii="Calibri" w:hAnsi="Calibri" w:cs="Calibri"/>
          <w:color w:val="000000"/>
        </w:rPr>
        <w:t xml:space="preserve"> </w:t>
      </w:r>
      <w:r>
        <w:rPr>
          <w:color w:val="000000"/>
          <w:shd w:val="clear" w:color="auto" w:fill="00FFFF"/>
        </w:rPr>
        <w:t>governments are most likely not held accountable to the same degree as private companies are, as a government can control to some degree how transparent it wants to be. Furthermore, because there were no alternatives to government space programs, accidents were seen to some degree as par for the course.</w:t>
      </w:r>
      <w:r>
        <w:rPr>
          <w:rFonts w:ascii="Calibri" w:hAnsi="Calibri" w:cs="Calibri"/>
          <w:color w:val="000000"/>
        </w:rPr>
        <w:t xml:space="preserve"> </w:t>
      </w:r>
      <w:r>
        <w:rPr>
          <w:rFonts w:ascii="Arial" w:hAnsi="Arial" w:cs="Arial"/>
          <w:color w:val="000000"/>
          <w:sz w:val="16"/>
          <w:szCs w:val="16"/>
        </w:rPr>
        <w:t xml:space="preserve">For instance, </w:t>
      </w:r>
      <w:r>
        <w:rPr>
          <w:color w:val="000000"/>
          <w:shd w:val="clear" w:color="auto" w:fill="00FFFF"/>
        </w:rPr>
        <w:t>while the Challenger and Columbia disasters affected NASA’s operations</w:t>
      </w:r>
      <w:r>
        <w:rPr>
          <w:rFonts w:ascii="Calibri" w:hAnsi="Calibri" w:cs="Calibri"/>
          <w:color w:val="000000"/>
        </w:rPr>
        <w:t xml:space="preserve"> </w:t>
      </w:r>
      <w:r>
        <w:rPr>
          <w:rFonts w:ascii="Arial" w:hAnsi="Arial" w:cs="Arial"/>
          <w:color w:val="000000"/>
          <w:sz w:val="16"/>
          <w:szCs w:val="16"/>
        </w:rPr>
        <w:t xml:space="preserve">(including an over two year hiatus form launching shuttles), </w:t>
      </w:r>
      <w:r>
        <w:rPr>
          <w:color w:val="000000"/>
          <w:shd w:val="clear" w:color="auto" w:fill="00FFFF"/>
        </w:rPr>
        <w:t>it did not halt the space program.</w:t>
      </w:r>
      <w:r>
        <w:rPr>
          <w:rFonts w:ascii="Calibri" w:hAnsi="Calibri" w:cs="Calibri"/>
          <w:color w:val="000000"/>
        </w:rPr>
        <w:t xml:space="preserve"> </w:t>
      </w:r>
      <w:r>
        <w:rPr>
          <w:color w:val="000000"/>
          <w:shd w:val="clear" w:color="auto" w:fill="00FFFF"/>
        </w:rPr>
        <w:t>By comparison, private companies actually have a far more difficult set of issues to face in the case of a mishap. In a worst case scenario, a private company could make an easy scapegoat if ever a government’s legitimacy were to be threatened due to a mishap.</w:t>
      </w:r>
    </w:p>
    <w:p w14:paraId="360945FA" w14:textId="1E7D4951" w:rsidR="00942AE1" w:rsidRDefault="00942AE1" w:rsidP="00942AE1">
      <w:pPr>
        <w:pStyle w:val="NormalWeb"/>
        <w:shd w:val="clear" w:color="auto" w:fill="FFFFFF"/>
        <w:spacing w:before="0" w:beforeAutospacing="0" w:after="0" w:afterAutospacing="0"/>
        <w:rPr>
          <w:rFonts w:ascii="Arial" w:hAnsi="Arial" w:cs="Arial"/>
          <w:color w:val="000000"/>
          <w:sz w:val="16"/>
          <w:szCs w:val="16"/>
        </w:rPr>
      </w:pPr>
      <w:r>
        <w:rPr>
          <w:rFonts w:ascii="Arial" w:hAnsi="Arial" w:cs="Arial"/>
          <w:b/>
          <w:bCs/>
          <w:color w:val="000000"/>
          <w:sz w:val="28"/>
          <w:szCs w:val="28"/>
        </w:rPr>
        <w:t xml:space="preserve">Public appropriation does not change the basic coordinates of capitalism---the logic of profit will limit </w:t>
      </w:r>
      <w:proofErr w:type="spellStart"/>
      <w:r>
        <w:rPr>
          <w:rFonts w:ascii="Arial" w:hAnsi="Arial" w:cs="Arial"/>
          <w:b/>
          <w:bCs/>
          <w:color w:val="000000"/>
          <w:sz w:val="28"/>
          <w:szCs w:val="28"/>
        </w:rPr>
        <w:t>Aff</w:t>
      </w:r>
      <w:proofErr w:type="spellEnd"/>
      <w:r>
        <w:rPr>
          <w:rFonts w:ascii="Arial" w:hAnsi="Arial" w:cs="Arial"/>
          <w:b/>
          <w:bCs/>
          <w:color w:val="000000"/>
          <w:sz w:val="28"/>
          <w:szCs w:val="28"/>
        </w:rPr>
        <w:t xml:space="preserve"> solvency.</w:t>
      </w:r>
      <w:r>
        <w:rPr>
          <w:rFonts w:ascii="Arial" w:hAnsi="Arial" w:cs="Arial"/>
          <w:color w:val="000000"/>
          <w:sz w:val="28"/>
          <w:szCs w:val="28"/>
        </w:rPr>
        <w:t xml:space="preserve"> </w:t>
      </w:r>
      <w:r>
        <w:rPr>
          <w:rFonts w:ascii="Calibri" w:hAnsi="Calibri" w:cs="Calibri"/>
          <w:color w:val="000000"/>
        </w:rPr>
        <w:br/>
      </w:r>
      <w:r>
        <w:rPr>
          <w:rFonts w:ascii="Arial" w:hAnsi="Arial" w:cs="Arial"/>
          <w:b/>
          <w:bCs/>
          <w:color w:val="000000"/>
          <w:sz w:val="28"/>
          <w:szCs w:val="28"/>
        </w:rPr>
        <w:t>Lovell 21</w:t>
      </w:r>
      <w:r>
        <w:rPr>
          <w:rFonts w:ascii="Calibri" w:hAnsi="Calibri" w:cs="Calibri"/>
          <w:color w:val="000000"/>
        </w:rPr>
        <w:t xml:space="preserve">, </w:t>
      </w:r>
      <w:r>
        <w:rPr>
          <w:rFonts w:ascii="Arial" w:hAnsi="Arial" w:cs="Arial"/>
          <w:color w:val="000000"/>
          <w:sz w:val="16"/>
          <w:szCs w:val="16"/>
        </w:rPr>
        <w:t>Josh. “Asteroid Mining, Scarcity, Science And Socialism: Responding To Aaron Bastani.” Workers' Liberty. January 05, 2021. Web. December 12, 2021. .</w:t>
      </w:r>
      <w:r>
        <w:rPr>
          <w:rFonts w:ascii="Calibri" w:hAnsi="Calibri" w:cs="Calibri"/>
          <w:color w:val="000000"/>
        </w:rPr>
        <w:t xml:space="preserve"> </w:t>
      </w:r>
      <w:r>
        <w:rPr>
          <w:rFonts w:ascii="Arial" w:hAnsi="Arial" w:cs="Arial"/>
          <w:color w:val="000000"/>
          <w:sz w:val="16"/>
          <w:szCs w:val="16"/>
        </w:rPr>
        <w:t>/AC</w:t>
      </w:r>
      <w:r>
        <w:rPr>
          <w:rFonts w:ascii="Calibri" w:hAnsi="Calibri" w:cs="Calibri"/>
          <w:color w:val="000000"/>
        </w:rPr>
        <w:br/>
      </w:r>
      <w:r>
        <w:rPr>
          <w:rFonts w:ascii="Arial" w:hAnsi="Arial" w:cs="Arial"/>
          <w:color w:val="000000"/>
          <w:sz w:val="16"/>
          <w:szCs w:val="16"/>
        </w:rPr>
        <w:t>Finally, for a book filled with Marx’s writings, it falls short of offering a Marxist understanding of economics. For example, some basic analysis of economic and social use and exchange of mining resources would have been pertinent, given this entire section appears to take place in the realm of capitalist exchange. Bastani readily points at the market exchange value of all the resources locked up in asteroids, but there is little discussion of their potential use.</w:t>
      </w:r>
      <w:r>
        <w:rPr>
          <w:rFonts w:ascii="Calibri" w:hAnsi="Calibri" w:cs="Calibri"/>
          <w:color w:val="000000"/>
        </w:rPr>
        <w:t xml:space="preserve"> </w:t>
      </w:r>
      <w:r>
        <w:rPr>
          <w:color w:val="000000"/>
          <w:shd w:val="clear" w:color="auto" w:fill="00FFFF"/>
        </w:rPr>
        <w:t>Will future societies be as dependent on iron, gold, palladium and other rare metals? Bastani makes no projection. Since capitalism has a tendency to expand to maximize profit</w:t>
      </w:r>
      <w:r>
        <w:rPr>
          <w:rFonts w:ascii="Arial" w:hAnsi="Arial" w:cs="Arial"/>
          <w:color w:val="000000"/>
          <w:sz w:val="16"/>
          <w:szCs w:val="16"/>
        </w:rPr>
        <w:t>, this may be directly at odds with the needs of a future socialist society. It is therefore possible that</w:t>
      </w:r>
      <w:r>
        <w:rPr>
          <w:color w:val="000000"/>
          <w:shd w:val="clear" w:color="auto" w:fill="00FFFF"/>
        </w:rPr>
        <w:t xml:space="preserve"> left to its own devices, capitalism gears mining missions, technology and research to maximize extraction of less socially useful products (for example gems for jewelry sales), despite humanity being better served socially if this was focused on different resources (for example on palladium for medical and electronic devices).</w:t>
      </w:r>
      <w:r>
        <w:rPr>
          <w:rFonts w:ascii="Calibri" w:hAnsi="Calibri" w:cs="Calibri"/>
          <w:color w:val="000000"/>
        </w:rPr>
        <w:t xml:space="preserve"> </w:t>
      </w:r>
      <w:r>
        <w:rPr>
          <w:rFonts w:ascii="Arial" w:hAnsi="Arial" w:cs="Arial"/>
          <w:color w:val="000000"/>
          <w:sz w:val="16"/>
          <w:szCs w:val="16"/>
        </w:rPr>
        <w:t xml:space="preserve">A text on communism should have devoted more time to discuss how this expansion may instead take place, comparing how a socialist society might instead </w:t>
      </w:r>
      <w:proofErr w:type="spellStart"/>
      <w:r>
        <w:rPr>
          <w:rFonts w:ascii="Arial" w:hAnsi="Arial" w:cs="Arial"/>
          <w:color w:val="000000"/>
          <w:sz w:val="16"/>
          <w:szCs w:val="16"/>
        </w:rPr>
        <w:t>utilise</w:t>
      </w:r>
      <w:proofErr w:type="spellEnd"/>
      <w:r>
        <w:rPr>
          <w:rFonts w:ascii="Arial" w:hAnsi="Arial" w:cs="Arial"/>
          <w:color w:val="000000"/>
          <w:sz w:val="16"/>
          <w:szCs w:val="16"/>
        </w:rPr>
        <w:t xml:space="preserve"> space mining, and in the here and now, what socialists should be arguing for under capitalism.</w:t>
      </w:r>
    </w:p>
    <w:p w14:paraId="47727381" w14:textId="411F3B05" w:rsidR="004C2781" w:rsidRDefault="004C2781" w:rsidP="00942AE1">
      <w:pPr>
        <w:pStyle w:val="NormalWeb"/>
        <w:shd w:val="clear" w:color="auto" w:fill="FFFFFF"/>
        <w:spacing w:before="0" w:beforeAutospacing="0" w:after="0" w:afterAutospacing="0"/>
      </w:pPr>
    </w:p>
    <w:p w14:paraId="5076DB93" w14:textId="0B444317" w:rsidR="00942AE1" w:rsidRDefault="004C2781" w:rsidP="00942AE1">
      <w:pPr>
        <w:pStyle w:val="NormalWeb"/>
        <w:spacing w:before="200" w:beforeAutospacing="0" w:after="160" w:afterAutospacing="0"/>
      </w:pPr>
      <w:r>
        <w:rPr>
          <w:rFonts w:ascii="Arial" w:hAnsi="Arial" w:cs="Arial"/>
          <w:b/>
          <w:bCs/>
          <w:color w:val="000000"/>
          <w:sz w:val="28"/>
          <w:szCs w:val="28"/>
        </w:rPr>
        <w:t xml:space="preserve">AT: Edwards, </w:t>
      </w:r>
      <w:proofErr w:type="spellStart"/>
      <w:r>
        <w:rPr>
          <w:rFonts w:ascii="Arial" w:hAnsi="Arial" w:cs="Arial"/>
          <w:b/>
          <w:bCs/>
          <w:color w:val="000000"/>
          <w:sz w:val="28"/>
          <w:szCs w:val="28"/>
        </w:rPr>
        <w:t>arbatov</w:t>
      </w:r>
      <w:proofErr w:type="spellEnd"/>
      <w:r>
        <w:rPr>
          <w:rFonts w:ascii="Arial" w:hAnsi="Arial" w:cs="Arial"/>
          <w:b/>
          <w:bCs/>
          <w:color w:val="000000"/>
          <w:sz w:val="28"/>
          <w:szCs w:val="28"/>
        </w:rPr>
        <w:t xml:space="preserve"> </w:t>
      </w:r>
      <w:r w:rsidR="00942AE1">
        <w:rPr>
          <w:rFonts w:ascii="Arial" w:hAnsi="Arial" w:cs="Arial"/>
          <w:b/>
          <w:bCs/>
          <w:color w:val="000000"/>
          <w:sz w:val="28"/>
          <w:szCs w:val="28"/>
        </w:rPr>
        <w:t>No ‘space war’ – Insurmountable barriers and everyone has an interest in keeping space peaceful</w:t>
      </w:r>
    </w:p>
    <w:p w14:paraId="7AD28525" w14:textId="77777777" w:rsidR="00942AE1" w:rsidRDefault="00942AE1" w:rsidP="00942AE1">
      <w:pPr>
        <w:pStyle w:val="NormalWeb"/>
        <w:spacing w:before="0" w:beforeAutospacing="0" w:after="160" w:afterAutospacing="0"/>
      </w:pPr>
      <w:r>
        <w:rPr>
          <w:rFonts w:ascii="Arial" w:hAnsi="Arial" w:cs="Arial"/>
          <w:b/>
          <w:bCs/>
          <w:color w:val="000000"/>
          <w:sz w:val="28"/>
          <w:szCs w:val="28"/>
        </w:rPr>
        <w:t>Dobos 19</w:t>
      </w:r>
      <w:r>
        <w:rPr>
          <w:rFonts w:ascii="Georgia" w:hAnsi="Georgia"/>
          <w:b/>
          <w:bCs/>
          <w:color w:val="000000"/>
          <w:sz w:val="26"/>
          <w:szCs w:val="26"/>
        </w:rPr>
        <w:t xml:space="preserve"> </w:t>
      </w:r>
      <w:r>
        <w:rPr>
          <w:rFonts w:ascii="Arial" w:hAnsi="Arial" w:cs="Arial"/>
          <w:color w:val="000000"/>
          <w:sz w:val="16"/>
          <w:szCs w:val="16"/>
        </w:rPr>
        <w:t xml:space="preserve">[(Bohumil </w:t>
      </w:r>
      <w:proofErr w:type="spellStart"/>
      <w:r>
        <w:rPr>
          <w:rFonts w:ascii="Arial" w:hAnsi="Arial" w:cs="Arial"/>
          <w:color w:val="000000"/>
          <w:sz w:val="16"/>
          <w:szCs w:val="16"/>
        </w:rPr>
        <w:t>Doboš</w:t>
      </w:r>
      <w:proofErr w:type="spellEnd"/>
      <w:r>
        <w:rPr>
          <w:rFonts w:ascii="Arial" w:hAnsi="Arial" w:cs="Arial"/>
          <w:color w:val="000000"/>
          <w:sz w:val="16"/>
          <w:szCs w:val="16"/>
        </w:rPr>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794AC81C" w14:textId="77777777" w:rsidR="00942AE1" w:rsidRDefault="00942AE1" w:rsidP="00942AE1">
      <w:pPr>
        <w:pStyle w:val="NormalWeb"/>
        <w:spacing w:before="0" w:beforeAutospacing="0" w:after="160" w:afterAutospacing="0"/>
      </w:pPr>
      <w:r>
        <w:rPr>
          <w:color w:val="000000"/>
          <w:shd w:val="clear" w:color="auto" w:fill="00FFFF"/>
        </w:rPr>
        <w:lastRenderedPageBreak/>
        <w:t xml:space="preserve">Despite </w:t>
      </w:r>
      <w:r>
        <w:rPr>
          <w:rFonts w:ascii="Arial" w:hAnsi="Arial" w:cs="Arial"/>
          <w:color w:val="000000"/>
          <w:sz w:val="16"/>
          <w:szCs w:val="16"/>
        </w:rPr>
        <w:t xml:space="preserve">the </w:t>
      </w:r>
      <w:r>
        <w:rPr>
          <w:color w:val="000000"/>
          <w:shd w:val="clear" w:color="auto" w:fill="00FFFF"/>
        </w:rPr>
        <w:t>theorized potential for the achievement of the terrestrial dominance through</w:t>
      </w:r>
      <w:r>
        <w:rPr>
          <w:rFonts w:ascii="Arial" w:hAnsi="Arial" w:cs="Arial"/>
          <w:color w:val="000000"/>
          <w:sz w:val="16"/>
          <w:szCs w:val="16"/>
        </w:rPr>
        <w:t xml:space="preserve">out the utilization of the ultimate high ground and the ease of destruction of space-based assets by the potential </w:t>
      </w:r>
      <w:r>
        <w:rPr>
          <w:color w:val="000000"/>
          <w:shd w:val="clear" w:color="auto" w:fill="00FFFF"/>
        </w:rPr>
        <w:t>space weaponry,</w:t>
      </w:r>
      <w:r>
        <w:rPr>
          <w:rFonts w:ascii="Arial" w:hAnsi="Arial" w:cs="Arial"/>
          <w:color w:val="000000"/>
          <w:sz w:val="16"/>
          <w:szCs w:val="16"/>
        </w:rPr>
        <w:t xml:space="preserve"> the utilization of space weapons is with current technology and no effective means to protect them far from fulfilling this potential (Steinberg 2012, p. 255). </w:t>
      </w:r>
      <w:r>
        <w:rPr>
          <w:color w:val="000000"/>
          <w:shd w:val="clear" w:color="auto" w:fill="00FFFF"/>
        </w:rPr>
        <w:t xml:space="preserve">In current global international political and technological setting, the utility of space weapons is very limited, </w:t>
      </w:r>
      <w:r>
        <w:rPr>
          <w:rFonts w:ascii="Arial" w:hAnsi="Arial" w:cs="Arial"/>
          <w:color w:val="000000"/>
          <w:sz w:val="16"/>
          <w:szCs w:val="16"/>
        </w:rPr>
        <w:t xml:space="preserve">even if we accept that the ultimate high ground presents the potential to get a decisive tangible military advantage (which is unclear). </w:t>
      </w:r>
      <w:r>
        <w:rPr>
          <w:color w:val="000000"/>
          <w:shd w:val="clear" w:color="auto" w:fill="00FFFF"/>
        </w:rPr>
        <w:t>This stands among the reasons for the lack of their utilization so far</w:t>
      </w:r>
      <w:r>
        <w:rPr>
          <w:rFonts w:ascii="Arial" w:hAnsi="Arial" w:cs="Arial"/>
          <w:color w:val="000000"/>
          <w:sz w:val="16"/>
          <w:szCs w:val="16"/>
        </w:rPr>
        <w:t xml:space="preserve">. Last but not the least, it must be pointed out that </w:t>
      </w:r>
      <w:r>
        <w:rPr>
          <w:color w:val="000000"/>
          <w:shd w:val="clear" w:color="auto" w:fill="00FFFF"/>
        </w:rPr>
        <w:t>the states also develop passive defense systems designed to protect the satellites on orbit or critical capabilities they provide. These further decrease the utility of space weapons</w:t>
      </w:r>
      <w:r>
        <w:rPr>
          <w:rFonts w:ascii="Georgia" w:hAnsi="Georgia"/>
          <w:color w:val="000000"/>
          <w:sz w:val="22"/>
          <w:szCs w:val="22"/>
          <w:u w:val="single"/>
        </w:rPr>
        <w:t>.</w:t>
      </w:r>
      <w:r>
        <w:rPr>
          <w:rFonts w:ascii="Arial" w:hAnsi="Arial" w:cs="Arial"/>
          <w:color w:val="000000"/>
          <w:sz w:val="16"/>
          <w:szCs w:val="16"/>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Finally, we must look at the main obstacles of connection of the outer space and warfare. The first set of barriers is comprised of physical obstructions. As has been presented in the previous chapter, the </w:t>
      </w:r>
      <w:r>
        <w:rPr>
          <w:color w:val="000000"/>
          <w:shd w:val="clear" w:color="auto" w:fill="00FFFF"/>
        </w:rPr>
        <w:t>outer space is very challenging domain to operate in. Environmental factors still present the largest threat to any space military capabilities</w:t>
      </w:r>
      <w:r>
        <w:rPr>
          <w:rFonts w:ascii="Arial" w:hAnsi="Arial" w:cs="Arial"/>
          <w:color w:val="000000"/>
          <w:sz w:val="16"/>
          <w:szCs w:val="16"/>
        </w:rPr>
        <w:t xml:space="preserve"> if compared to any man-made threats (Rendleman 2013, p. 79). </w:t>
      </w:r>
      <w:r>
        <w:rPr>
          <w:color w:val="000000"/>
          <w:shd w:val="clear" w:color="auto" w:fill="00FFFF"/>
        </w:rPr>
        <w:t>A</w:t>
      </w:r>
      <w:r>
        <w:rPr>
          <w:rFonts w:ascii="Arial" w:hAnsi="Arial" w:cs="Arial"/>
          <w:color w:val="000000"/>
          <w:sz w:val="16"/>
          <w:szCs w:val="16"/>
        </w:rPr>
        <w:t xml:space="preserve"> following </w:t>
      </w:r>
      <w:r>
        <w:rPr>
          <w:color w:val="000000"/>
          <w:shd w:val="clear" w:color="auto" w:fill="00FFFF"/>
        </w:rPr>
        <w:t xml:space="preserve">issue that hinders military operations in </w:t>
      </w:r>
      <w:r>
        <w:rPr>
          <w:rFonts w:ascii="Arial" w:hAnsi="Arial" w:cs="Arial"/>
          <w:color w:val="000000"/>
          <w:sz w:val="16"/>
          <w:szCs w:val="16"/>
        </w:rPr>
        <w:t xml:space="preserve">the </w:t>
      </w:r>
      <w:r>
        <w:rPr>
          <w:color w:val="000000"/>
          <w:shd w:val="clear" w:color="auto" w:fill="00FFFF"/>
        </w:rPr>
        <w:t>outer space is the predictability of orbital movement. If the reconnaissance satellite's orbit is known, the terrestrial actor might attempt to hide some critical capabilities-an option that is countered by new surveillance technique</w:t>
      </w:r>
      <w:r>
        <w:rPr>
          <w:rFonts w:ascii="Georgia" w:hAnsi="Georgia"/>
          <w:color w:val="000000"/>
          <w:sz w:val="22"/>
          <w:szCs w:val="22"/>
          <w:u w:val="single"/>
        </w:rPr>
        <w:t>s</w:t>
      </w:r>
      <w:r>
        <w:rPr>
          <w:rFonts w:ascii="Arial" w:hAnsi="Arial" w:cs="Arial"/>
          <w:color w:val="000000"/>
          <w:sz w:val="16"/>
          <w:szCs w:val="16"/>
        </w:rPr>
        <w:t xml:space="preserve"> (spectrometers, etc.) (Norris 2010, p. 196)-</w:t>
      </w:r>
      <w:r>
        <w:rPr>
          <w:color w:val="000000"/>
          <w:shd w:val="clear" w:color="auto" w:fill="00FFFF"/>
        </w:rPr>
        <w:t xml:space="preserve">but the hide-and-seek game is on. </w:t>
      </w:r>
      <w:r>
        <w:rPr>
          <w:rFonts w:ascii="Arial" w:hAnsi="Arial" w:cs="Arial"/>
          <w:color w:val="000000"/>
          <w:sz w:val="16"/>
          <w:szCs w:val="16"/>
        </w:rPr>
        <w:t>This same principle is, however, in place for any other space asset-</w:t>
      </w:r>
      <w:r>
        <w:rPr>
          <w:color w:val="000000"/>
          <w:shd w:val="clear" w:color="auto" w:fill="00FFFF"/>
        </w:rPr>
        <w:t>any nation with basic tracking capabilities may quickly detect whether the military asset or weapon is located above its territory or on the other side of the planet and thus mitigate the possible strategic impact of space weapons</w:t>
      </w:r>
      <w:r>
        <w:rPr>
          <w:rFonts w:ascii="Arial" w:hAnsi="Arial" w:cs="Arial"/>
          <w:color w:val="000000"/>
          <w:sz w:val="16"/>
          <w:szCs w:val="16"/>
        </w:rPr>
        <w:t xml:space="preserve"> not aiming at mass destruction. </w:t>
      </w:r>
      <w:r>
        <w:rPr>
          <w:color w:val="000000"/>
          <w:shd w:val="clear" w:color="auto" w:fill="00FFFF"/>
        </w:rPr>
        <w:t>Another possibility is to attempt to destroy the weapon in orbit. Given the level of development for the ASAT technology, it seems that they will prevail over any possible weapon system for the time to come. Next issue</w:t>
      </w:r>
      <w:r>
        <w:rPr>
          <w:rFonts w:ascii="Arial" w:hAnsi="Arial" w:cs="Arial"/>
          <w:color w:val="000000"/>
          <w:sz w:val="16"/>
          <w:szCs w:val="16"/>
        </w:rPr>
        <w:t xml:space="preserve">, directly connected to the first one, </w:t>
      </w:r>
      <w:r>
        <w:rPr>
          <w:color w:val="000000"/>
          <w:shd w:val="clear" w:color="auto" w:fill="00FFFF"/>
        </w:rPr>
        <w:t>is the utilization of weak physical protection of space objects that need to be as light as possible to reach the orbit and to be able to withstand harsh conditions of the domain</w:t>
      </w:r>
      <w:r>
        <w:rPr>
          <w:rFonts w:ascii="Arial" w:hAnsi="Arial" w:cs="Arial"/>
          <w:color w:val="000000"/>
          <w:sz w:val="16"/>
          <w:szCs w:val="16"/>
        </w:rPr>
        <w:t xml:space="preserve">. This means that their protection against ASAT weapons is very limited, and, </w:t>
      </w:r>
      <w:r>
        <w:rPr>
          <w:color w:val="000000"/>
          <w:shd w:val="clear" w:color="auto" w:fill="00FFFF"/>
        </w:rPr>
        <w:t xml:space="preserve">whereas some avoidance techniques are being discussed, they are of limited use in case of ASAT attack. We can thus add to the issue of predictability also the issue of easy destructibility of space weapons and other military hardware </w:t>
      </w:r>
      <w:r>
        <w:rPr>
          <w:rFonts w:ascii="Arial" w:hAnsi="Arial" w:cs="Arial"/>
          <w:color w:val="000000"/>
          <w:sz w:val="16"/>
          <w:szCs w:val="16"/>
        </w:rPr>
        <w:t xml:space="preserve">(Dolman 2005, p. 40; </w:t>
      </w:r>
      <w:proofErr w:type="spellStart"/>
      <w:r>
        <w:rPr>
          <w:rFonts w:ascii="Arial" w:hAnsi="Arial" w:cs="Arial"/>
          <w:color w:val="000000"/>
          <w:sz w:val="16"/>
          <w:szCs w:val="16"/>
        </w:rPr>
        <w:t>Anantatmula</w:t>
      </w:r>
      <w:proofErr w:type="spellEnd"/>
      <w:r>
        <w:rPr>
          <w:rFonts w:ascii="Arial" w:hAnsi="Arial" w:cs="Arial"/>
          <w:color w:val="000000"/>
          <w:sz w:val="16"/>
          <w:szCs w:val="16"/>
        </w:rPr>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Pr>
          <w:color w:val="000000"/>
          <w:shd w:val="clear" w:color="auto" w:fill="00FFFF"/>
        </w:rPr>
        <w:t xml:space="preserve">Electromagnetic communication with satellites might be jammed or hacked and the ground facilities infiltrated or destroyed thus rendering the possible space weapons useless </w:t>
      </w:r>
      <w:r>
        <w:rPr>
          <w:rFonts w:ascii="Arial" w:hAnsi="Arial" w:cs="Arial"/>
          <w:color w:val="000000"/>
          <w:sz w:val="16"/>
          <w:szCs w:val="16"/>
        </w:rPr>
        <w:t xml:space="preserve">(Klein 2006, p. 105; Rendleman 2013, p. 81). This issue might be overcome by the establishment of a base controlling these assets outside the Earth-on Moon or lunar orbit, at lunar L-points, etc.-but </w:t>
      </w:r>
      <w:r>
        <w:rPr>
          <w:color w:val="000000"/>
          <w:shd w:val="clear" w:color="auto" w:fill="00FFFF"/>
        </w:rPr>
        <w:t>this perspective remains, for now, unrealistic.</w:t>
      </w:r>
      <w:r>
        <w:rPr>
          <w:rFonts w:ascii="Georgia" w:hAnsi="Georgia"/>
          <w:color w:val="000000"/>
          <w:sz w:val="22"/>
          <w:szCs w:val="22"/>
          <w:u w:val="single"/>
        </w:rPr>
        <w:t xml:space="preserve"> </w:t>
      </w:r>
      <w:r>
        <w:rPr>
          <w:rFonts w:ascii="Arial" w:hAnsi="Arial" w:cs="Arial"/>
          <w:color w:val="000000"/>
          <w:sz w:val="16"/>
          <w:szCs w:val="16"/>
        </w:rPr>
        <w:t xml:space="preserve">Furthermore, </w:t>
      </w:r>
      <w:r>
        <w:rPr>
          <w:b/>
          <w:bCs/>
          <w:color w:val="000000"/>
          <w:shd w:val="clear" w:color="auto" w:fill="00FFFF"/>
        </w:rPr>
        <w:t xml:space="preserve">no contemporary actor will risk full space weaponization in the face of possible competition and the possibility of rendering the outer space useless. </w:t>
      </w:r>
      <w:r>
        <w:rPr>
          <w:color w:val="000000"/>
          <w:shd w:val="clear" w:color="auto" w:fill="00FFFF"/>
        </w:rPr>
        <w:t>No actor is dominant enough to prevent others to challenge any possible attempts to dominate the domain by military means</w:t>
      </w:r>
      <w:r>
        <w:rPr>
          <w:rFonts w:ascii="Arial" w:hAnsi="Arial" w:cs="Arial"/>
          <w:color w:val="000000"/>
          <w:sz w:val="16"/>
          <w:szCs w:val="16"/>
        </w:rPr>
        <w:t xml:space="preserve">. To quote 2016 Stratfor analysis, "(a) war in space would be devastating to all, </w:t>
      </w:r>
      <w:r>
        <w:rPr>
          <w:color w:val="000000"/>
          <w:shd w:val="clear" w:color="auto" w:fill="00FFFF"/>
        </w:rPr>
        <w:t>and preventing it, rather than finding ways to fight it, will likely remain the goal</w:t>
      </w:r>
      <w:r>
        <w:rPr>
          <w:rFonts w:ascii="Arial" w:hAnsi="Arial" w:cs="Arial"/>
          <w:color w:val="000000"/>
          <w:sz w:val="16"/>
          <w:szCs w:val="16"/>
        </w:rPr>
        <w:t>" (</w:t>
      </w:r>
      <w:proofErr w:type="spellStart"/>
      <w:r>
        <w:rPr>
          <w:rFonts w:ascii="Arial" w:hAnsi="Arial" w:cs="Arial"/>
          <w:color w:val="000000"/>
          <w:sz w:val="16"/>
          <w:szCs w:val="16"/>
        </w:rPr>
        <w:t>Larnrani</w:t>
      </w:r>
      <w:proofErr w:type="spellEnd"/>
      <w:r>
        <w:rPr>
          <w:rFonts w:ascii="Arial" w:hAnsi="Arial" w:cs="Arial"/>
          <w:color w:val="000000"/>
          <w:sz w:val="16"/>
          <w:szCs w:val="16"/>
        </w:rPr>
        <w:t xml:space="preserve"> 20 16). This stands true unless some space actor finds a utility in disrupting the arena for others.</w:t>
      </w:r>
    </w:p>
    <w:p w14:paraId="1FEB0C73" w14:textId="77777777" w:rsidR="00942AE1" w:rsidRDefault="00942AE1" w:rsidP="00942AE1">
      <w:pPr>
        <w:pStyle w:val="Heading4"/>
        <w:spacing w:before="280" w:after="80"/>
        <w:rPr>
          <w:rFonts w:eastAsia="Times New Roman"/>
          <w:lang w:eastAsia="zh-CN"/>
        </w:rPr>
      </w:pPr>
      <w:r>
        <w:rPr>
          <w:b w:val="0"/>
          <w:bCs/>
          <w:color w:val="000000"/>
          <w:shd w:val="clear" w:color="auto" w:fill="00FFFF"/>
        </w:rPr>
        <w:lastRenderedPageBreak/>
        <w:t>MAD</w:t>
      </w:r>
      <w:r>
        <w:rPr>
          <w:rFonts w:ascii="Calibri" w:hAnsi="Calibri" w:cs="Calibri"/>
          <w:color w:val="000000"/>
          <w:szCs w:val="26"/>
        </w:rPr>
        <w:t xml:space="preserve"> checks space escalation </w:t>
      </w:r>
      <w:r>
        <w:rPr>
          <w:rFonts w:ascii="Calibri" w:hAnsi="Calibri" w:cs="Calibri"/>
          <w:b w:val="0"/>
          <w:bCs/>
          <w:color w:val="000000"/>
          <w:szCs w:val="26"/>
        </w:rPr>
        <w:t xml:space="preserve">– </w:t>
      </w:r>
      <w:r>
        <w:rPr>
          <w:rFonts w:ascii="Calibri" w:hAnsi="Calibri" w:cs="Calibri"/>
          <w:b w:val="0"/>
          <w:bCs/>
          <w:color w:val="000000"/>
          <w:szCs w:val="26"/>
          <w:u w:val="single"/>
        </w:rPr>
        <w:t>nuclear response</w:t>
      </w:r>
      <w:r>
        <w:rPr>
          <w:rFonts w:ascii="Calibri" w:hAnsi="Calibri" w:cs="Calibri"/>
          <w:b w:val="0"/>
          <w:bCs/>
          <w:color w:val="000000"/>
          <w:szCs w:val="26"/>
        </w:rPr>
        <w:t xml:space="preserve"> and </w:t>
      </w:r>
      <w:r>
        <w:rPr>
          <w:rFonts w:ascii="Calibri" w:hAnsi="Calibri" w:cs="Calibri"/>
          <w:b w:val="0"/>
          <w:bCs/>
          <w:color w:val="000000"/>
          <w:szCs w:val="26"/>
          <w:u w:val="single"/>
        </w:rPr>
        <w:t>debris</w:t>
      </w:r>
    </w:p>
    <w:p w14:paraId="1749621C" w14:textId="77777777" w:rsidR="00942AE1" w:rsidRDefault="00942AE1" w:rsidP="00942AE1">
      <w:pPr>
        <w:pStyle w:val="NormalWeb"/>
        <w:spacing w:before="0" w:beforeAutospacing="0" w:after="160" w:afterAutospacing="0"/>
      </w:pPr>
      <w:r>
        <w:rPr>
          <w:rFonts w:ascii="Calibri" w:hAnsi="Calibri" w:cs="Calibri"/>
          <w:b/>
          <w:bCs/>
          <w:color w:val="000000"/>
          <w:sz w:val="26"/>
          <w:szCs w:val="26"/>
        </w:rPr>
        <w:t>Bowen 18</w:t>
      </w:r>
      <w:r>
        <w:rPr>
          <w:b/>
          <w:bCs/>
          <w:color w:val="000000"/>
        </w:rPr>
        <w:t xml:space="preserve"> [Bleddyn Bowen, Lecturer in International Relations at the University of Leicester. The Art of Space Deterrence. February 20, 2018. https://www.europeanleadershipnetwork.org/commentary/the-art-of-space-deterrence/]</w:t>
      </w:r>
    </w:p>
    <w:p w14:paraId="754586D6" w14:textId="77777777" w:rsidR="00942AE1" w:rsidRDefault="00942AE1" w:rsidP="00942AE1">
      <w:pPr>
        <w:pStyle w:val="NormalWeb"/>
        <w:spacing w:before="0" w:beforeAutospacing="0" w:after="160" w:afterAutospacing="0"/>
      </w:pPr>
      <w:r>
        <w:rPr>
          <w:rFonts w:ascii="Arial" w:hAnsi="Arial" w:cs="Arial"/>
          <w:color w:val="000000"/>
          <w:sz w:val="16"/>
          <w:szCs w:val="16"/>
        </w:rPr>
        <w:t xml:space="preserve">Fourth, the </w:t>
      </w:r>
      <w:r>
        <w:rPr>
          <w:b/>
          <w:bCs/>
          <w:color w:val="000000"/>
          <w:shd w:val="clear" w:color="auto" w:fill="00FFFF"/>
        </w:rPr>
        <w:t>ubiquity</w:t>
      </w:r>
      <w:r>
        <w:rPr>
          <w:color w:val="000000"/>
          <w:shd w:val="clear" w:color="auto" w:fill="00FFFF"/>
        </w:rPr>
        <w:t xml:space="preserve"> of </w:t>
      </w:r>
      <w:r>
        <w:rPr>
          <w:b/>
          <w:bCs/>
          <w:color w:val="000000"/>
          <w:shd w:val="clear" w:color="auto" w:fill="00FFFF"/>
        </w:rPr>
        <w:t>space infrastructure</w:t>
      </w:r>
      <w:r>
        <w:rPr>
          <w:color w:val="000000"/>
          <w:shd w:val="clear" w:color="auto" w:fill="00FFFF"/>
        </w:rPr>
        <w:t xml:space="preserve"> and</w:t>
      </w:r>
      <w:r>
        <w:rPr>
          <w:rFonts w:ascii="Arial" w:hAnsi="Arial" w:cs="Arial"/>
          <w:color w:val="000000"/>
          <w:sz w:val="16"/>
          <w:szCs w:val="16"/>
        </w:rPr>
        <w:t xml:space="preserve"> the </w:t>
      </w:r>
      <w:r>
        <w:rPr>
          <w:b/>
          <w:bCs/>
          <w:color w:val="000000"/>
          <w:shd w:val="clear" w:color="auto" w:fill="00FFFF"/>
        </w:rPr>
        <w:t>fragility</w:t>
      </w:r>
      <w:r>
        <w:rPr>
          <w:rFonts w:ascii="Calibri" w:hAnsi="Calibri" w:cs="Calibri"/>
          <w:color w:val="000000"/>
          <w:sz w:val="16"/>
          <w:szCs w:val="16"/>
          <w:shd w:val="clear" w:color="auto" w:fill="00FFFF"/>
        </w:rPr>
        <w:t xml:space="preserve"> </w:t>
      </w:r>
      <w:r>
        <w:rPr>
          <w:color w:val="000000"/>
          <w:shd w:val="clear" w:color="auto" w:fill="00FFFF"/>
        </w:rPr>
        <w:t>of</w:t>
      </w:r>
      <w:r>
        <w:rPr>
          <w:rFonts w:ascii="Arial" w:hAnsi="Arial" w:cs="Arial"/>
          <w:color w:val="000000"/>
          <w:sz w:val="16"/>
          <w:szCs w:val="16"/>
        </w:rPr>
        <w:t xml:space="preserve"> the </w:t>
      </w:r>
      <w:r>
        <w:rPr>
          <w:color w:val="000000"/>
          <w:shd w:val="clear" w:color="auto" w:fill="00FFFF"/>
        </w:rPr>
        <w:t>space</w:t>
      </w:r>
      <w:r>
        <w:rPr>
          <w:rFonts w:ascii="Arial" w:hAnsi="Arial" w:cs="Arial"/>
          <w:color w:val="000000"/>
          <w:sz w:val="16"/>
          <w:szCs w:val="16"/>
        </w:rPr>
        <w:t xml:space="preserve"> environment may </w:t>
      </w:r>
      <w:r>
        <w:rPr>
          <w:color w:val="000000"/>
          <w:shd w:val="clear" w:color="auto" w:fill="00FFFF"/>
        </w:rPr>
        <w:t>create</w:t>
      </w:r>
      <w:r>
        <w:rPr>
          <w:rFonts w:ascii="Arial" w:hAnsi="Arial" w:cs="Arial"/>
          <w:color w:val="000000"/>
          <w:sz w:val="16"/>
          <w:szCs w:val="16"/>
        </w:rPr>
        <w:t xml:space="preserve"> a degree of </w:t>
      </w:r>
      <w:r>
        <w:rPr>
          <w:b/>
          <w:bCs/>
          <w:color w:val="000000"/>
          <w:shd w:val="clear" w:color="auto" w:fill="00FFFF"/>
        </w:rPr>
        <w:t>existential deterrence</w:t>
      </w:r>
      <w:r>
        <w:rPr>
          <w:rFonts w:ascii="Arial" w:hAnsi="Arial" w:cs="Arial"/>
          <w:color w:val="000000"/>
          <w:sz w:val="16"/>
          <w:szCs w:val="16"/>
        </w:rPr>
        <w:t xml:space="preserve">. As </w:t>
      </w:r>
      <w:r>
        <w:rPr>
          <w:color w:val="000000"/>
          <w:shd w:val="clear" w:color="auto" w:fill="00FFFF"/>
        </w:rPr>
        <w:t xml:space="preserve">space is </w:t>
      </w:r>
      <w:r>
        <w:rPr>
          <w:b/>
          <w:bCs/>
          <w:color w:val="000000"/>
          <w:shd w:val="clear" w:color="auto" w:fill="00FFFF"/>
        </w:rPr>
        <w:t>so useful</w:t>
      </w:r>
      <w:r>
        <w:rPr>
          <w:color w:val="000000"/>
          <w:shd w:val="clear" w:color="auto" w:fill="00FFFF"/>
        </w:rPr>
        <w:t xml:space="preserve"> to</w:t>
      </w:r>
      <w:r>
        <w:rPr>
          <w:rFonts w:ascii="Arial" w:hAnsi="Arial" w:cs="Arial"/>
          <w:color w:val="000000"/>
          <w:sz w:val="16"/>
          <w:szCs w:val="16"/>
        </w:rPr>
        <w:t xml:space="preserve"> modern </w:t>
      </w:r>
      <w:r>
        <w:rPr>
          <w:color w:val="000000"/>
          <w:shd w:val="clear" w:color="auto" w:fill="00FFFF"/>
        </w:rPr>
        <w:t>economies and military forces</w:t>
      </w:r>
      <w:r>
        <w:rPr>
          <w:rFonts w:ascii="Arial" w:hAnsi="Arial" w:cs="Arial"/>
          <w:color w:val="000000"/>
          <w:sz w:val="16"/>
          <w:szCs w:val="16"/>
        </w:rPr>
        <w:t xml:space="preserve">, a large-scale </w:t>
      </w:r>
      <w:r>
        <w:rPr>
          <w:color w:val="000000"/>
          <w:shd w:val="clear" w:color="auto" w:fill="00FFFF"/>
        </w:rPr>
        <w:t>disruption</w:t>
      </w:r>
      <w:r>
        <w:rPr>
          <w:rFonts w:ascii="Arial" w:hAnsi="Arial" w:cs="Arial"/>
          <w:color w:val="000000"/>
          <w:sz w:val="16"/>
          <w:szCs w:val="16"/>
        </w:rPr>
        <w:t xml:space="preserve"> of space infrastructure </w:t>
      </w:r>
      <w:r>
        <w:rPr>
          <w:color w:val="000000"/>
          <w:shd w:val="clear" w:color="auto" w:fill="00FFFF"/>
        </w:rPr>
        <w:t xml:space="preserve">may be so </w:t>
      </w:r>
      <w:r>
        <w:rPr>
          <w:b/>
          <w:bCs/>
          <w:color w:val="000000"/>
          <w:shd w:val="clear" w:color="auto" w:fill="00FFFF"/>
        </w:rPr>
        <w:t>intuitively escalatory</w:t>
      </w:r>
      <w:r>
        <w:rPr>
          <w:rFonts w:ascii="Arial" w:hAnsi="Arial" w:cs="Arial"/>
          <w:color w:val="000000"/>
          <w:sz w:val="16"/>
          <w:szCs w:val="16"/>
        </w:rPr>
        <w:t xml:space="preserve"> to decision-makers </w:t>
      </w:r>
      <w:r>
        <w:rPr>
          <w:color w:val="000000"/>
          <w:shd w:val="clear" w:color="auto" w:fill="00FFFF"/>
        </w:rPr>
        <w:t>that there may be</w:t>
      </w:r>
      <w:r>
        <w:rPr>
          <w:rFonts w:ascii="Arial" w:hAnsi="Arial" w:cs="Arial"/>
          <w:color w:val="000000"/>
          <w:sz w:val="16"/>
          <w:szCs w:val="16"/>
        </w:rPr>
        <w:t xml:space="preserve"> a </w:t>
      </w:r>
      <w:r>
        <w:rPr>
          <w:b/>
          <w:bCs/>
          <w:color w:val="000000"/>
          <w:shd w:val="clear" w:color="auto" w:fill="00FFFF"/>
        </w:rPr>
        <w:t>natural caution</w:t>
      </w:r>
      <w:r>
        <w:rPr>
          <w:rFonts w:ascii="Calibri" w:hAnsi="Calibri" w:cs="Calibri"/>
          <w:color w:val="000000"/>
          <w:sz w:val="16"/>
          <w:szCs w:val="16"/>
          <w:shd w:val="clear" w:color="auto" w:fill="00FFFF"/>
        </w:rPr>
        <w:t xml:space="preserve"> </w:t>
      </w:r>
      <w:r>
        <w:rPr>
          <w:color w:val="000000"/>
          <w:shd w:val="clear" w:color="auto" w:fill="00FFFF"/>
        </w:rPr>
        <w:t>against</w:t>
      </w:r>
      <w:r>
        <w:rPr>
          <w:rFonts w:ascii="Arial" w:hAnsi="Arial" w:cs="Arial"/>
          <w:color w:val="000000"/>
          <w:sz w:val="16"/>
          <w:szCs w:val="16"/>
        </w:rPr>
        <w:t xml:space="preserve"> a wholesale </w:t>
      </w:r>
      <w:r>
        <w:rPr>
          <w:color w:val="000000"/>
          <w:shd w:val="clear" w:color="auto" w:fill="00FFFF"/>
        </w:rPr>
        <w:t>assault on</w:t>
      </w:r>
      <w:r>
        <w:rPr>
          <w:rFonts w:ascii="Arial" w:hAnsi="Arial" w:cs="Arial"/>
          <w:color w:val="000000"/>
          <w:sz w:val="16"/>
          <w:szCs w:val="16"/>
        </w:rPr>
        <w:t xml:space="preserve"> a state’s entire </w:t>
      </w:r>
      <w:r>
        <w:rPr>
          <w:color w:val="000000"/>
          <w:shd w:val="clear" w:color="auto" w:fill="00FFFF"/>
        </w:rPr>
        <w:t>space</w:t>
      </w:r>
      <w:r>
        <w:rPr>
          <w:rFonts w:ascii="Arial" w:hAnsi="Arial" w:cs="Arial"/>
          <w:color w:val="000000"/>
          <w:sz w:val="16"/>
          <w:szCs w:val="16"/>
        </w:rPr>
        <w:t xml:space="preserve"> </w:t>
      </w:r>
      <w:r>
        <w:rPr>
          <w:color w:val="000000"/>
          <w:shd w:val="clear" w:color="auto" w:fill="00FFFF"/>
        </w:rPr>
        <w:t>capabilities</w:t>
      </w:r>
      <w:r>
        <w:rPr>
          <w:rFonts w:ascii="Calibri" w:hAnsi="Calibri" w:cs="Calibri"/>
          <w:color w:val="000000"/>
          <w:sz w:val="16"/>
          <w:szCs w:val="16"/>
          <w:shd w:val="clear" w:color="auto" w:fill="00FFFF"/>
        </w:rPr>
        <w:t xml:space="preserve"> </w:t>
      </w:r>
      <w:r>
        <w:rPr>
          <w:color w:val="000000"/>
          <w:shd w:val="clear" w:color="auto" w:fill="00FFFF"/>
        </w:rPr>
        <w:t>because</w:t>
      </w:r>
      <w:r>
        <w:rPr>
          <w:rFonts w:ascii="Arial" w:hAnsi="Arial" w:cs="Arial"/>
          <w:color w:val="000000"/>
          <w:sz w:val="16"/>
          <w:szCs w:val="16"/>
        </w:rPr>
        <w:t xml:space="preserve"> the </w:t>
      </w:r>
      <w:r>
        <w:rPr>
          <w:color w:val="000000"/>
          <w:shd w:val="clear" w:color="auto" w:fill="00FFFF"/>
        </w:rPr>
        <w:t>consequences</w:t>
      </w:r>
      <w:r>
        <w:rPr>
          <w:rFonts w:ascii="Arial" w:hAnsi="Arial" w:cs="Arial"/>
          <w:color w:val="000000"/>
          <w:sz w:val="16"/>
          <w:szCs w:val="16"/>
        </w:rPr>
        <w:t xml:space="preserve"> of doing so </w:t>
      </w:r>
      <w:r>
        <w:rPr>
          <w:color w:val="000000"/>
          <w:shd w:val="clear" w:color="auto" w:fill="00FFFF"/>
        </w:rPr>
        <w:t>approach</w:t>
      </w:r>
      <w:r>
        <w:rPr>
          <w:rFonts w:ascii="Arial" w:hAnsi="Arial" w:cs="Arial"/>
          <w:color w:val="000000"/>
          <w:sz w:val="16"/>
          <w:szCs w:val="16"/>
        </w:rPr>
        <w:t xml:space="preserve"> the mentalities of </w:t>
      </w:r>
      <w:r>
        <w:rPr>
          <w:b/>
          <w:bCs/>
          <w:color w:val="000000"/>
          <w:shd w:val="clear" w:color="auto" w:fill="00FFFF"/>
        </w:rPr>
        <w:t>total war</w:t>
      </w:r>
      <w:r>
        <w:rPr>
          <w:rFonts w:ascii="Arial" w:hAnsi="Arial" w:cs="Arial"/>
          <w:color w:val="000000"/>
          <w:sz w:val="16"/>
          <w:szCs w:val="16"/>
        </w:rPr>
        <w:t xml:space="preserve">, or </w:t>
      </w:r>
      <w:r>
        <w:rPr>
          <w:b/>
          <w:bCs/>
          <w:color w:val="000000"/>
          <w:shd w:val="clear" w:color="auto" w:fill="00FFFF"/>
        </w:rPr>
        <w:t>nuclear responses</w:t>
      </w:r>
      <w:r>
        <w:rPr>
          <w:rFonts w:ascii="Arial" w:hAnsi="Arial" w:cs="Arial"/>
          <w:color w:val="000000"/>
          <w:sz w:val="16"/>
          <w:szCs w:val="16"/>
        </w:rPr>
        <w:t xml:space="preserve"> if a society begins tearing itself apart because of the collapse of </w:t>
      </w:r>
      <w:proofErr w:type="spellStart"/>
      <w:r>
        <w:rPr>
          <w:rFonts w:ascii="Arial" w:hAnsi="Arial" w:cs="Arial"/>
          <w:color w:val="000000"/>
          <w:sz w:val="16"/>
          <w:szCs w:val="16"/>
        </w:rPr>
        <w:t>optimised</w:t>
      </w:r>
      <w:proofErr w:type="spellEnd"/>
      <w:r>
        <w:rPr>
          <w:rFonts w:ascii="Arial" w:hAnsi="Arial" w:cs="Arial"/>
          <w:color w:val="000000"/>
          <w:sz w:val="16"/>
          <w:szCs w:val="16"/>
        </w:rPr>
        <w:t xml:space="preserve"> energy grids and just-in-time supply chains. In addition, the </w:t>
      </w:r>
      <w:r>
        <w:rPr>
          <w:color w:val="000000"/>
          <w:shd w:val="clear" w:color="auto" w:fill="00FFFF"/>
        </w:rPr>
        <w:t xml:space="preserve">problem of </w:t>
      </w:r>
      <w:r>
        <w:rPr>
          <w:b/>
          <w:bCs/>
          <w:color w:val="000000"/>
          <w:shd w:val="clear" w:color="auto" w:fill="00FFFF"/>
        </w:rPr>
        <w:t>space debris</w:t>
      </w:r>
      <w:r>
        <w:rPr>
          <w:rFonts w:ascii="Arial" w:hAnsi="Arial" w:cs="Arial"/>
          <w:color w:val="000000"/>
          <w:sz w:val="16"/>
          <w:szCs w:val="16"/>
        </w:rPr>
        <w:t xml:space="preserve"> and the political-legal hurdles to conducting debris clean-up operations </w:t>
      </w:r>
      <w:r>
        <w:rPr>
          <w:color w:val="000000"/>
          <w:shd w:val="clear" w:color="auto" w:fill="00FFFF"/>
        </w:rPr>
        <w:t>mean</w:t>
      </w:r>
      <w:r>
        <w:rPr>
          <w:rFonts w:ascii="Arial" w:hAnsi="Arial" w:cs="Arial"/>
          <w:color w:val="000000"/>
          <w:sz w:val="16"/>
          <w:szCs w:val="16"/>
        </w:rPr>
        <w:t xml:space="preserve"> that even a handful of </w:t>
      </w:r>
      <w:r>
        <w:rPr>
          <w:color w:val="000000"/>
          <w:shd w:val="clear" w:color="auto" w:fill="00FFFF"/>
        </w:rPr>
        <w:t>explosive events</w:t>
      </w:r>
      <w:r>
        <w:rPr>
          <w:rFonts w:ascii="Arial" w:hAnsi="Arial" w:cs="Arial"/>
          <w:color w:val="000000"/>
          <w:sz w:val="16"/>
          <w:szCs w:val="16"/>
        </w:rPr>
        <w:t xml:space="preserve"> in space </w:t>
      </w:r>
      <w:r>
        <w:rPr>
          <w:color w:val="000000"/>
          <w:shd w:val="clear" w:color="auto" w:fill="00FFFF"/>
        </w:rPr>
        <w:t>can render a region of</w:t>
      </w:r>
      <w:r>
        <w:rPr>
          <w:rFonts w:ascii="Arial" w:hAnsi="Arial" w:cs="Arial"/>
          <w:color w:val="000000"/>
          <w:sz w:val="16"/>
          <w:szCs w:val="16"/>
        </w:rPr>
        <w:t xml:space="preserve"> Earth </w:t>
      </w:r>
      <w:r>
        <w:rPr>
          <w:color w:val="000000"/>
          <w:shd w:val="clear" w:color="auto" w:fill="00FFFF"/>
        </w:rPr>
        <w:t>orbit unusable</w:t>
      </w:r>
      <w:r>
        <w:rPr>
          <w:rFonts w:ascii="Arial" w:hAnsi="Arial" w:cs="Arial"/>
          <w:color w:val="000000"/>
          <w:sz w:val="16"/>
          <w:szCs w:val="16"/>
        </w:rPr>
        <w:t xml:space="preserve"> for everyone. </w:t>
      </w:r>
      <w:r>
        <w:rPr>
          <w:color w:val="000000"/>
          <w:shd w:val="clear" w:color="auto" w:fill="00FFFF"/>
        </w:rPr>
        <w:t>This</w:t>
      </w:r>
      <w:r>
        <w:rPr>
          <w:rFonts w:ascii="Arial" w:hAnsi="Arial" w:cs="Arial"/>
          <w:color w:val="000000"/>
          <w:sz w:val="16"/>
          <w:szCs w:val="16"/>
        </w:rPr>
        <w:t xml:space="preserve"> </w:t>
      </w:r>
      <w:r>
        <w:rPr>
          <w:color w:val="000000"/>
          <w:shd w:val="clear" w:color="auto" w:fill="00FFFF"/>
        </w:rPr>
        <w:t xml:space="preserve">could </w:t>
      </w:r>
      <w:r>
        <w:rPr>
          <w:b/>
          <w:bCs/>
          <w:color w:val="000000"/>
          <w:shd w:val="clear" w:color="auto" w:fill="00FFFF"/>
        </w:rPr>
        <w:t>caution</w:t>
      </w:r>
      <w:r>
        <w:rPr>
          <w:color w:val="000000"/>
          <w:shd w:val="clear" w:color="auto" w:fill="00FFFF"/>
        </w:rPr>
        <w:t xml:space="preserve"> a </w:t>
      </w:r>
      <w:r>
        <w:rPr>
          <w:b/>
          <w:bCs/>
          <w:color w:val="000000"/>
          <w:shd w:val="clear" w:color="auto" w:fill="00FFFF"/>
        </w:rPr>
        <w:t>country like China</w:t>
      </w:r>
      <w:r>
        <w:rPr>
          <w:color w:val="000000"/>
          <w:shd w:val="clear" w:color="auto" w:fill="00FFFF"/>
        </w:rPr>
        <w:t xml:space="preserve"> from</w:t>
      </w:r>
      <w:r>
        <w:rPr>
          <w:rFonts w:ascii="Arial" w:hAnsi="Arial" w:cs="Arial"/>
          <w:color w:val="000000"/>
          <w:sz w:val="16"/>
          <w:szCs w:val="16"/>
        </w:rPr>
        <w:t xml:space="preserve"> excessive kinetic </w:t>
      </w:r>
      <w:r>
        <w:rPr>
          <w:color w:val="000000"/>
          <w:shd w:val="clear" w:color="auto" w:fill="00FFFF"/>
        </w:rPr>
        <w:t xml:space="preserve">intercept missions because its </w:t>
      </w:r>
      <w:r>
        <w:rPr>
          <w:b/>
          <w:bCs/>
          <w:color w:val="000000"/>
          <w:shd w:val="clear" w:color="auto" w:fill="00FFFF"/>
        </w:rPr>
        <w:t>own military</w:t>
      </w:r>
      <w:r>
        <w:rPr>
          <w:color w:val="000000"/>
          <w:shd w:val="clear" w:color="auto" w:fill="00FFFF"/>
        </w:rPr>
        <w:t xml:space="preserve"> and </w:t>
      </w:r>
      <w:r>
        <w:rPr>
          <w:b/>
          <w:bCs/>
          <w:color w:val="000000"/>
          <w:shd w:val="clear" w:color="auto" w:fill="00FFFF"/>
        </w:rPr>
        <w:t>economy</w:t>
      </w:r>
      <w:r>
        <w:rPr>
          <w:color w:val="000000"/>
          <w:shd w:val="clear" w:color="auto" w:fill="00FFFF"/>
        </w:rPr>
        <w:t xml:space="preserve"> is</w:t>
      </w:r>
      <w:r>
        <w:rPr>
          <w:rFonts w:ascii="Arial" w:hAnsi="Arial" w:cs="Arial"/>
          <w:color w:val="000000"/>
          <w:sz w:val="16"/>
          <w:szCs w:val="16"/>
        </w:rPr>
        <w:t xml:space="preserve"> </w:t>
      </w:r>
      <w:r>
        <w:rPr>
          <w:b/>
          <w:bCs/>
          <w:color w:val="000000"/>
          <w:shd w:val="clear" w:color="auto" w:fill="00FFFF"/>
        </w:rPr>
        <w:t>increasingly reliant</w:t>
      </w:r>
      <w:r>
        <w:rPr>
          <w:rFonts w:ascii="Arial" w:hAnsi="Arial" w:cs="Arial"/>
          <w:color w:val="000000"/>
          <w:sz w:val="16"/>
          <w:szCs w:val="16"/>
        </w:rPr>
        <w:t xml:space="preserve"> on outer space, but perhaps not a country like North Korea which does not rely on space. The usefulness, sensitivity, and fragility of space may have some </w:t>
      </w:r>
      <w:r>
        <w:rPr>
          <w:b/>
          <w:bCs/>
          <w:color w:val="000000"/>
          <w:shd w:val="clear" w:color="auto" w:fill="00FFFF"/>
        </w:rPr>
        <w:t>existential deterrent effect</w:t>
      </w:r>
      <w:r>
        <w:rPr>
          <w:rFonts w:ascii="Arial" w:hAnsi="Arial" w:cs="Arial"/>
          <w:color w:val="000000"/>
          <w:sz w:val="16"/>
          <w:szCs w:val="16"/>
        </w:rPr>
        <w:t xml:space="preserve">. </w:t>
      </w:r>
      <w:r>
        <w:rPr>
          <w:color w:val="000000"/>
          <w:shd w:val="clear" w:color="auto" w:fill="00FFFF"/>
        </w:rPr>
        <w:t>China’s</w:t>
      </w:r>
      <w:r>
        <w:rPr>
          <w:rFonts w:ascii="Arial" w:hAnsi="Arial" w:cs="Arial"/>
          <w:color w:val="000000"/>
          <w:sz w:val="16"/>
          <w:szCs w:val="16"/>
        </w:rPr>
        <w:t xml:space="preserve"> catastrophic </w:t>
      </w:r>
      <w:r>
        <w:rPr>
          <w:b/>
          <w:bCs/>
          <w:color w:val="000000"/>
          <w:shd w:val="clear" w:color="auto" w:fill="00FFFF"/>
        </w:rPr>
        <w:t>a</w:t>
      </w:r>
      <w:r>
        <w:rPr>
          <w:rFonts w:ascii="Arial" w:hAnsi="Arial" w:cs="Arial"/>
          <w:color w:val="000000"/>
          <w:sz w:val="16"/>
          <w:szCs w:val="16"/>
        </w:rPr>
        <w:t>nti-</w:t>
      </w:r>
      <w:r>
        <w:rPr>
          <w:b/>
          <w:bCs/>
          <w:color w:val="000000"/>
          <w:shd w:val="clear" w:color="auto" w:fill="00FFFF"/>
        </w:rPr>
        <w:t>sat</w:t>
      </w:r>
      <w:r>
        <w:rPr>
          <w:rFonts w:ascii="Arial" w:hAnsi="Arial" w:cs="Arial"/>
          <w:color w:val="000000"/>
          <w:sz w:val="16"/>
          <w:szCs w:val="16"/>
        </w:rPr>
        <w:t xml:space="preserve">ellite weapons </w:t>
      </w:r>
      <w:r>
        <w:rPr>
          <w:color w:val="000000"/>
          <w:shd w:val="clear" w:color="auto" w:fill="00FFFF"/>
        </w:rPr>
        <w:t>test</w:t>
      </w:r>
      <w:r>
        <w:rPr>
          <w:rFonts w:ascii="Arial" w:hAnsi="Arial" w:cs="Arial"/>
          <w:color w:val="000000"/>
          <w:sz w:val="16"/>
          <w:szCs w:val="16"/>
        </w:rPr>
        <w:t xml:space="preserve"> in 2007 </w:t>
      </w:r>
      <w:r>
        <w:rPr>
          <w:color w:val="000000"/>
          <w:shd w:val="clear" w:color="auto" w:fill="00FFFF"/>
        </w:rPr>
        <w:t>is a</w:t>
      </w:r>
      <w:r>
        <w:rPr>
          <w:rFonts w:ascii="Arial" w:hAnsi="Arial" w:cs="Arial"/>
          <w:color w:val="000000"/>
          <w:sz w:val="16"/>
          <w:szCs w:val="16"/>
        </w:rPr>
        <w:t xml:space="preserve"> valuable </w:t>
      </w:r>
      <w:r>
        <w:rPr>
          <w:b/>
          <w:bCs/>
          <w:color w:val="000000"/>
          <w:shd w:val="clear" w:color="auto" w:fill="00FFFF"/>
        </w:rPr>
        <w:t xml:space="preserve">lesson for </w:t>
      </w:r>
      <w:proofErr w:type="spellStart"/>
      <w:r>
        <w:rPr>
          <w:b/>
          <w:bCs/>
          <w:color w:val="000000"/>
          <w:shd w:val="clear" w:color="auto" w:fill="00FFFF"/>
        </w:rPr>
        <w:t>all</w:t>
      </w:r>
      <w:r>
        <w:rPr>
          <w:rFonts w:ascii="Arial" w:hAnsi="Arial" w:cs="Arial"/>
          <w:color w:val="000000"/>
          <w:sz w:val="16"/>
          <w:szCs w:val="16"/>
        </w:rPr>
        <w:t>on</w:t>
      </w:r>
      <w:proofErr w:type="spellEnd"/>
      <w:r>
        <w:rPr>
          <w:rFonts w:ascii="Arial" w:hAnsi="Arial" w:cs="Arial"/>
          <w:color w:val="000000"/>
          <w:sz w:val="16"/>
          <w:szCs w:val="16"/>
        </w:rPr>
        <w:t xml:space="preserve"> the potentially devastating effect of kinetic warfare in orbit.</w:t>
      </w:r>
    </w:p>
    <w:p w14:paraId="6629C8B9" w14:textId="2C4F2AC4" w:rsidR="00942AE1" w:rsidRDefault="004C2781" w:rsidP="00942AE1">
      <w:pPr>
        <w:pStyle w:val="NormalWeb"/>
        <w:spacing w:before="240" w:beforeAutospacing="0" w:after="240" w:afterAutospacing="0"/>
      </w:pPr>
      <w:r>
        <w:rPr>
          <w:rFonts w:ascii="Arial" w:hAnsi="Arial" w:cs="Arial"/>
          <w:b/>
          <w:bCs/>
          <w:color w:val="000000"/>
          <w:sz w:val="28"/>
          <w:szCs w:val="28"/>
        </w:rPr>
        <w:t xml:space="preserve">AT Sterling: </w:t>
      </w:r>
      <w:r w:rsidR="00942AE1">
        <w:rPr>
          <w:rFonts w:ascii="Arial" w:hAnsi="Arial" w:cs="Arial"/>
          <w:b/>
          <w:bCs/>
          <w:color w:val="000000"/>
          <w:sz w:val="28"/>
          <w:szCs w:val="28"/>
        </w:rPr>
        <w:t>Redistributive policies destroy space development</w:t>
      </w:r>
    </w:p>
    <w:p w14:paraId="6C064037" w14:textId="77777777" w:rsidR="00942AE1" w:rsidRDefault="00942AE1" w:rsidP="00942AE1">
      <w:pPr>
        <w:pStyle w:val="NormalWeb"/>
        <w:spacing w:before="240" w:beforeAutospacing="0" w:after="240" w:afterAutospacing="0"/>
      </w:pPr>
      <w:r>
        <w:rPr>
          <w:rFonts w:ascii="Arial" w:hAnsi="Arial" w:cs="Arial"/>
          <w:b/>
          <w:bCs/>
          <w:color w:val="000000"/>
          <w:sz w:val="28"/>
          <w:szCs w:val="28"/>
        </w:rPr>
        <w:t>Reinstein 99</w:t>
      </w:r>
      <w:r>
        <w:rPr>
          <w:rFonts w:ascii="Arial" w:hAnsi="Arial" w:cs="Arial"/>
          <w:b/>
          <w:bCs/>
          <w:color w:val="000000"/>
          <w:sz w:val="22"/>
          <w:szCs w:val="22"/>
        </w:rPr>
        <w:t xml:space="preserve"> </w:t>
      </w:r>
      <w:r>
        <w:rPr>
          <w:rFonts w:ascii="Arial" w:hAnsi="Arial" w:cs="Arial"/>
          <w:color w:val="000000"/>
          <w:sz w:val="16"/>
          <w:szCs w:val="16"/>
        </w:rPr>
        <w:t xml:space="preserve">[Ezra J. Reinstein (JD, Associate at Kirkland &amp; Ellis), Owning Outer Space, 20 Nw. J. </w:t>
      </w:r>
      <w:proofErr w:type="spellStart"/>
      <w:r>
        <w:rPr>
          <w:rFonts w:ascii="Arial" w:hAnsi="Arial" w:cs="Arial"/>
          <w:color w:val="000000"/>
          <w:sz w:val="16"/>
          <w:szCs w:val="16"/>
        </w:rPr>
        <w:t>Int’lL</w:t>
      </w:r>
      <w:proofErr w:type="spellEnd"/>
      <w:r>
        <w:rPr>
          <w:rFonts w:ascii="Arial" w:hAnsi="Arial" w:cs="Arial"/>
          <w:color w:val="000000"/>
          <w:sz w:val="16"/>
          <w:szCs w:val="16"/>
        </w:rPr>
        <w:t>. &amp; Bus. 59 (1999). JDN. https://scholarlycommons.law.northwestern.edu/njilb/vol20/iss1/7]</w:t>
      </w:r>
    </w:p>
    <w:p w14:paraId="46DA641C" w14:textId="77777777" w:rsidR="00942AE1" w:rsidRDefault="00942AE1" w:rsidP="00942AE1">
      <w:pPr>
        <w:pStyle w:val="NormalWeb"/>
        <w:spacing w:before="240" w:beforeAutospacing="0" w:after="240" w:afterAutospacing="0"/>
      </w:pPr>
      <w:r>
        <w:rPr>
          <w:rFonts w:ascii="Arial" w:hAnsi="Arial" w:cs="Arial"/>
          <w:color w:val="000000"/>
          <w:sz w:val="16"/>
          <w:szCs w:val="16"/>
        </w:rPr>
        <w:t>This reading is not exclusive to developing nations. In fact, evidence indicates that the U.S. Senate, while debating whether to ratify the OST, also understood this phrase to require an equitable division of space</w:t>
      </w:r>
      <w:r>
        <w:rPr>
          <w:color w:val="000000"/>
          <w:sz w:val="16"/>
          <w:szCs w:val="16"/>
        </w:rPr>
        <w:t>‐</w:t>
      </w:r>
      <w:r>
        <w:rPr>
          <w:rFonts w:ascii="Arial" w:hAnsi="Arial" w:cs="Arial"/>
          <w:color w:val="000000"/>
          <w:sz w:val="16"/>
          <w:szCs w:val="16"/>
        </w:rPr>
        <w:t>borne wealth among all nations.51 The validity of this interpretation of ”for the benefit...of all countries” is strengthened by language in U.N. Resolution 1962</w:t>
      </w:r>
      <w:r>
        <w:rPr>
          <w:color w:val="000000"/>
          <w:sz w:val="16"/>
          <w:szCs w:val="16"/>
        </w:rPr>
        <w:t>‐</w:t>
      </w:r>
      <w:r>
        <w:rPr>
          <w:rFonts w:ascii="Arial" w:hAnsi="Arial" w:cs="Arial"/>
          <w:color w:val="000000"/>
          <w:sz w:val="16"/>
          <w:szCs w:val="16"/>
        </w:rPr>
        <w:t>XVIII 2 Adopted unanimously by the General Assembly, Resolution 1962</w:t>
      </w:r>
      <w:r>
        <w:rPr>
          <w:color w:val="000000"/>
          <w:sz w:val="16"/>
          <w:szCs w:val="16"/>
        </w:rPr>
        <w:t>‐</w:t>
      </w:r>
      <w:r>
        <w:rPr>
          <w:rFonts w:ascii="Arial" w:hAnsi="Arial" w:cs="Arial"/>
          <w:color w:val="000000"/>
          <w:sz w:val="16"/>
          <w:szCs w:val="16"/>
        </w:rPr>
        <w:t xml:space="preserve">XVIII helped form the basis of the OST. </w:t>
      </w:r>
      <w:r>
        <w:rPr>
          <w:color w:val="000000"/>
          <w:shd w:val="clear" w:color="auto" w:fill="00FFFF"/>
        </w:rPr>
        <w:t>The Resolution states that the ”use of outer space should be carried on for the betterment of mankind and for the benefit of States irrespective of their degree of economic or scientific development.</w:t>
      </w:r>
      <w:r>
        <w:rPr>
          <w:rFonts w:ascii="Arial" w:hAnsi="Arial" w:cs="Arial"/>
          <w:color w:val="000000"/>
          <w:sz w:val="16"/>
          <w:szCs w:val="16"/>
        </w:rPr>
        <w:t>53</w:t>
      </w:r>
      <w:r>
        <w:rPr>
          <w:b/>
          <w:bCs/>
          <w:color w:val="000000"/>
        </w:rPr>
        <w:t xml:space="preserve"> </w:t>
      </w:r>
      <w:r>
        <w:rPr>
          <w:color w:val="000000"/>
          <w:shd w:val="clear" w:color="auto" w:fill="00FFFF"/>
        </w:rPr>
        <w:t>It is not unreasonable to understand this language,</w:t>
      </w:r>
      <w:r>
        <w:rPr>
          <w:b/>
          <w:bCs/>
          <w:color w:val="000000"/>
        </w:rPr>
        <w:t xml:space="preserve"> </w:t>
      </w:r>
      <w:r>
        <w:rPr>
          <w:rFonts w:ascii="Arial" w:hAnsi="Arial" w:cs="Arial"/>
          <w:color w:val="000000"/>
          <w:sz w:val="16"/>
          <w:szCs w:val="16"/>
        </w:rPr>
        <w:t xml:space="preserve">with its strong egalitarian flavor, </w:t>
      </w:r>
      <w:r>
        <w:rPr>
          <w:color w:val="000000"/>
          <w:shd w:val="clear" w:color="auto" w:fill="00FFFF"/>
        </w:rPr>
        <w:t>as requiring that we read ”for the benefit...of all countries” as creating a legal mandate for wealth redistribution</w:t>
      </w:r>
      <w:r>
        <w:rPr>
          <w:b/>
          <w:bCs/>
          <w:color w:val="000000"/>
        </w:rPr>
        <w:t>.</w:t>
      </w:r>
      <w:r>
        <w:rPr>
          <w:color w:val="000000"/>
          <w:shd w:val="clear" w:color="auto" w:fill="00FFFF"/>
        </w:rPr>
        <w:t xml:space="preserve"> Such a system would likely devastate the development of space. An international body ‐‐ a necessarily political body ‐‐ would determine what degree of wealth sharing is fair to ”all countries.</w:t>
      </w:r>
      <w:r>
        <w:rPr>
          <w:b/>
          <w:bCs/>
          <w:color w:val="000000"/>
        </w:rPr>
        <w:t xml:space="preserve"> </w:t>
      </w:r>
      <w:r>
        <w:rPr>
          <w:rFonts w:ascii="Arial" w:hAnsi="Arial" w:cs="Arial"/>
          <w:color w:val="000000"/>
          <w:sz w:val="16"/>
          <w:szCs w:val="16"/>
        </w:rPr>
        <w:t>54 The parties that take the initiative to create and improve technology, and take the financial and physical risks that are part and parcel of the pioneering development of space, would be required to defer to international political consensus.</w:t>
      </w:r>
      <w:r>
        <w:rPr>
          <w:b/>
          <w:bCs/>
          <w:color w:val="000000"/>
        </w:rPr>
        <w:t xml:space="preserve"> </w:t>
      </w:r>
      <w:r>
        <w:rPr>
          <w:color w:val="000000"/>
          <w:shd w:val="clear" w:color="auto" w:fill="00FFFF"/>
        </w:rPr>
        <w:t>Must all development be held hostage while this cumbersome commission is designed, negotiated, and ratified? Might not such a system be more politics driven than profit‐driven, inevitably leading to inefficient pork‐barreling?</w:t>
      </w:r>
      <w:r>
        <w:rPr>
          <w:b/>
          <w:bCs/>
          <w:color w:val="000000"/>
        </w:rPr>
        <w:t xml:space="preserve"> </w:t>
      </w:r>
      <w:r>
        <w:rPr>
          <w:color w:val="000000"/>
          <w:shd w:val="clear" w:color="auto" w:fill="00FFFF"/>
        </w:rPr>
        <w:t>Should private parties worry that profits earned at great personal risk, expense, and effort be stripped and spread, equitably or otherwise, ”for the benefit...of all countries?”</w:t>
      </w:r>
      <w:r>
        <w:rPr>
          <w:b/>
          <w:bCs/>
          <w:color w:val="000000"/>
        </w:rPr>
        <w:t xml:space="preserve"> </w:t>
      </w:r>
      <w:r>
        <w:rPr>
          <w:rFonts w:ascii="Arial" w:hAnsi="Arial" w:cs="Arial"/>
          <w:color w:val="000000"/>
          <w:sz w:val="16"/>
          <w:szCs w:val="16"/>
        </w:rPr>
        <w:t>It is no wonder that the Moon Treaty, which represents the apex of the philosophy of forced wealth sharing, was opposed by both the United States and the Soviet Union, and has been ratified by only nine relatively minor nations.5</w:t>
      </w:r>
      <w:r>
        <w:rPr>
          <w:rStyle w:val="apple-tab-span"/>
          <w:rFonts w:ascii="Arial" w:eastAsiaTheme="majorEastAsia" w:hAnsi="Arial" w:cs="Arial"/>
          <w:color w:val="000000"/>
          <w:sz w:val="16"/>
          <w:szCs w:val="16"/>
        </w:rPr>
        <w:tab/>
      </w:r>
    </w:p>
    <w:p w14:paraId="628A3202" w14:textId="77777777" w:rsidR="00942AE1" w:rsidRPr="007A4400" w:rsidRDefault="00942AE1">
      <w:pPr>
        <w:rPr>
          <w:rFonts w:eastAsia="Times New Roman"/>
          <w:b/>
          <w:sz w:val="24"/>
          <w:szCs w:val="24"/>
        </w:rPr>
      </w:pPr>
    </w:p>
    <w:p w14:paraId="0407B86F" w14:textId="77777777" w:rsidR="00335735" w:rsidRPr="007A4400" w:rsidRDefault="00335735">
      <w:pPr>
        <w:rPr>
          <w:rFonts w:eastAsia="Times New Roman"/>
          <w:vanish/>
          <w:sz w:val="10"/>
          <w:szCs w:val="10"/>
        </w:rPr>
      </w:pPr>
    </w:p>
    <w:sectPr w:rsidR="00335735" w:rsidRPr="007A440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997F3E"/>
    <w:multiLevelType w:val="multilevel"/>
    <w:tmpl w:val="6F546E6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77DA32C3"/>
    <w:multiLevelType w:val="multilevel"/>
    <w:tmpl w:val="3148159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2" w15:restartNumberingAfterBreak="0">
    <w:nsid w:val="7A1B21B6"/>
    <w:multiLevelType w:val="multilevel"/>
    <w:tmpl w:val="F0AECDD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1"/>
  </w:num>
  <w:num w:numId="2">
    <w:abstractNumId w:val="12"/>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5735"/>
    <w:rsid w:val="00086EFD"/>
    <w:rsid w:val="002A433B"/>
    <w:rsid w:val="00335735"/>
    <w:rsid w:val="004C2781"/>
    <w:rsid w:val="0053518A"/>
    <w:rsid w:val="007A4400"/>
    <w:rsid w:val="00942AE1"/>
    <w:rsid w:val="00C510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D7E9D"/>
  <w15:docId w15:val="{4A0EA788-A4DC-44F4-ADAF-795B33D03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zh-CN" w:bidi="ar-SA"/>
      </w:rPr>
    </w:rPrDefault>
    <w:pPrDefault>
      <w:pPr>
        <w:spacing w:line="276"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42AE1"/>
    <w:pPr>
      <w:spacing w:after="160" w:line="259" w:lineRule="auto"/>
    </w:pPr>
    <w:rPr>
      <w:rFonts w:ascii="Times New Roman" w:eastAsiaTheme="minorHAnsi" w:hAnsi="Times New Roman" w:cs="Times New Roman"/>
      <w:lang w:val="en-US" w:eastAsia="en-US"/>
    </w:rPr>
  </w:style>
  <w:style w:type="paragraph" w:styleId="Heading1">
    <w:name w:val="heading 1"/>
    <w:aliases w:val="Pocket"/>
    <w:basedOn w:val="Normal"/>
    <w:next w:val="Normal"/>
    <w:link w:val="Heading1Char"/>
    <w:qFormat/>
    <w:rsid w:val="00942A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42AE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42AE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942AE1"/>
    <w:pPr>
      <w:keepNext/>
      <w:keepLines/>
      <w:spacing w:before="40" w:after="0"/>
      <w:outlineLvl w:val="3"/>
    </w:pPr>
    <w:rPr>
      <w:rFonts w:eastAsiaTheme="majorEastAsia" w:cstheme="majorBidi"/>
      <w:b/>
      <w:iCs/>
      <w:sz w:val="26"/>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rsid w:val="00942A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2AE1"/>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rFonts w:ascii="Arial" w:eastAsia="Arial" w:hAnsi="Arial" w:cs="Arial"/>
      <w:color w:val="666666"/>
      <w:sz w:val="30"/>
      <w:szCs w:val="30"/>
    </w:rPr>
  </w:style>
  <w:style w:type="character" w:customStyle="1" w:styleId="Heading1Char">
    <w:name w:val="Heading 1 Char"/>
    <w:aliases w:val="Pocket Char"/>
    <w:basedOn w:val="DefaultParagraphFont"/>
    <w:link w:val="Heading1"/>
    <w:rsid w:val="00942AE1"/>
    <w:rPr>
      <w:rFonts w:ascii="Times New Roman" w:eastAsiaTheme="majorEastAsia" w:hAnsi="Times New Roman" w:cstheme="majorBidi"/>
      <w:b/>
      <w:sz w:val="52"/>
      <w:szCs w:val="32"/>
      <w:lang w:val="en-US" w:eastAsia="en-US"/>
    </w:rPr>
  </w:style>
  <w:style w:type="character" w:customStyle="1" w:styleId="Heading2Char">
    <w:name w:val="Heading 2 Char"/>
    <w:aliases w:val="Hat Char"/>
    <w:basedOn w:val="DefaultParagraphFont"/>
    <w:link w:val="Heading2"/>
    <w:uiPriority w:val="1"/>
    <w:rsid w:val="00942AE1"/>
    <w:rPr>
      <w:rFonts w:ascii="Times New Roman" w:eastAsiaTheme="majorEastAsia" w:hAnsi="Times New Roman" w:cstheme="majorBidi"/>
      <w:b/>
      <w:sz w:val="44"/>
      <w:szCs w:val="26"/>
      <w:u w:val="double"/>
      <w:lang w:val="en-US" w:eastAsia="en-US"/>
    </w:rPr>
  </w:style>
  <w:style w:type="character" w:customStyle="1" w:styleId="Heading3Char">
    <w:name w:val="Heading 3 Char"/>
    <w:aliases w:val="Block Char"/>
    <w:basedOn w:val="DefaultParagraphFont"/>
    <w:link w:val="Heading3"/>
    <w:uiPriority w:val="2"/>
    <w:rsid w:val="00942AE1"/>
    <w:rPr>
      <w:rFonts w:ascii="Times New Roman" w:eastAsiaTheme="majorEastAsia" w:hAnsi="Times New Roman" w:cstheme="majorBidi"/>
      <w:b/>
      <w:sz w:val="32"/>
      <w:szCs w:val="24"/>
      <w:u w:val="single"/>
      <w:lang w:val="en-US" w:eastAsia="en-US"/>
    </w:rPr>
  </w:style>
  <w:style w:type="character" w:customStyle="1" w:styleId="Heading4Char">
    <w:name w:val="Heading 4 Char"/>
    <w:aliases w:val="Tag Char"/>
    <w:basedOn w:val="DefaultParagraphFont"/>
    <w:link w:val="Heading4"/>
    <w:uiPriority w:val="3"/>
    <w:rsid w:val="00942AE1"/>
    <w:rPr>
      <w:rFonts w:ascii="Times New Roman" w:eastAsiaTheme="majorEastAsia" w:hAnsi="Times New Roman" w:cstheme="majorBidi"/>
      <w:b/>
      <w:iCs/>
      <w:sz w:val="26"/>
      <w:lang w:val="en-US" w:eastAsia="en-US"/>
    </w:rPr>
  </w:style>
  <w:style w:type="character" w:styleId="Emphasis">
    <w:name w:val="Emphasis"/>
    <w:basedOn w:val="DefaultParagraphFont"/>
    <w:uiPriority w:val="7"/>
    <w:qFormat/>
    <w:rsid w:val="00942AE1"/>
    <w:rPr>
      <w:rFonts w:ascii="Times New Roman" w:hAnsi="Times New Roman" w:cs="Times New Roman"/>
      <w:b/>
      <w:i w:val="0"/>
      <w:iCs/>
      <w:sz w:val="22"/>
      <w:u w:val="single"/>
      <w:bdr w:val="none" w:sz="0" w:space="0" w:color="auto"/>
    </w:rPr>
  </w:style>
  <w:style w:type="character" w:customStyle="1" w:styleId="Style13ptBold">
    <w:name w:val="Style 13 pt Bold"/>
    <w:aliases w:val="Cite"/>
    <w:basedOn w:val="DefaultParagraphFont"/>
    <w:uiPriority w:val="5"/>
    <w:qFormat/>
    <w:rsid w:val="00942AE1"/>
    <w:rPr>
      <w:b/>
      <w:bCs/>
      <w:sz w:val="26"/>
      <w:u w:val="none"/>
    </w:rPr>
  </w:style>
  <w:style w:type="character" w:customStyle="1" w:styleId="StyleUnderline">
    <w:name w:val="Style Underline"/>
    <w:aliases w:val="Underline"/>
    <w:basedOn w:val="DefaultParagraphFont"/>
    <w:uiPriority w:val="6"/>
    <w:qFormat/>
    <w:rsid w:val="00942AE1"/>
    <w:rPr>
      <w:b w:val="0"/>
      <w:sz w:val="22"/>
      <w:u w:val="single"/>
    </w:rPr>
  </w:style>
  <w:style w:type="character" w:styleId="Hyperlink">
    <w:name w:val="Hyperlink"/>
    <w:basedOn w:val="DefaultParagraphFont"/>
    <w:uiPriority w:val="99"/>
    <w:semiHidden/>
    <w:unhideWhenUsed/>
    <w:rsid w:val="00942AE1"/>
    <w:rPr>
      <w:color w:val="auto"/>
      <w:u w:val="none"/>
    </w:rPr>
  </w:style>
  <w:style w:type="character" w:styleId="FollowedHyperlink">
    <w:name w:val="FollowedHyperlink"/>
    <w:basedOn w:val="DefaultParagraphFont"/>
    <w:uiPriority w:val="99"/>
    <w:semiHidden/>
    <w:unhideWhenUsed/>
    <w:rsid w:val="00942AE1"/>
    <w:rPr>
      <w:color w:val="auto"/>
      <w:u w:val="none"/>
    </w:rPr>
  </w:style>
  <w:style w:type="paragraph" w:styleId="NormalWeb">
    <w:name w:val="Normal (Web)"/>
    <w:basedOn w:val="Normal"/>
    <w:uiPriority w:val="99"/>
    <w:semiHidden/>
    <w:unhideWhenUsed/>
    <w:rsid w:val="00942AE1"/>
    <w:pPr>
      <w:spacing w:before="100" w:beforeAutospacing="1" w:after="100" w:afterAutospacing="1" w:line="240" w:lineRule="auto"/>
    </w:pPr>
    <w:rPr>
      <w:rFonts w:eastAsia="Times New Roman"/>
      <w:sz w:val="24"/>
      <w:szCs w:val="24"/>
      <w:lang w:eastAsia="zh-CN"/>
    </w:rPr>
  </w:style>
  <w:style w:type="character" w:customStyle="1" w:styleId="apple-tab-span">
    <w:name w:val="apple-tab-span"/>
    <w:basedOn w:val="DefaultParagraphFont"/>
    <w:rsid w:val="00942A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9528587">
      <w:bodyDiv w:val="1"/>
      <w:marLeft w:val="0"/>
      <w:marRight w:val="0"/>
      <w:marTop w:val="0"/>
      <w:marBottom w:val="0"/>
      <w:divBdr>
        <w:top w:val="none" w:sz="0" w:space="0" w:color="auto"/>
        <w:left w:val="none" w:sz="0" w:space="0" w:color="auto"/>
        <w:bottom w:val="none" w:sz="0" w:space="0" w:color="auto"/>
        <w:right w:val="none" w:sz="0" w:space="0" w:color="auto"/>
      </w:divBdr>
    </w:div>
    <w:div w:id="694310075">
      <w:bodyDiv w:val="1"/>
      <w:marLeft w:val="0"/>
      <w:marRight w:val="0"/>
      <w:marTop w:val="0"/>
      <w:marBottom w:val="0"/>
      <w:divBdr>
        <w:top w:val="none" w:sz="0" w:space="0" w:color="auto"/>
        <w:left w:val="none" w:sz="0" w:space="0" w:color="auto"/>
        <w:bottom w:val="none" w:sz="0" w:space="0" w:color="auto"/>
        <w:right w:val="none" w:sz="0" w:space="0" w:color="auto"/>
      </w:divBdr>
    </w:div>
    <w:div w:id="798916037">
      <w:bodyDiv w:val="1"/>
      <w:marLeft w:val="0"/>
      <w:marRight w:val="0"/>
      <w:marTop w:val="0"/>
      <w:marBottom w:val="0"/>
      <w:divBdr>
        <w:top w:val="none" w:sz="0" w:space="0" w:color="auto"/>
        <w:left w:val="none" w:sz="0" w:space="0" w:color="auto"/>
        <w:bottom w:val="none" w:sz="0" w:space="0" w:color="auto"/>
        <w:right w:val="none" w:sz="0" w:space="0" w:color="auto"/>
      </w:divBdr>
    </w:div>
    <w:div w:id="9172467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acebook.com/groups/OMfCT/permalink/2586304598351109/?comment_id=2586442025004033&amp;reply_comment_id=2586483648333204" TargetMode="External"/><Relationship Id="rId5" Type="http://schemas.openxmlformats.org/officeDocument/2006/relationships/hyperlink" Target="https://manuherran.com/thoughts-on-negative-utilitarianism/"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b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55</TotalTime>
  <Pages>9</Pages>
  <Words>4432</Words>
  <Characters>25268</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 Cai</dc:creator>
  <cp:lastModifiedBy>Albert Cai</cp:lastModifiedBy>
  <cp:revision>2</cp:revision>
  <dcterms:created xsi:type="dcterms:W3CDTF">2022-02-18T22:31:00Z</dcterms:created>
  <dcterms:modified xsi:type="dcterms:W3CDTF">2022-02-18T23:26:00Z</dcterms:modified>
</cp:coreProperties>
</file>