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F5757" w:rsidRDefault="00970E38">
      <w:pPr>
        <w:pStyle w:val="Heading1"/>
        <w:rPr>
          <w:b w:val="0"/>
          <w:u w:val="single"/>
        </w:rPr>
      </w:pPr>
      <w:bookmarkStart w:id="0" w:name="_liyoo9hl1ck7" w:colFirst="0" w:colLast="0"/>
      <w:bookmarkEnd w:id="0"/>
      <w:r>
        <w:rPr>
          <w:u w:val="single"/>
        </w:rPr>
        <w:t>1AC - Space Cap</w:t>
      </w:r>
    </w:p>
    <w:p w14:paraId="00000002" w14:textId="77777777" w:rsidR="001F5757" w:rsidRDefault="00970E38">
      <w:pPr>
        <w:pStyle w:val="Heading2"/>
        <w:rPr>
          <w:rFonts w:ascii="Proxima Nova" w:eastAsia="Proxima Nova" w:hAnsi="Proxima Nova" w:cs="Proxima Nova"/>
          <w:b w:val="0"/>
        </w:rPr>
      </w:pPr>
      <w:bookmarkStart w:id="1" w:name="_k7t46erop9bl" w:colFirst="0" w:colLast="0"/>
      <w:bookmarkEnd w:id="1"/>
      <w:r>
        <w:rPr>
          <w:rFonts w:ascii="Proxima Nova" w:eastAsia="Proxima Nova" w:hAnsi="Proxima Nova" w:cs="Proxima Nova"/>
        </w:rPr>
        <w:t>Framework</w:t>
      </w:r>
    </w:p>
    <w:p w14:paraId="00000003" w14:textId="77777777" w:rsidR="001F5757" w:rsidRDefault="00970E38">
      <w:pPr>
        <w:spacing w:before="240" w:after="240"/>
        <w:rPr>
          <w:rFonts w:eastAsia="Times New Roman"/>
          <w:b/>
          <w:sz w:val="24"/>
          <w:szCs w:val="24"/>
        </w:rPr>
      </w:pPr>
      <w:r>
        <w:rPr>
          <w:rFonts w:eastAsia="Times New Roman"/>
          <w:b/>
          <w:sz w:val="24"/>
          <w:szCs w:val="24"/>
        </w:rPr>
        <w:t xml:space="preserve">I affirm the resolution, “Resolved: The appropriation of outer space by private entities is unjust.” </w:t>
      </w:r>
    </w:p>
    <w:p w14:paraId="00000004" w14:textId="77777777" w:rsidR="001F5757" w:rsidRDefault="00970E38">
      <w:pPr>
        <w:spacing w:before="240" w:after="240"/>
        <w:rPr>
          <w:rFonts w:eastAsia="Times New Roman"/>
          <w:b/>
          <w:sz w:val="24"/>
          <w:szCs w:val="24"/>
        </w:rPr>
      </w:pPr>
      <w:r>
        <w:rPr>
          <w:rFonts w:eastAsia="Times New Roman"/>
          <w:b/>
          <w:sz w:val="24"/>
          <w:szCs w:val="24"/>
        </w:rPr>
        <w:t xml:space="preserve">The value for the round is clearly justice as whether or not the appropriation of outer space by private entities is or is not just is the question posed by the resolution. So only a value of justice will answer the question of the resolution. Random House Unabridged Dictionary defines justice to mean, “just treatment of all members of society with regard to a specified public issue, including equitable distribution of resources and participation in decision-making.” We should look to the text of the resolution whenever possible as doing so empowers us to actually resolve the debate. So unless my opponent upholds justice you can already prefer my </w:t>
      </w:r>
      <w:r>
        <w:rPr>
          <w:rFonts w:eastAsia="Times New Roman"/>
          <w:b/>
        </w:rPr>
        <w:t>framework</w:t>
      </w:r>
      <w:r>
        <w:rPr>
          <w:rFonts w:eastAsia="Times New Roman"/>
          <w:b/>
          <w:sz w:val="24"/>
          <w:szCs w:val="24"/>
        </w:rPr>
        <w:t xml:space="preserve"> on topical relevance and focus.</w:t>
      </w:r>
    </w:p>
    <w:p w14:paraId="00000005" w14:textId="77777777" w:rsidR="001F5757" w:rsidRDefault="00970E38">
      <w:pPr>
        <w:spacing w:before="240" w:after="240"/>
        <w:rPr>
          <w:rFonts w:eastAsia="Times New Roman"/>
          <w:b/>
          <w:sz w:val="24"/>
          <w:szCs w:val="24"/>
        </w:rPr>
      </w:pPr>
      <w:r>
        <w:rPr>
          <w:rFonts w:eastAsia="Times New Roman"/>
          <w:b/>
          <w:sz w:val="24"/>
          <w:szCs w:val="24"/>
        </w:rPr>
        <w:t>Collectivism empower us to</w:t>
      </w:r>
      <w:r>
        <w:rPr>
          <w:rFonts w:eastAsia="Times New Roman"/>
          <w:b/>
        </w:rPr>
        <w:t xml:space="preserve"> </w:t>
      </w:r>
      <w:r>
        <w:rPr>
          <w:rFonts w:eastAsia="Times New Roman"/>
          <w:b/>
          <w:sz w:val="24"/>
          <w:szCs w:val="24"/>
        </w:rPr>
        <w:t>pursue all of our space initiatives.</w:t>
      </w:r>
    </w:p>
    <w:p w14:paraId="00000006" w14:textId="77777777" w:rsidR="001F5757" w:rsidRDefault="00970E38">
      <w:pPr>
        <w:spacing w:before="240" w:after="240"/>
        <w:rPr>
          <w:rFonts w:ascii="Proxima Nova" w:eastAsia="Proxima Nova" w:hAnsi="Proxima Nova" w:cs="Proxima Nova"/>
          <w:color w:val="0563C1"/>
          <w:sz w:val="16"/>
          <w:szCs w:val="16"/>
        </w:rPr>
      </w:pPr>
      <w:r>
        <w:rPr>
          <w:rFonts w:eastAsia="Times New Roman"/>
          <w:b/>
          <w:sz w:val="24"/>
          <w:szCs w:val="24"/>
        </w:rPr>
        <w:t xml:space="preserve">Roberts ’21, </w:t>
      </w:r>
      <w:r>
        <w:rPr>
          <w:rFonts w:ascii="Proxima Nova" w:eastAsia="Proxima Nova" w:hAnsi="Proxima Nova" w:cs="Proxima Nova"/>
          <w:sz w:val="16"/>
          <w:szCs w:val="16"/>
        </w:rPr>
        <w:t xml:space="preserve">Spencer Roberts (a science writer, musician, ecologist, and rooftop solar engineer from Colorado), “We Need a Socialist Vision for Space Exploration,” Jacobin, September 8, 2021, </w:t>
      </w:r>
      <w:r>
        <w:rPr>
          <w:rFonts w:ascii="Proxima Nova" w:eastAsia="Proxima Nova" w:hAnsi="Proxima Nova" w:cs="Proxima Nova"/>
          <w:color w:val="0563C1"/>
          <w:sz w:val="16"/>
          <w:szCs w:val="16"/>
        </w:rPr>
        <w:t>https://jacobinmag.com/2021/09/socialist-space-exploration-</w:t>
      </w:r>
    </w:p>
    <w:p w14:paraId="00000007" w14:textId="77777777" w:rsidR="001F5757" w:rsidRDefault="00970E38">
      <w:pPr>
        <w:spacing w:before="240" w:after="240"/>
        <w:rPr>
          <w:rFonts w:ascii="Proxima Nova" w:eastAsia="Proxima Nova" w:hAnsi="Proxima Nova" w:cs="Proxima Nova"/>
          <w:color w:val="0563C1"/>
          <w:sz w:val="16"/>
          <w:szCs w:val="16"/>
        </w:rPr>
      </w:pPr>
      <w:r>
        <w:rPr>
          <w:rFonts w:ascii="Proxima Nova" w:eastAsia="Proxima Nova" w:hAnsi="Proxima Nova" w:cs="Proxima Nova"/>
          <w:color w:val="0563C1"/>
          <w:sz w:val="16"/>
          <w:szCs w:val="16"/>
        </w:rPr>
        <w:t>publicly-funded-</w:t>
      </w:r>
      <w:proofErr w:type="spellStart"/>
      <w:r>
        <w:rPr>
          <w:rFonts w:ascii="Proxima Nova" w:eastAsia="Proxima Nova" w:hAnsi="Proxima Nova" w:cs="Proxima Nova"/>
          <w:color w:val="0563C1"/>
          <w:sz w:val="16"/>
          <w:szCs w:val="16"/>
        </w:rPr>
        <w:t>nasa</w:t>
      </w:r>
      <w:proofErr w:type="spellEnd"/>
      <w:r>
        <w:rPr>
          <w:rFonts w:ascii="Proxima Nova" w:eastAsia="Proxima Nova" w:hAnsi="Proxima Nova" w:cs="Proxima Nova"/>
          <w:color w:val="0563C1"/>
          <w:sz w:val="16"/>
          <w:szCs w:val="16"/>
        </w:rPr>
        <w:t>-education-futurism</w:t>
      </w:r>
    </w:p>
    <w:p w14:paraId="00000008" w14:textId="77777777" w:rsidR="001F5757" w:rsidRDefault="00970E38">
      <w:pPr>
        <w:spacing w:before="240" w:after="240"/>
        <w:rPr>
          <w:rFonts w:eastAsia="Times New Roman"/>
          <w:b/>
          <w:sz w:val="24"/>
          <w:szCs w:val="24"/>
        </w:rPr>
      </w:pPr>
      <w:r>
        <w:rPr>
          <w:rFonts w:ascii="Proxima Nova" w:eastAsia="Proxima Nova" w:hAnsi="Proxima Nova" w:cs="Proxima Nova"/>
          <w:sz w:val="16"/>
          <w:szCs w:val="16"/>
        </w:rPr>
        <w:t>Finally</w:t>
      </w:r>
      <w:r>
        <w:rPr>
          <w:rFonts w:eastAsia="Times New Roman"/>
          <w:sz w:val="24"/>
          <w:szCs w:val="24"/>
          <w:highlight w:val="green"/>
        </w:rPr>
        <w:t xml:space="preserve">, a </w:t>
      </w:r>
      <w:r>
        <w:rPr>
          <w:rFonts w:eastAsia="Times New Roman"/>
          <w:b/>
          <w:sz w:val="24"/>
          <w:szCs w:val="24"/>
          <w:highlight w:val="green"/>
          <w:u w:val="single"/>
        </w:rPr>
        <w:t>socialist vision</w:t>
      </w:r>
      <w:r>
        <w:rPr>
          <w:rFonts w:eastAsia="Times New Roman"/>
          <w:sz w:val="24"/>
          <w:szCs w:val="24"/>
          <w:highlight w:val="green"/>
        </w:rPr>
        <w:t xml:space="preserve"> for space exploration could enable us to reach our </w:t>
      </w:r>
      <w:r>
        <w:rPr>
          <w:rFonts w:eastAsia="Times New Roman"/>
          <w:sz w:val="24"/>
          <w:szCs w:val="24"/>
          <w:highlight w:val="green"/>
          <w:u w:val="single"/>
        </w:rPr>
        <w:t>full potential</w:t>
      </w:r>
      <w:r>
        <w:rPr>
          <w:rFonts w:eastAsia="Times New Roman"/>
          <w:sz w:val="16"/>
          <w:szCs w:val="16"/>
        </w:rPr>
        <w:t xml:space="preserve"> to venture into the unknown.</w:t>
      </w:r>
      <w:r>
        <w:rPr>
          <w:rFonts w:ascii="Proxima Nova" w:eastAsia="Proxima Nova" w:hAnsi="Proxima Nova" w:cs="Proxima Nova"/>
          <w:sz w:val="16"/>
          <w:szCs w:val="16"/>
        </w:rPr>
        <w:t xml:space="preserve"> History enshrines the intrepid explorers, but the true heroes of the space age are the workers at ground control. Yuri Gagarin made it home safely because of his command crews stationed from Baikonur to Khabarovsk. Apollo 13 famously called on Houston when they had a problem.</w:t>
      </w:r>
      <w:r>
        <w:rPr>
          <w:rFonts w:eastAsia="Times New Roman"/>
          <w:sz w:val="24"/>
          <w:szCs w:val="24"/>
          <w:highlight w:val="green"/>
        </w:rPr>
        <w:t xml:space="preserve"> Today, many of our brightest</w:t>
      </w:r>
      <w:r>
        <w:rPr>
          <w:rFonts w:eastAsia="Times New Roman"/>
          <w:sz w:val="16"/>
          <w:szCs w:val="16"/>
        </w:rPr>
        <w:t xml:space="preserve"> astrophysicists and aerospace </w:t>
      </w:r>
      <w:r>
        <w:rPr>
          <w:rFonts w:eastAsia="Times New Roman"/>
          <w:sz w:val="24"/>
          <w:szCs w:val="24"/>
          <w:highlight w:val="green"/>
        </w:rPr>
        <w:t xml:space="preserve">engineers are </w:t>
      </w:r>
      <w:r>
        <w:rPr>
          <w:rFonts w:eastAsia="Times New Roman"/>
          <w:sz w:val="24"/>
          <w:szCs w:val="24"/>
          <w:highlight w:val="green"/>
          <w:u w:val="single"/>
        </w:rPr>
        <w:t>swept up by military departments</w:t>
      </w:r>
      <w:r>
        <w:rPr>
          <w:rFonts w:eastAsia="Times New Roman"/>
          <w:sz w:val="24"/>
          <w:szCs w:val="24"/>
          <w:highlight w:val="green"/>
        </w:rPr>
        <w:t xml:space="preserve"> </w:t>
      </w:r>
      <w:r>
        <w:rPr>
          <w:rFonts w:ascii="Proxima Nova" w:eastAsia="Proxima Nova" w:hAnsi="Proxima Nova" w:cs="Proxima Nova"/>
          <w:sz w:val="16"/>
          <w:szCs w:val="16"/>
        </w:rPr>
        <w:t xml:space="preserve">and weapons manufacturers. </w:t>
      </w:r>
      <w:r>
        <w:rPr>
          <w:rFonts w:eastAsia="Times New Roman"/>
          <w:sz w:val="24"/>
          <w:szCs w:val="24"/>
          <w:highlight w:val="green"/>
        </w:rPr>
        <w:t xml:space="preserve">We should </w:t>
      </w:r>
      <w:r>
        <w:rPr>
          <w:rFonts w:eastAsia="Times New Roman"/>
          <w:b/>
          <w:sz w:val="24"/>
          <w:szCs w:val="24"/>
          <w:highlight w:val="green"/>
        </w:rPr>
        <w:t>use their talents for science</w:t>
      </w:r>
      <w:r>
        <w:rPr>
          <w:rFonts w:eastAsia="Times New Roman"/>
          <w:sz w:val="24"/>
          <w:szCs w:val="24"/>
          <w:highlight w:val="green"/>
        </w:rPr>
        <w:t xml:space="preserve"> and education instead. That doesn’t mean, however, colonizing Mars. </w:t>
      </w:r>
      <w:r>
        <w:rPr>
          <w:rFonts w:ascii="Proxima Nova" w:eastAsia="Proxima Nova" w:hAnsi="Proxima Nova" w:cs="Proxima Nova"/>
          <w:sz w:val="16"/>
          <w:szCs w:val="16"/>
        </w:rPr>
        <w:t xml:space="preserve">The Red Planet is a cosmic wonder, but a dreadful place for Earthlings. It has very little carbon dioxide, and no amount of terraforming will reinstate the magnetic dynamo that once deflected the solar winds now stripping away its depleted atmosphere. In fact, everything we have learned from researching Mars has reinforced the importance of protecting the fragile atmosphere of our home planet. While piloted space flights may be useful in some situations, </w:t>
      </w:r>
      <w:r>
        <w:rPr>
          <w:rFonts w:eastAsia="Times New Roman"/>
          <w:sz w:val="24"/>
          <w:szCs w:val="24"/>
          <w:highlight w:val="green"/>
        </w:rPr>
        <w:t xml:space="preserve">we should place far more emphasis on collaboratively building </w:t>
      </w:r>
      <w:r>
        <w:rPr>
          <w:rFonts w:eastAsia="Times New Roman"/>
          <w:sz w:val="16"/>
          <w:szCs w:val="16"/>
        </w:rPr>
        <w:t xml:space="preserve">robots like the ones that have taught us about our planetary neighbors. In today’s space race, </w:t>
      </w:r>
      <w:r>
        <w:rPr>
          <w:rFonts w:eastAsia="Times New Roman"/>
          <w:sz w:val="24"/>
          <w:szCs w:val="24"/>
          <w:highlight w:val="green"/>
        </w:rPr>
        <w:t xml:space="preserve">these initiatives compete for funding. By </w:t>
      </w:r>
      <w:r>
        <w:rPr>
          <w:rFonts w:eastAsia="Times New Roman"/>
          <w:b/>
          <w:sz w:val="24"/>
          <w:szCs w:val="24"/>
          <w:highlight w:val="green"/>
          <w:u w:val="single"/>
        </w:rPr>
        <w:t>prioritizing cooperation over colonization</w:t>
      </w:r>
      <w:r>
        <w:rPr>
          <w:rFonts w:eastAsia="Times New Roman"/>
          <w:sz w:val="24"/>
          <w:szCs w:val="24"/>
          <w:highlight w:val="green"/>
        </w:rPr>
        <w:t xml:space="preserve">, however, we could pursue them all. We could </w:t>
      </w:r>
      <w:r>
        <w:rPr>
          <w:rFonts w:eastAsia="Times New Roman"/>
          <w:sz w:val="16"/>
          <w:szCs w:val="16"/>
        </w:rPr>
        <w:t xml:space="preserve">attempt to </w:t>
      </w:r>
      <w:r>
        <w:rPr>
          <w:rFonts w:eastAsia="Times New Roman"/>
          <w:sz w:val="24"/>
          <w:szCs w:val="24"/>
          <w:highlight w:val="green"/>
        </w:rPr>
        <w:t xml:space="preserve">retrieve raw materials for green energy infrastructure from </w:t>
      </w:r>
      <w:r>
        <w:rPr>
          <w:rFonts w:eastAsia="Times New Roman"/>
          <w:sz w:val="16"/>
          <w:szCs w:val="16"/>
        </w:rPr>
        <w:t xml:space="preserve">decommissioned satellites and uninhabited </w:t>
      </w:r>
      <w:r>
        <w:rPr>
          <w:rFonts w:eastAsia="Times New Roman"/>
          <w:sz w:val="24"/>
          <w:szCs w:val="24"/>
          <w:highlight w:val="green"/>
        </w:rPr>
        <w:t xml:space="preserve">asteroids instead of mines in the Global South. We could search the solar system for extraterrestrial life </w:t>
      </w:r>
      <w:r>
        <w:rPr>
          <w:rFonts w:eastAsia="Times New Roman"/>
          <w:sz w:val="16"/>
          <w:szCs w:val="16"/>
        </w:rPr>
        <w:t xml:space="preserve">by flying rotorcrafts into the hydrocarbon-rich atmosphere of Titan </w:t>
      </w:r>
      <w:r>
        <w:rPr>
          <w:rFonts w:ascii="Proxima Nova" w:eastAsia="Proxima Nova" w:hAnsi="Proxima Nova" w:cs="Proxima Nova"/>
          <w:sz w:val="16"/>
          <w:szCs w:val="16"/>
        </w:rPr>
        <w:t xml:space="preserve">and boring submarines into the icy subsurface ocean of Europa. </w:t>
      </w:r>
      <w:r>
        <w:rPr>
          <w:rFonts w:eastAsia="Times New Roman"/>
          <w:sz w:val="24"/>
          <w:szCs w:val="24"/>
          <w:highlight w:val="green"/>
        </w:rPr>
        <w:t xml:space="preserve">We could strive for the first landing on Pluto, Eris, or even beyond — not to plant a flag, but </w:t>
      </w:r>
      <w:r>
        <w:rPr>
          <w:rFonts w:eastAsia="Times New Roman"/>
          <w:b/>
          <w:sz w:val="24"/>
          <w:szCs w:val="24"/>
          <w:highlight w:val="green"/>
        </w:rPr>
        <w:t>seed a concept of what we can collectively achieve</w:t>
      </w:r>
      <w:r>
        <w:rPr>
          <w:rFonts w:eastAsia="Times New Roman"/>
          <w:sz w:val="24"/>
          <w:szCs w:val="24"/>
          <w:highlight w:val="green"/>
        </w:rPr>
        <w:t>.</w:t>
      </w:r>
    </w:p>
    <w:p w14:paraId="00000009" w14:textId="77777777" w:rsidR="001F5757" w:rsidRDefault="00970E38">
      <w:pPr>
        <w:spacing w:before="240" w:after="240"/>
        <w:rPr>
          <w:rFonts w:eastAsia="Times New Roman"/>
          <w:b/>
          <w:sz w:val="24"/>
          <w:szCs w:val="24"/>
        </w:rPr>
      </w:pPr>
      <w:r>
        <w:rPr>
          <w:rFonts w:eastAsia="Times New Roman"/>
          <w:b/>
          <w:sz w:val="24"/>
          <w:szCs w:val="24"/>
        </w:rPr>
        <w:t>So the criterion is embracing collectivism. Prefer this as collectivism meets our definition of justice by</w:t>
      </w:r>
    </w:p>
    <w:p w14:paraId="0000000A" w14:textId="77777777" w:rsidR="001F5757" w:rsidRDefault="00970E38">
      <w:pPr>
        <w:spacing w:before="240" w:after="240"/>
        <w:rPr>
          <w:rFonts w:eastAsia="Times New Roman"/>
          <w:b/>
          <w:sz w:val="24"/>
          <w:szCs w:val="24"/>
        </w:rPr>
      </w:pPr>
      <w:r>
        <w:rPr>
          <w:rFonts w:eastAsia="Times New Roman"/>
          <w:b/>
          <w:sz w:val="24"/>
          <w:szCs w:val="24"/>
        </w:rPr>
        <w:t xml:space="preserve"> 1) ensuring there is an equitable distribution of resources as they are discovered and utilized in our efforts in outer space and</w:t>
      </w:r>
    </w:p>
    <w:p w14:paraId="0000000B" w14:textId="77777777" w:rsidR="001F5757" w:rsidRDefault="00970E38">
      <w:pPr>
        <w:spacing w:before="240" w:after="240"/>
        <w:rPr>
          <w:rFonts w:eastAsia="Times New Roman"/>
          <w:b/>
          <w:sz w:val="24"/>
          <w:szCs w:val="24"/>
        </w:rPr>
      </w:pPr>
      <w:r>
        <w:rPr>
          <w:rFonts w:eastAsia="Times New Roman"/>
          <w:b/>
          <w:sz w:val="24"/>
          <w:szCs w:val="24"/>
        </w:rPr>
        <w:t xml:space="preserve"> 2) ensuring participation in decision-making of all nations and peoples as space is explored and utilized in a cooperative manner. </w:t>
      </w:r>
    </w:p>
    <w:p w14:paraId="0000000C" w14:textId="77777777" w:rsidR="001F5757" w:rsidRDefault="00970E38">
      <w:pPr>
        <w:spacing w:before="240" w:after="240"/>
        <w:rPr>
          <w:rFonts w:eastAsia="Times New Roman"/>
          <w:b/>
          <w:sz w:val="24"/>
          <w:szCs w:val="24"/>
        </w:rPr>
      </w:pPr>
      <w:r>
        <w:rPr>
          <w:rFonts w:eastAsia="Times New Roman"/>
          <w:b/>
          <w:sz w:val="24"/>
          <w:szCs w:val="24"/>
        </w:rPr>
        <w:t>So only a collectivized vision for space exploration achieves justice in the context of the resolution. If I prove that the appropriation of outer space by private entities is a rejection of collectivism, we must affirm.</w:t>
      </w:r>
    </w:p>
    <w:p w14:paraId="0000000D" w14:textId="77777777" w:rsidR="001F5757" w:rsidRDefault="00970E38">
      <w:pPr>
        <w:pStyle w:val="Heading3"/>
        <w:spacing w:before="240" w:after="240"/>
        <w:rPr>
          <w:rFonts w:ascii="Proxima Nova" w:eastAsia="Proxima Nova" w:hAnsi="Proxima Nova" w:cs="Proxima Nova"/>
          <w:b w:val="0"/>
          <w:color w:val="000000"/>
        </w:rPr>
      </w:pPr>
      <w:bookmarkStart w:id="2" w:name="_3bjgxn3cxonp" w:colFirst="0" w:colLast="0"/>
      <w:bookmarkEnd w:id="2"/>
      <w:r>
        <w:rPr>
          <w:rFonts w:ascii="Proxima Nova" w:eastAsia="Proxima Nova" w:hAnsi="Proxima Nova" w:cs="Proxima Nova"/>
          <w:color w:val="000000"/>
          <w:szCs w:val="32"/>
        </w:rPr>
        <w:t xml:space="preserve">My sole contention is that </w:t>
      </w:r>
      <w:r>
        <w:rPr>
          <w:rFonts w:ascii="Proxima Nova" w:eastAsia="Proxima Nova" w:hAnsi="Proxima Nova" w:cs="Proxima Nova"/>
          <w:color w:val="000000"/>
        </w:rPr>
        <w:t>Appropriation of outer space by private entities is a rejection of collectivism</w:t>
      </w:r>
    </w:p>
    <w:p w14:paraId="0000000E" w14:textId="77777777" w:rsidR="001F5757" w:rsidRDefault="00970E38">
      <w:pPr>
        <w:pStyle w:val="Heading3"/>
        <w:spacing w:before="240" w:after="240"/>
        <w:rPr>
          <w:b w:val="0"/>
          <w:sz w:val="24"/>
        </w:rPr>
      </w:pPr>
      <w:bookmarkStart w:id="3" w:name="_tfe6zfgd410s" w:colFirst="0" w:colLast="0"/>
      <w:bookmarkEnd w:id="3"/>
      <w:r>
        <w:rPr>
          <w:rFonts w:ascii="Proxima Nova" w:eastAsia="Proxima Nova" w:hAnsi="Proxima Nova" w:cs="Proxima Nova"/>
          <w:sz w:val="28"/>
          <w:szCs w:val="28"/>
        </w:rPr>
        <w:t>Subpoint A. The appropriation of outer space by private entities is an extension of colonial capitalism.</w:t>
      </w:r>
      <w:r>
        <w:rPr>
          <w:rFonts w:ascii="Proxima Nova" w:eastAsia="Proxima Nova" w:hAnsi="Proxima Nova" w:cs="Proxima Nova"/>
          <w:sz w:val="28"/>
          <w:szCs w:val="28"/>
        </w:rPr>
        <w:tab/>
      </w:r>
      <w:r>
        <w:rPr>
          <w:sz w:val="24"/>
        </w:rPr>
        <w:tab/>
      </w:r>
      <w:r>
        <w:rPr>
          <w:sz w:val="24"/>
        </w:rPr>
        <w:tab/>
      </w:r>
      <w:r>
        <w:rPr>
          <w:sz w:val="24"/>
        </w:rPr>
        <w:tab/>
      </w:r>
      <w:r>
        <w:rPr>
          <w:sz w:val="24"/>
        </w:rPr>
        <w:tab/>
      </w:r>
      <w:r>
        <w:rPr>
          <w:sz w:val="24"/>
        </w:rPr>
        <w:tab/>
      </w:r>
      <w:r>
        <w:rPr>
          <w:sz w:val="24"/>
        </w:rPr>
        <w:tab/>
      </w:r>
      <w:r>
        <w:rPr>
          <w:sz w:val="24"/>
        </w:rPr>
        <w:tab/>
      </w:r>
    </w:p>
    <w:p w14:paraId="0000000F" w14:textId="77777777" w:rsidR="001F5757" w:rsidRDefault="00970E38">
      <w:pPr>
        <w:spacing w:before="240" w:after="240"/>
        <w:rPr>
          <w:color w:val="0563C1"/>
          <w:sz w:val="16"/>
          <w:szCs w:val="16"/>
        </w:rPr>
      </w:pPr>
      <w:r>
        <w:rPr>
          <w:rFonts w:ascii="Proxima Nova" w:eastAsia="Proxima Nova" w:hAnsi="Proxima Nova" w:cs="Proxima Nova"/>
          <w:b/>
          <w:sz w:val="28"/>
          <w:szCs w:val="28"/>
        </w:rPr>
        <w:t xml:space="preserve">Levine ’15, </w:t>
      </w:r>
      <w:r>
        <w:rPr>
          <w:sz w:val="16"/>
          <w:szCs w:val="16"/>
        </w:rPr>
        <w:t xml:space="preserve">Nick Levine (an MPhil candidate in history of science at the University of Cambridge), “Democratize the Universe,” Jacobin, March 21, 2015, </w:t>
      </w:r>
      <w:r>
        <w:rPr>
          <w:color w:val="0563C1"/>
          <w:sz w:val="16"/>
          <w:szCs w:val="16"/>
        </w:rPr>
        <w:t xml:space="preserve">https://jacobinmag.com/2015/03/space-industry-extraction-levine </w:t>
      </w:r>
    </w:p>
    <w:p w14:paraId="00000010" w14:textId="77777777" w:rsidR="001F5757" w:rsidRDefault="00970E38">
      <w:pPr>
        <w:spacing w:before="240" w:after="240"/>
        <w:rPr>
          <w:rFonts w:eastAsia="Times New Roman"/>
          <w:sz w:val="24"/>
          <w:szCs w:val="24"/>
          <w:highlight w:val="green"/>
        </w:rPr>
      </w:pPr>
      <w:r>
        <w:rPr>
          <w:rFonts w:eastAsia="Times New Roman"/>
          <w:sz w:val="16"/>
          <w:szCs w:val="16"/>
        </w:rPr>
        <w:t xml:space="preserve">As an alternative to the laissez-faire approach advocated by many private interests, </w:t>
      </w:r>
      <w:r>
        <w:rPr>
          <w:rFonts w:eastAsia="Times New Roman"/>
          <w:sz w:val="24"/>
          <w:szCs w:val="24"/>
          <w:highlight w:val="green"/>
        </w:rPr>
        <w:t xml:space="preserve">the “common heritage” principle </w:t>
      </w:r>
      <w:r>
        <w:rPr>
          <w:sz w:val="16"/>
          <w:szCs w:val="16"/>
        </w:rPr>
        <w:t xml:space="preserve">also </w:t>
      </w:r>
      <w:r>
        <w:rPr>
          <w:rFonts w:eastAsia="Times New Roman"/>
          <w:sz w:val="24"/>
          <w:szCs w:val="24"/>
          <w:highlight w:val="green"/>
        </w:rPr>
        <w:t>provided a legal framework for the democratic distribution of revenues</w:t>
      </w:r>
      <w:r>
        <w:rPr>
          <w:rFonts w:eastAsia="Times New Roman"/>
          <w:sz w:val="16"/>
          <w:szCs w:val="16"/>
        </w:rPr>
        <w:t xml:space="preserve"> derived from the international commons. </w:t>
      </w:r>
      <w:r>
        <w:rPr>
          <w:sz w:val="16"/>
          <w:szCs w:val="16"/>
        </w:rPr>
        <w:t xml:space="preserve">In 1973,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 faire, which would conceal under the cloak of rationality new ways for an abusive exercise of power by those who exert control over technology.” </w:t>
      </w:r>
      <w:r>
        <w:rPr>
          <w:rFonts w:eastAsia="Times New Roman"/>
          <w:sz w:val="24"/>
          <w:szCs w:val="24"/>
          <w:highlight w:val="green"/>
        </w:rPr>
        <w:t>Despite opposition from both the Soviet Union and the United States, the</w:t>
      </w:r>
      <w:r>
        <w:rPr>
          <w:rFonts w:eastAsia="Times New Roman"/>
          <w:sz w:val="16"/>
          <w:szCs w:val="16"/>
        </w:rPr>
        <w:t xml:space="preserve"> final draft of this new </w:t>
      </w:r>
      <w:r>
        <w:rPr>
          <w:rFonts w:eastAsia="Times New Roman"/>
          <w:sz w:val="24"/>
          <w:szCs w:val="24"/>
          <w:highlight w:val="green"/>
        </w:rPr>
        <w:t>outer space agreement included</w:t>
      </w:r>
      <w:r>
        <w:rPr>
          <w:rFonts w:eastAsia="Times New Roman"/>
          <w:sz w:val="16"/>
          <w:szCs w:val="16"/>
        </w:rPr>
        <w:t xml:space="preserve"> a version of </w:t>
      </w:r>
      <w:r>
        <w:rPr>
          <w:rFonts w:eastAsia="Times New Roman"/>
          <w:sz w:val="24"/>
          <w:szCs w:val="24"/>
          <w:highlight w:val="green"/>
        </w:rPr>
        <w:t>the “common heritage of mankind” doctrine.</w:t>
      </w:r>
      <w:r>
        <w:rPr>
          <w:rFonts w:eastAsia="Times New Roman"/>
          <w:sz w:val="16"/>
          <w:szCs w:val="16"/>
        </w:rPr>
        <w:t xml:space="preserve"> When the finalized treaty was brought to the US in 1979 for ratification, </w:t>
      </w:r>
      <w:r>
        <w:rPr>
          <w:rFonts w:eastAsia="Times New Roman"/>
          <w:sz w:val="24"/>
          <w:szCs w:val="24"/>
          <w:highlight w:val="green"/>
        </w:rPr>
        <w:t xml:space="preserve">business groups balked. </w:t>
      </w:r>
      <w:r>
        <w:rPr>
          <w:rFonts w:eastAsia="Times New Roman"/>
          <w:b/>
          <w:sz w:val="24"/>
          <w:szCs w:val="24"/>
          <w:highlight w:val="green"/>
        </w:rPr>
        <w:t>The vision of egalitarian</w:t>
      </w:r>
      <w:r>
        <w:rPr>
          <w:rFonts w:eastAsia="Times New Roman"/>
          <w:sz w:val="16"/>
          <w:szCs w:val="16"/>
        </w:rPr>
        <w:t xml:space="preserve"> galactic </w:t>
      </w:r>
      <w:r>
        <w:rPr>
          <w:rFonts w:eastAsia="Times New Roman"/>
          <w:b/>
          <w:sz w:val="24"/>
          <w:szCs w:val="24"/>
          <w:highlight w:val="green"/>
        </w:rPr>
        <w:t>democracy suggested by the document was</w:t>
      </w:r>
      <w:r>
        <w:rPr>
          <w:rFonts w:eastAsia="Times New Roman"/>
          <w:sz w:val="24"/>
          <w:szCs w:val="24"/>
        </w:rPr>
        <w:t xml:space="preserve"> </w:t>
      </w:r>
      <w:r>
        <w:rPr>
          <w:rFonts w:eastAsia="Times New Roman"/>
          <w:sz w:val="16"/>
          <w:szCs w:val="16"/>
        </w:rPr>
        <w:t xml:space="preserve">rightly seen as </w:t>
      </w:r>
      <w:r>
        <w:rPr>
          <w:rFonts w:eastAsia="Times New Roman"/>
          <w:b/>
          <w:sz w:val="24"/>
          <w:szCs w:val="24"/>
          <w:highlight w:val="green"/>
        </w:rPr>
        <w:t>contrary to narrow American interests.</w:t>
      </w:r>
      <w:r>
        <w:rPr>
          <w:rFonts w:eastAsia="Times New Roman"/>
          <w:sz w:val="24"/>
          <w:szCs w:val="24"/>
          <w:highlight w:val="green"/>
        </w:rPr>
        <w:t xml:space="preserve"> </w:t>
      </w:r>
      <w:r>
        <w:rPr>
          <w:rFonts w:eastAsia="Times New Roman"/>
          <w:sz w:val="16"/>
          <w:szCs w:val="16"/>
        </w:rPr>
        <w:t xml:space="preserve">The United Technologies Corporation, </w:t>
      </w:r>
      <w:r>
        <w:rPr>
          <w:sz w:val="16"/>
          <w:szCs w:val="16"/>
        </w:rPr>
        <w:t xml:space="preserve">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w:t>
      </w:r>
      <w:r>
        <w:rPr>
          <w:rFonts w:eastAsia="Times New Roman"/>
          <w:sz w:val="16"/>
          <w:szCs w:val="16"/>
        </w:rPr>
        <w:t xml:space="preserve">president </w:t>
      </w:r>
      <w:r>
        <w:rPr>
          <w:sz w:val="16"/>
          <w:szCs w:val="16"/>
        </w:rPr>
        <w:t xml:space="preserve">of the corporation, </w:t>
      </w:r>
      <w:r>
        <w:rPr>
          <w:rFonts w:eastAsia="Times New Roman"/>
          <w:sz w:val="24"/>
          <w:szCs w:val="24"/>
          <w:highlight w:val="green"/>
        </w:rPr>
        <w:t xml:space="preserve">Alexander Haig, </w:t>
      </w:r>
      <w:r>
        <w:rPr>
          <w:sz w:val="16"/>
          <w:szCs w:val="16"/>
        </w:rPr>
        <w:t xml:space="preserve">also </w:t>
      </w:r>
      <w:r>
        <w:rPr>
          <w:rFonts w:eastAsia="Times New Roman"/>
          <w:sz w:val="24"/>
          <w:szCs w:val="24"/>
          <w:highlight w:val="green"/>
        </w:rPr>
        <w:t>testified</w:t>
      </w:r>
      <w:r>
        <w:rPr>
          <w:rFonts w:eastAsia="Times New Roman"/>
          <w:sz w:val="16"/>
          <w:szCs w:val="16"/>
        </w:rPr>
        <w:t xml:space="preserve"> against the treaty </w:t>
      </w:r>
      <w:r>
        <w:rPr>
          <w:rFonts w:eastAsia="Times New Roman"/>
          <w:sz w:val="24"/>
          <w:szCs w:val="24"/>
          <w:highlight w:val="green"/>
        </w:rPr>
        <w:t xml:space="preserve">in Congress </w:t>
      </w:r>
      <w:r>
        <w:rPr>
          <w:rFonts w:eastAsia="Times New Roman"/>
          <w:sz w:val="16"/>
          <w:szCs w:val="16"/>
        </w:rPr>
        <w:t xml:space="preserve">in 1979, </w:t>
      </w:r>
      <w:r>
        <w:rPr>
          <w:rFonts w:eastAsia="Times New Roman"/>
          <w:sz w:val="24"/>
          <w:szCs w:val="24"/>
          <w:highlight w:val="green"/>
        </w:rPr>
        <w:t>warning that “</w:t>
      </w:r>
      <w:r>
        <w:rPr>
          <w:rFonts w:eastAsia="Times New Roman"/>
          <w:b/>
          <w:sz w:val="24"/>
          <w:szCs w:val="24"/>
          <w:highlight w:val="green"/>
          <w:u w:val="single"/>
        </w:rPr>
        <w:t>the common heritage concept expressed in the treaty underlies Third World efforts directed at a fundamental redistribution of global wealth.</w:t>
      </w:r>
      <w:r>
        <w:rPr>
          <w:rFonts w:eastAsia="Times New Roman"/>
          <w:sz w:val="24"/>
          <w:szCs w:val="24"/>
          <w:highlight w:val="green"/>
        </w:rPr>
        <w:t xml:space="preserve">” </w:t>
      </w:r>
      <w:r>
        <w:rPr>
          <w:sz w:val="16"/>
          <w:szCs w:val="16"/>
        </w:rPr>
        <w:t xml:space="preserve">Haig was hired as Ronald Reagan’s secretary of state in 1981, and political opposition to the bill forced NASA’s chief counsel to abandon defense of the treaty. </w:t>
      </w:r>
      <w:r>
        <w:rPr>
          <w:rFonts w:eastAsia="Times New Roman"/>
          <w:sz w:val="24"/>
          <w:szCs w:val="24"/>
          <w:highlight w:val="green"/>
        </w:rPr>
        <w:t>In the end, the</w:t>
      </w:r>
      <w:r>
        <w:rPr>
          <w:rFonts w:eastAsia="Times New Roman"/>
          <w:sz w:val="16"/>
          <w:szCs w:val="16"/>
        </w:rPr>
        <w:t xml:space="preserve"> Moon </w:t>
      </w:r>
      <w:r>
        <w:rPr>
          <w:rFonts w:eastAsia="Times New Roman"/>
          <w:sz w:val="24"/>
          <w:szCs w:val="24"/>
          <w:highlight w:val="green"/>
        </w:rPr>
        <w:t xml:space="preserve">Treaty, </w:t>
      </w:r>
      <w:r>
        <w:rPr>
          <w:sz w:val="16"/>
          <w:szCs w:val="16"/>
        </w:rPr>
        <w:t xml:space="preserve">as the 1979 document came to be known, </w:t>
      </w:r>
      <w:r>
        <w:rPr>
          <w:rFonts w:eastAsia="Times New Roman"/>
          <w:sz w:val="24"/>
          <w:szCs w:val="24"/>
          <w:highlight w:val="green"/>
        </w:rPr>
        <w:t>failed to gain more than a few signatories</w:t>
      </w:r>
      <w:r>
        <w:rPr>
          <w:rFonts w:eastAsia="Times New Roman"/>
          <w:sz w:val="16"/>
          <w:szCs w:val="16"/>
        </w:rPr>
        <w:t xml:space="preserve">, leaving open the question of how the benefits of outer space were to be shared. </w:t>
      </w:r>
      <w:r>
        <w:rPr>
          <w:sz w:val="16"/>
          <w:szCs w:val="16"/>
        </w:rPr>
        <w:t xml:space="preserve">In 1988, a different coalition of developing countries added the question of space benefits to the UN outer space committee’s agenda. But they failed to gain traction, and by 1993 they had to concede, as two long-time delegates to the outer space committee put it, that </w:t>
      </w:r>
      <w:r>
        <w:rPr>
          <w:rFonts w:eastAsia="Times New Roman"/>
          <w:b/>
          <w:sz w:val="24"/>
          <w:szCs w:val="24"/>
          <w:highlight w:val="green"/>
        </w:rPr>
        <w:t>“their attempt [at] a redistributive revolution in international space cooperation had failed.”</w:t>
      </w:r>
      <w:r>
        <w:rPr>
          <w:rFonts w:eastAsia="Times New Roman"/>
          <w:sz w:val="24"/>
          <w:szCs w:val="24"/>
          <w:highlight w:val="green"/>
        </w:rPr>
        <w:t xml:space="preserve"> </w:t>
      </w:r>
    </w:p>
    <w:p w14:paraId="00000011" w14:textId="77777777" w:rsidR="001F5757" w:rsidRDefault="00970E38">
      <w:pPr>
        <w:spacing w:before="240" w:after="240"/>
        <w:rPr>
          <w:rFonts w:eastAsia="Times New Roman"/>
          <w:b/>
          <w:sz w:val="24"/>
          <w:szCs w:val="24"/>
        </w:rPr>
      </w:pPr>
      <w:r>
        <w:rPr>
          <w:rFonts w:eastAsia="Times New Roman"/>
          <w:b/>
          <w:sz w:val="24"/>
          <w:szCs w:val="24"/>
        </w:rPr>
        <w:t xml:space="preserve">This means the appropriation of outer space by private entities is a </w:t>
      </w:r>
      <w:r>
        <w:rPr>
          <w:rFonts w:eastAsia="Times New Roman"/>
          <w:b/>
          <w:i/>
          <w:sz w:val="24"/>
          <w:szCs w:val="24"/>
        </w:rPr>
        <w:t xml:space="preserve">prima facie </w:t>
      </w:r>
      <w:r>
        <w:rPr>
          <w:rFonts w:eastAsia="Times New Roman"/>
          <w:b/>
          <w:sz w:val="24"/>
          <w:szCs w:val="24"/>
        </w:rPr>
        <w:t xml:space="preserve">rejection of the collectivized principles and vision of the Outer Space Treaty which attempted to protect space for the benefit and cooperative use of all people. </w:t>
      </w:r>
    </w:p>
    <w:p w14:paraId="00000012" w14:textId="77777777" w:rsidR="001F5757" w:rsidRDefault="00970E38">
      <w:pPr>
        <w:spacing w:before="240" w:after="240"/>
        <w:rPr>
          <w:rFonts w:eastAsia="Times New Roman"/>
          <w:b/>
          <w:sz w:val="24"/>
          <w:szCs w:val="24"/>
        </w:rPr>
      </w:pPr>
      <w:r>
        <w:rPr>
          <w:rFonts w:ascii="Proxima Nova" w:eastAsia="Proxima Nova" w:hAnsi="Proxima Nova" w:cs="Proxima Nova"/>
          <w:b/>
          <w:sz w:val="28"/>
          <w:szCs w:val="28"/>
        </w:rPr>
        <w:t xml:space="preserve">Subpoint B. The appropriation of outer space by private entities will be done ignoring redistributive obligations creating the newest capitalist frontier. </w:t>
      </w:r>
      <w:r>
        <w:rPr>
          <w:rFonts w:ascii="Proxima Nova" w:eastAsia="Proxima Nova" w:hAnsi="Proxima Nova" w:cs="Proxima Nova"/>
          <w:b/>
          <w:sz w:val="28"/>
          <w:szCs w:val="28"/>
        </w:rPr>
        <w:tab/>
      </w:r>
      <w:r>
        <w:rPr>
          <w:rFonts w:eastAsia="Times New Roman"/>
          <w:b/>
          <w:sz w:val="24"/>
          <w:szCs w:val="24"/>
        </w:rPr>
        <w:tab/>
      </w:r>
      <w:r>
        <w:rPr>
          <w:rFonts w:eastAsia="Times New Roman"/>
          <w:b/>
          <w:sz w:val="24"/>
          <w:szCs w:val="24"/>
        </w:rPr>
        <w:tab/>
      </w:r>
      <w:r>
        <w:rPr>
          <w:rFonts w:eastAsia="Times New Roman"/>
          <w:b/>
          <w:sz w:val="24"/>
          <w:szCs w:val="24"/>
        </w:rPr>
        <w:tab/>
      </w:r>
      <w:r>
        <w:rPr>
          <w:rFonts w:eastAsia="Times New Roman"/>
          <w:b/>
          <w:sz w:val="24"/>
          <w:szCs w:val="24"/>
        </w:rPr>
        <w:tab/>
      </w:r>
      <w:r>
        <w:rPr>
          <w:rFonts w:eastAsia="Times New Roman"/>
          <w:b/>
          <w:sz w:val="24"/>
          <w:szCs w:val="24"/>
        </w:rPr>
        <w:tab/>
      </w:r>
      <w:r>
        <w:rPr>
          <w:rFonts w:eastAsia="Times New Roman"/>
          <w:b/>
          <w:sz w:val="24"/>
          <w:szCs w:val="24"/>
        </w:rPr>
        <w:tab/>
      </w:r>
      <w:r>
        <w:rPr>
          <w:rFonts w:eastAsia="Times New Roman"/>
          <w:b/>
          <w:sz w:val="24"/>
          <w:szCs w:val="24"/>
        </w:rPr>
        <w:tab/>
      </w:r>
    </w:p>
    <w:p w14:paraId="00000013" w14:textId="77777777" w:rsidR="001F5757" w:rsidRDefault="00970E38">
      <w:pPr>
        <w:spacing w:before="240" w:after="240"/>
        <w:rPr>
          <w:rFonts w:ascii="Proxima Nova" w:eastAsia="Proxima Nova" w:hAnsi="Proxima Nova" w:cs="Proxima Nova"/>
          <w:sz w:val="16"/>
          <w:szCs w:val="16"/>
        </w:rPr>
      </w:pPr>
      <w:r>
        <w:rPr>
          <w:rFonts w:eastAsia="Times New Roman"/>
          <w:b/>
          <w:sz w:val="24"/>
          <w:szCs w:val="24"/>
        </w:rPr>
        <w:t xml:space="preserve">Levine ’15, </w:t>
      </w:r>
      <w:r>
        <w:rPr>
          <w:rFonts w:ascii="Proxima Nova" w:eastAsia="Proxima Nova" w:hAnsi="Proxima Nova" w:cs="Proxima Nova"/>
          <w:sz w:val="16"/>
          <w:szCs w:val="16"/>
        </w:rPr>
        <w:t xml:space="preserve">Nick Levine (an MPhil candidate in history of science at the University of Cambridge), “Democratize the Universe,” Jacobin, March 21, 2015, </w:t>
      </w:r>
      <w:r>
        <w:rPr>
          <w:rFonts w:ascii="Proxima Nova" w:eastAsia="Proxima Nova" w:hAnsi="Proxima Nova" w:cs="Proxima Nova"/>
          <w:color w:val="0563C1"/>
          <w:sz w:val="16"/>
          <w:szCs w:val="16"/>
        </w:rPr>
        <w:t xml:space="preserve">https://jacobinmag.com/2015/03/space-industry-extraction-levine </w:t>
      </w:r>
      <w:r>
        <w:rPr>
          <w:rFonts w:eastAsia="Times New Roman"/>
          <w:sz w:val="24"/>
          <w:szCs w:val="24"/>
          <w:highlight w:val="green"/>
        </w:rPr>
        <w:t>Recent US plans for outer space development, shaped overwhelmingly by Silicon Valley</w:t>
      </w:r>
      <w:r>
        <w:rPr>
          <w:rFonts w:ascii="Proxima Nova" w:eastAsia="Proxima Nova" w:hAnsi="Proxima Nova" w:cs="Proxima Nova"/>
          <w:sz w:val="16"/>
          <w:szCs w:val="16"/>
        </w:rPr>
        <w:t xml:space="preserve">’s intuitions and capital, </w:t>
      </w:r>
      <w:r>
        <w:rPr>
          <w:rFonts w:eastAsia="Times New Roman"/>
          <w:b/>
          <w:sz w:val="24"/>
          <w:szCs w:val="24"/>
          <w:highlight w:val="green"/>
        </w:rPr>
        <w:t>stand in stark contrast to</w:t>
      </w:r>
      <w:r>
        <w:rPr>
          <w:rFonts w:eastAsia="Times New Roman"/>
          <w:b/>
          <w:sz w:val="16"/>
          <w:szCs w:val="16"/>
        </w:rPr>
        <w:t xml:space="preserve"> the </w:t>
      </w:r>
      <w:r>
        <w:rPr>
          <w:rFonts w:eastAsia="Times New Roman"/>
          <w:b/>
          <w:sz w:val="24"/>
          <w:szCs w:val="24"/>
          <w:highlight w:val="green"/>
        </w:rPr>
        <w:t>futuristic democratic dreams</w:t>
      </w:r>
      <w:r>
        <w:rPr>
          <w:rFonts w:eastAsia="Times New Roman"/>
          <w:sz w:val="16"/>
          <w:szCs w:val="16"/>
        </w:rPr>
        <w:t xml:space="preserve"> of the Group of 77.</w:t>
      </w:r>
      <w:r>
        <w:rPr>
          <w:rFonts w:eastAsia="Times New Roman"/>
          <w:b/>
          <w:sz w:val="16"/>
          <w:szCs w:val="16"/>
        </w:rPr>
        <w:t xml:space="preserve"> </w:t>
      </w:r>
      <w:r>
        <w:rPr>
          <w:rFonts w:ascii="Proxima Nova" w:eastAsia="Proxima Nova" w:hAnsi="Proxima Nova" w:cs="Proxima Nova"/>
          <w:sz w:val="16"/>
          <w:szCs w:val="16"/>
        </w:rPr>
        <w:t xml:space="preserve">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Pr>
          <w:rFonts w:eastAsia="Times New Roman"/>
          <w:sz w:val="16"/>
          <w:szCs w:val="16"/>
        </w:rPr>
        <w:t xml:space="preserve">A vocal group of </w:t>
      </w:r>
      <w:r>
        <w:rPr>
          <w:rFonts w:eastAsia="Times New Roman"/>
          <w:sz w:val="24"/>
          <w:szCs w:val="24"/>
          <w:highlight w:val="green"/>
        </w:rPr>
        <w:t>entrepreneurs is hoping to set a precedent for</w:t>
      </w:r>
      <w:r>
        <w:rPr>
          <w:rFonts w:eastAsia="Times New Roman"/>
          <w:sz w:val="16"/>
          <w:szCs w:val="16"/>
        </w:rPr>
        <w:t xml:space="preserve"> the </w:t>
      </w:r>
      <w:r>
        <w:rPr>
          <w:rFonts w:eastAsia="Times New Roman"/>
          <w:sz w:val="24"/>
          <w:szCs w:val="24"/>
          <w:highlight w:val="green"/>
        </w:rPr>
        <w:t>private appropriation</w:t>
      </w:r>
      <w:r>
        <w:rPr>
          <w:rFonts w:eastAsia="Times New Roman"/>
          <w:sz w:val="16"/>
          <w:szCs w:val="16"/>
        </w:rPr>
        <w:t xml:space="preserve"> of natural resources from asteroids, </w:t>
      </w:r>
      <w:r>
        <w:rPr>
          <w:rFonts w:eastAsia="Times New Roman"/>
          <w:sz w:val="24"/>
          <w:szCs w:val="24"/>
          <w:highlight w:val="green"/>
        </w:rPr>
        <w:t xml:space="preserve">without internationally redistributive obligations. </w:t>
      </w:r>
      <w:r>
        <w:rPr>
          <w:rFonts w:ascii="Proxima Nova" w:eastAsia="Proxima Nova" w:hAnsi="Proxima Nova" w:cs="Proxima Nova"/>
          <w:sz w:val="16"/>
          <w:szCs w:val="16"/>
        </w:rPr>
        <w:t xml:space="preserve">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Pr>
          <w:rFonts w:eastAsia="Times New Roman"/>
          <w:sz w:val="24"/>
          <w:szCs w:val="24"/>
          <w:highlight w:val="green"/>
        </w:rPr>
        <w:t>These entrepreneurs hope to extract</w:t>
      </w:r>
      <w:r>
        <w:rPr>
          <w:rFonts w:eastAsia="Times New Roman"/>
          <w:sz w:val="16"/>
          <w:szCs w:val="16"/>
        </w:rPr>
        <w:t xml:space="preserve"> the </w:t>
      </w:r>
      <w:r>
        <w:rPr>
          <w:rFonts w:eastAsia="Times New Roman"/>
          <w:sz w:val="24"/>
          <w:szCs w:val="24"/>
          <w:highlight w:val="green"/>
        </w:rPr>
        <w:t>valuable</w:t>
      </w:r>
      <w:r>
        <w:rPr>
          <w:rFonts w:eastAsia="Times New Roman"/>
          <w:sz w:val="16"/>
          <w:szCs w:val="16"/>
        </w:rPr>
        <w:t xml:space="preserve"> platinum-group </w:t>
      </w:r>
      <w:r>
        <w:rPr>
          <w:rFonts w:eastAsia="Times New Roman"/>
          <w:sz w:val="24"/>
          <w:szCs w:val="24"/>
          <w:highlight w:val="green"/>
        </w:rPr>
        <w:t>metals, essential for manufacturing electronics, that are rare on Earth.</w:t>
      </w:r>
      <w:r>
        <w:rPr>
          <w:rFonts w:ascii="Proxima Nova" w:eastAsia="Proxima Nova" w:hAnsi="Proxima Nova" w:cs="Proxima Nova"/>
          <w:sz w:val="16"/>
          <w:szCs w:val="16"/>
        </w:rPr>
        <w:t xml:space="preserve"> Sensationalist articles on space mining will tell you about an asteroid worth $20 trillion.</w:t>
      </w:r>
      <w:r>
        <w:rPr>
          <w:rFonts w:eastAsia="Times New Roman"/>
          <w:sz w:val="24"/>
          <w:szCs w:val="24"/>
          <w:highlight w:val="green"/>
        </w:rPr>
        <w:t xml:space="preserve"> Investors also believe that asteroids might provide water</w:t>
      </w:r>
      <w:r>
        <w:rPr>
          <w:rFonts w:ascii="Proxima Nova" w:eastAsia="Proxima Nova" w:hAnsi="Proxima Nova" w:cs="Proxima Nova"/>
          <w:sz w:val="16"/>
          <w:szCs w:val="16"/>
        </w:rPr>
        <w:t xml:space="preserve"> that could be broken down into oxygen and hydrogen in space, </w:t>
      </w:r>
      <w:r>
        <w:rPr>
          <w:rFonts w:eastAsia="Times New Roman"/>
          <w:sz w:val="24"/>
          <w:szCs w:val="24"/>
          <w:highlight w:val="green"/>
        </w:rPr>
        <w:t>yielding air for astronauts and fuel for their ships.</w:t>
      </w:r>
      <w:r>
        <w:rPr>
          <w:rFonts w:eastAsia="Times New Roman"/>
          <w:b/>
          <w:sz w:val="24"/>
          <w:szCs w:val="24"/>
        </w:rPr>
        <w:t xml:space="preserve"> </w:t>
      </w:r>
      <w:r>
        <w:rPr>
          <w:rFonts w:ascii="Proxima Nova" w:eastAsia="Proxima Nova" w:hAnsi="Proxima Nova" w:cs="Proxima Nova"/>
          <w:sz w:val="16"/>
          <w:szCs w:val="16"/>
        </w:rPr>
        <w:t xml:space="preserve">This could facilitate a dramatic acceleration in the economic development of outer space. The CEO of Deep Space Industries said he hopes asteroids near Earth will be “like the Iron Range of Minnesota was for the De </w:t>
      </w:r>
      <w:proofErr w:type="spellStart"/>
      <w:r>
        <w:rPr>
          <w:rFonts w:ascii="Proxima Nova" w:eastAsia="Proxima Nova" w:hAnsi="Proxima Nova" w:cs="Proxima Nova"/>
          <w:sz w:val="16"/>
          <w:szCs w:val="16"/>
        </w:rPr>
        <w:t>troit</w:t>
      </w:r>
      <w:proofErr w:type="spellEnd"/>
      <w:r>
        <w:rPr>
          <w:rFonts w:ascii="Proxima Nova" w:eastAsia="Proxima Nova" w:hAnsi="Proxima Nova" w:cs="Proxima Nova"/>
          <w:sz w:val="16"/>
          <w:szCs w:val="16"/>
        </w:rPr>
        <w:t xml:space="preserve"> car industry last century — a key resource located near where it was needed. In this case, metals and fuel from asteroids can expand the in-space industries of this century. That is our strategy.” </w:t>
      </w:r>
      <w:r>
        <w:rPr>
          <w:rFonts w:eastAsia="Times New Roman"/>
          <w:sz w:val="24"/>
          <w:szCs w:val="24"/>
          <w:highlight w:val="green"/>
        </w:rPr>
        <w:t>An</w:t>
      </w:r>
      <w:r>
        <w:rPr>
          <w:rFonts w:ascii="Proxima Nova" w:eastAsia="Proxima Nova" w:hAnsi="Proxima Nova" w:cs="Proxima Nova"/>
          <w:sz w:val="16"/>
          <w:szCs w:val="16"/>
        </w:rPr>
        <w:t xml:space="preserve">other </w:t>
      </w:r>
      <w:r>
        <w:rPr>
          <w:rFonts w:eastAsia="Times New Roman"/>
          <w:sz w:val="24"/>
          <w:szCs w:val="24"/>
          <w:highlight w:val="green"/>
        </w:rPr>
        <w:t xml:space="preserve">entrepreneur </w:t>
      </w:r>
      <w:r>
        <w:rPr>
          <w:rFonts w:eastAsia="Times New Roman"/>
          <w:b/>
          <w:sz w:val="24"/>
          <w:szCs w:val="24"/>
          <w:highlight w:val="green"/>
        </w:rPr>
        <w:t>called the industrialization of outer space the “</w:t>
      </w:r>
      <w:r>
        <w:rPr>
          <w:rFonts w:eastAsia="Times New Roman"/>
          <w:b/>
          <w:sz w:val="24"/>
          <w:szCs w:val="24"/>
          <w:highlight w:val="green"/>
          <w:u w:val="single"/>
        </w:rPr>
        <w:t>biggest wealth-creation opportunity in modern history.</w:t>
      </w:r>
      <w:r>
        <w:rPr>
          <w:rFonts w:eastAsia="Times New Roman"/>
          <w:sz w:val="24"/>
          <w:szCs w:val="24"/>
          <w:highlight w:val="green"/>
        </w:rPr>
        <w:t xml:space="preserve">” </w:t>
      </w:r>
      <w:r>
        <w:rPr>
          <w:rFonts w:ascii="Proxima Nova" w:eastAsia="Proxima Nova" w:hAnsi="Proxima Nova" w:cs="Proxima Nova"/>
          <w:sz w:val="16"/>
          <w:szCs w:val="16"/>
        </w:rPr>
        <w:t xml:space="preserve">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w:t>
      </w:r>
      <w:proofErr w:type="spellStart"/>
      <w:r>
        <w:rPr>
          <w:rFonts w:ascii="Proxima Nova" w:eastAsia="Proxima Nova" w:hAnsi="Proxima Nova" w:cs="Proxima Nova"/>
          <w:sz w:val="16"/>
          <w:szCs w:val="16"/>
        </w:rPr>
        <w:t>companiesthe</w:t>
      </w:r>
      <w:proofErr w:type="spellEnd"/>
      <w:r>
        <w:rPr>
          <w:rFonts w:ascii="Proxima Nova" w:eastAsia="Proxima Nova" w:hAnsi="Proxima Nova" w:cs="Proxima Nova"/>
          <w:sz w:val="16"/>
          <w:szCs w:val="16"/>
        </w:rPr>
        <w:t xml:space="preserve"> right to extract asteroid resources and bring them to market. The conclusion of Congress’s last session means that the bill will have to be reintroduced for it to move forward, and it is uncertain exactly when and how this will happen. </w:t>
      </w:r>
    </w:p>
    <w:p w14:paraId="00000014" w14:textId="77777777" w:rsidR="001F5757" w:rsidRDefault="00970E38">
      <w:pPr>
        <w:spacing w:before="240" w:after="240"/>
        <w:rPr>
          <w:rFonts w:eastAsia="Times New Roman"/>
          <w:b/>
          <w:sz w:val="24"/>
          <w:szCs w:val="24"/>
        </w:rPr>
      </w:pPr>
      <w:r>
        <w:rPr>
          <w:rFonts w:eastAsia="Times New Roman"/>
          <w:b/>
          <w:sz w:val="24"/>
          <w:szCs w:val="24"/>
        </w:rPr>
        <w:t xml:space="preserve">The appropriation of outer space by private entities is a rejection of the collectivized vision of outer space by making space a safe space only for a few, private individuals who plan to extend the reach of capitalism to outer space to entrench greater inequality on earth. </w:t>
      </w:r>
    </w:p>
    <w:p w14:paraId="00000015" w14:textId="77777777" w:rsidR="001F5757" w:rsidRDefault="00970E38">
      <w:pPr>
        <w:spacing w:before="240" w:after="240"/>
        <w:rPr>
          <w:rFonts w:ascii="Proxima Nova" w:eastAsia="Proxima Nova" w:hAnsi="Proxima Nova" w:cs="Proxima Nova"/>
          <w:b/>
          <w:sz w:val="28"/>
          <w:szCs w:val="28"/>
        </w:rPr>
      </w:pPr>
      <w:r>
        <w:rPr>
          <w:rFonts w:ascii="Proxima Nova" w:eastAsia="Proxima Nova" w:hAnsi="Proxima Nova" w:cs="Proxima Nova"/>
          <w:b/>
          <w:sz w:val="28"/>
          <w:szCs w:val="28"/>
        </w:rPr>
        <w:t xml:space="preserve">Subpoint C. Space capitalism causes mass exploitation for the sake of elite </w:t>
      </w:r>
      <w:proofErr w:type="spellStart"/>
      <w:r>
        <w:rPr>
          <w:rFonts w:ascii="Proxima Nova" w:eastAsia="Proxima Nova" w:hAnsi="Proxima Nova" w:cs="Proxima Nova"/>
          <w:b/>
          <w:sz w:val="28"/>
          <w:szCs w:val="28"/>
        </w:rPr>
        <w:t>capitalistkind</w:t>
      </w:r>
      <w:proofErr w:type="spellEnd"/>
    </w:p>
    <w:p w14:paraId="00000016" w14:textId="77777777" w:rsidR="001F5757" w:rsidRDefault="00970E38">
      <w:pPr>
        <w:spacing w:line="282" w:lineRule="auto"/>
        <w:rPr>
          <w:rFonts w:ascii="Proxima Nova" w:eastAsia="Proxima Nova" w:hAnsi="Proxima Nova" w:cs="Proxima Nova"/>
          <w:sz w:val="16"/>
          <w:szCs w:val="16"/>
        </w:rPr>
      </w:pPr>
      <w:r>
        <w:rPr>
          <w:rFonts w:ascii="Proxima Nova" w:eastAsia="Proxima Nova" w:hAnsi="Proxima Nova" w:cs="Proxima Nova"/>
          <w:sz w:val="16"/>
          <w:szCs w:val="16"/>
        </w:rPr>
        <w:t xml:space="preserve">Victor L. </w:t>
      </w:r>
      <w:r>
        <w:rPr>
          <w:rFonts w:ascii="Proxima Nova" w:eastAsia="Proxima Nova" w:hAnsi="Proxima Nova" w:cs="Proxima Nova"/>
          <w:b/>
          <w:sz w:val="26"/>
          <w:szCs w:val="26"/>
        </w:rPr>
        <w:t>Shammas &amp;</w:t>
      </w:r>
      <w:r>
        <w:rPr>
          <w:rFonts w:ascii="Proxima Nova" w:eastAsia="Proxima Nova" w:hAnsi="Proxima Nova" w:cs="Proxima Nova"/>
          <w:sz w:val="16"/>
          <w:szCs w:val="16"/>
        </w:rPr>
        <w:t xml:space="preserve"> Tomas B. </w:t>
      </w:r>
      <w:r>
        <w:rPr>
          <w:rFonts w:ascii="Proxima Nova" w:eastAsia="Proxima Nova" w:hAnsi="Proxima Nova" w:cs="Proxima Nova"/>
          <w:b/>
          <w:sz w:val="26"/>
          <w:szCs w:val="26"/>
        </w:rPr>
        <w:t>Holen</w:t>
      </w:r>
      <w:r>
        <w:rPr>
          <w:rFonts w:ascii="Proxima Nova" w:eastAsia="Proxima Nova" w:hAnsi="Proxima Nova" w:cs="Proxima Nova"/>
          <w:sz w:val="16"/>
          <w:szCs w:val="16"/>
        </w:rPr>
        <w:t xml:space="preserve">, Shammas is a professor of Criminology and Sociology of Law at the University of Oslo and Holen is an Independent Scholar, </w:t>
      </w:r>
      <w:r>
        <w:rPr>
          <w:rFonts w:ascii="Proxima Nova" w:eastAsia="Proxima Nova" w:hAnsi="Proxima Nova" w:cs="Proxima Nova"/>
          <w:b/>
          <w:sz w:val="16"/>
          <w:szCs w:val="16"/>
        </w:rPr>
        <w:t>20</w:t>
      </w:r>
      <w:r>
        <w:rPr>
          <w:rFonts w:ascii="Proxima Nova" w:eastAsia="Proxima Nova" w:hAnsi="Proxima Nova" w:cs="Proxima Nova"/>
          <w:b/>
          <w:sz w:val="26"/>
          <w:szCs w:val="26"/>
        </w:rPr>
        <w:t>19</w:t>
      </w:r>
      <w:r>
        <w:rPr>
          <w:rFonts w:ascii="Proxima Nova" w:eastAsia="Proxima Nova" w:hAnsi="Proxima Nova" w:cs="Proxima Nova"/>
          <w:sz w:val="16"/>
          <w:szCs w:val="16"/>
        </w:rPr>
        <w:t xml:space="preserve">, “One giant leap for </w:t>
      </w:r>
      <w:proofErr w:type="spellStart"/>
      <w:r>
        <w:rPr>
          <w:rFonts w:ascii="Proxima Nova" w:eastAsia="Proxima Nova" w:hAnsi="Proxima Nova" w:cs="Proxima Nova"/>
          <w:sz w:val="16"/>
          <w:szCs w:val="16"/>
        </w:rPr>
        <w:t>capitalistkind</w:t>
      </w:r>
      <w:proofErr w:type="spellEnd"/>
      <w:r>
        <w:rPr>
          <w:rFonts w:ascii="Proxima Nova" w:eastAsia="Proxima Nova" w:hAnsi="Proxima Nova" w:cs="Proxima Nova"/>
          <w:sz w:val="16"/>
          <w:szCs w:val="16"/>
        </w:rPr>
        <w:t xml:space="preserve">: private enterprise in outer space”, </w:t>
      </w:r>
      <w:hyperlink r:id="rId7">
        <w:r>
          <w:rPr>
            <w:rFonts w:ascii="Proxima Nova" w:eastAsia="Proxima Nova" w:hAnsi="Proxima Nova" w:cs="Proxima Nova"/>
            <w:sz w:val="16"/>
            <w:szCs w:val="16"/>
          </w:rPr>
          <w:t>https://www.nature.com/articles/s41599-019-0218-9</w:t>
        </w:r>
      </w:hyperlink>
      <w:r>
        <w:rPr>
          <w:rFonts w:ascii="Proxima Nova" w:eastAsia="Proxima Nova" w:hAnsi="Proxima Nova" w:cs="Proxima Nova"/>
          <w:sz w:val="16"/>
          <w:szCs w:val="16"/>
        </w:rPr>
        <w:t xml:space="preserve"> (accessed: 07/08/21)</w:t>
      </w:r>
    </w:p>
    <w:p w14:paraId="00000017" w14:textId="77777777" w:rsidR="001F5757" w:rsidRDefault="00970E38">
      <w:pPr>
        <w:spacing w:line="282" w:lineRule="auto"/>
        <w:rPr>
          <w:rFonts w:ascii="Proxima Nova" w:eastAsia="Proxima Nova" w:hAnsi="Proxima Nova" w:cs="Proxima Nova"/>
          <w:sz w:val="16"/>
          <w:szCs w:val="16"/>
        </w:rPr>
      </w:pPr>
      <w:r>
        <w:rPr>
          <w:rFonts w:ascii="Proxima Nova" w:eastAsia="Proxima Nova" w:hAnsi="Proxima Nova" w:cs="Proxima Nova"/>
          <w:sz w:val="16"/>
          <w:szCs w:val="16"/>
        </w:rPr>
        <w:t xml:space="preserve">But how are we to understand </w:t>
      </w:r>
      <w:proofErr w:type="spellStart"/>
      <w:r>
        <w:rPr>
          <w:rFonts w:ascii="Proxima Nova" w:eastAsia="Proxima Nova" w:hAnsi="Proxima Nova" w:cs="Proxima Nova"/>
          <w:sz w:val="16"/>
          <w:szCs w:val="16"/>
        </w:rPr>
        <w:t>NewSpace</w:t>
      </w:r>
      <w:proofErr w:type="spellEnd"/>
      <w:r>
        <w:rPr>
          <w:rFonts w:ascii="Proxima Nova" w:eastAsia="Proxima Nova" w:hAnsi="Proxima Nova" w:cs="Proxima Nova"/>
          <w:sz w:val="16"/>
          <w:szCs w:val="16"/>
        </w:rPr>
        <w:t xml:space="preserve">? In some ways, </w:t>
      </w:r>
      <w:proofErr w:type="spellStart"/>
      <w:r>
        <w:rPr>
          <w:rFonts w:ascii="Proxima Nova" w:eastAsia="Proxima Nova" w:hAnsi="Proxima Nova" w:cs="Proxima Nova"/>
          <w:sz w:val="16"/>
          <w:szCs w:val="16"/>
        </w:rPr>
        <w:t>NewSpace</w:t>
      </w:r>
      <w:proofErr w:type="spellEnd"/>
      <w:r>
        <w:rPr>
          <w:rFonts w:ascii="Proxima Nova" w:eastAsia="Proxima Nova" w:hAnsi="Proxima Nova" w:cs="Proxima Nova"/>
          <w:sz w:val="16"/>
          <w:szCs w:val="16"/>
        </w:rPr>
        <w:t xml:space="preserve"> signals the emergence of capitalism in space. The production of carrier rockets, placement of satellites into orbit around Earth, and </w:t>
      </w:r>
      <w:r>
        <w:rPr>
          <w:rFonts w:eastAsia="Times New Roman"/>
          <w:highlight w:val="green"/>
        </w:rPr>
        <w:t xml:space="preserve">the exploration, exploitation, or colonization of outer space </w:t>
      </w:r>
      <w:r>
        <w:rPr>
          <w:rFonts w:ascii="Proxima Nova" w:eastAsia="Proxima Nova" w:hAnsi="Proxima Nova" w:cs="Proxima Nova"/>
          <w:sz w:val="16"/>
          <w:szCs w:val="16"/>
        </w:rPr>
        <w:t xml:space="preserve">(including planets, asteroids, and other celestial objects), </w:t>
      </w:r>
      <w:r>
        <w:rPr>
          <w:rFonts w:eastAsia="Times New Roman"/>
          <w:highlight w:val="green"/>
        </w:rPr>
        <w:t xml:space="preserve">will not be the work of humankind </w:t>
      </w:r>
      <w:r>
        <w:rPr>
          <w:rFonts w:ascii="Proxima Nova" w:eastAsia="Proxima Nova" w:hAnsi="Proxima Nova" w:cs="Proxima Nova"/>
          <w:sz w:val="16"/>
          <w:szCs w:val="16"/>
        </w:rPr>
        <w:t>as such, a pure species-being (</w:t>
      </w:r>
      <w:proofErr w:type="spellStart"/>
      <w:r>
        <w:rPr>
          <w:rFonts w:ascii="Proxima Nova" w:eastAsia="Proxima Nova" w:hAnsi="Proxima Nova" w:cs="Proxima Nova"/>
          <w:sz w:val="16"/>
          <w:szCs w:val="16"/>
        </w:rPr>
        <w:t>Gattungswesen</w:t>
      </w:r>
      <w:proofErr w:type="spellEnd"/>
      <w:r>
        <w:rPr>
          <w:rFonts w:ascii="Proxima Nova" w:eastAsia="Proxima Nova" w:hAnsi="Proxima Nova" w:cs="Proxima Nova"/>
          <w:sz w:val="16"/>
          <w:szCs w:val="16"/>
        </w:rPr>
        <w:t xml:space="preserve">), </w:t>
      </w:r>
      <w:r>
        <w:rPr>
          <w:rFonts w:eastAsia="Times New Roman"/>
          <w:highlight w:val="green"/>
        </w:rPr>
        <w:t>but of particular capitalist entrepreneurs who stand in for and represent humanity</w:t>
      </w:r>
      <w:r>
        <w:rPr>
          <w:rFonts w:ascii="Proxima Nova" w:eastAsia="Proxima Nova" w:hAnsi="Proxima Nova" w:cs="Proxima Nova"/>
          <w:sz w:val="16"/>
          <w:szCs w:val="16"/>
        </w:rPr>
        <w:t xml:space="preserve">. </w:t>
      </w:r>
      <w:r>
        <w:rPr>
          <w:rFonts w:eastAsia="Times New Roman"/>
          <w:highlight w:val="green"/>
        </w:rPr>
        <w:t xml:space="preserve">Crucially, they will do so in ways </w:t>
      </w:r>
      <w:r>
        <w:rPr>
          <w:rFonts w:eastAsia="Times New Roman"/>
          <w:b/>
          <w:highlight w:val="green"/>
          <w:u w:val="single"/>
        </w:rPr>
        <w:t>modulated by the exigencies of capital accumulation.</w:t>
      </w:r>
      <w:r>
        <w:rPr>
          <w:rFonts w:eastAsia="Times New Roman"/>
          <w:highlight w:val="green"/>
        </w:rPr>
        <w:t xml:space="preserve"> These enterprising capitalists are forging a new political-economic regime in space</w:t>
      </w:r>
      <w:r>
        <w:rPr>
          <w:rFonts w:eastAsia="Times New Roman"/>
          <w:sz w:val="16"/>
          <w:szCs w:val="16"/>
        </w:rPr>
        <w:t xml:space="preserve">, a post-Fordism in space </w:t>
      </w:r>
      <w:r>
        <w:rPr>
          <w:rFonts w:eastAsia="Times New Roman"/>
          <w:highlight w:val="green"/>
        </w:rPr>
        <w:t xml:space="preserve">aimed at </w:t>
      </w:r>
      <w:r>
        <w:rPr>
          <w:rFonts w:eastAsia="Times New Roman"/>
          <w:b/>
          <w:highlight w:val="green"/>
          <w:u w:val="single"/>
        </w:rPr>
        <w:t>profit maximization</w:t>
      </w:r>
      <w:r>
        <w:rPr>
          <w:rFonts w:eastAsia="Times New Roman"/>
          <w:highlight w:val="green"/>
        </w:rPr>
        <w:t xml:space="preserve"> and</w:t>
      </w:r>
      <w:r>
        <w:rPr>
          <w:rFonts w:eastAsia="Times New Roman"/>
          <w:sz w:val="16"/>
          <w:szCs w:val="16"/>
        </w:rPr>
        <w:t xml:space="preserve"> the apparent </w:t>
      </w:r>
      <w:r>
        <w:rPr>
          <w:rFonts w:eastAsia="Times New Roman"/>
          <w:highlight w:val="green"/>
        </w:rPr>
        <w:t>minimization of government interference</w:t>
      </w:r>
      <w:r>
        <w:rPr>
          <w:rFonts w:ascii="Proxima Nova" w:eastAsia="Proxima Nova" w:hAnsi="Proxima Nova" w:cs="Proxima Nova"/>
          <w:sz w:val="16"/>
          <w:szCs w:val="16"/>
        </w:rPr>
        <w:t xml:space="preserve">. A new breed of charismatic, starry-eyed entrepreneurs, including Musk’s SpaceX, Richard Branson’s Virgin Galactic, and Amazon billionaire Jeff Bezos’s Blue Origin, to name but a selection, aim at becoming ‘capitalists in space' (Parker, 2009) or space capitalists. </w:t>
      </w:r>
      <w:r>
        <w:rPr>
          <w:rFonts w:eastAsia="Times New Roman"/>
          <w:sz w:val="16"/>
          <w:szCs w:val="16"/>
        </w:rPr>
        <w:t xml:space="preserve">Neil Armstrong’s famous statement will have to be reformulated: </w:t>
      </w:r>
      <w:r>
        <w:rPr>
          <w:rFonts w:eastAsia="Times New Roman"/>
          <w:highlight w:val="green"/>
        </w:rPr>
        <w:t>space will</w:t>
      </w:r>
      <w:r>
        <w:rPr>
          <w:rFonts w:eastAsia="Times New Roman"/>
          <w:sz w:val="16"/>
          <w:szCs w:val="16"/>
        </w:rPr>
        <w:t xml:space="preserve"> not </w:t>
      </w:r>
      <w:r>
        <w:rPr>
          <w:rFonts w:eastAsia="Times New Roman"/>
          <w:highlight w:val="green"/>
        </w:rPr>
        <w:t>be</w:t>
      </w:r>
      <w:r>
        <w:rPr>
          <w:rFonts w:eastAsia="Times New Roman"/>
          <w:sz w:val="16"/>
          <w:szCs w:val="16"/>
        </w:rPr>
        <w:t xml:space="preserve"> the site of ‘one giant leap for mankind', but rather </w:t>
      </w:r>
      <w:r>
        <w:rPr>
          <w:rFonts w:eastAsia="Times New Roman"/>
          <w:b/>
          <w:highlight w:val="green"/>
        </w:rPr>
        <w:t xml:space="preserve">one giant leap for capitalist </w:t>
      </w:r>
      <w:proofErr w:type="spellStart"/>
      <w:r>
        <w:rPr>
          <w:rFonts w:eastAsia="Times New Roman"/>
          <w:b/>
          <w:highlight w:val="green"/>
        </w:rPr>
        <w:t>kind</w:t>
      </w:r>
      <w:r>
        <w:rPr>
          <w:rFonts w:eastAsia="Times New Roman"/>
          <w:highlight w:val="green"/>
        </w:rPr>
        <w:t>.</w:t>
      </w:r>
      <w:r>
        <w:rPr>
          <w:rFonts w:ascii="Proxima Nova" w:eastAsia="Proxima Nova" w:hAnsi="Proxima Nova" w:cs="Proxima Nova"/>
          <w:sz w:val="16"/>
          <w:szCs w:val="16"/>
        </w:rPr>
        <w:t>With</w:t>
      </w:r>
      <w:proofErr w:type="spellEnd"/>
      <w:r>
        <w:rPr>
          <w:rFonts w:ascii="Proxima Nova" w:eastAsia="Proxima Nova" w:hAnsi="Proxima Nova" w:cs="Proxima Nova"/>
          <w:sz w:val="16"/>
          <w:szCs w:val="16"/>
        </w:rPr>
        <w:t xml:space="preserve"> the ascendancy of </w:t>
      </w:r>
      <w:proofErr w:type="spellStart"/>
      <w:r>
        <w:rPr>
          <w:rFonts w:ascii="Proxima Nova" w:eastAsia="Proxima Nova" w:hAnsi="Proxima Nova" w:cs="Proxima Nova"/>
          <w:sz w:val="16"/>
          <w:szCs w:val="16"/>
        </w:rPr>
        <w:t>NewSpace</w:t>
      </w:r>
      <w:proofErr w:type="spellEnd"/>
      <w:r>
        <w:rPr>
          <w:rFonts w:ascii="Proxima Nova" w:eastAsia="Proxima Nova" w:hAnsi="Proxima Nova" w:cs="Proxima Nova"/>
          <w:sz w:val="16"/>
          <w:szCs w:val="16"/>
        </w:rPr>
        <w:t xml:space="preserve">, </w:t>
      </w:r>
      <w:r>
        <w:rPr>
          <w:rFonts w:eastAsia="Times New Roman"/>
          <w:sz w:val="16"/>
          <w:szCs w:val="16"/>
        </w:rPr>
        <w:t xml:space="preserve">humanity’s future in </w:t>
      </w:r>
      <w:r>
        <w:rPr>
          <w:rFonts w:eastAsia="Times New Roman"/>
          <w:b/>
          <w:highlight w:val="green"/>
        </w:rPr>
        <w:t>space will not be</w:t>
      </w:r>
      <w:r>
        <w:rPr>
          <w:rFonts w:eastAsia="Times New Roman"/>
          <w:sz w:val="16"/>
          <w:szCs w:val="16"/>
        </w:rPr>
        <w:t xml:space="preserve"> ‘ours', </w:t>
      </w:r>
      <w:r>
        <w:rPr>
          <w:rFonts w:eastAsia="Times New Roman"/>
          <w:b/>
          <w:highlight w:val="green"/>
        </w:rPr>
        <w:t>benefiting humanity</w:t>
      </w:r>
      <w:r>
        <w:rPr>
          <w:rFonts w:eastAsia="Times New Roman"/>
          <w:sz w:val="16"/>
          <w:szCs w:val="16"/>
        </w:rPr>
        <w:t xml:space="preserve"> tout court, but will </w:t>
      </w:r>
      <w:r>
        <w:rPr>
          <w:rFonts w:eastAsia="Times New Roman"/>
          <w:highlight w:val="green"/>
        </w:rPr>
        <w:t>rather</w:t>
      </w:r>
      <w:r>
        <w:rPr>
          <w:rFonts w:eastAsia="Times New Roman"/>
          <w:sz w:val="16"/>
          <w:szCs w:val="16"/>
        </w:rPr>
        <w:t xml:space="preserve"> be the result of particular capitalists, or </w:t>
      </w:r>
      <w:r>
        <w:rPr>
          <w:rFonts w:eastAsia="Times New Roman"/>
          <w:highlight w:val="green"/>
        </w:rPr>
        <w:t>capitalistkind</w:t>
      </w:r>
      <w:r>
        <w:rPr>
          <w:rFonts w:ascii="Proxima Nova" w:eastAsia="Proxima Nova" w:hAnsi="Proxima Nova" w:cs="Proxima Nova"/>
          <w:sz w:val="16"/>
          <w:szCs w:val="16"/>
        </w:rPr>
        <w:t xml:space="preserve">,Footnote6 toiling to recuperate space and bring its vast domain into the fold of capital accumulation: </w:t>
      </w:r>
      <w:proofErr w:type="spellStart"/>
      <w:r>
        <w:rPr>
          <w:rFonts w:eastAsia="Times New Roman"/>
          <w:sz w:val="16"/>
          <w:szCs w:val="16"/>
        </w:rPr>
        <w:t>NewSpace</w:t>
      </w:r>
      <w:proofErr w:type="spellEnd"/>
      <w:r>
        <w:rPr>
          <w:rFonts w:eastAsia="Times New Roman"/>
          <w:sz w:val="16"/>
          <w:szCs w:val="16"/>
        </w:rPr>
        <w:t xml:space="preserve"> sees outer space as the domain of private enterprise, set to become the ‘first-trillion dollar industry', according to some estimates, and likely to produce the world’s first trillionaires</w:t>
      </w:r>
      <w:r>
        <w:rPr>
          <w:rFonts w:ascii="Proxima Nova" w:eastAsia="Proxima Nova" w:hAnsi="Proxima Nova" w:cs="Proxima Nova"/>
          <w:sz w:val="16"/>
          <w:szCs w:val="16"/>
        </w:rPr>
        <w:t xml:space="preserve"> (see, e.g., Honan, 2018)—as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00000018" w14:textId="77777777" w:rsidR="001F5757" w:rsidRDefault="00970E38">
      <w:pPr>
        <w:pStyle w:val="Heading4"/>
        <w:keepNext w:val="0"/>
        <w:keepLines w:val="0"/>
        <w:spacing w:before="240" w:after="240" w:line="303" w:lineRule="auto"/>
        <w:rPr>
          <w:rFonts w:eastAsia="Times New Roman" w:cs="Times New Roman"/>
          <w:b w:val="0"/>
          <w:color w:val="000000"/>
        </w:rPr>
      </w:pPr>
      <w:r>
        <w:rPr>
          <w:rFonts w:eastAsia="Times New Roman" w:cs="Times New Roman"/>
          <w:color w:val="000000"/>
        </w:rPr>
        <w:t>The appropriation of outer space by private entities will extend labor marginalization and exploitation into space.</w:t>
      </w:r>
    </w:p>
    <w:p w14:paraId="00000019" w14:textId="77777777" w:rsidR="001F5757" w:rsidRDefault="00970E38">
      <w:pPr>
        <w:pStyle w:val="Heading4"/>
        <w:keepNext w:val="0"/>
        <w:keepLines w:val="0"/>
        <w:spacing w:before="240" w:after="240" w:line="303" w:lineRule="auto"/>
        <w:rPr>
          <w:rFonts w:eastAsia="Times New Roman" w:cs="Times New Roman"/>
          <w:b w:val="0"/>
          <w:color w:val="0563C1"/>
          <w:sz w:val="16"/>
          <w:szCs w:val="16"/>
        </w:rPr>
      </w:pPr>
      <w:bookmarkStart w:id="4" w:name="_r9ir4pok148m" w:colFirst="0" w:colLast="0"/>
      <w:bookmarkEnd w:id="4"/>
      <w:r>
        <w:rPr>
          <w:rFonts w:eastAsia="Times New Roman" w:cs="Times New Roman"/>
          <w:color w:val="000000"/>
          <w:sz w:val="24"/>
          <w:szCs w:val="24"/>
        </w:rPr>
        <w:t>Marx ’20</w:t>
      </w:r>
      <w:r>
        <w:rPr>
          <w:rFonts w:eastAsia="Times New Roman" w:cs="Times New Roman"/>
          <w:color w:val="000000"/>
          <w:sz w:val="16"/>
          <w:szCs w:val="16"/>
        </w:rPr>
        <w:t xml:space="preserve">, Paris Marx (a socialist writer and host of the Tech Won't Save Us podcast), “Yes to Space Exploration. No to Space Capitalism,” Jacobin, June 8, 2020, </w:t>
      </w:r>
      <w:r>
        <w:rPr>
          <w:rFonts w:eastAsia="Times New Roman" w:cs="Times New Roman"/>
          <w:color w:val="0563C1"/>
          <w:sz w:val="16"/>
          <w:szCs w:val="16"/>
        </w:rPr>
        <w:t>https://jacobinmag.com/2020/06/spacex-elon-musk-jeff-bezos-capitalism</w:t>
      </w:r>
    </w:p>
    <w:p w14:paraId="0000001A" w14:textId="77777777" w:rsidR="001F5757" w:rsidRDefault="00970E38">
      <w:pPr>
        <w:pStyle w:val="Heading4"/>
        <w:keepNext w:val="0"/>
        <w:keepLines w:val="0"/>
        <w:spacing w:before="240" w:after="240" w:line="303" w:lineRule="auto"/>
        <w:rPr>
          <w:rFonts w:eastAsia="Times New Roman" w:cs="Times New Roman"/>
          <w:b w:val="0"/>
          <w:color w:val="000000"/>
          <w:sz w:val="24"/>
          <w:szCs w:val="24"/>
          <w:highlight w:val="green"/>
          <w:u w:val="single"/>
        </w:rPr>
      </w:pPr>
      <w:bookmarkStart w:id="5" w:name="_g9csffiwsdj7" w:colFirst="0" w:colLast="0"/>
      <w:bookmarkEnd w:id="5"/>
      <w:r>
        <w:rPr>
          <w:rFonts w:eastAsia="Times New Roman" w:cs="Times New Roman"/>
          <w:color w:val="000000"/>
          <w:sz w:val="16"/>
          <w:szCs w:val="16"/>
        </w:rPr>
        <w:t xml:space="preserve">But these billionaires do not hide who would be served by their futures. Musk has given many figures for the cost of a ticket to Mars, but they’re never cheap. He told Vance the tickets would cost $500,000 to $1 million, a price at which he thinks “it’s highly likely that there will be a self- sustaining Martian colony.” However, the workers for such a colony clearly won’t be able to buy their own way. Rather, </w:t>
      </w:r>
      <w:r>
        <w:rPr>
          <w:rFonts w:eastAsia="Times New Roman" w:cs="Times New Roman"/>
          <w:color w:val="000000"/>
          <w:sz w:val="24"/>
          <w:szCs w:val="24"/>
          <w:highlight w:val="green"/>
        </w:rPr>
        <w:t xml:space="preserve">Musk tweeted a plan for </w:t>
      </w:r>
      <w:r>
        <w:rPr>
          <w:rFonts w:eastAsia="Times New Roman" w:cs="Times New Roman"/>
          <w:color w:val="000000"/>
          <w:sz w:val="24"/>
          <w:szCs w:val="24"/>
          <w:highlight w:val="green"/>
          <w:u w:val="single"/>
        </w:rPr>
        <w:t>Martian indentured servitude</w:t>
      </w:r>
      <w:r>
        <w:rPr>
          <w:rFonts w:eastAsia="Times New Roman" w:cs="Times New Roman"/>
          <w:color w:val="000000"/>
          <w:sz w:val="16"/>
          <w:szCs w:val="16"/>
          <w:u w:val="single"/>
        </w:rPr>
        <w:t xml:space="preserve"> </w:t>
      </w:r>
      <w:r>
        <w:rPr>
          <w:rFonts w:eastAsia="Times New Roman" w:cs="Times New Roman"/>
          <w:color w:val="000000"/>
          <w:sz w:val="16"/>
          <w:szCs w:val="16"/>
        </w:rPr>
        <w:t>where workers would take on loans to pay for their tickets and pay them off later because “There will be a lot of jobs on Mars!”</w:t>
      </w:r>
      <w:r>
        <w:rPr>
          <w:rFonts w:eastAsia="Times New Roman" w:cs="Times New Roman"/>
          <w:color w:val="000000"/>
          <w:sz w:val="24"/>
          <w:szCs w:val="24"/>
        </w:rPr>
        <w:t xml:space="preserve"> </w:t>
      </w:r>
      <w:r>
        <w:rPr>
          <w:rFonts w:eastAsia="Times New Roman" w:cs="Times New Roman"/>
          <w:color w:val="000000"/>
          <w:sz w:val="24"/>
          <w:szCs w:val="24"/>
          <w:highlight w:val="green"/>
        </w:rPr>
        <w:t>Bezos is even more open about how the workforce will have to expand to serve his vision, but has little to say about what they’ll be doing.</w:t>
      </w:r>
      <w:r>
        <w:rPr>
          <w:rFonts w:eastAsia="Times New Roman" w:cs="Times New Roman"/>
          <w:color w:val="000000"/>
          <w:sz w:val="24"/>
          <w:szCs w:val="24"/>
        </w:rPr>
        <w:t xml:space="preserve"> </w:t>
      </w:r>
      <w:r>
        <w:rPr>
          <w:rFonts w:eastAsia="Times New Roman" w:cs="Times New Roman"/>
          <w:color w:val="000000"/>
          <w:sz w:val="16"/>
          <w:szCs w:val="16"/>
        </w:rPr>
        <w:t xml:space="preserve">His plan to maintain economic “growth and dynamism” requires the human population to grow to a trillion people. He claims this would create “a thousand </w:t>
      </w:r>
      <w:proofErr w:type="spellStart"/>
      <w:r>
        <w:rPr>
          <w:rFonts w:eastAsia="Times New Roman" w:cs="Times New Roman"/>
          <w:color w:val="000000"/>
          <w:sz w:val="16"/>
          <w:szCs w:val="16"/>
        </w:rPr>
        <w:t>Mozarts</w:t>
      </w:r>
      <w:proofErr w:type="spellEnd"/>
      <w:r>
        <w:rPr>
          <w:rFonts w:eastAsia="Times New Roman" w:cs="Times New Roman"/>
          <w:color w:val="000000"/>
          <w:sz w:val="16"/>
          <w:szCs w:val="16"/>
        </w:rPr>
        <w:t xml:space="preserve"> and a thousand </w:t>
      </w:r>
      <w:proofErr w:type="spellStart"/>
      <w:r>
        <w:rPr>
          <w:rFonts w:eastAsia="Times New Roman" w:cs="Times New Roman"/>
          <w:color w:val="000000"/>
          <w:sz w:val="16"/>
          <w:szCs w:val="16"/>
        </w:rPr>
        <w:t>Einsteins</w:t>
      </w:r>
      <w:proofErr w:type="spellEnd"/>
      <w:r>
        <w:rPr>
          <w:rFonts w:eastAsia="Times New Roman" w:cs="Times New Roman"/>
          <w:color w:val="000000"/>
          <w:sz w:val="16"/>
          <w:szCs w:val="16"/>
        </w:rPr>
        <w:t xml:space="preserve">” who would live in space colonies that are supposed to house a million people each, with the surface of Earth being mainly for tourism. </w:t>
      </w:r>
      <w:r>
        <w:rPr>
          <w:rFonts w:eastAsia="Times New Roman" w:cs="Times New Roman"/>
          <w:color w:val="000000"/>
          <w:sz w:val="24"/>
          <w:szCs w:val="24"/>
          <w:highlight w:val="green"/>
        </w:rPr>
        <w:t xml:space="preserve">Meanwhile, industrial and mining work would move into orbit so as not to pollute the planet, and while he doesn’t explicitly acknowledge it, it’s likely that’s where you’ll find many of those </w:t>
      </w:r>
      <w:r>
        <w:rPr>
          <w:rFonts w:eastAsia="Times New Roman" w:cs="Times New Roman"/>
          <w:color w:val="000000"/>
          <w:sz w:val="24"/>
          <w:szCs w:val="24"/>
          <w:highlight w:val="green"/>
          <w:u w:val="single"/>
        </w:rPr>
        <w:t>trillion workers toiling for their space overlord and his descendants.</w:t>
      </w:r>
    </w:p>
    <w:p w14:paraId="0000001B" w14:textId="77777777" w:rsidR="001F5757" w:rsidRDefault="00970E38">
      <w:pPr>
        <w:pStyle w:val="Heading4"/>
        <w:keepNext w:val="0"/>
        <w:keepLines w:val="0"/>
        <w:spacing w:before="240" w:after="40" w:line="303" w:lineRule="auto"/>
        <w:rPr>
          <w:rFonts w:eastAsia="Times New Roman" w:cs="Times New Roman"/>
          <w:b w:val="0"/>
          <w:color w:val="000000"/>
          <w:sz w:val="28"/>
          <w:szCs w:val="28"/>
        </w:rPr>
      </w:pPr>
      <w:bookmarkStart w:id="6" w:name="_9fk1gb5w6jjr" w:colFirst="0" w:colLast="0"/>
      <w:bookmarkEnd w:id="6"/>
      <w:r>
        <w:rPr>
          <w:rFonts w:eastAsia="Times New Roman" w:cs="Times New Roman"/>
          <w:color w:val="000000"/>
          <w:sz w:val="28"/>
          <w:szCs w:val="28"/>
        </w:rPr>
        <w:t>Capitalism destroys all value to life –it turns workers into slaves, their very consciousness turned into a means for profit while money takes precedent over human life</w:t>
      </w:r>
    </w:p>
    <w:p w14:paraId="0000001C" w14:textId="77777777" w:rsidR="001F5757" w:rsidRDefault="00970E38">
      <w:pPr>
        <w:spacing w:line="256" w:lineRule="auto"/>
        <w:rPr>
          <w:rFonts w:eastAsia="Times New Roman"/>
          <w:sz w:val="16"/>
          <w:szCs w:val="16"/>
        </w:rPr>
      </w:pPr>
      <w:r>
        <w:rPr>
          <w:b/>
          <w:sz w:val="26"/>
          <w:szCs w:val="26"/>
        </w:rPr>
        <w:t>Marsh 95</w:t>
      </w:r>
      <w:r>
        <w:rPr>
          <w:rFonts w:eastAsia="Times New Roman"/>
          <w:sz w:val="16"/>
          <w:szCs w:val="16"/>
        </w:rPr>
        <w:t>, Professor of Philosophy at Fordham University, PhD from Northwestern University</w:t>
      </w:r>
    </w:p>
    <w:p w14:paraId="0000001D" w14:textId="77777777" w:rsidR="001F5757" w:rsidRDefault="00970E38">
      <w:pPr>
        <w:spacing w:line="256" w:lineRule="auto"/>
        <w:rPr>
          <w:rFonts w:eastAsia="Times New Roman"/>
          <w:sz w:val="16"/>
          <w:szCs w:val="16"/>
        </w:rPr>
      </w:pPr>
      <w:r>
        <w:rPr>
          <w:rFonts w:eastAsia="Times New Roman"/>
          <w:sz w:val="16"/>
          <w:szCs w:val="16"/>
        </w:rPr>
        <w:t>(James, Critique Action and Liberation, p 277)</w:t>
      </w:r>
    </w:p>
    <w:p w14:paraId="0000001E" w14:textId="77777777" w:rsidR="001F5757" w:rsidRDefault="00970E38">
      <w:pPr>
        <w:spacing w:line="256" w:lineRule="auto"/>
        <w:rPr>
          <w:rFonts w:ascii="Proxima Nova" w:eastAsia="Proxima Nova" w:hAnsi="Proxima Nova" w:cs="Proxima Nova"/>
          <w:sz w:val="16"/>
          <w:szCs w:val="16"/>
        </w:rPr>
      </w:pPr>
      <w:r>
        <w:rPr>
          <w:rFonts w:eastAsia="Times New Roman"/>
          <w:sz w:val="16"/>
          <w:szCs w:val="16"/>
        </w:rPr>
        <w:t xml:space="preserve">Ideally, nature, </w:t>
      </w:r>
      <w:r>
        <w:rPr>
          <w:rFonts w:eastAsia="Times New Roman"/>
          <w:highlight w:val="green"/>
        </w:rPr>
        <w:t xml:space="preserve">workers' own bodies, and the world around them, should be the vehicle of their conscious self-expression. </w:t>
      </w:r>
      <w:r>
        <w:rPr>
          <w:rFonts w:eastAsia="Times New Roman"/>
          <w:b/>
          <w:highlight w:val="green"/>
        </w:rPr>
        <w:t>In estranging human beings from object and process, capitalism estranges them from their own consciousness. It turns consciousness into</w:t>
      </w:r>
      <w:r>
        <w:rPr>
          <w:rFonts w:eastAsia="Times New Roman"/>
          <w:sz w:val="16"/>
          <w:szCs w:val="16"/>
        </w:rPr>
        <w:t xml:space="preserve"> a means of individual life or </w:t>
      </w:r>
      <w:r>
        <w:rPr>
          <w:rFonts w:eastAsia="Times New Roman"/>
          <w:b/>
          <w:highlight w:val="green"/>
        </w:rPr>
        <w:t>mere physical existence. Rather than living to work the worker works in order to live,</w:t>
      </w:r>
      <w:r>
        <w:rPr>
          <w:rFonts w:eastAsia="Times New Roman"/>
          <w:sz w:val="16"/>
          <w:szCs w:val="16"/>
        </w:rPr>
        <w:t xml:space="preserve"> to keep body and soul together. That which should be a means becomes an end, and that which should be the end becomes a means. Rather than nature being the environment in which human beings freely, consciously express themselves and realize themselves, nature is turned against them.</w:t>
      </w:r>
      <w:r>
        <w:rPr>
          <w:rFonts w:eastAsia="Times New Roman"/>
          <w:highlight w:val="green"/>
        </w:rPr>
        <w:t xml:space="preserve"> Consciousness ceases to be an end and </w:t>
      </w:r>
      <w:r>
        <w:rPr>
          <w:rFonts w:eastAsia="Times New Roman"/>
          <w:b/>
          <w:highlight w:val="green"/>
        </w:rPr>
        <w:t>becomes a means to the realization of profit.</w:t>
      </w:r>
      <w:r>
        <w:rPr>
          <w:rFonts w:eastAsia="Times New Roman"/>
          <w:highlight w:val="green"/>
        </w:rPr>
        <w:t xml:space="preserve"> </w:t>
      </w:r>
      <w:r>
        <w:rPr>
          <w:rFonts w:eastAsia="Times New Roman"/>
          <w:sz w:val="16"/>
          <w:szCs w:val="16"/>
        </w:rPr>
        <w:t>Use</w:t>
      </w:r>
      <w:r>
        <w:rPr>
          <w:rFonts w:eastAsia="Times New Roman"/>
        </w:rPr>
        <w:t xml:space="preserve"> </w:t>
      </w:r>
      <w:r>
        <w:rPr>
          <w:rFonts w:eastAsia="Times New Roman"/>
          <w:sz w:val="16"/>
          <w:szCs w:val="16"/>
        </w:rPr>
        <w:t>value</w:t>
      </w:r>
      <w:r>
        <w:rPr>
          <w:rFonts w:eastAsia="Times New Roman"/>
          <w:highlight w:val="green"/>
        </w:rPr>
        <w:t xml:space="preserve">, the capacity of products for fulfilling real human needs, </w:t>
      </w:r>
      <w:r>
        <w:rPr>
          <w:rFonts w:eastAsia="Times New Roman"/>
          <w:sz w:val="16"/>
          <w:szCs w:val="16"/>
        </w:rPr>
        <w:t>in capitalism</w:t>
      </w:r>
      <w:r>
        <w:rPr>
          <w:rFonts w:eastAsia="Times New Roman"/>
          <w:highlight w:val="green"/>
        </w:rPr>
        <w:t xml:space="preserve"> becomes subordinate to the product's exchange value</w:t>
      </w:r>
      <w:r>
        <w:rPr>
          <w:rFonts w:eastAsia="Times New Roman"/>
          <w:sz w:val="16"/>
          <w:szCs w:val="16"/>
        </w:rPr>
        <w:t xml:space="preserve">, the abstract labor time as measured in money. </w:t>
      </w:r>
      <w:r>
        <w:rPr>
          <w:rFonts w:eastAsia="Times New Roman"/>
          <w:highlight w:val="green"/>
        </w:rPr>
        <w:t xml:space="preserve">The consciousness of everyone, </w:t>
      </w:r>
      <w:r>
        <w:rPr>
          <w:rFonts w:eastAsia="Times New Roman"/>
          <w:sz w:val="16"/>
          <w:szCs w:val="16"/>
        </w:rPr>
        <w:t>even the capitalist</w:t>
      </w:r>
      <w:r>
        <w:rPr>
          <w:rFonts w:eastAsia="Times New Roman"/>
          <w:highlight w:val="green"/>
        </w:rPr>
        <w:t xml:space="preserve">, is alienated in the pursuit of profit. Money becomes an all-consuming god devouring everything in its path. In this institutionalized reification </w:t>
      </w:r>
      <w:r>
        <w:rPr>
          <w:rFonts w:eastAsia="Times New Roman"/>
          <w:sz w:val="16"/>
          <w:szCs w:val="16"/>
        </w:rPr>
        <w:t xml:space="preserve">in which things become more important than consciousness, what Marx calls the fetishism of commodities arises. </w:t>
      </w:r>
      <w:r>
        <w:rPr>
          <w:rFonts w:eastAsia="Times New Roman"/>
          <w:b/>
          <w:highlight w:val="green"/>
        </w:rPr>
        <w:t>Human beings forget that they are the source of value in their wealth</w:t>
      </w:r>
      <w:r>
        <w:rPr>
          <w:rFonts w:eastAsia="Times New Roman"/>
          <w:highlight w:val="green"/>
        </w:rPr>
        <w:t xml:space="preserve"> and think that it is the source of their value.</w:t>
      </w:r>
    </w:p>
    <w:p w14:paraId="0000001F" w14:textId="77777777" w:rsidR="001F5757" w:rsidRDefault="00970E38">
      <w:pPr>
        <w:spacing w:before="240" w:after="240"/>
        <w:rPr>
          <w:rFonts w:ascii="Proxima Nova" w:eastAsia="Proxima Nova" w:hAnsi="Proxima Nova" w:cs="Proxima Nova"/>
          <w:b/>
          <w:color w:val="0563C1"/>
          <w:sz w:val="16"/>
          <w:szCs w:val="16"/>
        </w:rPr>
      </w:pPr>
      <w:r>
        <w:rPr>
          <w:rFonts w:ascii="Proxima Nova" w:eastAsia="Proxima Nova" w:hAnsi="Proxima Nova" w:cs="Proxima Nova"/>
          <w:b/>
          <w:sz w:val="32"/>
          <w:szCs w:val="32"/>
        </w:rPr>
        <w:t xml:space="preserve">Subpoint D. </w:t>
      </w:r>
      <w:r>
        <w:rPr>
          <w:rFonts w:ascii="Proxima Nova" w:eastAsia="Proxima Nova" w:hAnsi="Proxima Nova" w:cs="Proxima Nova"/>
          <w:b/>
          <w:sz w:val="28"/>
          <w:szCs w:val="28"/>
        </w:rPr>
        <w:t>We must affirm now to fight for a more democratic political economy.</w:t>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ascii="Proxima Nova" w:eastAsia="Proxima Nova" w:hAnsi="Proxima Nova" w:cs="Proxima Nova"/>
          <w:b/>
          <w:sz w:val="28"/>
          <w:szCs w:val="28"/>
        </w:rPr>
        <w:tab/>
      </w:r>
      <w:r>
        <w:rPr>
          <w:rFonts w:eastAsia="Times New Roman"/>
          <w:b/>
          <w:sz w:val="24"/>
          <w:szCs w:val="24"/>
        </w:rPr>
        <w:t xml:space="preserve">Levine ’15, </w:t>
      </w:r>
      <w:r>
        <w:rPr>
          <w:rFonts w:ascii="Proxima Nova" w:eastAsia="Proxima Nova" w:hAnsi="Proxima Nova" w:cs="Proxima Nova"/>
          <w:b/>
          <w:sz w:val="16"/>
          <w:szCs w:val="16"/>
        </w:rPr>
        <w:t xml:space="preserve">Nick Levine (an MPhil candidate in history of science at the University of Cambridge), “Democratize the Universe,” Jacobin, March 21, 2015, </w:t>
      </w:r>
      <w:r>
        <w:rPr>
          <w:rFonts w:ascii="Proxima Nova" w:eastAsia="Proxima Nova" w:hAnsi="Proxima Nova" w:cs="Proxima Nova"/>
          <w:b/>
          <w:color w:val="0563C1"/>
          <w:sz w:val="16"/>
          <w:szCs w:val="16"/>
        </w:rPr>
        <w:t>https://jacobinmag.com/2015/03/space-industry-extraction-levine</w:t>
      </w:r>
    </w:p>
    <w:p w14:paraId="00000020" w14:textId="77777777" w:rsidR="001F5757" w:rsidRDefault="00970E38">
      <w:pPr>
        <w:spacing w:before="240" w:after="240"/>
        <w:rPr>
          <w:rFonts w:eastAsia="Times New Roman"/>
          <w:sz w:val="24"/>
          <w:szCs w:val="24"/>
          <w:highlight w:val="green"/>
        </w:rPr>
      </w:pPr>
      <w:r>
        <w:rPr>
          <w:rFonts w:eastAsia="Times New Roman"/>
          <w:sz w:val="16"/>
          <w:szCs w:val="16"/>
        </w:rPr>
        <w:t xml:space="preserve">The history of the Moon Treaty serves as a reminder that </w:t>
      </w:r>
      <w:r>
        <w:rPr>
          <w:rFonts w:eastAsia="Times New Roman"/>
          <w:sz w:val="24"/>
          <w:szCs w:val="24"/>
          <w:highlight w:val="green"/>
        </w:rPr>
        <w:t>outer space</w:t>
      </w:r>
      <w:r>
        <w:rPr>
          <w:rFonts w:eastAsia="Times New Roman"/>
          <w:sz w:val="16"/>
          <w:szCs w:val="16"/>
        </w:rPr>
        <w:t xml:space="preserve"> is not just a screen onto which we project techno-utopian fantasies </w:t>
      </w:r>
      <w:r>
        <w:rPr>
          <w:rFonts w:ascii="Proxima Nova" w:eastAsia="Proxima Nova" w:hAnsi="Proxima Nova" w:cs="Proxima Nova"/>
          <w:sz w:val="16"/>
          <w:szCs w:val="16"/>
        </w:rPr>
        <w:t xml:space="preserve">or existential anxieties about the infinite void. </w:t>
      </w:r>
      <w:r>
        <w:rPr>
          <w:rFonts w:eastAsia="Times New Roman"/>
          <w:sz w:val="16"/>
          <w:szCs w:val="16"/>
        </w:rPr>
        <w:t xml:space="preserve">It </w:t>
      </w:r>
      <w:r>
        <w:rPr>
          <w:rFonts w:eastAsia="Times New Roman"/>
          <w:sz w:val="24"/>
          <w:szCs w:val="24"/>
          <w:highlight w:val="green"/>
        </w:rPr>
        <w:t xml:space="preserve">has been, and will continue to be, a site of </w:t>
      </w:r>
      <w:r>
        <w:rPr>
          <w:rFonts w:eastAsia="Times New Roman"/>
          <w:b/>
          <w:sz w:val="24"/>
          <w:szCs w:val="24"/>
          <w:highlight w:val="green"/>
        </w:rPr>
        <w:t>concrete struggle over economic power.</w:t>
      </w:r>
      <w:r>
        <w:rPr>
          <w:rFonts w:eastAsia="Times New Roman"/>
          <w:sz w:val="24"/>
          <w:szCs w:val="24"/>
          <w:highlight w:val="green"/>
        </w:rPr>
        <w:t xml:space="preserve"> </w:t>
      </w:r>
      <w:r>
        <w:rPr>
          <w:rFonts w:ascii="Proxima Nova" w:eastAsia="Proxima Nova" w:hAnsi="Proxima Nova" w:cs="Proxima Nova"/>
          <w:sz w:val="16"/>
          <w:szCs w:val="16"/>
        </w:rPr>
        <w:t xml:space="preserve">The politics of the present are undoubtedly different from those of the 1970s. </w:t>
      </w:r>
      <w:r>
        <w:rPr>
          <w:rFonts w:eastAsia="Times New Roman"/>
          <w:sz w:val="24"/>
          <w:szCs w:val="24"/>
          <w:highlight w:val="green"/>
        </w:rPr>
        <w:t>The egalitarian project</w:t>
      </w:r>
      <w:r>
        <w:rPr>
          <w:rFonts w:ascii="Proxima Nova" w:eastAsia="Proxima Nova" w:hAnsi="Proxima Nova" w:cs="Proxima Nova"/>
          <w:sz w:val="16"/>
          <w:szCs w:val="16"/>
        </w:rPr>
        <w:t xml:space="preserve"> of the Group of 77 </w:t>
      </w:r>
      <w:r>
        <w:rPr>
          <w:rFonts w:eastAsia="Times New Roman"/>
          <w:sz w:val="24"/>
          <w:szCs w:val="24"/>
          <w:highlight w:val="green"/>
        </w:rPr>
        <w:t>has given way to</w:t>
      </w:r>
      <w:r>
        <w:rPr>
          <w:rFonts w:ascii="Proxima Nova" w:eastAsia="Proxima Nova" w:hAnsi="Proxima Nova" w:cs="Proxima Nova"/>
          <w:sz w:val="16"/>
          <w:szCs w:val="16"/>
        </w:rPr>
        <w:t xml:space="preserve"> BRICS-style </w:t>
      </w:r>
      <w:r>
        <w:rPr>
          <w:rFonts w:eastAsia="Times New Roman"/>
          <w:sz w:val="24"/>
          <w:szCs w:val="24"/>
          <w:highlight w:val="green"/>
        </w:rPr>
        <w:t xml:space="preserve">market liberalism. Global capital has gained power where international labor efforts have stagnated. </w:t>
      </w:r>
      <w:r>
        <w:rPr>
          <w:rFonts w:eastAsia="Times New Roman"/>
          <w:sz w:val="16"/>
          <w:szCs w:val="16"/>
        </w:rPr>
        <w:t xml:space="preserve">Domestic inequalities have skyrocketed. The rapid proliferation of information technologies has temporarily masked the reality that the future, </w:t>
      </w:r>
      <w:r>
        <w:rPr>
          <w:rFonts w:ascii="Proxima Nova" w:eastAsia="Proxima Nova" w:hAnsi="Proxima Nova" w:cs="Proxima Nova"/>
          <w:sz w:val="16"/>
          <w:szCs w:val="16"/>
        </w:rPr>
        <w:t xml:space="preserve">to paraphrase William Gibson, </w:t>
      </w:r>
      <w:r>
        <w:rPr>
          <w:rFonts w:eastAsia="Times New Roman"/>
          <w:sz w:val="16"/>
          <w:szCs w:val="16"/>
        </w:rPr>
        <w:t xml:space="preserve">is not being very evenly distributed. </w:t>
      </w:r>
      <w:r>
        <w:rPr>
          <w:rFonts w:eastAsia="Times New Roman"/>
          <w:b/>
          <w:sz w:val="24"/>
          <w:szCs w:val="24"/>
          <w:highlight w:val="green"/>
          <w:u w:val="single"/>
        </w:rPr>
        <w:t>Without international political organization</w:t>
      </w:r>
      <w:r>
        <w:rPr>
          <w:rFonts w:eastAsia="Times New Roman"/>
          <w:sz w:val="16"/>
          <w:szCs w:val="16"/>
        </w:rPr>
        <w:t xml:space="preserve"> to challenge galactic market fundamentalism, </w:t>
      </w:r>
      <w:r>
        <w:rPr>
          <w:rFonts w:eastAsia="Times New Roman"/>
          <w:b/>
          <w:sz w:val="24"/>
          <w:szCs w:val="24"/>
          <w:highlight w:val="green"/>
          <w:u w:val="single"/>
        </w:rPr>
        <w:t>a twenty-first century space odyssey could mean the concentration of even more wealth and income in the hands of a few powerful corporations</w:t>
      </w:r>
      <w:r>
        <w:rPr>
          <w:rFonts w:eastAsia="Times New Roman"/>
          <w:b/>
          <w:sz w:val="16"/>
          <w:szCs w:val="16"/>
          <w:u w:val="single"/>
        </w:rPr>
        <w:t xml:space="preserve"> </w:t>
      </w:r>
      <w:r>
        <w:rPr>
          <w:rFonts w:eastAsia="Times New Roman"/>
          <w:sz w:val="16"/>
          <w:szCs w:val="16"/>
        </w:rPr>
        <w:t xml:space="preserve">and the most technologically advanced countries. At the same time, and for the same reasons, </w:t>
      </w:r>
      <w:r>
        <w:rPr>
          <w:rFonts w:eastAsia="Times New Roman"/>
          <w:sz w:val="24"/>
          <w:szCs w:val="24"/>
          <w:highlight w:val="green"/>
        </w:rPr>
        <w:t>the prospect of preserving the final frontier as a celestial commons presents an opportunity to fight for a more democratic political economy.</w:t>
      </w:r>
    </w:p>
    <w:p w14:paraId="00000021" w14:textId="77777777" w:rsidR="001F5757" w:rsidRDefault="00970E38">
      <w:pPr>
        <w:spacing w:before="240" w:after="240"/>
        <w:rPr>
          <w:rFonts w:eastAsia="Times New Roman"/>
          <w:b/>
          <w:sz w:val="24"/>
          <w:szCs w:val="24"/>
        </w:rPr>
      </w:pPr>
      <w:r>
        <w:rPr>
          <w:rFonts w:eastAsia="Times New Roman"/>
          <w:b/>
          <w:sz w:val="24"/>
          <w:szCs w:val="24"/>
        </w:rPr>
        <w:t>This means the only way to achieve a collectivized vision of space and expand democratic choice into the final frontier is to reject the appropriation of outer space by private entities as it is unjust and so we must affirm. Thank You.</w:t>
      </w:r>
    </w:p>
    <w:p w14:paraId="00000022" w14:textId="77777777" w:rsidR="001F5757" w:rsidRDefault="001F5757">
      <w:pPr>
        <w:spacing w:before="240" w:after="240"/>
        <w:rPr>
          <w:rFonts w:eastAsia="Times New Roman"/>
          <w:b/>
        </w:rPr>
      </w:pPr>
    </w:p>
    <w:p w14:paraId="0000002F" w14:textId="77777777" w:rsidR="001F5757" w:rsidRDefault="001F5757">
      <w:pPr>
        <w:spacing w:before="240" w:after="240"/>
        <w:rPr>
          <w:rFonts w:ascii="Proxima Nova" w:eastAsia="Proxima Nova" w:hAnsi="Proxima Nova" w:cs="Proxima Nova"/>
          <w:sz w:val="16"/>
          <w:szCs w:val="16"/>
        </w:rPr>
      </w:pPr>
    </w:p>
    <w:p w14:paraId="00000030" w14:textId="77777777" w:rsidR="001F5757" w:rsidRDefault="001F5757">
      <w:pPr>
        <w:widowControl w:val="0"/>
        <w:pBdr>
          <w:top w:val="nil"/>
          <w:left w:val="nil"/>
          <w:bottom w:val="nil"/>
          <w:right w:val="nil"/>
          <w:between w:val="nil"/>
        </w:pBdr>
      </w:pPr>
    </w:p>
    <w:sectPr w:rsidR="001F575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3EDC5" w14:textId="77777777" w:rsidR="00F60ECD" w:rsidRDefault="00F60ECD">
      <w:pPr>
        <w:spacing w:after="0" w:line="240" w:lineRule="auto"/>
      </w:pPr>
      <w:r>
        <w:separator/>
      </w:r>
    </w:p>
  </w:endnote>
  <w:endnote w:type="continuationSeparator" w:id="0">
    <w:p w14:paraId="695E8D88" w14:textId="77777777" w:rsidR="00F60ECD" w:rsidRDefault="00F60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Proxima Nova">
    <w:altName w:val="Tahoma"/>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577F" w14:textId="77777777" w:rsidR="00F60ECD" w:rsidRDefault="00F60ECD">
      <w:pPr>
        <w:spacing w:after="0" w:line="240" w:lineRule="auto"/>
      </w:pPr>
      <w:r>
        <w:separator/>
      </w:r>
    </w:p>
  </w:footnote>
  <w:footnote w:type="continuationSeparator" w:id="0">
    <w:p w14:paraId="49BBDB1B" w14:textId="77777777" w:rsidR="00F60ECD" w:rsidRDefault="00F60E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757"/>
    <w:rsid w:val="001F5757"/>
    <w:rsid w:val="00387355"/>
    <w:rsid w:val="008D1ED0"/>
    <w:rsid w:val="00970E38"/>
    <w:rsid w:val="00ED4931"/>
    <w:rsid w:val="00F60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1B496"/>
  <w15:docId w15:val="{CFCCA12D-E5A4-4ECA-9390-5FD3B701A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4931"/>
    <w:pPr>
      <w:spacing w:after="160" w:line="259" w:lineRule="auto"/>
    </w:pPr>
    <w:rPr>
      <w:rFonts w:ascii="Times New Roman" w:eastAsiaTheme="minorHAnsi" w:hAnsi="Times New Roman" w:cs="Times New Roman"/>
      <w:lang w:val="en-US" w:eastAsia="en-US"/>
    </w:rPr>
  </w:style>
  <w:style w:type="paragraph" w:styleId="Heading1">
    <w:name w:val="heading 1"/>
    <w:aliases w:val="Pocket"/>
    <w:basedOn w:val="Normal"/>
    <w:next w:val="Normal"/>
    <w:link w:val="Heading1Char"/>
    <w:qFormat/>
    <w:rsid w:val="00ED49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49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D49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D4931"/>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rsid w:val="00ED49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4931"/>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character" w:customStyle="1" w:styleId="Heading1Char">
    <w:name w:val="Heading 1 Char"/>
    <w:aliases w:val="Pocket Char"/>
    <w:basedOn w:val="DefaultParagraphFont"/>
    <w:link w:val="Heading1"/>
    <w:rsid w:val="00ED4931"/>
    <w:rPr>
      <w:rFonts w:ascii="Times New Roman" w:eastAsiaTheme="majorEastAsia" w:hAnsi="Times New Roman" w:cstheme="majorBidi"/>
      <w:b/>
      <w:sz w:val="52"/>
      <w:szCs w:val="32"/>
      <w:lang w:val="en-US" w:eastAsia="en-US"/>
    </w:rPr>
  </w:style>
  <w:style w:type="character" w:customStyle="1" w:styleId="Heading2Char">
    <w:name w:val="Heading 2 Char"/>
    <w:aliases w:val="Hat Char"/>
    <w:basedOn w:val="DefaultParagraphFont"/>
    <w:link w:val="Heading2"/>
    <w:uiPriority w:val="1"/>
    <w:rsid w:val="00ED4931"/>
    <w:rPr>
      <w:rFonts w:ascii="Times New Roman" w:eastAsiaTheme="majorEastAsia" w:hAnsi="Times New Roman" w:cstheme="majorBidi"/>
      <w:b/>
      <w:sz w:val="44"/>
      <w:szCs w:val="26"/>
      <w:u w:val="double"/>
      <w:lang w:val="en-US" w:eastAsia="en-US"/>
    </w:rPr>
  </w:style>
  <w:style w:type="character" w:customStyle="1" w:styleId="Heading3Char">
    <w:name w:val="Heading 3 Char"/>
    <w:aliases w:val="Block Char"/>
    <w:basedOn w:val="DefaultParagraphFont"/>
    <w:link w:val="Heading3"/>
    <w:uiPriority w:val="2"/>
    <w:rsid w:val="00ED4931"/>
    <w:rPr>
      <w:rFonts w:ascii="Times New Roman" w:eastAsiaTheme="majorEastAsia" w:hAnsi="Times New Roman" w:cstheme="majorBidi"/>
      <w:b/>
      <w:sz w:val="32"/>
      <w:szCs w:val="24"/>
      <w:u w:val="single"/>
      <w:lang w:val="en-US" w:eastAsia="en-US"/>
    </w:rPr>
  </w:style>
  <w:style w:type="character" w:customStyle="1" w:styleId="Heading4Char">
    <w:name w:val="Heading 4 Char"/>
    <w:aliases w:val="Tag Char"/>
    <w:basedOn w:val="DefaultParagraphFont"/>
    <w:link w:val="Heading4"/>
    <w:uiPriority w:val="3"/>
    <w:rsid w:val="00ED4931"/>
    <w:rPr>
      <w:rFonts w:ascii="Times New Roman" w:eastAsiaTheme="majorEastAsia" w:hAnsi="Times New Roman" w:cstheme="majorBidi"/>
      <w:b/>
      <w:iCs/>
      <w:sz w:val="26"/>
      <w:lang w:val="en-US" w:eastAsia="en-US"/>
    </w:rPr>
  </w:style>
  <w:style w:type="character" w:styleId="Emphasis">
    <w:name w:val="Emphasis"/>
    <w:basedOn w:val="DefaultParagraphFont"/>
    <w:uiPriority w:val="7"/>
    <w:qFormat/>
    <w:rsid w:val="00ED4931"/>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ED4931"/>
    <w:rPr>
      <w:b/>
      <w:bCs/>
      <w:sz w:val="26"/>
      <w:u w:val="none"/>
    </w:rPr>
  </w:style>
  <w:style w:type="character" w:customStyle="1" w:styleId="StyleUnderline">
    <w:name w:val="Style Underline"/>
    <w:aliases w:val="Underline"/>
    <w:basedOn w:val="DefaultParagraphFont"/>
    <w:uiPriority w:val="6"/>
    <w:qFormat/>
    <w:rsid w:val="00ED4931"/>
    <w:rPr>
      <w:b w:val="0"/>
      <w:sz w:val="22"/>
      <w:u w:val="single"/>
    </w:rPr>
  </w:style>
  <w:style w:type="character" w:styleId="Hyperlink">
    <w:name w:val="Hyperlink"/>
    <w:basedOn w:val="DefaultParagraphFont"/>
    <w:uiPriority w:val="99"/>
    <w:semiHidden/>
    <w:unhideWhenUsed/>
    <w:rsid w:val="00ED4931"/>
    <w:rPr>
      <w:color w:val="auto"/>
      <w:u w:val="none"/>
    </w:rPr>
  </w:style>
  <w:style w:type="character" w:styleId="FollowedHyperlink">
    <w:name w:val="FollowedHyperlink"/>
    <w:basedOn w:val="DefaultParagraphFont"/>
    <w:uiPriority w:val="99"/>
    <w:semiHidden/>
    <w:unhideWhenUsed/>
    <w:rsid w:val="00ED493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ature.com/articles/s41599-019-021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b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37</TotalTime>
  <Pages>1</Pages>
  <Words>2679</Words>
  <Characters>15271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Albert Cai</cp:lastModifiedBy>
  <cp:revision>4</cp:revision>
  <dcterms:created xsi:type="dcterms:W3CDTF">2022-02-19T00:18:00Z</dcterms:created>
  <dcterms:modified xsi:type="dcterms:W3CDTF">2022-02-19T19:21:00Z</dcterms:modified>
</cp:coreProperties>
</file>