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1347A" w14:textId="174231F4" w:rsidR="00C32D58" w:rsidRPr="005F4A5B" w:rsidRDefault="00A11776" w:rsidP="00C32D58">
      <w:pPr>
        <w:pStyle w:val="Heading3"/>
        <w:rPr>
          <w:rFonts w:asciiTheme="majorHAnsi" w:hAnsiTheme="majorHAnsi" w:cstheme="majorHAnsi"/>
        </w:rPr>
      </w:pPr>
      <w:r>
        <w:rPr>
          <w:rFonts w:asciiTheme="majorHAnsi" w:hAnsiTheme="majorHAnsi" w:cstheme="majorHAnsi"/>
        </w:rPr>
        <w:t>1</w:t>
      </w:r>
    </w:p>
    <w:p w14:paraId="24B301E5" w14:textId="08149C79" w:rsidR="00C32D58" w:rsidRPr="005F4A5B" w:rsidRDefault="00C32D58" w:rsidP="00C32D58">
      <w:pPr>
        <w:pStyle w:val="Heading4"/>
        <w:rPr>
          <w:rFonts w:asciiTheme="majorHAnsi" w:hAnsiTheme="majorHAnsi" w:cstheme="majorHAnsi"/>
        </w:rPr>
      </w:pPr>
      <w:proofErr w:type="spellStart"/>
      <w:r w:rsidRPr="005F4A5B">
        <w:rPr>
          <w:rFonts w:asciiTheme="majorHAnsi" w:hAnsiTheme="majorHAnsi" w:cstheme="majorHAnsi"/>
          <w:color w:val="000000" w:themeColor="text1"/>
        </w:rPr>
        <w:t>Interp</w:t>
      </w:r>
      <w:proofErr w:type="spellEnd"/>
      <w:r w:rsidRPr="005F4A5B">
        <w:rPr>
          <w:rFonts w:asciiTheme="majorHAnsi" w:hAnsiTheme="majorHAnsi" w:cstheme="majorHAnsi"/>
          <w:color w:val="000000" w:themeColor="text1"/>
        </w:rPr>
        <w:t xml:space="preserve"> and Violation: </w:t>
      </w:r>
      <w:r w:rsidRPr="005F4A5B">
        <w:rPr>
          <w:rFonts w:asciiTheme="majorHAnsi" w:eastAsia="Times New Roman" w:hAnsiTheme="majorHAnsi" w:cstheme="majorHAnsi"/>
          <w:color w:val="000000" w:themeColor="text1"/>
        </w:rPr>
        <w:t xml:space="preserve">The affirmative must only defend that </w:t>
      </w:r>
      <w:r w:rsidRPr="005F4A5B">
        <w:rPr>
          <w:rFonts w:asciiTheme="majorHAnsi" w:hAnsiTheme="majorHAnsi" w:cstheme="majorHAnsi"/>
        </w:rPr>
        <w:t xml:space="preserve">the World Trade Organization ought to reduce intellectual property protections for </w:t>
      </w:r>
      <w:proofErr w:type="gramStart"/>
      <w:r w:rsidRPr="005F4A5B">
        <w:rPr>
          <w:rFonts w:asciiTheme="majorHAnsi" w:hAnsiTheme="majorHAnsi" w:cstheme="majorHAnsi"/>
        </w:rPr>
        <w:t>medicines.</w:t>
      </w:r>
      <w:r w:rsidRPr="005F4A5B">
        <w:rPr>
          <w:rFonts w:asciiTheme="majorHAnsi" w:eastAsia="Times New Roman" w:hAnsiTheme="majorHAnsi" w:cstheme="majorHAnsi"/>
          <w:color w:val="000000" w:themeColor="text1"/>
        </w:rPr>
        <w:t>–</w:t>
      </w:r>
      <w:proofErr w:type="gramEnd"/>
      <w:r w:rsidRPr="005F4A5B">
        <w:rPr>
          <w:rFonts w:asciiTheme="majorHAnsi" w:eastAsia="Times New Roman" w:hAnsiTheme="majorHAnsi" w:cstheme="majorHAnsi"/>
          <w:color w:val="000000" w:themeColor="text1"/>
        </w:rPr>
        <w:t xml:space="preserve"> they </w:t>
      </w:r>
      <w:r w:rsidR="00A11776">
        <w:rPr>
          <w:rFonts w:asciiTheme="majorHAnsi" w:eastAsia="Times New Roman" w:hAnsiTheme="majorHAnsi" w:cstheme="majorHAnsi"/>
          <w:color w:val="000000" w:themeColor="text1"/>
        </w:rPr>
        <w:t>don’t and defend an individual rhetorical decolonization of IP</w:t>
      </w:r>
    </w:p>
    <w:p w14:paraId="025C7527" w14:textId="77777777" w:rsidR="00C32D58" w:rsidRPr="005F4A5B" w:rsidRDefault="00C32D58" w:rsidP="00D91ECB"/>
    <w:p w14:paraId="30070D2B" w14:textId="77777777" w:rsidR="00C32D58" w:rsidRPr="005F4A5B" w:rsidRDefault="00C32D58" w:rsidP="00C32D58">
      <w:pPr>
        <w:pStyle w:val="Heading4"/>
        <w:rPr>
          <w:rFonts w:asciiTheme="majorHAnsi" w:hAnsiTheme="majorHAnsi" w:cstheme="majorHAnsi"/>
        </w:rPr>
      </w:pPr>
      <w:r w:rsidRPr="005F4A5B">
        <w:rPr>
          <w:rFonts w:asciiTheme="majorHAnsi" w:hAnsiTheme="majorHAnsi" w:cstheme="majorHAnsi"/>
        </w:rPr>
        <w:t>Resolved means a policy</w:t>
      </w:r>
    </w:p>
    <w:p w14:paraId="199106B7" w14:textId="77777777" w:rsidR="00C32D58" w:rsidRPr="005F4A5B" w:rsidRDefault="00C32D58" w:rsidP="00C32D58">
      <w:pPr>
        <w:rPr>
          <w:rStyle w:val="StyleUnderline"/>
          <w:rFonts w:asciiTheme="majorHAnsi" w:hAnsiTheme="majorHAnsi" w:cstheme="majorHAnsi"/>
          <w:b/>
          <w:sz w:val="16"/>
        </w:rPr>
      </w:pPr>
      <w:r w:rsidRPr="005F4A5B">
        <w:rPr>
          <w:rStyle w:val="Style13ptBold"/>
          <w:rFonts w:asciiTheme="majorHAnsi" w:hAnsiTheme="majorHAnsi" w:cstheme="majorHAnsi"/>
        </w:rPr>
        <w:t>Words and Phrases 64</w:t>
      </w:r>
      <w:r w:rsidRPr="005F4A5B">
        <w:rPr>
          <w:rFonts w:asciiTheme="majorHAnsi" w:hAnsiTheme="majorHAnsi" w:cstheme="majorHAnsi"/>
        </w:rPr>
        <w:t xml:space="preserve"> Words and Phrases Permanent Edition. “Resolved”. 1964.</w:t>
      </w:r>
    </w:p>
    <w:p w14:paraId="6BBB47A9" w14:textId="77777777" w:rsidR="00C32D58" w:rsidRPr="005F4A5B" w:rsidRDefault="00C32D58" w:rsidP="00C32D58">
      <w:pPr>
        <w:rPr>
          <w:rFonts w:asciiTheme="majorHAnsi" w:hAnsiTheme="majorHAnsi" w:cstheme="majorHAnsi"/>
          <w:sz w:val="16"/>
        </w:rPr>
      </w:pPr>
      <w:r w:rsidRPr="005F4A5B">
        <w:rPr>
          <w:rStyle w:val="StyleUnderline"/>
          <w:rFonts w:asciiTheme="majorHAnsi" w:hAnsiTheme="majorHAnsi" w:cstheme="majorHAnsi"/>
        </w:rPr>
        <w:t>Definition of the word “</w:t>
      </w:r>
      <w:r w:rsidRPr="005F4A5B">
        <w:rPr>
          <w:rStyle w:val="StyleUnderline"/>
          <w:rFonts w:asciiTheme="majorHAnsi" w:hAnsiTheme="majorHAnsi" w:cstheme="majorHAnsi"/>
          <w:highlight w:val="cyan"/>
        </w:rPr>
        <w:t>resolve</w:t>
      </w:r>
      <w:r w:rsidRPr="005F4A5B">
        <w:rPr>
          <w:rStyle w:val="StyleUnderline"/>
          <w:rFonts w:asciiTheme="majorHAnsi" w:hAnsiTheme="majorHAnsi" w:cstheme="majorHAnsi"/>
        </w:rPr>
        <w:t xml:space="preserve">,” given by Webster </w:t>
      </w:r>
      <w:r w:rsidRPr="005F4A5B">
        <w:rPr>
          <w:rStyle w:val="StyleUnderline"/>
          <w:rFonts w:asciiTheme="majorHAnsi" w:hAnsiTheme="majorHAnsi" w:cstheme="majorHAnsi"/>
          <w:highlight w:val="cyan"/>
        </w:rPr>
        <w:t>is</w:t>
      </w:r>
      <w:r w:rsidRPr="005F4A5B">
        <w:rPr>
          <w:rStyle w:val="StyleUnderline"/>
          <w:rFonts w:asciiTheme="majorHAnsi" w:hAnsiTheme="majorHAnsi" w:cstheme="majorHAnsi"/>
        </w:rPr>
        <w:t xml:space="preserve"> “to express an opinion or </w:t>
      </w:r>
      <w:r w:rsidRPr="005F4A5B">
        <w:rPr>
          <w:rStyle w:val="StyleUnderline"/>
          <w:rFonts w:asciiTheme="majorHAnsi" w:hAnsiTheme="majorHAnsi" w:cstheme="majorHAnsi"/>
          <w:highlight w:val="cyan"/>
        </w:rPr>
        <w:t>determination by</w:t>
      </w:r>
      <w:r w:rsidRPr="005F4A5B">
        <w:rPr>
          <w:rStyle w:val="StyleUnderline"/>
          <w:rFonts w:asciiTheme="majorHAnsi" w:hAnsiTheme="majorHAnsi" w:cstheme="majorHAnsi"/>
        </w:rPr>
        <w:t xml:space="preserve"> resolution or vote; as ‘it was resolved by the </w:t>
      </w:r>
      <w:r w:rsidRPr="005F4A5B">
        <w:rPr>
          <w:rStyle w:val="StyleUnderline"/>
          <w:rFonts w:asciiTheme="majorHAnsi" w:hAnsiTheme="majorHAnsi" w:cstheme="majorHAnsi"/>
          <w:highlight w:val="cyan"/>
        </w:rPr>
        <w:t>legislature</w:t>
      </w:r>
      <w:r w:rsidRPr="005F4A5B">
        <w:rPr>
          <w:rFonts w:asciiTheme="majorHAnsi" w:hAnsiTheme="majorHAnsi" w:cstheme="majorHAnsi"/>
          <w:sz w:val="16"/>
        </w:rPr>
        <w:t>;” It is of similar force to the word “enact,” which is defined by Bouvier as meaning “</w:t>
      </w:r>
      <w:r w:rsidRPr="005F4A5B">
        <w:rPr>
          <w:rStyle w:val="StyleUnderline"/>
          <w:rFonts w:asciiTheme="majorHAnsi" w:hAnsiTheme="majorHAnsi" w:cstheme="majorHAnsi"/>
          <w:highlight w:val="cyan"/>
        </w:rPr>
        <w:t>to establish by law</w:t>
      </w:r>
      <w:r w:rsidRPr="005F4A5B">
        <w:rPr>
          <w:rFonts w:asciiTheme="majorHAnsi" w:hAnsiTheme="majorHAnsi" w:cstheme="majorHAnsi"/>
          <w:sz w:val="16"/>
        </w:rPr>
        <w:t xml:space="preserve">”. </w:t>
      </w:r>
    </w:p>
    <w:p w14:paraId="0AB90C8B" w14:textId="77777777" w:rsidR="00C32D58" w:rsidRPr="005F4A5B" w:rsidRDefault="00C32D58" w:rsidP="00C32D58">
      <w:pPr>
        <w:pStyle w:val="Heading4"/>
        <w:rPr>
          <w:rFonts w:asciiTheme="majorHAnsi" w:hAnsiTheme="majorHAnsi" w:cstheme="majorHAnsi"/>
        </w:rPr>
      </w:pPr>
      <w:r w:rsidRPr="005F4A5B">
        <w:rPr>
          <w:rFonts w:asciiTheme="majorHAnsi" w:hAnsiTheme="majorHAnsi" w:cstheme="majorHAnsi"/>
        </w:rPr>
        <w:t xml:space="preserve">WTO is an international trading organization </w:t>
      </w:r>
    </w:p>
    <w:p w14:paraId="7822E491" w14:textId="77777777" w:rsidR="00C32D58" w:rsidRPr="005F4A5B" w:rsidRDefault="00C32D58" w:rsidP="00C32D58">
      <w:pPr>
        <w:rPr>
          <w:rFonts w:asciiTheme="majorHAnsi" w:hAnsiTheme="majorHAnsi" w:cstheme="majorHAnsi"/>
        </w:rPr>
      </w:pPr>
      <w:r w:rsidRPr="005F4A5B">
        <w:rPr>
          <w:rStyle w:val="Style13ptBold"/>
          <w:rFonts w:asciiTheme="majorHAnsi" w:hAnsiTheme="majorHAnsi" w:cstheme="majorHAnsi"/>
        </w:rPr>
        <w:t>WTO ND</w:t>
      </w:r>
      <w:r w:rsidRPr="005F4A5B">
        <w:rPr>
          <w:rFonts w:asciiTheme="majorHAnsi" w:hAnsiTheme="majorHAnsi" w:cstheme="majorHAnsi"/>
        </w:rPr>
        <w:t xml:space="preserve"> [World Trade Organization, ND, "WTO," accessed 9-17-2021, https://www.wto.org/english/thewto_e/whatis_e/inbrief_e/inbr_e.htm] //</w:t>
      </w:r>
      <w:proofErr w:type="spellStart"/>
      <w:r w:rsidRPr="005F4A5B">
        <w:rPr>
          <w:rFonts w:asciiTheme="majorHAnsi" w:hAnsiTheme="majorHAnsi" w:cstheme="majorHAnsi"/>
        </w:rPr>
        <w:t>kn</w:t>
      </w:r>
      <w:proofErr w:type="spellEnd"/>
    </w:p>
    <w:p w14:paraId="6DA79818" w14:textId="77777777" w:rsidR="00C32D58" w:rsidRPr="005F4A5B" w:rsidRDefault="00C32D58" w:rsidP="00C32D58">
      <w:pPr>
        <w:rPr>
          <w:rFonts w:asciiTheme="majorHAnsi" w:hAnsiTheme="majorHAnsi" w:cstheme="majorHAnsi"/>
        </w:rPr>
      </w:pPr>
      <w:r w:rsidRPr="005F4A5B">
        <w:rPr>
          <w:rFonts w:asciiTheme="majorHAnsi" w:hAnsiTheme="majorHAnsi" w:cstheme="majorHAnsi"/>
        </w:rPr>
        <w:t xml:space="preserve">In brief, </w:t>
      </w:r>
      <w:r w:rsidRPr="005F4A5B">
        <w:rPr>
          <w:rStyle w:val="StyleUnderline"/>
          <w:rFonts w:asciiTheme="majorHAnsi" w:hAnsiTheme="majorHAnsi" w:cstheme="majorHAnsi"/>
          <w:highlight w:val="cyan"/>
        </w:rPr>
        <w:t xml:space="preserve">the </w:t>
      </w:r>
      <w:r w:rsidRPr="005F4A5B">
        <w:rPr>
          <w:rStyle w:val="StyleUnderline"/>
          <w:rFonts w:asciiTheme="majorHAnsi" w:hAnsiTheme="majorHAnsi" w:cstheme="majorHAnsi"/>
        </w:rPr>
        <w:t xml:space="preserve">World Trade Organization </w:t>
      </w:r>
      <w:r w:rsidRPr="005F4A5B">
        <w:rPr>
          <w:rStyle w:val="StyleUnderline"/>
          <w:rFonts w:asciiTheme="majorHAnsi" w:hAnsiTheme="majorHAnsi" w:cstheme="majorHAnsi"/>
          <w:highlight w:val="cyan"/>
        </w:rPr>
        <w:t xml:space="preserve">(WTO) is </w:t>
      </w:r>
      <w:r w:rsidRPr="005F4A5B">
        <w:rPr>
          <w:rStyle w:val="StyleUnderline"/>
          <w:rFonts w:asciiTheme="majorHAnsi" w:hAnsiTheme="majorHAnsi" w:cstheme="majorHAnsi"/>
        </w:rPr>
        <w:t xml:space="preserve">the only </w:t>
      </w:r>
      <w:r w:rsidRPr="005F4A5B">
        <w:rPr>
          <w:rStyle w:val="StyleUnderline"/>
          <w:rFonts w:asciiTheme="majorHAnsi" w:hAnsiTheme="majorHAnsi" w:cstheme="majorHAnsi"/>
          <w:highlight w:val="cyan"/>
        </w:rPr>
        <w:t xml:space="preserve">international organization dealing with </w:t>
      </w:r>
      <w:r w:rsidRPr="005F4A5B">
        <w:rPr>
          <w:rStyle w:val="StyleUnderline"/>
          <w:rFonts w:asciiTheme="majorHAnsi" w:hAnsiTheme="majorHAnsi" w:cstheme="majorHAnsi"/>
        </w:rPr>
        <w:t>the</w:t>
      </w:r>
      <w:r w:rsidRPr="005F4A5B">
        <w:rPr>
          <w:rStyle w:val="StyleUnderline"/>
          <w:rFonts w:asciiTheme="majorHAnsi" w:hAnsiTheme="majorHAnsi" w:cstheme="majorHAnsi"/>
          <w:highlight w:val="cyan"/>
        </w:rPr>
        <w:t xml:space="preserve"> global </w:t>
      </w:r>
      <w:r w:rsidRPr="005F4A5B">
        <w:rPr>
          <w:rStyle w:val="StyleUnderline"/>
          <w:rFonts w:asciiTheme="majorHAnsi" w:hAnsiTheme="majorHAnsi" w:cstheme="majorHAnsi"/>
        </w:rPr>
        <w:t xml:space="preserve">rules of </w:t>
      </w:r>
      <w:r w:rsidRPr="005F4A5B">
        <w:rPr>
          <w:rStyle w:val="StyleUnderline"/>
          <w:rFonts w:asciiTheme="majorHAnsi" w:hAnsiTheme="majorHAnsi" w:cstheme="majorHAnsi"/>
          <w:highlight w:val="cyan"/>
        </w:rPr>
        <w:t>trade</w:t>
      </w:r>
      <w:r w:rsidRPr="005F4A5B">
        <w:rPr>
          <w:rFonts w:asciiTheme="majorHAnsi" w:hAnsiTheme="majorHAnsi" w:cstheme="majorHAnsi"/>
        </w:rPr>
        <w:t xml:space="preserve">. Its main function is to ensure that trade flows as smoothly, </w:t>
      </w:r>
      <w:proofErr w:type="gramStart"/>
      <w:r w:rsidRPr="005F4A5B">
        <w:rPr>
          <w:rFonts w:asciiTheme="majorHAnsi" w:hAnsiTheme="majorHAnsi" w:cstheme="majorHAnsi"/>
        </w:rPr>
        <w:t>predictably</w:t>
      </w:r>
      <w:proofErr w:type="gramEnd"/>
      <w:r w:rsidRPr="005F4A5B">
        <w:rPr>
          <w:rFonts w:asciiTheme="majorHAnsi" w:hAnsiTheme="majorHAnsi" w:cstheme="majorHAnsi"/>
        </w:rPr>
        <w:t xml:space="preserve"> and freely as possible.</w:t>
      </w:r>
    </w:p>
    <w:p w14:paraId="5182AFA7" w14:textId="77777777" w:rsidR="00C32D58" w:rsidRPr="005F4A5B" w:rsidRDefault="00C32D58" w:rsidP="00C32D58">
      <w:pPr>
        <w:pStyle w:val="Heading4"/>
        <w:rPr>
          <w:rFonts w:asciiTheme="majorHAnsi" w:hAnsiTheme="majorHAnsi" w:cstheme="majorHAnsi"/>
        </w:rPr>
      </w:pPr>
      <w:r w:rsidRPr="005F4A5B">
        <w:rPr>
          <w:rFonts w:asciiTheme="majorHAnsi" w:hAnsiTheme="majorHAnsi" w:cstheme="majorHAnsi"/>
        </w:rPr>
        <w:t>Reduce means to make smaller.</w:t>
      </w:r>
    </w:p>
    <w:p w14:paraId="1D9978E7" w14:textId="77777777" w:rsidR="00C32D58" w:rsidRPr="005F4A5B" w:rsidRDefault="00C32D58" w:rsidP="00C32D58">
      <w:pPr>
        <w:rPr>
          <w:rFonts w:asciiTheme="majorHAnsi" w:hAnsiTheme="majorHAnsi" w:cstheme="majorHAnsi"/>
        </w:rPr>
      </w:pPr>
      <w:r w:rsidRPr="005F4A5B">
        <w:rPr>
          <w:rStyle w:val="Style13ptBold"/>
          <w:rFonts w:asciiTheme="majorHAnsi" w:hAnsiTheme="majorHAnsi" w:cstheme="majorHAnsi"/>
        </w:rPr>
        <w:t>Concise Oxford English Dictionary, 2008</w:t>
      </w:r>
      <w:r w:rsidRPr="005F4A5B">
        <w:rPr>
          <w:rFonts w:asciiTheme="majorHAnsi" w:hAnsiTheme="majorHAnsi" w:cstheme="majorHAnsi"/>
        </w:rPr>
        <w:t>, Twelfth Edition, Oxford Reference Online</w:t>
      </w:r>
      <w:r w:rsidRPr="005F4A5B">
        <w:rPr>
          <w:rFonts w:asciiTheme="majorHAnsi" w:hAnsiTheme="majorHAnsi" w:cstheme="majorHAnsi"/>
        </w:rPr>
        <w:tab/>
      </w:r>
    </w:p>
    <w:p w14:paraId="23C00A97" w14:textId="77777777" w:rsidR="00C32D58" w:rsidRPr="005F4A5B" w:rsidRDefault="00C32D58" w:rsidP="00C32D58">
      <w:pPr>
        <w:tabs>
          <w:tab w:val="left" w:pos="1422"/>
        </w:tabs>
        <w:rPr>
          <w:rFonts w:asciiTheme="majorHAnsi" w:hAnsiTheme="majorHAnsi" w:cstheme="majorHAnsi"/>
          <w:b/>
          <w:u w:val="single"/>
        </w:rPr>
      </w:pPr>
      <w:r w:rsidRPr="005F4A5B">
        <w:rPr>
          <w:rStyle w:val="underline"/>
          <w:rFonts w:asciiTheme="majorHAnsi" w:hAnsiTheme="majorHAnsi" w:cstheme="majorHAnsi"/>
        </w:rPr>
        <w:t xml:space="preserve">Reduce  </w:t>
      </w:r>
      <w:r w:rsidRPr="005F4A5B">
        <w:rPr>
          <w:rFonts w:asciiTheme="majorHAnsi" w:hAnsiTheme="majorHAnsi" w:cstheme="majorHAnsi"/>
        </w:rPr>
        <w:t xml:space="preserve"> v. </w:t>
      </w:r>
      <w:r w:rsidRPr="005F4A5B">
        <w:rPr>
          <w:rFonts w:asciiTheme="majorHAnsi" w:hAnsiTheme="majorHAnsi" w:cstheme="majorHAnsi"/>
        </w:rPr>
        <w:tab/>
      </w:r>
    </w:p>
    <w:p w14:paraId="19630013" w14:textId="77777777" w:rsidR="00C32D58" w:rsidRPr="005F4A5B" w:rsidRDefault="00C32D58" w:rsidP="00C32D58">
      <w:pPr>
        <w:rPr>
          <w:rFonts w:asciiTheme="majorHAnsi" w:hAnsiTheme="majorHAnsi" w:cstheme="majorHAnsi"/>
          <w:sz w:val="16"/>
          <w:szCs w:val="16"/>
        </w:rPr>
      </w:pPr>
      <w:r w:rsidRPr="005F4A5B">
        <w:rPr>
          <w:rFonts w:asciiTheme="majorHAnsi" w:hAnsiTheme="majorHAnsi" w:cstheme="majorHAnsi"/>
        </w:rPr>
        <w:t xml:space="preserve">1. </w:t>
      </w:r>
      <w:r w:rsidRPr="005F4A5B">
        <w:rPr>
          <w:rStyle w:val="underline"/>
          <w:rFonts w:asciiTheme="majorHAnsi" w:hAnsiTheme="majorHAnsi" w:cstheme="majorHAnsi"/>
          <w:highlight w:val="yellow"/>
        </w:rPr>
        <w:t xml:space="preserve">make or become </w:t>
      </w:r>
      <w:r w:rsidRPr="005F4A5B">
        <w:rPr>
          <w:rStyle w:val="StyleUnderline"/>
          <w:rFonts w:asciiTheme="majorHAnsi" w:hAnsiTheme="majorHAnsi" w:cstheme="majorHAnsi"/>
          <w:highlight w:val="yellow"/>
        </w:rPr>
        <w:t>smaller or less in amount, degree, or</w:t>
      </w:r>
      <w:r w:rsidRPr="005F4A5B">
        <w:rPr>
          <w:rStyle w:val="underline"/>
          <w:rFonts w:asciiTheme="majorHAnsi" w:hAnsiTheme="majorHAnsi" w:cstheme="majorHAnsi"/>
          <w:highlight w:val="yellow"/>
        </w:rPr>
        <w:t xml:space="preserve"> size</w:t>
      </w:r>
      <w:r w:rsidRPr="005F4A5B">
        <w:rPr>
          <w:rFonts w:asciiTheme="majorHAnsi" w:hAnsiTheme="majorHAnsi" w:cstheme="majorHAnsi"/>
        </w:rPr>
        <w:t xml:space="preserve">. • </w:t>
      </w:r>
      <w:r w:rsidRPr="005F4A5B">
        <w:rPr>
          <w:rFonts w:asciiTheme="majorHAnsi" w:hAnsiTheme="majorHAnsi" w:cstheme="majorHAnsi"/>
          <w:sz w:val="16"/>
          <w:szCs w:val="16"/>
        </w:rPr>
        <w:t>boil (a sauce or other liquid) so that it becomes thicker and more concentrated. • (chiefly N. Amer.) (of a person) lose weight. • (Photography) make (a negative or print) less dense.</w:t>
      </w:r>
    </w:p>
    <w:p w14:paraId="06069BBE" w14:textId="77777777" w:rsidR="00C32D58" w:rsidRPr="005F4A5B" w:rsidRDefault="00C32D58" w:rsidP="00C32D58">
      <w:pPr>
        <w:rPr>
          <w:rFonts w:asciiTheme="majorHAnsi" w:hAnsiTheme="majorHAnsi" w:cstheme="majorHAnsi"/>
          <w:sz w:val="16"/>
          <w:szCs w:val="16"/>
        </w:rPr>
      </w:pPr>
      <w:r w:rsidRPr="005F4A5B">
        <w:rPr>
          <w:rFonts w:asciiTheme="majorHAnsi" w:hAnsiTheme="majorHAnsi" w:cstheme="majorHAnsi"/>
          <w:sz w:val="16"/>
          <w:szCs w:val="16"/>
        </w:rPr>
        <w:t>2. (reduce someone/thing to) bring someone or something by force or necessity to (an undesirable state or action). • (reduce someone to) make someone helpless with (shock, anguish, or amusement).</w:t>
      </w:r>
    </w:p>
    <w:p w14:paraId="46917C66" w14:textId="77777777" w:rsidR="00C32D58" w:rsidRPr="005F4A5B" w:rsidRDefault="00C32D58" w:rsidP="00C32D58">
      <w:pPr>
        <w:rPr>
          <w:rFonts w:asciiTheme="majorHAnsi" w:hAnsiTheme="majorHAnsi" w:cstheme="majorHAnsi"/>
          <w:sz w:val="16"/>
          <w:szCs w:val="16"/>
        </w:rPr>
      </w:pPr>
      <w:r w:rsidRPr="005F4A5B">
        <w:rPr>
          <w:rFonts w:asciiTheme="majorHAnsi" w:hAnsiTheme="majorHAnsi" w:cstheme="majorHAnsi"/>
          <w:sz w:val="16"/>
          <w:szCs w:val="16"/>
        </w:rPr>
        <w:t>3. (reduce something to) change something to (a simpler or more basic form). • convert a fraction to (the form with the lowest terms).</w:t>
      </w:r>
    </w:p>
    <w:p w14:paraId="565E2D9E" w14:textId="77777777" w:rsidR="00C32D58" w:rsidRPr="005F4A5B" w:rsidRDefault="00C32D58" w:rsidP="00C32D58">
      <w:pPr>
        <w:rPr>
          <w:rFonts w:asciiTheme="majorHAnsi" w:hAnsiTheme="majorHAnsi" w:cstheme="majorHAnsi"/>
          <w:sz w:val="16"/>
          <w:szCs w:val="16"/>
        </w:rPr>
      </w:pPr>
      <w:r w:rsidRPr="005F4A5B">
        <w:rPr>
          <w:rFonts w:asciiTheme="majorHAnsi" w:hAnsiTheme="majorHAnsi" w:cstheme="majorHAnsi"/>
          <w:sz w:val="16"/>
          <w:szCs w:val="16"/>
        </w:rPr>
        <w:t>4. (Chemistry) cause to combine chemically with hydrogen. • undergo or cause to undergo a reaction in which electrons are gained from another substance or molecule. The opposite of oxidize.</w:t>
      </w:r>
    </w:p>
    <w:p w14:paraId="7608FB0F" w14:textId="77777777" w:rsidR="00C32D58" w:rsidRPr="005F4A5B" w:rsidRDefault="00C32D58" w:rsidP="00C32D58">
      <w:pPr>
        <w:rPr>
          <w:rFonts w:asciiTheme="majorHAnsi" w:hAnsiTheme="majorHAnsi" w:cstheme="majorHAnsi"/>
          <w:sz w:val="16"/>
          <w:szCs w:val="16"/>
        </w:rPr>
      </w:pPr>
      <w:r w:rsidRPr="005F4A5B">
        <w:rPr>
          <w:rFonts w:asciiTheme="majorHAnsi" w:hAnsiTheme="majorHAnsi" w:cstheme="majorHAnsi"/>
          <w:sz w:val="16"/>
          <w:szCs w:val="16"/>
        </w:rPr>
        <w:t>5. restore (a dislocated body part) to its proper position.</w:t>
      </w:r>
    </w:p>
    <w:p w14:paraId="51946788" w14:textId="77777777" w:rsidR="00C32D58" w:rsidRPr="005F4A5B" w:rsidRDefault="00C32D58" w:rsidP="00C32D58">
      <w:pPr>
        <w:rPr>
          <w:rFonts w:asciiTheme="majorHAnsi" w:hAnsiTheme="majorHAnsi" w:cstheme="majorHAnsi"/>
        </w:rPr>
      </w:pPr>
      <w:r w:rsidRPr="005F4A5B">
        <w:rPr>
          <w:rFonts w:asciiTheme="majorHAnsi" w:hAnsiTheme="majorHAnsi" w:cstheme="majorHAnsi"/>
          <w:sz w:val="16"/>
          <w:szCs w:val="16"/>
        </w:rPr>
        <w:t>6. (archaic) besiege and capture (a town or fortress).</w:t>
      </w:r>
      <w:r w:rsidRPr="005F4A5B">
        <w:rPr>
          <w:rFonts w:asciiTheme="majorHAnsi" w:hAnsiTheme="majorHAnsi" w:cstheme="majorHAnsi"/>
        </w:rPr>
        <w:t xml:space="preserve"> </w:t>
      </w:r>
    </w:p>
    <w:p w14:paraId="4554BAA0" w14:textId="77777777" w:rsidR="00C32D58" w:rsidRPr="005F4A5B" w:rsidRDefault="00C32D58" w:rsidP="00C32D58">
      <w:pPr>
        <w:pStyle w:val="Heading4"/>
        <w:rPr>
          <w:rFonts w:asciiTheme="majorHAnsi" w:hAnsiTheme="majorHAnsi" w:cstheme="majorHAnsi"/>
        </w:rPr>
      </w:pPr>
      <w:r w:rsidRPr="005F4A5B">
        <w:rPr>
          <w:rFonts w:asciiTheme="majorHAnsi" w:hAnsiTheme="majorHAnsi" w:cstheme="majorHAnsi"/>
        </w:rPr>
        <w:lastRenderedPageBreak/>
        <w:t>Vote neg:</w:t>
      </w:r>
    </w:p>
    <w:p w14:paraId="5E886D61" w14:textId="77777777" w:rsidR="00C32D58" w:rsidRPr="005F4A5B" w:rsidRDefault="00C32D58" w:rsidP="00C32D58">
      <w:pPr>
        <w:pStyle w:val="Heading4"/>
        <w:numPr>
          <w:ilvl w:val="0"/>
          <w:numId w:val="12"/>
        </w:numPr>
        <w:rPr>
          <w:rFonts w:asciiTheme="majorHAnsi" w:hAnsiTheme="majorHAnsi" w:cstheme="majorHAnsi"/>
        </w:rPr>
      </w:pPr>
      <w:r w:rsidRPr="005F4A5B">
        <w:rPr>
          <w:rFonts w:asciiTheme="majorHAnsi" w:hAnsiTheme="majorHAnsi" w:cstheme="majorHAnsi"/>
          <w:u w:val="single"/>
        </w:rPr>
        <w:t>Predictable Limits</w:t>
      </w:r>
      <w:r w:rsidRPr="005F4A5B">
        <w:rPr>
          <w:rFonts w:asciiTheme="majorHAnsi" w:hAnsiTheme="majorHAnsi" w:cstheme="majorHAnsi"/>
        </w:rPr>
        <w:t xml:space="preserve"> – predictable limits are key to facilitating clash – ceding the focus on the agent and intellectual properties on medicine, which already has a large literature base, changing the topic post facto manipulates balance of prep, which </w:t>
      </w:r>
      <w:r w:rsidRPr="005F4A5B">
        <w:rPr>
          <w:rFonts w:asciiTheme="majorHAnsi" w:hAnsiTheme="majorHAnsi" w:cstheme="majorHAnsi"/>
          <w:u w:val="single"/>
        </w:rPr>
        <w:t xml:space="preserve">structurally favors the </w:t>
      </w:r>
      <w:proofErr w:type="spellStart"/>
      <w:r w:rsidRPr="005F4A5B">
        <w:rPr>
          <w:rFonts w:asciiTheme="majorHAnsi" w:hAnsiTheme="majorHAnsi" w:cstheme="majorHAnsi"/>
          <w:u w:val="single"/>
        </w:rPr>
        <w:t>aff</w:t>
      </w:r>
      <w:proofErr w:type="spellEnd"/>
      <w:r w:rsidRPr="005F4A5B">
        <w:rPr>
          <w:rFonts w:asciiTheme="majorHAnsi" w:hAnsiTheme="majorHAnsi" w:cstheme="majorHAnsi"/>
        </w:rPr>
        <w:t xml:space="preserve"> because they speak last and use perms – key to engage a prepared adversary and a target of mutual contestation. This is a prior question to </w:t>
      </w:r>
      <w:proofErr w:type="gramStart"/>
      <w:r w:rsidRPr="005F4A5B">
        <w:rPr>
          <w:rFonts w:asciiTheme="majorHAnsi" w:hAnsiTheme="majorHAnsi" w:cstheme="majorHAnsi"/>
        </w:rPr>
        <w:t>whether or not</w:t>
      </w:r>
      <w:proofErr w:type="gramEnd"/>
      <w:r w:rsidRPr="005F4A5B">
        <w:rPr>
          <w:rFonts w:asciiTheme="majorHAnsi" w:hAnsiTheme="majorHAnsi" w:cstheme="majorHAnsi"/>
        </w:rPr>
        <w:t xml:space="preserve"> their discussion is valuable because it’s impossible to generate discussions around the 1AC unless the neg can engage it. It’s a question of </w:t>
      </w:r>
      <w:r w:rsidRPr="005F4A5B">
        <w:rPr>
          <w:rFonts w:asciiTheme="majorHAnsi" w:hAnsiTheme="majorHAnsi" w:cstheme="majorHAnsi"/>
          <w:u w:val="single"/>
        </w:rPr>
        <w:t>one debate,</w:t>
      </w:r>
      <w:r w:rsidRPr="005F4A5B">
        <w:rPr>
          <w:rFonts w:asciiTheme="majorHAnsi" w:hAnsiTheme="majorHAnsi" w:cstheme="majorHAnsi"/>
        </w:rPr>
        <w:t xml:space="preserve"> not broader structural inequalities</w:t>
      </w:r>
    </w:p>
    <w:p w14:paraId="32D9199A" w14:textId="77777777" w:rsidR="00C32D58" w:rsidRPr="005F4A5B" w:rsidRDefault="00C32D58" w:rsidP="00C32D58">
      <w:pPr>
        <w:pStyle w:val="Heading4"/>
        <w:numPr>
          <w:ilvl w:val="0"/>
          <w:numId w:val="12"/>
        </w:numPr>
        <w:rPr>
          <w:rFonts w:asciiTheme="majorHAnsi" w:hAnsiTheme="majorHAnsi" w:cstheme="majorHAnsi"/>
        </w:rPr>
      </w:pPr>
      <w:r w:rsidRPr="005F4A5B">
        <w:rPr>
          <w:rFonts w:asciiTheme="majorHAnsi" w:hAnsiTheme="majorHAnsi" w:cstheme="majorHAnsi"/>
          <w:u w:val="single"/>
        </w:rPr>
        <w:t>Movements</w:t>
      </w:r>
      <w:r w:rsidRPr="005F4A5B">
        <w:rPr>
          <w:rFonts w:asciiTheme="majorHAnsi" w:hAnsiTheme="majorHAnsi" w:cstheme="majorHAnsi"/>
        </w:rPr>
        <w:t xml:space="preserve"> – the focus of left-on-left debate must be on the question of medical IPs and how we can resolve it in our </w:t>
      </w:r>
      <w:proofErr w:type="spellStart"/>
      <w:r w:rsidRPr="005F4A5B">
        <w:rPr>
          <w:rFonts w:asciiTheme="majorHAnsi" w:hAnsiTheme="majorHAnsi" w:cstheme="majorHAnsi"/>
        </w:rPr>
        <w:t>viscinity</w:t>
      </w:r>
      <w:proofErr w:type="spellEnd"/>
      <w:r w:rsidRPr="005F4A5B">
        <w:rPr>
          <w:rFonts w:asciiTheme="majorHAnsi" w:hAnsiTheme="majorHAnsi" w:cstheme="majorHAnsi"/>
        </w:rPr>
        <w:t xml:space="preserve">. Now is a unique moment where movements like the </w:t>
      </w:r>
      <w:proofErr w:type="spellStart"/>
      <w:r w:rsidRPr="005F4A5B">
        <w:rPr>
          <w:rFonts w:asciiTheme="majorHAnsi" w:hAnsiTheme="majorHAnsi" w:cstheme="majorHAnsi"/>
        </w:rPr>
        <w:t>the</w:t>
      </w:r>
      <w:proofErr w:type="spellEnd"/>
      <w:r w:rsidRPr="005F4A5B">
        <w:rPr>
          <w:rFonts w:asciiTheme="majorHAnsi" w:hAnsiTheme="majorHAnsi" w:cstheme="majorHAnsi"/>
        </w:rPr>
        <w:t xml:space="preserve"> Global Commission on HIV and the Law are devising strategies to approach the realities of IP and build coalitional momentum – turns the </w:t>
      </w:r>
      <w:proofErr w:type="spellStart"/>
      <w:r w:rsidRPr="005F4A5B">
        <w:rPr>
          <w:rFonts w:asciiTheme="majorHAnsi" w:hAnsiTheme="majorHAnsi" w:cstheme="majorHAnsi"/>
        </w:rPr>
        <w:t>aff</w:t>
      </w:r>
      <w:proofErr w:type="spellEnd"/>
      <w:r w:rsidRPr="005F4A5B">
        <w:rPr>
          <w:rFonts w:asciiTheme="majorHAnsi" w:hAnsiTheme="majorHAnsi" w:cstheme="majorHAnsi"/>
        </w:rPr>
        <w:t xml:space="preserve"> – the </w:t>
      </w:r>
      <w:proofErr w:type="spellStart"/>
      <w:r w:rsidRPr="005F4A5B">
        <w:rPr>
          <w:rFonts w:asciiTheme="majorHAnsi" w:hAnsiTheme="majorHAnsi" w:cstheme="majorHAnsi"/>
        </w:rPr>
        <w:t>aff’s</w:t>
      </w:r>
      <w:proofErr w:type="spellEnd"/>
      <w:r w:rsidRPr="005F4A5B">
        <w:rPr>
          <w:rFonts w:asciiTheme="majorHAnsi" w:hAnsiTheme="majorHAnsi" w:cstheme="majorHAnsi"/>
        </w:rPr>
        <w:t xml:space="preserve"> disavowal of medical IPs as a starting point of research and conversation devolves debate into “me-search” rather than exploring the most pertinent and persuasive issues.</w:t>
      </w:r>
    </w:p>
    <w:p w14:paraId="4DB7E9FC" w14:textId="77777777" w:rsidR="00C32D58" w:rsidRPr="005F4A5B" w:rsidRDefault="00C32D58" w:rsidP="00C32D58">
      <w:pPr>
        <w:pStyle w:val="Heading4"/>
        <w:numPr>
          <w:ilvl w:val="0"/>
          <w:numId w:val="12"/>
        </w:numPr>
        <w:rPr>
          <w:rFonts w:asciiTheme="majorHAnsi" w:hAnsiTheme="majorHAnsi" w:cstheme="majorHAnsi"/>
        </w:rPr>
      </w:pPr>
      <w:r w:rsidRPr="005F4A5B">
        <w:rPr>
          <w:rFonts w:asciiTheme="majorHAnsi" w:hAnsiTheme="majorHAnsi" w:cstheme="majorHAnsi"/>
          <w:u w:val="single"/>
        </w:rPr>
        <w:t>Truth testing</w:t>
      </w:r>
      <w:r w:rsidRPr="005F4A5B">
        <w:rPr>
          <w:rFonts w:asciiTheme="majorHAnsi" w:hAnsiTheme="majorHAnsi" w:cstheme="majorHAnsi"/>
        </w:rPr>
        <w:t xml:space="preserve"> –</w:t>
      </w:r>
      <w:r w:rsidRPr="005F4A5B">
        <w:rPr>
          <w:rFonts w:asciiTheme="majorHAnsi" w:hAnsiTheme="majorHAnsi" w:cstheme="majorHAnsi"/>
          <w:u w:val="single"/>
        </w:rPr>
        <w:t xml:space="preserve"> </w:t>
      </w:r>
      <w:r w:rsidRPr="005F4A5B">
        <w:rPr>
          <w:rFonts w:asciiTheme="majorHAnsi" w:hAnsiTheme="majorHAnsi" w:cstheme="majorHAnsi"/>
        </w:rPr>
        <w:t xml:space="preserve">unlimited topics make assessing </w:t>
      </w:r>
      <w:r w:rsidRPr="005F4A5B">
        <w:rPr>
          <w:rFonts w:asciiTheme="majorHAnsi" w:hAnsiTheme="majorHAnsi" w:cstheme="majorHAnsi"/>
          <w:i/>
        </w:rPr>
        <w:t>the validity</w:t>
      </w:r>
      <w:r w:rsidRPr="005F4A5B">
        <w:rPr>
          <w:rFonts w:asciiTheme="majorHAnsi" w:hAnsiTheme="majorHAnsi" w:cstheme="majorHAnsi"/>
        </w:rPr>
        <w:t xml:space="preserve"> of the 1ac’s truth claims </w:t>
      </w:r>
      <w:r w:rsidRPr="005F4A5B">
        <w:rPr>
          <w:rFonts w:asciiTheme="majorHAnsi" w:hAnsiTheme="majorHAnsi" w:cstheme="majorHAnsi"/>
          <w:i/>
        </w:rPr>
        <w:t>impossible</w:t>
      </w:r>
      <w:r w:rsidRPr="005F4A5B">
        <w:rPr>
          <w:rFonts w:asciiTheme="majorHAnsi" w:hAnsiTheme="majorHAnsi" w:cstheme="majorHAnsi"/>
        </w:rPr>
        <w:t xml:space="preserve"> AND cause concessionary ground which creates </w:t>
      </w:r>
      <w:r w:rsidRPr="005F4A5B">
        <w:rPr>
          <w:rFonts w:asciiTheme="majorHAnsi" w:hAnsiTheme="majorHAnsi" w:cstheme="majorHAnsi"/>
          <w:i/>
        </w:rPr>
        <w:t>incentives for avoidance</w:t>
      </w:r>
      <w:r w:rsidRPr="005F4A5B">
        <w:rPr>
          <w:rFonts w:asciiTheme="majorHAnsi" w:hAnsiTheme="majorHAnsi" w:cstheme="majorHAnsi"/>
        </w:rPr>
        <w:t xml:space="preserve"> – it’s also key to advocacy skills</w:t>
      </w:r>
    </w:p>
    <w:p w14:paraId="23983580" w14:textId="77777777" w:rsidR="00C32D58" w:rsidRPr="005F4A5B" w:rsidRDefault="00C32D58" w:rsidP="00C32D58">
      <w:pPr>
        <w:pStyle w:val="Heading4"/>
        <w:numPr>
          <w:ilvl w:val="0"/>
          <w:numId w:val="12"/>
        </w:numPr>
        <w:rPr>
          <w:rFonts w:asciiTheme="majorHAnsi" w:hAnsiTheme="majorHAnsi" w:cstheme="majorHAnsi"/>
        </w:rPr>
      </w:pPr>
      <w:r w:rsidRPr="005F4A5B">
        <w:rPr>
          <w:rFonts w:asciiTheme="majorHAnsi" w:hAnsiTheme="majorHAnsi" w:cstheme="majorHAnsi"/>
          <w:u w:val="single"/>
        </w:rPr>
        <w:t>Fairness</w:t>
      </w:r>
      <w:r w:rsidRPr="005F4A5B">
        <w:rPr>
          <w:rFonts w:asciiTheme="majorHAnsi" w:hAnsiTheme="majorHAnsi" w:cstheme="majorHAnsi"/>
        </w:rPr>
        <w:t xml:space="preserve"> – post facto topic adjustment and debates about scholarship breed reactionary generics and allow the </w:t>
      </w:r>
      <w:proofErr w:type="spellStart"/>
      <w:r w:rsidRPr="005F4A5B">
        <w:rPr>
          <w:rFonts w:asciiTheme="majorHAnsi" w:hAnsiTheme="majorHAnsi" w:cstheme="majorHAnsi"/>
        </w:rPr>
        <w:t>aff</w:t>
      </w:r>
      <w:proofErr w:type="spellEnd"/>
      <w:r w:rsidRPr="005F4A5B">
        <w:rPr>
          <w:rFonts w:asciiTheme="majorHAnsi" w:hAnsiTheme="majorHAnsi" w:cstheme="majorHAnsi"/>
        </w:rPr>
        <w:t xml:space="preserve"> to cement their infinite prep advantage. They can specialize in 1 area of literature for 4 years which gives them a huge edge over people switching topics every 2 months – this crushes clash because all neg prep is based on the </w:t>
      </w:r>
      <w:proofErr w:type="spellStart"/>
      <w:r w:rsidRPr="005F4A5B">
        <w:rPr>
          <w:rFonts w:asciiTheme="majorHAnsi" w:hAnsiTheme="majorHAnsi" w:cstheme="majorHAnsi"/>
        </w:rPr>
        <w:t>rez</w:t>
      </w:r>
      <w:proofErr w:type="spellEnd"/>
      <w:r w:rsidRPr="005F4A5B">
        <w:rPr>
          <w:rFonts w:asciiTheme="majorHAnsi" w:hAnsiTheme="majorHAnsi" w:cstheme="majorHAnsi"/>
        </w:rPr>
        <w:t xml:space="preserve"> as a stable stasis point and they create a structural disincentive to do research – we lose 90% of negative ground while the </w:t>
      </w:r>
      <w:proofErr w:type="spellStart"/>
      <w:r w:rsidRPr="005F4A5B">
        <w:rPr>
          <w:rFonts w:asciiTheme="majorHAnsi" w:hAnsiTheme="majorHAnsi" w:cstheme="majorHAnsi"/>
        </w:rPr>
        <w:t>aff</w:t>
      </w:r>
      <w:proofErr w:type="spellEnd"/>
      <w:r w:rsidRPr="005F4A5B">
        <w:rPr>
          <w:rFonts w:asciiTheme="majorHAnsi" w:hAnsiTheme="majorHAnsi" w:cstheme="majorHAnsi"/>
        </w:rPr>
        <w:t xml:space="preserve"> still gets the perm which makes being neg impossible.</w:t>
      </w:r>
    </w:p>
    <w:p w14:paraId="214937E2" w14:textId="77777777" w:rsidR="00C32D58" w:rsidRPr="005F4A5B" w:rsidRDefault="00C32D58" w:rsidP="00C32D58">
      <w:pPr>
        <w:pStyle w:val="Heading4"/>
        <w:numPr>
          <w:ilvl w:val="0"/>
          <w:numId w:val="12"/>
        </w:numPr>
        <w:rPr>
          <w:rFonts w:asciiTheme="majorHAnsi" w:hAnsiTheme="majorHAnsi" w:cstheme="majorHAnsi"/>
        </w:rPr>
      </w:pPr>
      <w:r w:rsidRPr="005F4A5B">
        <w:rPr>
          <w:rFonts w:asciiTheme="majorHAnsi" w:hAnsiTheme="majorHAnsi" w:cstheme="majorHAnsi"/>
          <w:u w:val="single"/>
        </w:rPr>
        <w:t>SSD is good</w:t>
      </w:r>
      <w:r w:rsidRPr="005F4A5B">
        <w:rPr>
          <w:rFonts w:asciiTheme="majorHAnsi" w:hAnsiTheme="majorHAnsi" w:cstheme="majorHAnsi"/>
        </w:rPr>
        <w:t xml:space="preserve">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10F19E6A" w14:textId="33BA227E" w:rsidR="00C32D58" w:rsidRPr="005F4A5B" w:rsidRDefault="00C32D58" w:rsidP="00C32D58">
      <w:pPr>
        <w:pStyle w:val="Heading4"/>
        <w:rPr>
          <w:rFonts w:asciiTheme="majorHAnsi" w:hAnsiTheme="majorHAnsi" w:cstheme="majorHAnsi"/>
        </w:rPr>
      </w:pPr>
      <w:r w:rsidRPr="005F4A5B">
        <w:rPr>
          <w:rFonts w:asciiTheme="majorHAnsi" w:hAnsiTheme="majorHAnsi" w:cstheme="majorHAnsi"/>
          <w:highlight w:val="yellow"/>
        </w:rPr>
        <w:lastRenderedPageBreak/>
        <w:t>TVA:</w:t>
      </w:r>
      <w:r w:rsidRPr="005F4A5B">
        <w:rPr>
          <w:rFonts w:asciiTheme="majorHAnsi" w:hAnsiTheme="majorHAnsi" w:cstheme="majorHAnsi"/>
        </w:rPr>
        <w:t xml:space="preserve"> The way in which the fiat would happen already includes affirmatives reason why racial capitalism is </w:t>
      </w:r>
      <w:r w:rsidRPr="005F4A5B">
        <w:rPr>
          <w:rFonts w:asciiTheme="majorHAnsi" w:hAnsiTheme="majorHAnsi" w:cstheme="majorHAnsi"/>
        </w:rPr>
        <w:t>problematic</w:t>
      </w:r>
      <w:r w:rsidRPr="005F4A5B">
        <w:rPr>
          <w:rFonts w:asciiTheme="majorHAnsi" w:hAnsiTheme="majorHAnsi" w:cstheme="majorHAnsi"/>
        </w:rPr>
        <w:t xml:space="preserve"> in the </w:t>
      </w:r>
      <w:proofErr w:type="spellStart"/>
      <w:r w:rsidRPr="005F4A5B">
        <w:rPr>
          <w:rFonts w:asciiTheme="majorHAnsi" w:hAnsiTheme="majorHAnsi" w:cstheme="majorHAnsi"/>
        </w:rPr>
        <w:t>squo</w:t>
      </w:r>
      <w:proofErr w:type="spellEnd"/>
      <w:r w:rsidRPr="005F4A5B">
        <w:rPr>
          <w:rFonts w:asciiTheme="majorHAnsi" w:hAnsiTheme="majorHAnsi" w:cstheme="majorHAnsi"/>
        </w:rPr>
        <w:t xml:space="preserve"> – the TVA is full </w:t>
      </w:r>
      <w:proofErr w:type="spellStart"/>
      <w:r w:rsidRPr="005F4A5B">
        <w:rPr>
          <w:rFonts w:asciiTheme="majorHAnsi" w:hAnsiTheme="majorHAnsi" w:cstheme="majorHAnsi"/>
        </w:rPr>
        <w:t>rez</w:t>
      </w:r>
      <w:proofErr w:type="spellEnd"/>
      <w:r w:rsidRPr="005F4A5B">
        <w:rPr>
          <w:rFonts w:asciiTheme="majorHAnsi" w:hAnsiTheme="majorHAnsi" w:cstheme="majorHAnsi"/>
        </w:rPr>
        <w:t xml:space="preserve"> because the process is doable in the thing</w:t>
      </w:r>
      <w:r w:rsidRPr="005F4A5B">
        <w:rPr>
          <w:rFonts w:asciiTheme="majorHAnsi" w:hAnsiTheme="majorHAnsi" w:cstheme="majorHAnsi"/>
        </w:rPr>
        <w:t xml:space="preserve"> – anything else is neg ground </w:t>
      </w:r>
    </w:p>
    <w:p w14:paraId="2056FCA9" w14:textId="77777777" w:rsidR="00C32D58" w:rsidRPr="005F4A5B" w:rsidRDefault="00C32D58" w:rsidP="00C32D58">
      <w:pPr>
        <w:pStyle w:val="Heading4"/>
        <w:rPr>
          <w:rFonts w:asciiTheme="majorHAnsi" w:hAnsiTheme="majorHAnsi" w:cstheme="majorHAnsi"/>
        </w:rPr>
      </w:pPr>
      <w:r w:rsidRPr="005F4A5B">
        <w:rPr>
          <w:rFonts w:asciiTheme="majorHAnsi" w:hAnsiTheme="majorHAnsi" w:cstheme="majorHAnsi"/>
        </w:rPr>
        <w:t xml:space="preserve">Use competing </w:t>
      </w:r>
      <w:proofErr w:type="spellStart"/>
      <w:r w:rsidRPr="005F4A5B">
        <w:rPr>
          <w:rFonts w:asciiTheme="majorHAnsi" w:hAnsiTheme="majorHAnsi" w:cstheme="majorHAnsi"/>
        </w:rPr>
        <w:t>interps</w:t>
      </w:r>
      <w:proofErr w:type="spellEnd"/>
      <w:r w:rsidRPr="005F4A5B">
        <w:rPr>
          <w:rFonts w:asciiTheme="majorHAnsi" w:hAnsiTheme="majorHAnsi" w:cstheme="majorHAnsi"/>
        </w:rPr>
        <w:t xml:space="preserve"> – topicality is question of models of debate which they should have to proactively </w:t>
      </w:r>
      <w:proofErr w:type="gramStart"/>
      <w:r w:rsidRPr="005F4A5B">
        <w:rPr>
          <w:rFonts w:asciiTheme="majorHAnsi" w:hAnsiTheme="majorHAnsi" w:cstheme="majorHAnsi"/>
        </w:rPr>
        <w:t>justify</w:t>
      </w:r>
      <w:proofErr w:type="gramEnd"/>
      <w:r w:rsidRPr="005F4A5B">
        <w:rPr>
          <w:rFonts w:asciiTheme="majorHAnsi" w:hAnsiTheme="majorHAnsi" w:cstheme="majorHAnsi"/>
        </w:rPr>
        <w:t xml:space="preserve"> and we’ll win reasonability links to our offense.</w:t>
      </w:r>
    </w:p>
    <w:p w14:paraId="4427A30E" w14:textId="77777777" w:rsidR="00C32D58" w:rsidRPr="005F4A5B" w:rsidRDefault="00C32D58" w:rsidP="00C32D58">
      <w:pPr>
        <w:pStyle w:val="Heading4"/>
        <w:rPr>
          <w:rFonts w:asciiTheme="majorHAnsi" w:hAnsiTheme="majorHAnsi" w:cstheme="majorHAnsi"/>
        </w:rPr>
      </w:pPr>
      <w:r w:rsidRPr="005F4A5B">
        <w:rPr>
          <w:rFonts w:asciiTheme="majorHAnsi" w:hAnsiTheme="majorHAnsi" w:cstheme="majorHAnsi"/>
        </w:rPr>
        <w:t xml:space="preserve">Drop the debater because dropping the </w:t>
      </w:r>
      <w:proofErr w:type="spellStart"/>
      <w:r w:rsidRPr="005F4A5B">
        <w:rPr>
          <w:rFonts w:asciiTheme="majorHAnsi" w:hAnsiTheme="majorHAnsi" w:cstheme="majorHAnsi"/>
        </w:rPr>
        <w:t>arg</w:t>
      </w:r>
      <w:proofErr w:type="spellEnd"/>
      <w:r w:rsidRPr="005F4A5B">
        <w:rPr>
          <w:rFonts w:asciiTheme="majorHAnsi" w:hAnsiTheme="majorHAnsi" w:cstheme="majorHAnsi"/>
        </w:rPr>
        <w:t xml:space="preserve"> is severance which moots 7 minutes of 1nc offense</w:t>
      </w:r>
    </w:p>
    <w:p w14:paraId="3FA72AC0" w14:textId="77777777" w:rsidR="00C32D58" w:rsidRPr="005F4A5B" w:rsidRDefault="00C32D58" w:rsidP="00C32D58">
      <w:pPr>
        <w:pStyle w:val="Heading4"/>
        <w:rPr>
          <w:rFonts w:asciiTheme="majorHAnsi" w:hAnsiTheme="majorHAnsi" w:cstheme="majorHAnsi"/>
        </w:rPr>
      </w:pPr>
      <w:r w:rsidRPr="005F4A5B">
        <w:rPr>
          <w:rFonts w:asciiTheme="majorHAnsi" w:hAnsiTheme="majorHAnsi" w:cstheme="majorHAnsi"/>
        </w:rPr>
        <w:t xml:space="preserve">No </w:t>
      </w:r>
      <w:proofErr w:type="spellStart"/>
      <w:r w:rsidRPr="005F4A5B">
        <w:rPr>
          <w:rFonts w:asciiTheme="majorHAnsi" w:hAnsiTheme="majorHAnsi" w:cstheme="majorHAnsi"/>
        </w:rPr>
        <w:t>rvis</w:t>
      </w:r>
      <w:proofErr w:type="spellEnd"/>
      <w:r w:rsidRPr="005F4A5B">
        <w:rPr>
          <w:rFonts w:asciiTheme="majorHAnsi" w:hAnsiTheme="majorHAnsi" w:cstheme="majorHAnsi"/>
        </w:rPr>
        <w:t xml:space="preserve">—it’s your burden to be fair and T—same reason you don’t win for answering inherency or putting defense on a </w:t>
      </w:r>
      <w:proofErr w:type="spellStart"/>
      <w:r w:rsidRPr="005F4A5B">
        <w:rPr>
          <w:rFonts w:asciiTheme="majorHAnsi" w:hAnsiTheme="majorHAnsi" w:cstheme="majorHAnsi"/>
        </w:rPr>
        <w:t>disad</w:t>
      </w:r>
      <w:proofErr w:type="spellEnd"/>
      <w:r w:rsidRPr="005F4A5B">
        <w:rPr>
          <w:rFonts w:asciiTheme="majorHAnsi" w:hAnsiTheme="majorHAnsi" w:cstheme="majorHAnsi"/>
        </w:rPr>
        <w:t xml:space="preserve">. </w:t>
      </w:r>
    </w:p>
    <w:p w14:paraId="0B1FD95A" w14:textId="77777777" w:rsidR="00C32D58" w:rsidRPr="005F4A5B" w:rsidRDefault="00C32D58" w:rsidP="00C32D58">
      <w:pPr>
        <w:pStyle w:val="Heading4"/>
        <w:rPr>
          <w:rFonts w:asciiTheme="majorHAnsi" w:hAnsiTheme="majorHAnsi" w:cstheme="majorHAnsi"/>
        </w:rPr>
      </w:pPr>
      <w:r w:rsidRPr="005F4A5B">
        <w:rPr>
          <w:rFonts w:asciiTheme="majorHAnsi" w:hAnsiTheme="majorHAnsi" w:cstheme="majorHAnsi"/>
        </w:rPr>
        <w:t xml:space="preserve">They can’t weigh the case—lack of preround prep means their truth claims are untested which you should presume false—they’re also only winning case because we couldn’t engage with it </w:t>
      </w:r>
    </w:p>
    <w:p w14:paraId="5FE1FDC0" w14:textId="77777777" w:rsidR="00C32D58" w:rsidRPr="005F4A5B" w:rsidRDefault="00C32D58" w:rsidP="00C32D58">
      <w:pPr>
        <w:pStyle w:val="Heading4"/>
        <w:rPr>
          <w:rFonts w:asciiTheme="majorHAnsi" w:hAnsiTheme="majorHAnsi" w:cstheme="majorHAnsi"/>
        </w:rPr>
      </w:pPr>
      <w:r w:rsidRPr="005F4A5B">
        <w:rPr>
          <w:rFonts w:asciiTheme="majorHAnsi" w:hAnsiTheme="majorHAnsi" w:cstheme="majorHAnsi"/>
        </w:rPr>
        <w:t>No impact turns—exclusions are inevitable because we only have 45 minutes so it’s best to draw those exclusions along reciprocal lines to ensure a role for the negative</w:t>
      </w:r>
    </w:p>
    <w:p w14:paraId="7BD0A775" w14:textId="77777777" w:rsidR="00C32D58" w:rsidRPr="005F4A5B" w:rsidRDefault="00C32D58" w:rsidP="00C32D58">
      <w:pPr>
        <w:pStyle w:val="Heading4"/>
        <w:rPr>
          <w:rFonts w:asciiTheme="majorHAnsi" w:hAnsiTheme="majorHAnsi" w:cstheme="majorHAnsi"/>
        </w:rPr>
      </w:pPr>
      <w:r w:rsidRPr="005F4A5B">
        <w:rPr>
          <w:rFonts w:asciiTheme="majorHAnsi" w:hAnsiTheme="majorHAnsi" w:cstheme="majorHAnsi"/>
        </w:rPr>
        <w:t xml:space="preserve">Extra topicality is a voting issue—justifies affs adding an infinite combination of offense to their advocacy outside of the resolution, exploding affs. Anything such as covid patent waivers or patent buys outs would be topical. </w:t>
      </w:r>
    </w:p>
    <w:p w14:paraId="62CF518F" w14:textId="34624E36" w:rsidR="00C32D58" w:rsidRDefault="00A11776" w:rsidP="00A11776">
      <w:pPr>
        <w:pStyle w:val="Heading3"/>
      </w:pPr>
      <w:r>
        <w:lastRenderedPageBreak/>
        <w:t>2</w:t>
      </w:r>
    </w:p>
    <w:p w14:paraId="6FEF9718" w14:textId="77777777" w:rsidR="00A11776" w:rsidRPr="00FA1AA0" w:rsidRDefault="00A11776" w:rsidP="00A11776">
      <w:pPr>
        <w:pStyle w:val="Heading4"/>
        <w:rPr>
          <w:rFonts w:cs="Times New Roman"/>
        </w:rPr>
      </w:pPr>
      <w:r w:rsidRPr="00FA1AA0">
        <w:rPr>
          <w:rFonts w:cs="Times New Roman"/>
        </w:rPr>
        <w:t xml:space="preserve">The </w:t>
      </w:r>
      <w:proofErr w:type="spellStart"/>
      <w:r w:rsidRPr="00FA1AA0">
        <w:rPr>
          <w:rFonts w:cs="Times New Roman"/>
        </w:rPr>
        <w:t>aff’s</w:t>
      </w:r>
      <w:proofErr w:type="spellEnd"/>
      <w:r w:rsidRPr="00FA1AA0">
        <w:rPr>
          <w:rFonts w:cs="Times New Roman"/>
        </w:rPr>
        <w:t xml:space="preserve"> politics cede the universal in favor of local, fragmented knowledge – this surrenders the ability to define the future to neoliberal hegemony – the universal is not inherently-oppressive, but it will be under unfettered capitalism</w:t>
      </w:r>
    </w:p>
    <w:p w14:paraId="55845EF1" w14:textId="77777777" w:rsidR="00A11776" w:rsidRPr="00FA1AA0" w:rsidRDefault="00A11776" w:rsidP="00A11776">
      <w:r w:rsidRPr="00FA1AA0">
        <w:rPr>
          <w:rStyle w:val="Style13ptBold"/>
        </w:rPr>
        <w:t>Hester 17</w:t>
      </w:r>
      <w:r w:rsidRPr="00FA1AA0">
        <w:br/>
      </w:r>
      <w:r w:rsidRPr="00FA1AA0">
        <w:rPr>
          <w:sz w:val="16"/>
        </w:rPr>
        <w:t xml:space="preserve">(Helen Hester is Associate Professor of Media and Communication at the University of West London. Her research interests include </w:t>
      </w:r>
      <w:proofErr w:type="spellStart"/>
      <w:r w:rsidRPr="00FA1AA0">
        <w:rPr>
          <w:sz w:val="16"/>
        </w:rPr>
        <w:t>technofeminism</w:t>
      </w:r>
      <w:proofErr w:type="spellEnd"/>
      <w:r w:rsidRPr="00FA1AA0">
        <w:rPr>
          <w:sz w:val="16"/>
        </w:rPr>
        <w:t xml:space="preserve">, sexuality studies, and theories of social reproduction. She is a member of the international feminist collective </w:t>
      </w:r>
      <w:proofErr w:type="spellStart"/>
      <w:r w:rsidRPr="00FA1AA0">
        <w:rPr>
          <w:sz w:val="16"/>
        </w:rPr>
        <w:t>Laboria</w:t>
      </w:r>
      <w:proofErr w:type="spellEnd"/>
      <w:r w:rsidRPr="00FA1AA0">
        <w:rPr>
          <w:sz w:val="16"/>
        </w:rPr>
        <w:t xml:space="preserve"> </w:t>
      </w:r>
      <w:proofErr w:type="spellStart"/>
      <w:r w:rsidRPr="00FA1AA0">
        <w:rPr>
          <w:sz w:val="16"/>
        </w:rPr>
        <w:t>Cuboniks</w:t>
      </w:r>
      <w:proofErr w:type="spellEnd"/>
      <w:r w:rsidRPr="00FA1AA0">
        <w:rPr>
          <w:sz w:val="16"/>
        </w:rPr>
        <w:t xml:space="preserve">. “Promethean Labors and Domestic Realism” 25 September 2017 </w:t>
      </w:r>
      <w:hyperlink r:id="rId9" w:history="1">
        <w:r w:rsidRPr="00FA1AA0">
          <w:rPr>
            <w:rStyle w:val="Hyperlink"/>
            <w:sz w:val="16"/>
          </w:rPr>
          <w:t>http://www.e-flux.com/architecture/artificial-labor/140680/promethean-labors-and-domestic-realism/</w:t>
        </w:r>
      </w:hyperlink>
      <w:r w:rsidRPr="00FA1AA0">
        <w:rPr>
          <w:sz w:val="16"/>
        </w:rPr>
        <w:t xml:space="preserve"> </w:t>
      </w:r>
      <w:proofErr w:type="spellStart"/>
      <w:r w:rsidRPr="00FA1AA0">
        <w:rPr>
          <w:sz w:val="16"/>
        </w:rPr>
        <w:t>cVs</w:t>
      </w:r>
      <w:proofErr w:type="spellEnd"/>
      <w:r w:rsidRPr="00FA1AA0">
        <w:rPr>
          <w:sz w:val="16"/>
        </w:rPr>
        <w:t>)</w:t>
      </w:r>
    </w:p>
    <w:p w14:paraId="3A5F2A89" w14:textId="407BDBA8" w:rsidR="00A11776" w:rsidRPr="00A11776" w:rsidRDefault="00A11776" w:rsidP="00A11776">
      <w:pPr>
        <w:rPr>
          <w:sz w:val="16"/>
        </w:rPr>
      </w:pPr>
      <w:r w:rsidRPr="00FA1AA0">
        <w:rPr>
          <w:sz w:val="16"/>
        </w:rPr>
        <w:t xml:space="preserve">There has been an excess of modesty in the feminist agendas of recent decades. Carol A. </w:t>
      </w:r>
      <w:r w:rsidRPr="00FA1AA0">
        <w:rPr>
          <w:rStyle w:val="StyleUnderline"/>
        </w:rPr>
        <w:t xml:space="preserve">Stabile is amongst those who have been critical of an absence of systemic thinking within postmodern feminisms, remarking upon </w:t>
      </w:r>
      <w:r w:rsidRPr="00096B17">
        <w:rPr>
          <w:rStyle w:val="StyleUnderline"/>
          <w:highlight w:val="cyan"/>
        </w:rPr>
        <w:t>a “growing emphasis on fragmentations and single-issue politics.</w:t>
      </w:r>
      <w:r w:rsidRPr="00FA1AA0">
        <w:rPr>
          <w:rStyle w:val="StyleUnderline"/>
        </w:rPr>
        <w:t>”</w:t>
      </w:r>
      <w:r w:rsidRPr="00FA1AA0">
        <w:rPr>
          <w:sz w:val="16"/>
        </w:rPr>
        <w:t xml:space="preserve">1 </w:t>
      </w:r>
      <w:r w:rsidRPr="00FA1AA0">
        <w:rPr>
          <w:rStyle w:val="StyleUnderline"/>
        </w:rPr>
        <w:t xml:space="preserve">Stabile dismisses this kind of thinking which, </w:t>
      </w:r>
      <w:r w:rsidRPr="00096B17">
        <w:rPr>
          <w:rStyle w:val="StyleUnderline"/>
          <w:highlight w:val="cyan"/>
        </w:rPr>
        <w:t>in</w:t>
      </w:r>
      <w:r w:rsidRPr="00FA1AA0">
        <w:rPr>
          <w:rStyle w:val="StyleUnderline"/>
        </w:rPr>
        <w:t xml:space="preserve"> “so resolutely </w:t>
      </w:r>
      <w:r w:rsidRPr="00096B17">
        <w:rPr>
          <w:rStyle w:val="StyleUnderline"/>
          <w:highlight w:val="cyan"/>
        </w:rPr>
        <w:t>avoiding ‘totalizing’</w:t>
      </w:r>
      <w:r w:rsidRPr="00FA1AA0">
        <w:rPr>
          <w:sz w:val="16"/>
        </w:rPr>
        <w:t xml:space="preserve">—the bête noire of contemporary critical theory—[…] </w:t>
      </w:r>
      <w:r w:rsidRPr="00FA1AA0">
        <w:rPr>
          <w:rStyle w:val="StyleUnderline"/>
        </w:rPr>
        <w:t xml:space="preserve">ignores or </w:t>
      </w:r>
      <w:r w:rsidRPr="00096B17">
        <w:rPr>
          <w:rStyle w:val="StyleUnderline"/>
          <w:highlight w:val="cyan"/>
        </w:rPr>
        <w:t>jettisons a structural analysis of capitalism</w:t>
      </w:r>
      <w:r w:rsidRPr="00FA1AA0">
        <w:rPr>
          <w:rStyle w:val="StyleUnderline"/>
        </w:rPr>
        <w:t>.”</w:t>
      </w:r>
      <w:r w:rsidRPr="00FA1AA0">
        <w:rPr>
          <w:sz w:val="16"/>
        </w:rPr>
        <w:t xml:space="preserve">2 </w:t>
      </w:r>
      <w:r w:rsidRPr="00096B17">
        <w:rPr>
          <w:rStyle w:val="StyleUnderline"/>
          <w:highlight w:val="cyan"/>
        </w:rPr>
        <w:t>The difference in scope</w:t>
      </w:r>
      <w:r w:rsidRPr="00FA1AA0">
        <w:rPr>
          <w:rStyle w:val="StyleUnderline"/>
        </w:rPr>
        <w:t xml:space="preserve"> and scale </w:t>
      </w:r>
      <w:r w:rsidRPr="00096B17">
        <w:rPr>
          <w:rStyle w:val="StyleUnderline"/>
          <w:highlight w:val="cyan"/>
        </w:rPr>
        <w:t>between that which is being opposed and the strategies being used to oppose it is generative of</w:t>
      </w:r>
      <w:r w:rsidRPr="00FA1AA0">
        <w:rPr>
          <w:rStyle w:val="StyleUnderline"/>
        </w:rPr>
        <w:t xml:space="preserve"> a sense of </w:t>
      </w:r>
      <w:r w:rsidRPr="00096B17">
        <w:rPr>
          <w:rStyle w:val="StyleUnderline"/>
          <w:highlight w:val="cyan"/>
        </w:rPr>
        <w:t xml:space="preserve">disempowerment. </w:t>
      </w:r>
      <w:r w:rsidRPr="00FA1AA0">
        <w:rPr>
          <w:sz w:val="16"/>
        </w:rPr>
        <w:t xml:space="preserve">On the one hand, Stabile argues, </w:t>
      </w:r>
      <w:r w:rsidRPr="00FA1AA0">
        <w:rPr>
          <w:rStyle w:val="StyleUnderline"/>
        </w:rPr>
        <w:t>postmodern social theorists “accept the systemic nature of capitalism, as made visible in its consolidation of power and its global expansion</w:t>
      </w:r>
      <w:r w:rsidRPr="00FA1AA0">
        <w:rPr>
          <w:sz w:val="16"/>
        </w:rPr>
        <w:t xml:space="preserve"> […] </w:t>
      </w:r>
      <w:r w:rsidRPr="00096B17">
        <w:rPr>
          <w:rStyle w:val="StyleUnderline"/>
          <w:highlight w:val="cyan"/>
        </w:rPr>
        <w:t>Capitalism’s power</w:t>
      </w:r>
      <w:r w:rsidRPr="00FA1AA0">
        <w:rPr>
          <w:rStyle w:val="StyleUnderline"/>
        </w:rPr>
        <w:t xml:space="preserve"> as a system </w:t>
      </w:r>
      <w:r w:rsidRPr="00096B17">
        <w:rPr>
          <w:rStyle w:val="StyleUnderline"/>
          <w:highlight w:val="cyan"/>
        </w:rPr>
        <w:t>is therefore identified</w:t>
      </w:r>
      <w:r w:rsidRPr="00FA1AA0">
        <w:rPr>
          <w:rStyle w:val="StyleUnderline"/>
        </w:rPr>
        <w:t xml:space="preserve"> and named </w:t>
      </w:r>
      <w:r w:rsidRPr="00096B17">
        <w:rPr>
          <w:rStyle w:val="StyleUnderline"/>
          <w:highlight w:val="cyan"/>
        </w:rPr>
        <w:t>as a totality</w:t>
      </w:r>
      <w:r w:rsidRPr="00FA1AA0">
        <w:rPr>
          <w:rStyle w:val="StyleUnderline"/>
        </w:rPr>
        <w:t xml:space="preserve">”; </w:t>
      </w:r>
      <w:r w:rsidRPr="00096B17">
        <w:rPr>
          <w:rStyle w:val="StyleUnderline"/>
          <w:highlight w:val="cyan"/>
        </w:rPr>
        <w:t>on the other hand, these theorists “celebrate local, fragmented, or partial forms of knowledge as the only forms</w:t>
      </w:r>
      <w:r w:rsidRPr="00FA1AA0">
        <w:rPr>
          <w:rStyle w:val="StyleUnderline"/>
        </w:rPr>
        <w:t xml:space="preserve"> of knowledge </w:t>
      </w:r>
      <w:r w:rsidRPr="00096B17">
        <w:rPr>
          <w:rStyle w:val="StyleUnderline"/>
          <w:highlight w:val="cyan"/>
        </w:rPr>
        <w:t>available” and criticize big-picture</w:t>
      </w:r>
      <w:r w:rsidRPr="00FA1AA0">
        <w:rPr>
          <w:rStyle w:val="StyleUnderline"/>
        </w:rPr>
        <w:t xml:space="preserve"> speculative </w:t>
      </w:r>
      <w:r w:rsidRPr="00096B17">
        <w:rPr>
          <w:rStyle w:val="StyleUnderline"/>
          <w:highlight w:val="cyan"/>
        </w:rPr>
        <w:t xml:space="preserve">thinking for its potentially oppressive </w:t>
      </w:r>
      <w:r w:rsidRPr="00FA1AA0">
        <w:rPr>
          <w:rStyle w:val="StyleUnderline"/>
        </w:rPr>
        <w:t xml:space="preserve">tendencies or </w:t>
      </w:r>
      <w:r w:rsidRPr="00096B17">
        <w:rPr>
          <w:rStyle w:val="StyleUnderline"/>
          <w:highlight w:val="cyan"/>
        </w:rPr>
        <w:t>applications.</w:t>
      </w:r>
      <w:r w:rsidRPr="00FA1AA0">
        <w:rPr>
          <w:sz w:val="16"/>
        </w:rPr>
        <w:t xml:space="preserve">3 Nancy Fraser, too, has addressed this apparent “shrinking of emancipatory vision at the fin de siècle,” linking this with “a major shift in the feminist imaginary” during the 1980s and 1990s—that is, with a move away from attempting to remake political economy (redistribution) and towards an effort at transforming culture (recognition).4 </w:t>
      </w:r>
      <w:r w:rsidRPr="00FA1AA0">
        <w:rPr>
          <w:rStyle w:val="StyleUnderline"/>
        </w:rPr>
        <w:t>The legacies of this kind of political theorizing</w:t>
      </w:r>
      <w:r w:rsidRPr="00FA1AA0">
        <w:rPr>
          <w:sz w:val="16"/>
        </w:rPr>
        <w:t>—legacies some might describe as “folk political”—</w:t>
      </w:r>
      <w:r w:rsidRPr="00FA1AA0">
        <w:rPr>
          <w:rStyle w:val="StyleUnderline"/>
        </w:rPr>
        <w:t>are still being felt today, and continue to shape the perceived horizons of possibility for progressive projects.</w:t>
      </w:r>
      <w:r w:rsidRPr="00FA1AA0">
        <w:rPr>
          <w:sz w:val="16"/>
        </w:rPr>
        <w:t xml:space="preserve">5 Yet </w:t>
      </w:r>
      <w:r w:rsidRPr="00FA1AA0">
        <w:rPr>
          <w:rStyle w:val="StyleUnderline"/>
        </w:rPr>
        <w:t>these projects</w:t>
      </w:r>
      <w:r w:rsidRPr="00FA1AA0">
        <w:rPr>
          <w:sz w:val="16"/>
        </w:rPr>
        <w:t xml:space="preserve">, which are frequently valuable, necessary, and effective on their own terms, </w:t>
      </w:r>
      <w:r w:rsidRPr="00FA1AA0">
        <w:rPr>
          <w:rStyle w:val="StyleUnderline"/>
        </w:rPr>
        <w:t xml:space="preserve">are not sufficient as ends in themselves. </w:t>
      </w:r>
      <w:r w:rsidRPr="00FA1AA0">
        <w:rPr>
          <w:sz w:val="16"/>
        </w:rPr>
        <w:t xml:space="preserve">To the extent that they are conceptualized in detachment from an ecology of other interventions, </w:t>
      </w:r>
      <w:r w:rsidRPr="00FA1AA0">
        <w:rPr>
          <w:rStyle w:val="StyleUnderline"/>
        </w:rPr>
        <w:t xml:space="preserve">operating via a diversity of means and across a variety of scales, </w:t>
      </w:r>
      <w:r w:rsidRPr="00096B17">
        <w:rPr>
          <w:rStyle w:val="StyleUnderline"/>
          <w:highlight w:val="cyan"/>
        </w:rPr>
        <w:t>they cannot serve as a suitable basis for any politics seeking to contest t</w:t>
      </w:r>
      <w:r w:rsidRPr="00FA1AA0">
        <w:rPr>
          <w:rStyle w:val="StyleUnderline"/>
        </w:rPr>
        <w:t xml:space="preserve">he imaginaries of the right or to contend with </w:t>
      </w:r>
      <w:r w:rsidRPr="00096B17">
        <w:rPr>
          <w:rStyle w:val="StyleUnderline"/>
          <w:highlight w:val="cyan"/>
        </w:rPr>
        <w:t>the expansive hegemonic project of neoliberal capitalism.</w:t>
      </w:r>
      <w:r w:rsidRPr="00FA1AA0">
        <w:rPr>
          <w:rStyle w:val="StyleUnderline"/>
        </w:rPr>
        <w:t xml:space="preserve"> </w:t>
      </w:r>
      <w:r w:rsidRPr="00FA1AA0">
        <w:rPr>
          <w:sz w:val="16"/>
        </w:rPr>
        <w:t>It is for this reason that Nick Srnicek and Alex Williams’s work positions itself as somewhat skeptical about fragmentations and single-issue politics, pointing out that problems such as “global exploitation, planetary climate change, rising surplus populations, [and] the repeated crises of capitalism are abstract in appearance, complex in structure, and non-localized.”6 As such, a</w:t>
      </w:r>
      <w:r w:rsidRPr="00FA1AA0">
        <w:rPr>
          <w:rStyle w:val="StyleUnderline"/>
        </w:rPr>
        <w:t xml:space="preserve"> politics based around the ideas that “the local is ethical, simpler is better, the organic is healthy, permanence is oppressive, and progress is over” is not always the best weapon in an attempt to contend with the complex </w:t>
      </w:r>
      <w:proofErr w:type="spellStart"/>
      <w:r w:rsidRPr="00FA1AA0">
        <w:rPr>
          <w:rStyle w:val="StyleUnderline"/>
        </w:rPr>
        <w:t>technomaterial</w:t>
      </w:r>
      <w:proofErr w:type="spellEnd"/>
      <w:r w:rsidRPr="00FA1AA0">
        <w:rPr>
          <w:rStyle w:val="StyleUnderline"/>
        </w:rPr>
        <w:t xml:space="preserve"> conditions of the world as it stands.</w:t>
      </w:r>
      <w:r w:rsidRPr="00FA1AA0">
        <w:rPr>
          <w:sz w:val="16"/>
        </w:rPr>
        <w:t xml:space="preserve">7 </w:t>
      </w:r>
      <w:r w:rsidRPr="00096B17">
        <w:rPr>
          <w:rStyle w:val="StyleUnderline"/>
          <w:highlight w:val="cyan"/>
        </w:rPr>
        <w:t>There is a persistent kind of abstraction anxiety hanging over progressive politics</w:t>
      </w:r>
      <w:r w:rsidRPr="00FA1AA0">
        <w:rPr>
          <w:rStyle w:val="StyleUnderline"/>
        </w:rPr>
        <w:t>; an anxiety that haunts a contemporary leftist feminism still unwilling or unable to critically reappraise the tendencies</w:t>
      </w:r>
      <w:r w:rsidRPr="00FA1AA0">
        <w:rPr>
          <w:sz w:val="16"/>
        </w:rPr>
        <w:t xml:space="preserve"> that Stabile identified in the 90s. Recently, however, </w:t>
      </w:r>
      <w:r w:rsidRPr="00096B17">
        <w:rPr>
          <w:rStyle w:val="StyleUnderline"/>
          <w:highlight w:val="cyan"/>
        </w:rPr>
        <w:t>a renewed appetite for ambitious and future-oriented emancipatory politics has begun to make itself felt</w:t>
      </w:r>
      <w:r w:rsidRPr="00FA1AA0">
        <w:rPr>
          <w:rStyle w:val="StyleUnderline"/>
        </w:rPr>
        <w:t xml:space="preserve"> at the fringes of the left—and indeed, to gather momentum and popular support more broadly</w:t>
      </w:r>
      <w:r w:rsidRPr="00FA1AA0">
        <w:rPr>
          <w:sz w:val="16"/>
        </w:rPr>
        <w:t xml:space="preserve">.8 Perhaps </w:t>
      </w:r>
      <w:r w:rsidRPr="00FA1AA0">
        <w:rPr>
          <w:rStyle w:val="StyleUnderline"/>
        </w:rPr>
        <w:t xml:space="preserve">the most remarkable example of this tendency within philosophically-inflected political theory circles has been </w:t>
      </w:r>
      <w:r w:rsidRPr="00096B17">
        <w:rPr>
          <w:rStyle w:val="StyleUnderline"/>
          <w:highlight w:val="cyan"/>
        </w:rPr>
        <w:t>accelerationism,</w:t>
      </w:r>
      <w:r w:rsidRPr="00FA1AA0">
        <w:rPr>
          <w:rStyle w:val="StyleUnderline"/>
        </w:rPr>
        <w:t xml:space="preserve"> with its </w:t>
      </w:r>
      <w:r w:rsidRPr="00096B17">
        <w:rPr>
          <w:rStyle w:val="StyleUnderline"/>
          <w:highlight w:val="cyan"/>
        </w:rPr>
        <w:t>calls to build an “intellectual infrastructure” capable of “creating a new ideology, economic and social models,</w:t>
      </w:r>
      <w:r w:rsidRPr="00FA1AA0">
        <w:rPr>
          <w:rStyle w:val="StyleUnderline"/>
        </w:rPr>
        <w:t xml:space="preserve"> and a vision of the good to replace and surpass the emaciated ideals that rule our world today.”</w:t>
      </w:r>
      <w:r w:rsidRPr="00FA1AA0">
        <w:rPr>
          <w:sz w:val="16"/>
        </w:rPr>
        <w:t xml:space="preserve">9 These so-called “Promethean” ideas have generated widespread interest, arguably both reflecting and contributing to </w:t>
      </w:r>
      <w:r w:rsidRPr="00FA1AA0">
        <w:rPr>
          <w:sz w:val="16"/>
        </w:rPr>
        <w:lastRenderedPageBreak/>
        <w:t>the changing tenor of activist discourse. Interestingly, this term has to some extent emerged in opposition to the pejorative “folk political,” acting as a shorthand for a very different set of values and perspectives. In a recent critical piece, Alexander Galloway suggests that “</w:t>
      </w:r>
      <w:proofErr w:type="spellStart"/>
      <w:r w:rsidRPr="00FA1AA0">
        <w:rPr>
          <w:sz w:val="16"/>
        </w:rPr>
        <w:t>Prometheanism</w:t>
      </w:r>
      <w:proofErr w:type="spellEnd"/>
      <w:r w:rsidRPr="00FA1AA0">
        <w:rPr>
          <w:sz w:val="16"/>
        </w:rPr>
        <w:t xml:space="preserve">” could be defined as “technology for humans to overcome natural limit.”10 Peter </w:t>
      </w:r>
      <w:r w:rsidRPr="00FA1AA0">
        <w:rPr>
          <w:rStyle w:val="StyleUnderline"/>
        </w:rPr>
        <w:t xml:space="preserve">Wolfendale, meanwhile, sees it as a “politics of intervention”—one that starts from the insistence that </w:t>
      </w:r>
      <w:r w:rsidRPr="00096B17">
        <w:rPr>
          <w:rStyle w:val="StyleUnderline"/>
          <w:highlight w:val="cyan"/>
        </w:rPr>
        <w:t>nothing be exempted in advance from the enactment of re/visionary processes</w:t>
      </w:r>
      <w:r w:rsidRPr="00FA1AA0">
        <w:rPr>
          <w:rStyle w:val="StyleUnderline"/>
        </w:rPr>
        <w:t>.</w:t>
      </w:r>
      <w:r w:rsidRPr="00FA1AA0">
        <w:rPr>
          <w:sz w:val="16"/>
        </w:rPr>
        <w:t>11</w:t>
      </w:r>
    </w:p>
    <w:p w14:paraId="15C8D527" w14:textId="0C5BAF57" w:rsidR="005F4A5B" w:rsidRPr="005F4A5B" w:rsidRDefault="005F4A5B" w:rsidP="005F4A5B">
      <w:pPr>
        <w:pStyle w:val="Heading4"/>
        <w:rPr>
          <w:rFonts w:asciiTheme="majorHAnsi" w:eastAsia="Calibri" w:hAnsiTheme="majorHAnsi" w:cstheme="majorHAnsi"/>
          <w:b w:val="0"/>
          <w:color w:val="000000"/>
        </w:rPr>
      </w:pPr>
      <w:r w:rsidRPr="005F4A5B">
        <w:rPr>
          <w:rFonts w:asciiTheme="majorHAnsi" w:eastAsia="Calibri" w:hAnsiTheme="majorHAnsi" w:cstheme="majorHAnsi"/>
          <w:color w:val="000000"/>
        </w:rPr>
        <w:t xml:space="preserve">Cap causes extinction </w:t>
      </w:r>
      <w:r w:rsidRPr="005F4A5B">
        <w:rPr>
          <w:rFonts w:asciiTheme="majorHAnsi" w:eastAsia="Calibri" w:hAnsiTheme="majorHAnsi" w:cstheme="majorHAnsi"/>
          <w:color w:val="000000"/>
        </w:rPr>
        <w:t xml:space="preserve">– only reforms can challenge capitalism </w:t>
      </w:r>
    </w:p>
    <w:p w14:paraId="54A5EEBE" w14:textId="77777777" w:rsidR="005F4A5B" w:rsidRPr="005F4A5B" w:rsidRDefault="005F4A5B" w:rsidP="005F4A5B">
      <w:pPr>
        <w:rPr>
          <w:rFonts w:asciiTheme="majorHAnsi" w:hAnsiTheme="majorHAnsi" w:cstheme="majorHAnsi"/>
          <w:bCs/>
          <w:color w:val="000000" w:themeColor="text1"/>
          <w:sz w:val="26"/>
        </w:rPr>
      </w:pPr>
      <w:proofErr w:type="spellStart"/>
      <w:r w:rsidRPr="005F4A5B">
        <w:rPr>
          <w:rStyle w:val="Style13ptBold"/>
          <w:rFonts w:asciiTheme="majorHAnsi" w:hAnsiTheme="majorHAnsi" w:cstheme="majorHAnsi"/>
          <w:color w:val="000000" w:themeColor="text1"/>
        </w:rPr>
        <w:t>Streeck</w:t>
      </w:r>
      <w:proofErr w:type="spellEnd"/>
      <w:r w:rsidRPr="005F4A5B">
        <w:rPr>
          <w:rStyle w:val="Style13ptBold"/>
          <w:rFonts w:asciiTheme="majorHAnsi" w:hAnsiTheme="majorHAnsi" w:cstheme="majorHAnsi"/>
          <w:color w:val="000000" w:themeColor="text1"/>
        </w:rPr>
        <w:t xml:space="preserve"> 16.</w:t>
      </w:r>
      <w:r w:rsidRPr="005F4A5B">
        <w:rPr>
          <w:rFonts w:asciiTheme="majorHAnsi" w:hAnsiTheme="majorHAnsi" w:cstheme="majorHAnsi"/>
          <w:b/>
          <w:bCs/>
          <w:color w:val="000000" w:themeColor="text1"/>
          <w:sz w:val="26"/>
        </w:rPr>
        <w:t xml:space="preserve"> </w:t>
      </w:r>
      <w:r w:rsidRPr="005F4A5B">
        <w:rPr>
          <w:rFonts w:asciiTheme="majorHAnsi" w:hAnsiTheme="majorHAnsi" w:cstheme="majorHAnsi"/>
          <w:bCs/>
          <w:color w:val="000000" w:themeColor="text1"/>
          <w:sz w:val="26"/>
        </w:rPr>
        <w:t xml:space="preserve">(Wolfgang, </w:t>
      </w:r>
      <w:r w:rsidRPr="005F4A5B">
        <w:rPr>
          <w:rFonts w:asciiTheme="majorHAnsi" w:hAnsiTheme="majorHAnsi" w:cstheme="majorHAnsi"/>
          <w:color w:val="000000" w:themeColor="text1"/>
        </w:rPr>
        <w:t xml:space="preserve">Emeritus Director of the Max-Planck-Institute for the Study of Societies, Cologne, </w:t>
      </w:r>
      <w:r w:rsidRPr="005F4A5B">
        <w:rPr>
          <w:rFonts w:asciiTheme="majorHAnsi" w:hAnsiTheme="majorHAnsi" w:cstheme="majorHAnsi"/>
          <w:i/>
          <w:color w:val="000000" w:themeColor="text1"/>
        </w:rPr>
        <w:t xml:space="preserve">How Will Capitalism </w:t>
      </w:r>
      <w:proofErr w:type="gramStart"/>
      <w:r w:rsidRPr="005F4A5B">
        <w:rPr>
          <w:rFonts w:asciiTheme="majorHAnsi" w:hAnsiTheme="majorHAnsi" w:cstheme="majorHAnsi"/>
          <w:i/>
          <w:color w:val="000000" w:themeColor="text1"/>
        </w:rPr>
        <w:t>End?:</w:t>
      </w:r>
      <w:proofErr w:type="gramEnd"/>
      <w:r w:rsidRPr="005F4A5B">
        <w:rPr>
          <w:rFonts w:asciiTheme="majorHAnsi" w:hAnsiTheme="majorHAnsi" w:cstheme="majorHAnsi"/>
          <w:i/>
          <w:color w:val="000000" w:themeColor="text1"/>
        </w:rPr>
        <w:t xml:space="preserve"> Essays on a Failing System</w:t>
      </w:r>
      <w:r w:rsidRPr="005F4A5B">
        <w:rPr>
          <w:rFonts w:asciiTheme="majorHAnsi" w:hAnsiTheme="majorHAnsi" w:cstheme="majorHAnsi"/>
          <w:color w:val="000000" w:themeColor="text1"/>
        </w:rPr>
        <w:t>, p. 1-15)</w:t>
      </w:r>
    </w:p>
    <w:p w14:paraId="7CC4C3FD" w14:textId="77777777" w:rsidR="005F4A5B" w:rsidRPr="005F4A5B" w:rsidRDefault="005F4A5B" w:rsidP="005F4A5B">
      <w:pPr>
        <w:rPr>
          <w:rFonts w:asciiTheme="majorHAnsi" w:hAnsiTheme="majorHAnsi" w:cstheme="majorHAnsi"/>
          <w:color w:val="000000" w:themeColor="text1"/>
          <w:sz w:val="16"/>
        </w:rPr>
      </w:pPr>
      <w:r w:rsidRPr="005F4A5B">
        <w:rPr>
          <w:rFonts w:asciiTheme="majorHAnsi" w:hAnsiTheme="majorHAnsi" w:cstheme="majorHAnsi"/>
          <w:color w:val="000000" w:themeColor="text1"/>
          <w:highlight w:val="yellow"/>
          <w:u w:val="single"/>
        </w:rPr>
        <w:t xml:space="preserve">Capitalism has </w:t>
      </w:r>
      <w:r w:rsidRPr="005F4A5B">
        <w:rPr>
          <w:rFonts w:asciiTheme="majorHAnsi" w:hAnsiTheme="majorHAnsi" w:cstheme="majorHAnsi"/>
          <w:color w:val="000000" w:themeColor="text1"/>
          <w:u w:val="single"/>
        </w:rPr>
        <w:t xml:space="preserve">always </w:t>
      </w:r>
      <w:r w:rsidRPr="005F4A5B">
        <w:rPr>
          <w:rFonts w:asciiTheme="majorHAnsi" w:hAnsiTheme="majorHAnsi" w:cstheme="majorHAnsi"/>
          <w:color w:val="000000" w:themeColor="text1"/>
          <w:highlight w:val="yellow"/>
          <w:u w:val="single"/>
        </w:rPr>
        <w:t>been</w:t>
      </w:r>
      <w:r w:rsidRPr="005F4A5B">
        <w:rPr>
          <w:rFonts w:asciiTheme="majorHAnsi" w:hAnsiTheme="majorHAnsi" w:cstheme="majorHAnsi"/>
          <w:color w:val="000000" w:themeColor="text1"/>
          <w:sz w:val="16"/>
          <w:highlight w:val="yellow"/>
        </w:rPr>
        <w:t xml:space="preserve"> </w:t>
      </w:r>
      <w:r w:rsidRPr="005F4A5B">
        <w:rPr>
          <w:rFonts w:asciiTheme="majorHAnsi" w:hAnsiTheme="majorHAnsi" w:cstheme="majorHAnsi"/>
          <w:color w:val="000000" w:themeColor="text1"/>
          <w:sz w:val="16"/>
        </w:rPr>
        <w:t xml:space="preserve">an improbable social formation, full of conflicts and contradictions, therefore </w:t>
      </w:r>
      <w:r w:rsidRPr="005F4A5B">
        <w:rPr>
          <w:rFonts w:asciiTheme="majorHAnsi" w:hAnsiTheme="majorHAnsi" w:cstheme="majorHAnsi"/>
          <w:b/>
          <w:iCs/>
          <w:color w:val="000000" w:themeColor="text1"/>
          <w:highlight w:val="yellow"/>
          <w:u w:val="single"/>
        </w:rPr>
        <w:t>permanently unstable</w:t>
      </w:r>
      <w:r w:rsidRPr="005F4A5B">
        <w:rPr>
          <w:rFonts w:asciiTheme="majorHAnsi" w:hAnsiTheme="majorHAnsi" w:cstheme="majorHAnsi"/>
          <w:color w:val="000000" w:themeColor="text1"/>
          <w:u w:val="single"/>
        </w:rPr>
        <w:t xml:space="preserve"> and in flux</w:t>
      </w:r>
      <w:r w:rsidRPr="005F4A5B">
        <w:rPr>
          <w:rFonts w:asciiTheme="majorHAnsi" w:hAnsiTheme="majorHAnsi" w:cstheme="majorHAnsi"/>
          <w:color w:val="000000" w:themeColor="text1"/>
          <w:sz w:val="16"/>
        </w:rPr>
        <w:t xml:space="preserve">, and highly conditional on historically contingent and precarious supportive as well as constraining events and institutions. </w:t>
      </w:r>
      <w:r w:rsidRPr="005F4A5B">
        <w:rPr>
          <w:rFonts w:asciiTheme="majorHAnsi" w:hAnsiTheme="majorHAnsi" w:cstheme="majorHAnsi"/>
          <w:color w:val="000000" w:themeColor="text1"/>
          <w:u w:val="single"/>
        </w:rPr>
        <w:t>Capitalist society</w:t>
      </w:r>
      <w:r w:rsidRPr="005F4A5B">
        <w:rPr>
          <w:rFonts w:asciiTheme="majorHAnsi" w:hAnsiTheme="majorHAnsi" w:cstheme="majorHAnsi"/>
          <w:color w:val="000000" w:themeColor="text1"/>
          <w:sz w:val="16"/>
        </w:rPr>
        <w:t xml:space="preserve"> may be described in shorthand as a 'progressive' society in the sense of Adam Smith 1 and the enlightenment, a society that has </w:t>
      </w:r>
      <w:r w:rsidRPr="005F4A5B">
        <w:rPr>
          <w:rFonts w:asciiTheme="majorHAnsi" w:hAnsiTheme="majorHAnsi" w:cstheme="majorHAnsi"/>
          <w:color w:val="000000" w:themeColor="text1"/>
          <w:u w:val="single"/>
        </w:rPr>
        <w:t>coupled its 'progress' to the continuous and unlimited production and accumulation of</w:t>
      </w:r>
      <w:r w:rsidRPr="005F4A5B">
        <w:rPr>
          <w:rFonts w:asciiTheme="majorHAnsi" w:hAnsiTheme="majorHAnsi" w:cstheme="majorHAnsi"/>
          <w:color w:val="000000" w:themeColor="text1"/>
          <w:sz w:val="16"/>
        </w:rPr>
        <w:t xml:space="preserve"> productive </w:t>
      </w:r>
      <w:r w:rsidRPr="005F4A5B">
        <w:rPr>
          <w:rFonts w:asciiTheme="majorHAnsi" w:hAnsiTheme="majorHAnsi" w:cstheme="majorHAnsi"/>
          <w:color w:val="000000" w:themeColor="text1"/>
          <w:u w:val="single"/>
        </w:rPr>
        <w:t>capital, effected through</w:t>
      </w:r>
      <w:r w:rsidRPr="005F4A5B">
        <w:rPr>
          <w:rFonts w:asciiTheme="majorHAnsi" w:hAnsiTheme="majorHAnsi" w:cstheme="majorHAnsi"/>
          <w:color w:val="000000" w:themeColor="text1"/>
          <w:sz w:val="16"/>
        </w:rPr>
        <w:t xml:space="preserve"> a conversion, by means of </w:t>
      </w:r>
      <w:r w:rsidRPr="005F4A5B">
        <w:rPr>
          <w:rFonts w:asciiTheme="majorHAnsi" w:hAnsiTheme="majorHAnsi" w:cstheme="majorHAnsi"/>
          <w:color w:val="000000" w:themeColor="text1"/>
          <w:u w:val="single"/>
        </w:rPr>
        <w:t>the invisible hand of the market and the visible hand of the state</w:t>
      </w:r>
      <w:r w:rsidRPr="005F4A5B">
        <w:rPr>
          <w:rFonts w:asciiTheme="majorHAnsi" w:hAnsiTheme="majorHAnsi" w:cstheme="majorHAnsi"/>
          <w:color w:val="000000" w:themeColor="text1"/>
          <w:sz w:val="16"/>
        </w:rPr>
        <w:t xml:space="preserve">, of the private vice of material greed into a public benefit.' </w:t>
      </w:r>
      <w:r w:rsidRPr="005F4A5B">
        <w:rPr>
          <w:rFonts w:asciiTheme="majorHAnsi" w:hAnsiTheme="majorHAnsi" w:cstheme="majorHAnsi"/>
          <w:color w:val="000000" w:themeColor="text1"/>
          <w:u w:val="single"/>
        </w:rPr>
        <w:t xml:space="preserve">Capitalism promises </w:t>
      </w:r>
      <w:r w:rsidRPr="005F4A5B">
        <w:rPr>
          <w:rFonts w:asciiTheme="majorHAnsi" w:hAnsiTheme="majorHAnsi" w:cstheme="majorHAnsi"/>
          <w:b/>
          <w:iCs/>
          <w:color w:val="000000" w:themeColor="text1"/>
          <w:u w:val="single"/>
        </w:rPr>
        <w:t>infinite growth</w:t>
      </w:r>
      <w:r w:rsidRPr="005F4A5B">
        <w:rPr>
          <w:rFonts w:asciiTheme="majorHAnsi" w:hAnsiTheme="majorHAnsi" w:cstheme="majorHAnsi"/>
          <w:color w:val="000000" w:themeColor="text1"/>
          <w:sz w:val="16"/>
        </w:rPr>
        <w:t xml:space="preserve"> of commodified material wealth </w:t>
      </w:r>
      <w:r w:rsidRPr="005F4A5B">
        <w:rPr>
          <w:rFonts w:asciiTheme="majorHAnsi" w:hAnsiTheme="majorHAnsi" w:cstheme="majorHAnsi"/>
          <w:color w:val="000000" w:themeColor="text1"/>
          <w:u w:val="single"/>
        </w:rPr>
        <w:t>in a finite world, by conjoining itself with modern science and technology</w:t>
      </w:r>
      <w:r w:rsidRPr="005F4A5B">
        <w:rPr>
          <w:rFonts w:asciiTheme="majorHAnsi" w:hAnsiTheme="majorHAnsi" w:cstheme="majorHAnsi"/>
          <w:color w:val="000000" w:themeColor="text1"/>
          <w:sz w:val="16"/>
        </w:rPr>
        <w:t xml:space="preserve">, making capitalist society the first industrial society, </w:t>
      </w:r>
      <w:r w:rsidRPr="005F4A5B">
        <w:rPr>
          <w:rFonts w:asciiTheme="majorHAnsi" w:hAnsiTheme="majorHAnsi" w:cstheme="majorHAnsi"/>
          <w:color w:val="000000" w:themeColor="text1"/>
          <w:u w:val="single"/>
        </w:rPr>
        <w:t>and through unending expansion of free</w:t>
      </w:r>
      <w:r w:rsidRPr="005F4A5B">
        <w:rPr>
          <w:rFonts w:asciiTheme="majorHAnsi" w:hAnsiTheme="majorHAnsi" w:cstheme="majorHAnsi"/>
          <w:color w:val="000000" w:themeColor="text1"/>
          <w:sz w:val="16"/>
        </w:rPr>
        <w:t xml:space="preserve">, in the sense of contestable, </w:t>
      </w:r>
      <w:r w:rsidRPr="005F4A5B">
        <w:rPr>
          <w:rFonts w:asciiTheme="majorHAnsi" w:hAnsiTheme="majorHAnsi" w:cstheme="majorHAnsi"/>
          <w:color w:val="000000" w:themeColor="text1"/>
          <w:u w:val="single"/>
        </w:rPr>
        <w:t xml:space="preserve">risky markets, on the </w:t>
      </w:r>
      <w:proofErr w:type="gramStart"/>
      <w:r w:rsidRPr="005F4A5B">
        <w:rPr>
          <w:rFonts w:asciiTheme="majorHAnsi" w:hAnsiTheme="majorHAnsi" w:cstheme="majorHAnsi"/>
          <w:color w:val="000000" w:themeColor="text1"/>
          <w:u w:val="single"/>
        </w:rPr>
        <w:t>coat-tails</w:t>
      </w:r>
      <w:proofErr w:type="gramEnd"/>
      <w:r w:rsidRPr="005F4A5B">
        <w:rPr>
          <w:rFonts w:asciiTheme="majorHAnsi" w:hAnsiTheme="majorHAnsi" w:cstheme="majorHAnsi"/>
          <w:color w:val="000000" w:themeColor="text1"/>
          <w:u w:val="single"/>
        </w:rPr>
        <w:t xml:space="preserve"> of a hegemonic carrier state and its market -opening policies</w:t>
      </w:r>
      <w:r w:rsidRPr="005F4A5B">
        <w:rPr>
          <w:rFonts w:asciiTheme="majorHAnsi" w:hAnsiTheme="majorHAnsi" w:cstheme="majorHAnsi"/>
          <w:color w:val="000000" w:themeColor="text1"/>
          <w:sz w:val="16"/>
        </w:rPr>
        <w:t xml:space="preserve"> both domestically and internationally. 3 As a version of industrial society, capitalist society is distinguished by the fact that its collective productive capital is accumulated in the hands of a minority of its members who enjoy the legal privilege, in the form of rights of private property, to dispose of such capital in any way they see fit, including letting it sit idle or transferring it abroad. One implication of this is that </w:t>
      </w:r>
      <w:proofErr w:type="gramStart"/>
      <w:r w:rsidRPr="005F4A5B">
        <w:rPr>
          <w:rFonts w:asciiTheme="majorHAnsi" w:hAnsiTheme="majorHAnsi" w:cstheme="majorHAnsi"/>
          <w:color w:val="000000" w:themeColor="text1"/>
          <w:sz w:val="16"/>
        </w:rPr>
        <w:t>the vast majority of</w:t>
      </w:r>
      <w:proofErr w:type="gramEnd"/>
      <w:r w:rsidRPr="005F4A5B">
        <w:rPr>
          <w:rFonts w:asciiTheme="majorHAnsi" w:hAnsiTheme="majorHAnsi" w:cstheme="majorHAnsi"/>
          <w:color w:val="000000" w:themeColor="text1"/>
          <w:sz w:val="16"/>
        </w:rPr>
        <w:t xml:space="preserve"> the members of a capitalist society must work under the direction, however mediated, of the private owners of the tools they need to provide for themselves, and on terms set by those owners in line with their desire to maximize the rate of increase of their capital. Motivating non-owners to do so- to work hard and diligently in the interest of the owners - requires artful devices - sticks and carrots of the most diverse sorts that are never certain to function - that </w:t>
      </w:r>
      <w:proofErr w:type="gramStart"/>
      <w:r w:rsidRPr="005F4A5B">
        <w:rPr>
          <w:rFonts w:asciiTheme="majorHAnsi" w:hAnsiTheme="majorHAnsi" w:cstheme="majorHAnsi"/>
          <w:color w:val="000000" w:themeColor="text1"/>
          <w:sz w:val="16"/>
        </w:rPr>
        <w:t>have to</w:t>
      </w:r>
      <w:proofErr w:type="gramEnd"/>
      <w:r w:rsidRPr="005F4A5B">
        <w:rPr>
          <w:rFonts w:asciiTheme="majorHAnsi" w:hAnsiTheme="majorHAnsi" w:cstheme="majorHAnsi"/>
          <w:color w:val="000000" w:themeColor="text1"/>
          <w:sz w:val="16"/>
        </w:rPr>
        <w:t xml:space="preserve"> be continuously reinvented as capitalist progress continuously renders them obsolescent. </w:t>
      </w:r>
      <w:r w:rsidRPr="005F4A5B">
        <w:rPr>
          <w:rFonts w:asciiTheme="majorHAnsi" w:hAnsiTheme="majorHAnsi" w:cstheme="majorHAnsi"/>
          <w:color w:val="000000" w:themeColor="text1"/>
          <w:u w:val="single"/>
        </w:rPr>
        <w:t xml:space="preserve">The tensions and </w:t>
      </w:r>
      <w:r w:rsidRPr="005F4A5B">
        <w:rPr>
          <w:rFonts w:asciiTheme="majorHAnsi" w:hAnsiTheme="majorHAnsi" w:cstheme="majorHAnsi"/>
          <w:color w:val="000000" w:themeColor="text1"/>
          <w:highlight w:val="yellow"/>
          <w:u w:val="single"/>
        </w:rPr>
        <w:t>contradictions</w:t>
      </w:r>
      <w:r w:rsidRPr="005F4A5B">
        <w:rPr>
          <w:rFonts w:asciiTheme="majorHAnsi" w:hAnsiTheme="majorHAnsi" w:cstheme="majorHAnsi"/>
          <w:color w:val="000000" w:themeColor="text1"/>
          <w:u w:val="single"/>
        </w:rPr>
        <w:t xml:space="preserve"> within the capitalist political-economic configuration </w:t>
      </w:r>
      <w:r w:rsidRPr="005F4A5B">
        <w:rPr>
          <w:rFonts w:asciiTheme="majorHAnsi" w:hAnsiTheme="majorHAnsi" w:cstheme="majorHAnsi"/>
          <w:color w:val="000000" w:themeColor="text1"/>
          <w:highlight w:val="yellow"/>
          <w:u w:val="single"/>
        </w:rPr>
        <w:t>make for an ever-present possibility of</w:t>
      </w:r>
      <w:r w:rsidRPr="005F4A5B">
        <w:rPr>
          <w:rFonts w:asciiTheme="majorHAnsi" w:hAnsiTheme="majorHAnsi" w:cstheme="majorHAnsi"/>
          <w:color w:val="000000" w:themeColor="text1"/>
          <w:u w:val="single"/>
        </w:rPr>
        <w:t xml:space="preserve"> structural breakdown and social </w:t>
      </w:r>
      <w:r w:rsidRPr="005F4A5B">
        <w:rPr>
          <w:rFonts w:asciiTheme="majorHAnsi" w:hAnsiTheme="majorHAnsi" w:cstheme="majorHAnsi"/>
          <w:color w:val="000000" w:themeColor="text1"/>
          <w:highlight w:val="yellow"/>
          <w:u w:val="single"/>
        </w:rPr>
        <w:t>crisis</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sz w:val="8"/>
          <w:szCs w:val="8"/>
        </w:rPr>
        <w:t xml:space="preserve">Economic and social stability under modern capitalism must be secured on a background of systemic restlessness4 produced by competition and expansion, a difficult balancing act with a constantly uncertain outcome. Its success is contingent on, among other things, the timely appearance of a new technological paradigm or the development of social needs and values complementing changing requirements of continued economic growth. For example, for </w:t>
      </w:r>
      <w:proofErr w:type="gramStart"/>
      <w:r w:rsidRPr="005F4A5B">
        <w:rPr>
          <w:rFonts w:asciiTheme="majorHAnsi" w:hAnsiTheme="majorHAnsi" w:cstheme="majorHAnsi"/>
          <w:color w:val="000000" w:themeColor="text1"/>
          <w:sz w:val="8"/>
          <w:szCs w:val="8"/>
        </w:rPr>
        <w:t>the vast majority of</w:t>
      </w:r>
      <w:proofErr w:type="gramEnd"/>
      <w:r w:rsidRPr="005F4A5B">
        <w:rPr>
          <w:rFonts w:asciiTheme="majorHAnsi" w:hAnsiTheme="majorHAnsi" w:cstheme="majorHAnsi"/>
          <w:color w:val="000000" w:themeColor="text1"/>
          <w:sz w:val="8"/>
          <w:szCs w:val="8"/>
        </w:rPr>
        <w:t xml:space="preserve"> its members, a capitalist society must manage to convert their ever-present fear of being cut out of the productive process, because of economic or technological restructuring, into acceptance of the highly unequal distribution of wealth and power generated by the capitalist economy and a belief in the legitimacy of capitalism as a social order. For this, highly complicated and inevitably fragile institutional and ideological provisions arc necessary. The same holds true for the conversion of insecure workers - kept insecure to make them obedient workers - into confident consumers happily discharging their consumerist social obligations even in the face of the fundamental uncertainty </w:t>
      </w:r>
      <w:proofErr w:type="spellStart"/>
      <w:r w:rsidRPr="005F4A5B">
        <w:rPr>
          <w:rFonts w:asciiTheme="majorHAnsi" w:hAnsiTheme="majorHAnsi" w:cstheme="majorHAnsi"/>
          <w:color w:val="000000" w:themeColor="text1"/>
          <w:sz w:val="8"/>
          <w:szCs w:val="8"/>
        </w:rPr>
        <w:t>oflabour</w:t>
      </w:r>
      <w:proofErr w:type="spellEnd"/>
      <w:r w:rsidRPr="005F4A5B">
        <w:rPr>
          <w:rFonts w:asciiTheme="majorHAnsi" w:hAnsiTheme="majorHAnsi" w:cstheme="majorHAnsi"/>
          <w:color w:val="000000" w:themeColor="text1"/>
          <w:sz w:val="8"/>
          <w:szCs w:val="8"/>
        </w:rPr>
        <w:t xml:space="preserve"> markets and employment.' </w:t>
      </w:r>
      <w:proofErr w:type="gramStart"/>
      <w:r w:rsidRPr="005F4A5B">
        <w:rPr>
          <w:rFonts w:asciiTheme="majorHAnsi" w:hAnsiTheme="majorHAnsi" w:cstheme="majorHAnsi"/>
          <w:color w:val="000000" w:themeColor="text1"/>
          <w:sz w:val="8"/>
          <w:szCs w:val="8"/>
        </w:rPr>
        <w:t>In light of</w:t>
      </w:r>
      <w:proofErr w:type="gramEnd"/>
      <w:r w:rsidRPr="005F4A5B">
        <w:rPr>
          <w:rFonts w:asciiTheme="majorHAnsi" w:hAnsiTheme="majorHAnsi" w:cstheme="majorHAnsi"/>
          <w:color w:val="000000" w:themeColor="text1"/>
          <w:sz w:val="8"/>
          <w:szCs w:val="8"/>
        </w:rPr>
        <w:t xml:space="preserve"> the inherent instability of modern societies founded upon and dynamically shaped by a capitalist economy, it is small wonder that theories of capitalism, from the time the concept was first used in the early 1800s in Germany" and the mid-1800s in England/ were always also theories of crisis. This holds not just for Marx and Engels but also for writers like Ricardo, Mill, Sombart, Keynes, </w:t>
      </w:r>
      <w:proofErr w:type="spellStart"/>
      <w:r w:rsidRPr="005F4A5B">
        <w:rPr>
          <w:rFonts w:asciiTheme="majorHAnsi" w:hAnsiTheme="majorHAnsi" w:cstheme="majorHAnsi"/>
          <w:color w:val="000000" w:themeColor="text1"/>
          <w:sz w:val="8"/>
          <w:szCs w:val="8"/>
        </w:rPr>
        <w:t>Hilferding</w:t>
      </w:r>
      <w:proofErr w:type="spellEnd"/>
      <w:r w:rsidRPr="005F4A5B">
        <w:rPr>
          <w:rFonts w:asciiTheme="majorHAnsi" w:hAnsiTheme="majorHAnsi" w:cstheme="majorHAnsi"/>
          <w:color w:val="000000" w:themeColor="text1"/>
          <w:sz w:val="8"/>
          <w:szCs w:val="8"/>
        </w:rPr>
        <w:t xml:space="preserve">, Polanyi and Schumpeter, all of whom expected one way or other to see the end of capitalism during their lifetime." What kind of crisis was expected to finish capitalism off differed with time and authors' theoretical priors; structuralist theories of death by overproduction or underconsumption, or by a tendency of the rate of profit to fall (Marx), coexisted with predictions of saturation of needs and markets (Keynes), of rising resistance to further commodification </w:t>
      </w:r>
      <w:proofErr w:type="spellStart"/>
      <w:r w:rsidRPr="005F4A5B">
        <w:rPr>
          <w:rFonts w:asciiTheme="majorHAnsi" w:hAnsiTheme="majorHAnsi" w:cstheme="majorHAnsi"/>
          <w:color w:val="000000" w:themeColor="text1"/>
          <w:sz w:val="8"/>
          <w:szCs w:val="8"/>
        </w:rPr>
        <w:t>oflife</w:t>
      </w:r>
      <w:proofErr w:type="spellEnd"/>
      <w:r w:rsidRPr="005F4A5B">
        <w:rPr>
          <w:rFonts w:asciiTheme="majorHAnsi" w:hAnsiTheme="majorHAnsi" w:cstheme="majorHAnsi"/>
          <w:color w:val="000000" w:themeColor="text1"/>
          <w:sz w:val="8"/>
          <w:szCs w:val="8"/>
        </w:rPr>
        <w:t xml:space="preserve"> and society (Polanyi), of exhaustion of new land and new </w:t>
      </w:r>
      <w:proofErr w:type="spellStart"/>
      <w:r w:rsidRPr="005F4A5B">
        <w:rPr>
          <w:rFonts w:asciiTheme="majorHAnsi" w:hAnsiTheme="majorHAnsi" w:cstheme="majorHAnsi"/>
          <w:color w:val="000000" w:themeColor="text1"/>
          <w:sz w:val="8"/>
          <w:szCs w:val="8"/>
        </w:rPr>
        <w:t>labour</w:t>
      </w:r>
      <w:proofErr w:type="spellEnd"/>
      <w:r w:rsidRPr="005F4A5B">
        <w:rPr>
          <w:rFonts w:asciiTheme="majorHAnsi" w:hAnsiTheme="majorHAnsi" w:cstheme="majorHAnsi"/>
          <w:color w:val="000000" w:themeColor="text1"/>
          <w:sz w:val="8"/>
          <w:szCs w:val="8"/>
        </w:rPr>
        <w:t xml:space="preserve"> available for colonization in a literal as well as figurative sense (Luxemburg), of technological stagnation (Kondratieff), financial-political organization of monopolistic corporations suspending liberal markets (</w:t>
      </w:r>
      <w:proofErr w:type="spellStart"/>
      <w:r w:rsidRPr="005F4A5B">
        <w:rPr>
          <w:rFonts w:asciiTheme="majorHAnsi" w:hAnsiTheme="majorHAnsi" w:cstheme="majorHAnsi"/>
          <w:color w:val="000000" w:themeColor="text1"/>
          <w:sz w:val="8"/>
          <w:szCs w:val="8"/>
        </w:rPr>
        <w:t>Hilferding</w:t>
      </w:r>
      <w:proofErr w:type="spellEnd"/>
      <w:r w:rsidRPr="005F4A5B">
        <w:rPr>
          <w:rFonts w:asciiTheme="majorHAnsi" w:hAnsiTheme="majorHAnsi" w:cstheme="majorHAnsi"/>
          <w:color w:val="000000" w:themeColor="text1"/>
          <w:sz w:val="8"/>
          <w:szCs w:val="8"/>
        </w:rPr>
        <w:t xml:space="preserve">), bureaucratic suppression of entrepreneurialism aided by a worldwide </w:t>
      </w:r>
      <w:proofErr w:type="spellStart"/>
      <w:r w:rsidRPr="005F4A5B">
        <w:rPr>
          <w:rFonts w:asciiTheme="majorHAnsi" w:hAnsiTheme="majorHAnsi" w:cstheme="majorHAnsi"/>
          <w:color w:val="000000" w:themeColor="text1"/>
          <w:sz w:val="8"/>
          <w:szCs w:val="8"/>
        </w:rPr>
        <w:t>trahison</w:t>
      </w:r>
      <w:proofErr w:type="spellEnd"/>
      <w:r w:rsidRPr="005F4A5B">
        <w:rPr>
          <w:rFonts w:asciiTheme="majorHAnsi" w:hAnsiTheme="majorHAnsi" w:cstheme="majorHAnsi"/>
          <w:color w:val="000000" w:themeColor="text1"/>
          <w:sz w:val="8"/>
          <w:szCs w:val="8"/>
        </w:rPr>
        <w:t xml:space="preserve"> des </w:t>
      </w:r>
      <w:proofErr w:type="spellStart"/>
      <w:r w:rsidRPr="005F4A5B">
        <w:rPr>
          <w:rFonts w:asciiTheme="majorHAnsi" w:hAnsiTheme="majorHAnsi" w:cstheme="majorHAnsi"/>
          <w:color w:val="000000" w:themeColor="text1"/>
          <w:sz w:val="8"/>
          <w:szCs w:val="8"/>
        </w:rPr>
        <w:t>clercs</w:t>
      </w:r>
      <w:proofErr w:type="spellEnd"/>
      <w:r w:rsidRPr="005F4A5B">
        <w:rPr>
          <w:rFonts w:asciiTheme="majorHAnsi" w:hAnsiTheme="majorHAnsi" w:cstheme="majorHAnsi"/>
          <w:color w:val="000000" w:themeColor="text1"/>
          <w:sz w:val="8"/>
          <w:szCs w:val="8"/>
        </w:rPr>
        <w:t xml:space="preserve"> (Weber, Schumpeter, Hayek) etc., etc." While none of these theories came true as imagined, most of them were not entirely false either. In fact,</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u w:val="single"/>
        </w:rPr>
        <w:t>the history of modern capitalism can be written as a succession of crises that capitalism survived only at the price of deep transformations of its economic and social institutions, saving it from bankruptcy in unforeseeable and often unintended ways</w:t>
      </w:r>
      <w:r w:rsidRPr="005F4A5B">
        <w:rPr>
          <w:rFonts w:asciiTheme="majorHAnsi" w:hAnsiTheme="majorHAnsi" w:cstheme="majorHAnsi"/>
          <w:color w:val="000000" w:themeColor="text1"/>
          <w:sz w:val="16"/>
        </w:rPr>
        <w:t xml:space="preserve">. Seen this way, </w:t>
      </w:r>
      <w:r w:rsidRPr="005F4A5B">
        <w:rPr>
          <w:rFonts w:asciiTheme="majorHAnsi" w:hAnsiTheme="majorHAnsi" w:cstheme="majorHAnsi"/>
          <w:color w:val="000000" w:themeColor="text1"/>
          <w:u w:val="single"/>
        </w:rPr>
        <w:t xml:space="preserve">that the capitalist order still exists may well appear less impressive than that it existed so often on the brink of collapse and had continuously to change, frequently depending on contingent exogenous supports that it was unable to mobilize endogenously. </w:t>
      </w:r>
      <w:r w:rsidRPr="005F4A5B">
        <w:rPr>
          <w:rFonts w:asciiTheme="majorHAnsi" w:hAnsiTheme="majorHAnsi" w:cstheme="majorHAnsi"/>
          <w:color w:val="000000" w:themeColor="text1"/>
          <w:highlight w:val="yellow"/>
          <w:u w:val="single"/>
        </w:rPr>
        <w:t xml:space="preserve">The fact </w:t>
      </w:r>
      <w:r w:rsidRPr="005F4A5B">
        <w:rPr>
          <w:rFonts w:asciiTheme="majorHAnsi" w:hAnsiTheme="majorHAnsi" w:cstheme="majorHAnsi"/>
          <w:b/>
          <w:iCs/>
          <w:color w:val="000000" w:themeColor="text1"/>
          <w:highlight w:val="yellow"/>
          <w:u w:val="single"/>
        </w:rPr>
        <w:t>that capitalism has</w:t>
      </w:r>
      <w:r w:rsidRPr="005F4A5B">
        <w:rPr>
          <w:rFonts w:asciiTheme="majorHAnsi" w:hAnsiTheme="majorHAnsi" w:cstheme="majorHAnsi"/>
          <w:color w:val="000000" w:themeColor="text1"/>
          <w:u w:val="single"/>
        </w:rPr>
        <w:t xml:space="preserve">, until now, </w:t>
      </w:r>
      <w:r w:rsidRPr="005F4A5B">
        <w:rPr>
          <w:rFonts w:asciiTheme="majorHAnsi" w:hAnsiTheme="majorHAnsi" w:cstheme="majorHAnsi"/>
          <w:b/>
          <w:iCs/>
          <w:color w:val="000000" w:themeColor="text1"/>
          <w:highlight w:val="yellow"/>
          <w:u w:val="single"/>
        </w:rPr>
        <w:t>managed to outlive all predictions of its impending death, need not mean that it will forever be able to do so</w:t>
      </w:r>
      <w:r w:rsidRPr="005F4A5B">
        <w:rPr>
          <w:rFonts w:asciiTheme="majorHAnsi" w:hAnsiTheme="majorHAnsi" w:cstheme="majorHAnsi"/>
          <w:color w:val="000000" w:themeColor="text1"/>
          <w:u w:val="single"/>
        </w:rPr>
        <w:t>; there is no inductive proof here</w:t>
      </w:r>
      <w:r w:rsidRPr="005F4A5B">
        <w:rPr>
          <w:rFonts w:asciiTheme="majorHAnsi" w:hAnsiTheme="majorHAnsi" w:cstheme="majorHAnsi"/>
          <w:color w:val="000000" w:themeColor="text1"/>
          <w:sz w:val="16"/>
        </w:rPr>
        <w:t xml:space="preserve">, and </w:t>
      </w:r>
      <w:r w:rsidRPr="005F4A5B">
        <w:rPr>
          <w:rFonts w:asciiTheme="majorHAnsi" w:hAnsiTheme="majorHAnsi" w:cstheme="majorHAnsi"/>
          <w:color w:val="000000" w:themeColor="text1"/>
          <w:u w:val="single"/>
        </w:rPr>
        <w:t xml:space="preserve">we cannot rule out the possibility that, </w:t>
      </w:r>
      <w:r w:rsidRPr="005F4A5B">
        <w:rPr>
          <w:rFonts w:asciiTheme="majorHAnsi" w:hAnsiTheme="majorHAnsi" w:cstheme="majorHAnsi"/>
          <w:b/>
          <w:iCs/>
          <w:color w:val="000000" w:themeColor="text1"/>
          <w:u w:val="single"/>
        </w:rPr>
        <w:t>next time</w:t>
      </w:r>
      <w:r w:rsidRPr="005F4A5B">
        <w:rPr>
          <w:rFonts w:asciiTheme="majorHAnsi" w:hAnsiTheme="majorHAnsi" w:cstheme="majorHAnsi"/>
          <w:color w:val="000000" w:themeColor="text1"/>
          <w:u w:val="single"/>
        </w:rPr>
        <w:t>, whatever cavalry capitalism may require for its rescue may fail to show up</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sz w:val="8"/>
          <w:szCs w:val="8"/>
        </w:rPr>
        <w:t xml:space="preserve">A short recapitulation of the history of modern capitalism serves to illustrate this point. 10 Liberal capitalism in the nineteenth century was confronted by a revolutionary </w:t>
      </w:r>
      <w:proofErr w:type="spellStart"/>
      <w:r w:rsidRPr="005F4A5B">
        <w:rPr>
          <w:rFonts w:asciiTheme="majorHAnsi" w:hAnsiTheme="majorHAnsi" w:cstheme="majorHAnsi"/>
          <w:color w:val="000000" w:themeColor="text1"/>
          <w:sz w:val="8"/>
          <w:szCs w:val="8"/>
        </w:rPr>
        <w:t>labour</w:t>
      </w:r>
      <w:proofErr w:type="spellEnd"/>
      <w:r w:rsidRPr="005F4A5B">
        <w:rPr>
          <w:rFonts w:asciiTheme="majorHAnsi" w:hAnsiTheme="majorHAnsi" w:cstheme="majorHAnsi"/>
          <w:color w:val="000000" w:themeColor="text1"/>
          <w:sz w:val="8"/>
          <w:szCs w:val="8"/>
        </w:rPr>
        <w:t xml:space="preserve"> movement that needed to be politically tamed by a complex combination of repression and co-optation, including democratic power sharing and social reform. In the early twentieth century, capitalism was commandeered to serve national interests in international wars, thereby converting it into a public utility under the planning regimes of a new war economy, as private property and the invisible hand of the market seemed insufficient for the provision of the collective </w:t>
      </w:r>
      <w:proofErr w:type="gramStart"/>
      <w:r w:rsidRPr="005F4A5B">
        <w:rPr>
          <w:rFonts w:asciiTheme="majorHAnsi" w:hAnsiTheme="majorHAnsi" w:cstheme="majorHAnsi"/>
          <w:color w:val="000000" w:themeColor="text1"/>
          <w:sz w:val="8"/>
          <w:szCs w:val="8"/>
        </w:rPr>
        <w:t>capacities</w:t>
      </w:r>
      <w:proofErr w:type="gramEnd"/>
      <w:r w:rsidRPr="005F4A5B">
        <w:rPr>
          <w:rFonts w:asciiTheme="majorHAnsi" w:hAnsiTheme="majorHAnsi" w:cstheme="majorHAnsi"/>
          <w:color w:val="000000" w:themeColor="text1"/>
          <w:sz w:val="8"/>
          <w:szCs w:val="8"/>
        </w:rPr>
        <w:t xml:space="preserve"> countries needed to prevail in international hostilities. After the First World War, restoration of a liberal-capitalist economy failed to produce a viable social order and had to give way in large parts of the industrial world to either Communism or Fascism, while in the core countries of what was to become 'the West' liberal capitalism was gradually succeeded, in the aftermath of the Great Depression, by Keynesian, state-administered capitalism. Out of this grew the democratic welfare-state capitalism of the three post-war decades, with hindsight the only period in which economic growth and social and political stability, achieved through democracy, coexisted under capitalism, at least in the OECD world where capitalism came to be awarded the epithet, 'advanced'. In the 1970s, however, what had with hindsight been called the 'post-war settlement' of social-democratic capitalism began to disintegrate, gradually and imperceptibly at first but increasingly punctuated by successive, ever more severe crises of both the capitalist economy and the social and political institutions embedding, that is, supporting as well as containing it. This was the period of both intensifying crisis and deep transformation when 'late capitalism', as impressively described by Werner Sombart in the 1920s, 11 gave way to neoliberalism. Crisis Theory Redux</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u w:val="single"/>
        </w:rPr>
        <w:t>Today, after the watershed of the financial crisis of 2008</w:t>
      </w:r>
      <w:r w:rsidRPr="005F4A5B">
        <w:rPr>
          <w:rFonts w:asciiTheme="majorHAnsi" w:hAnsiTheme="majorHAnsi" w:cstheme="majorHAnsi"/>
          <w:color w:val="000000" w:themeColor="text1"/>
          <w:sz w:val="16"/>
        </w:rPr>
        <w:t xml:space="preserve">, critical and indeed crisis-theoretical reflection on the prospects of capitalism and its society is again </w:t>
      </w:r>
      <w:proofErr w:type="spellStart"/>
      <w:r w:rsidRPr="005F4A5B">
        <w:rPr>
          <w:rFonts w:asciiTheme="majorHAnsi" w:hAnsiTheme="majorHAnsi" w:cstheme="majorHAnsi"/>
          <w:color w:val="000000" w:themeColor="text1"/>
          <w:sz w:val="16"/>
        </w:rPr>
        <w:t>en</w:t>
      </w:r>
      <w:proofErr w:type="spellEnd"/>
      <w:r w:rsidRPr="005F4A5B">
        <w:rPr>
          <w:rFonts w:asciiTheme="majorHAnsi" w:hAnsiTheme="majorHAnsi" w:cstheme="majorHAnsi"/>
          <w:color w:val="000000" w:themeColor="text1"/>
          <w:sz w:val="16"/>
        </w:rPr>
        <w:t xml:space="preserve"> vogue. Does Capitalism Have a Future? is the title of a book published in 2013 by five outstanding social scientists: Immanuel Wallerstein, Randall Collins, Michael Mann, </w:t>
      </w:r>
      <w:r w:rsidRPr="005F4A5B">
        <w:rPr>
          <w:rFonts w:asciiTheme="majorHAnsi" w:hAnsiTheme="majorHAnsi" w:cstheme="majorHAnsi"/>
          <w:color w:val="000000" w:themeColor="text1"/>
          <w:sz w:val="16"/>
        </w:rPr>
        <w:lastRenderedPageBreak/>
        <w:t xml:space="preserve">Georgi </w:t>
      </w:r>
      <w:proofErr w:type="spellStart"/>
      <w:r w:rsidRPr="005F4A5B">
        <w:rPr>
          <w:rFonts w:asciiTheme="majorHAnsi" w:hAnsiTheme="majorHAnsi" w:cstheme="majorHAnsi"/>
          <w:color w:val="000000" w:themeColor="text1"/>
          <w:sz w:val="16"/>
        </w:rPr>
        <w:t>Derluguian</w:t>
      </w:r>
      <w:proofErr w:type="spellEnd"/>
      <w:r w:rsidRPr="005F4A5B">
        <w:rPr>
          <w:rFonts w:asciiTheme="majorHAnsi" w:hAnsiTheme="majorHAnsi" w:cstheme="majorHAnsi"/>
          <w:color w:val="000000" w:themeColor="text1"/>
          <w:sz w:val="16"/>
        </w:rPr>
        <w:t xml:space="preserve"> and Craig Calhoun. Apart from the introduction and the conclusion, which are collectively authored, the contributors present their views in separate chapters, and this could not be otherwise since they differ widely. Still, all five share the conviction that, as they state in the introduction, </w:t>
      </w:r>
      <w:r w:rsidRPr="005F4A5B">
        <w:rPr>
          <w:rFonts w:asciiTheme="majorHAnsi" w:hAnsiTheme="majorHAnsi" w:cstheme="majorHAnsi"/>
          <w:color w:val="000000" w:themeColor="text1"/>
          <w:u w:val="single"/>
        </w:rPr>
        <w:t>'something big looms on the horizon: a structural crisis much bigger than the recent Great Recession</w:t>
      </w:r>
      <w:r w:rsidRPr="005F4A5B">
        <w:rPr>
          <w:rFonts w:asciiTheme="majorHAnsi" w:hAnsiTheme="majorHAnsi" w:cstheme="majorHAnsi"/>
          <w:color w:val="000000" w:themeColor="text1"/>
          <w:sz w:val="16"/>
        </w:rPr>
        <w:t xml:space="preserve">, which might in retrospect seem only a prologue to a period of deeper troubles and transformations: 12 On what is causing this crisis, however, and how it will end, there is substantial disagreement- which, with authors of this </w:t>
      </w:r>
      <w:proofErr w:type="spellStart"/>
      <w:r w:rsidRPr="005F4A5B">
        <w:rPr>
          <w:rFonts w:asciiTheme="majorHAnsi" w:hAnsiTheme="majorHAnsi" w:cstheme="majorHAnsi"/>
          <w:color w:val="000000" w:themeColor="text1"/>
          <w:sz w:val="16"/>
        </w:rPr>
        <w:t>calibre</w:t>
      </w:r>
      <w:proofErr w:type="spellEnd"/>
      <w:r w:rsidRPr="005F4A5B">
        <w:rPr>
          <w:rFonts w:asciiTheme="majorHAnsi" w:hAnsiTheme="majorHAnsi" w:cstheme="majorHAnsi"/>
          <w:color w:val="000000" w:themeColor="text1"/>
          <w:sz w:val="16"/>
        </w:rPr>
        <w:t xml:space="preserve">, may be taken as a sign of the multiple uncertainties and possibilities inherent in the present condition of the capitalist political economy. To give an impression of how leading theorists may differ when trying to imagine the future of capitalism today, I will at some length review the prospects and predictions put forward in the book. A comparatively conventional crisis theory is probably the one offered by </w:t>
      </w:r>
      <w:r w:rsidRPr="005F4A5B">
        <w:rPr>
          <w:rFonts w:asciiTheme="majorHAnsi" w:hAnsiTheme="majorHAnsi" w:cstheme="majorHAnsi"/>
          <w:color w:val="000000" w:themeColor="text1"/>
          <w:highlight w:val="yellow"/>
          <w:u w:val="single"/>
        </w:rPr>
        <w:t>Wallerstein</w:t>
      </w:r>
      <w:r w:rsidRPr="005F4A5B">
        <w:rPr>
          <w:rFonts w:asciiTheme="majorHAnsi" w:hAnsiTheme="majorHAnsi" w:cstheme="majorHAnsi"/>
          <w:color w:val="000000" w:themeColor="text1"/>
          <w:sz w:val="16"/>
        </w:rPr>
        <w:t xml:space="preserve"> (pp. 9-35), who </w:t>
      </w:r>
      <w:r w:rsidRPr="005F4A5B">
        <w:rPr>
          <w:rFonts w:asciiTheme="majorHAnsi" w:hAnsiTheme="majorHAnsi" w:cstheme="majorHAnsi"/>
          <w:color w:val="000000" w:themeColor="text1"/>
          <w:highlight w:val="yellow"/>
          <w:u w:val="single"/>
        </w:rPr>
        <w:t>locates c</w:t>
      </w:r>
      <w:r w:rsidRPr="005F4A5B">
        <w:rPr>
          <w:rFonts w:asciiTheme="majorHAnsi" w:hAnsiTheme="majorHAnsi" w:cstheme="majorHAnsi"/>
          <w:color w:val="000000" w:themeColor="text1"/>
          <w:u w:val="single"/>
        </w:rPr>
        <w:t xml:space="preserve">ontemporary </w:t>
      </w:r>
      <w:r w:rsidRPr="005F4A5B">
        <w:rPr>
          <w:rFonts w:asciiTheme="majorHAnsi" w:hAnsiTheme="majorHAnsi" w:cstheme="majorHAnsi"/>
          <w:color w:val="000000" w:themeColor="text1"/>
          <w:highlight w:val="yellow"/>
          <w:u w:val="single"/>
        </w:rPr>
        <w:t>capitalism at the bottom of a Kondratieff cycle</w:t>
      </w:r>
      <w:r w:rsidRPr="005F4A5B">
        <w:rPr>
          <w:rFonts w:asciiTheme="majorHAnsi" w:hAnsiTheme="majorHAnsi" w:cstheme="majorHAnsi"/>
          <w:color w:val="000000" w:themeColor="text1"/>
          <w:sz w:val="16"/>
          <w:highlight w:val="yellow"/>
        </w:rPr>
        <w:t xml:space="preserve"> (</w:t>
      </w:r>
      <w:r w:rsidRPr="005F4A5B">
        <w:rPr>
          <w:rFonts w:asciiTheme="majorHAnsi" w:hAnsiTheme="majorHAnsi" w:cstheme="majorHAnsi"/>
          <w:color w:val="000000" w:themeColor="text1"/>
          <w:sz w:val="16"/>
        </w:rPr>
        <w:t xml:space="preserve">Kondratieff B) </w:t>
      </w:r>
      <w:r w:rsidRPr="005F4A5B">
        <w:rPr>
          <w:rFonts w:asciiTheme="majorHAnsi" w:hAnsiTheme="majorHAnsi" w:cstheme="majorHAnsi"/>
          <w:color w:val="000000" w:themeColor="text1"/>
          <w:highlight w:val="yellow"/>
          <w:u w:val="single"/>
        </w:rPr>
        <w:t xml:space="preserve">with no </w:t>
      </w:r>
      <w:r w:rsidRPr="005F4A5B">
        <w:rPr>
          <w:rFonts w:asciiTheme="majorHAnsi" w:hAnsiTheme="majorHAnsi" w:cstheme="majorHAnsi"/>
          <w:color w:val="000000" w:themeColor="text1"/>
          <w:u w:val="single"/>
        </w:rPr>
        <w:t>prospect of a new</w:t>
      </w:r>
      <w:r w:rsidRPr="005F4A5B">
        <w:rPr>
          <w:rFonts w:asciiTheme="majorHAnsi" w:hAnsiTheme="majorHAnsi" w:cstheme="majorHAnsi"/>
          <w:color w:val="000000" w:themeColor="text1"/>
          <w:sz w:val="16"/>
        </w:rPr>
        <w:t xml:space="preserve"> (Kondratieff A) </w:t>
      </w:r>
      <w:r w:rsidRPr="005F4A5B">
        <w:rPr>
          <w:rFonts w:asciiTheme="majorHAnsi" w:hAnsiTheme="majorHAnsi" w:cstheme="majorHAnsi"/>
          <w:color w:val="000000" w:themeColor="text1"/>
          <w:highlight w:val="yellow"/>
          <w:u w:val="single"/>
        </w:rPr>
        <w:t>upturn</w:t>
      </w:r>
      <w:r w:rsidRPr="005F4A5B">
        <w:rPr>
          <w:rFonts w:asciiTheme="majorHAnsi" w:hAnsiTheme="majorHAnsi" w:cstheme="majorHAnsi"/>
          <w:color w:val="000000" w:themeColor="text1"/>
          <w:sz w:val="16"/>
        </w:rPr>
        <w:t xml:space="preserve">. This is said to be </w:t>
      </w:r>
      <w:r w:rsidRPr="005F4A5B">
        <w:rPr>
          <w:rFonts w:asciiTheme="majorHAnsi" w:hAnsiTheme="majorHAnsi" w:cstheme="majorHAnsi"/>
          <w:color w:val="000000" w:themeColor="text1"/>
          <w:u w:val="single"/>
        </w:rPr>
        <w:t>due to a 'structural crisis' that began in the 1970s</w:t>
      </w:r>
      <w:r w:rsidRPr="005F4A5B">
        <w:rPr>
          <w:rFonts w:asciiTheme="majorHAnsi" w:hAnsiTheme="majorHAnsi" w:cstheme="majorHAnsi"/>
          <w:color w:val="000000" w:themeColor="text1"/>
          <w:sz w:val="16"/>
        </w:rPr>
        <w:t xml:space="preserve">, </w:t>
      </w:r>
      <w:proofErr w:type="gramStart"/>
      <w:r w:rsidRPr="005F4A5B">
        <w:rPr>
          <w:rFonts w:asciiTheme="majorHAnsi" w:hAnsiTheme="majorHAnsi" w:cstheme="majorHAnsi"/>
          <w:color w:val="000000" w:themeColor="text1"/>
          <w:sz w:val="16"/>
        </w:rPr>
        <w:t>as a result of</w:t>
      </w:r>
      <w:proofErr w:type="gramEnd"/>
      <w:r w:rsidRPr="005F4A5B">
        <w:rPr>
          <w:rFonts w:asciiTheme="majorHAnsi" w:hAnsiTheme="majorHAnsi" w:cstheme="majorHAnsi"/>
          <w:color w:val="000000" w:themeColor="text1"/>
          <w:sz w:val="16"/>
        </w:rPr>
        <w:t xml:space="preserve"> which 'capitalists may no longer find capitalism rewarding'. Two broad causes are given, one a set of long-term trends 'ending the endless accumulation of capital', the other the demise, after the 'world revolution of 1968', of the 'dominance of centrist liberals of the </w:t>
      </w:r>
      <w:proofErr w:type="spellStart"/>
      <w:r w:rsidRPr="005F4A5B">
        <w:rPr>
          <w:rFonts w:asciiTheme="majorHAnsi" w:hAnsiTheme="majorHAnsi" w:cstheme="majorHAnsi"/>
          <w:color w:val="000000" w:themeColor="text1"/>
          <w:sz w:val="16"/>
        </w:rPr>
        <w:t>geoculture</w:t>
      </w:r>
      <w:proofErr w:type="spellEnd"/>
      <w:r w:rsidRPr="005F4A5B">
        <w:rPr>
          <w:rFonts w:asciiTheme="majorHAnsi" w:hAnsiTheme="majorHAnsi" w:cstheme="majorHAnsi"/>
          <w:color w:val="000000" w:themeColor="text1"/>
          <w:sz w:val="16"/>
        </w:rPr>
        <w:t xml:space="preserve">' (p. </w:t>
      </w:r>
      <w:proofErr w:type="gramStart"/>
      <w:r w:rsidRPr="005F4A5B">
        <w:rPr>
          <w:rFonts w:asciiTheme="majorHAnsi" w:hAnsiTheme="majorHAnsi" w:cstheme="majorHAnsi"/>
          <w:color w:val="000000" w:themeColor="text1"/>
          <w:sz w:val="16"/>
        </w:rPr>
        <w:t>21 )</w:t>
      </w:r>
      <w:proofErr w:type="gramEnd"/>
      <w:r w:rsidRPr="005F4A5B">
        <w:rPr>
          <w:rFonts w:asciiTheme="majorHAnsi" w:hAnsiTheme="majorHAnsi" w:cstheme="majorHAnsi"/>
          <w:color w:val="000000" w:themeColor="text1"/>
          <w:sz w:val="16"/>
        </w:rPr>
        <w:t xml:space="preserve">. Structural trends include </w:t>
      </w:r>
      <w:r w:rsidRPr="005F4A5B">
        <w:rPr>
          <w:rFonts w:asciiTheme="majorHAnsi" w:hAnsiTheme="majorHAnsi" w:cstheme="majorHAnsi"/>
          <w:color w:val="000000" w:themeColor="text1"/>
          <w:u w:val="single"/>
        </w:rPr>
        <w:t>the exhaustion of virgin lands</w:t>
      </w:r>
      <w:r w:rsidRPr="005F4A5B">
        <w:rPr>
          <w:rFonts w:asciiTheme="majorHAnsi" w:hAnsiTheme="majorHAnsi" w:cstheme="majorHAnsi"/>
          <w:color w:val="000000" w:themeColor="text1"/>
          <w:sz w:val="16"/>
        </w:rPr>
        <w:t xml:space="preserve"> and the resulting necessity of environmental repair work, </w:t>
      </w:r>
      <w:r w:rsidRPr="005F4A5B">
        <w:rPr>
          <w:rFonts w:asciiTheme="majorHAnsi" w:hAnsiTheme="majorHAnsi" w:cstheme="majorHAnsi"/>
          <w:color w:val="000000" w:themeColor="text1"/>
          <w:u w:val="single"/>
        </w:rPr>
        <w:t xml:space="preserve">growing </w:t>
      </w:r>
      <w:r w:rsidRPr="005F4A5B">
        <w:rPr>
          <w:rFonts w:asciiTheme="majorHAnsi" w:hAnsiTheme="majorHAnsi" w:cstheme="majorHAnsi"/>
          <w:color w:val="000000" w:themeColor="text1"/>
          <w:highlight w:val="yellow"/>
          <w:u w:val="single"/>
        </w:rPr>
        <w:t>resource shortages, and</w:t>
      </w:r>
      <w:r w:rsidRPr="005F4A5B">
        <w:rPr>
          <w:rFonts w:asciiTheme="majorHAnsi" w:hAnsiTheme="majorHAnsi" w:cstheme="majorHAnsi"/>
          <w:color w:val="000000" w:themeColor="text1"/>
          <w:sz w:val="16"/>
        </w:rPr>
        <w:t xml:space="preserve"> the increasing need for public infrastructure. All of this </w:t>
      </w:r>
      <w:proofErr w:type="gramStart"/>
      <w:r w:rsidRPr="005F4A5B">
        <w:rPr>
          <w:rFonts w:asciiTheme="majorHAnsi" w:hAnsiTheme="majorHAnsi" w:cstheme="majorHAnsi"/>
          <w:color w:val="000000" w:themeColor="text1"/>
          <w:sz w:val="16"/>
        </w:rPr>
        <w:t>costs</w:t>
      </w:r>
      <w:proofErr w:type="gramEnd"/>
      <w:r w:rsidRPr="005F4A5B">
        <w:rPr>
          <w:rFonts w:asciiTheme="majorHAnsi" w:hAnsiTheme="majorHAnsi" w:cstheme="majorHAnsi"/>
          <w:color w:val="000000" w:themeColor="text1"/>
          <w:sz w:val="16"/>
        </w:rPr>
        <w:t xml:space="preserve"> money, and so does the </w:t>
      </w:r>
      <w:r w:rsidRPr="005F4A5B">
        <w:rPr>
          <w:rFonts w:asciiTheme="majorHAnsi" w:hAnsiTheme="majorHAnsi" w:cstheme="majorHAnsi"/>
          <w:color w:val="000000" w:themeColor="text1"/>
          <w:highlight w:val="yellow"/>
          <w:u w:val="single"/>
        </w:rPr>
        <w:t>pacification of</w:t>
      </w:r>
      <w:r w:rsidRPr="005F4A5B">
        <w:rPr>
          <w:rFonts w:asciiTheme="majorHAnsi" w:hAnsiTheme="majorHAnsi" w:cstheme="majorHAnsi"/>
          <w:color w:val="000000" w:themeColor="text1"/>
          <w:sz w:val="16"/>
        </w:rPr>
        <w:t xml:space="preserve"> a proliferating mass of </w:t>
      </w:r>
      <w:r w:rsidRPr="005F4A5B">
        <w:rPr>
          <w:rFonts w:asciiTheme="majorHAnsi" w:hAnsiTheme="majorHAnsi" w:cstheme="majorHAnsi"/>
          <w:color w:val="000000" w:themeColor="text1"/>
          <w:u w:val="single"/>
        </w:rPr>
        <w:t xml:space="preserve">discontented </w:t>
      </w:r>
      <w:r w:rsidRPr="005F4A5B">
        <w:rPr>
          <w:rFonts w:asciiTheme="majorHAnsi" w:hAnsiTheme="majorHAnsi" w:cstheme="majorHAnsi"/>
          <w:color w:val="000000" w:themeColor="text1"/>
          <w:highlight w:val="yellow"/>
          <w:u w:val="single"/>
        </w:rPr>
        <w:t>workers</w:t>
      </w:r>
      <w:r w:rsidRPr="005F4A5B">
        <w:rPr>
          <w:rFonts w:asciiTheme="majorHAnsi" w:hAnsiTheme="majorHAnsi" w:cstheme="majorHAnsi"/>
          <w:color w:val="000000" w:themeColor="text1"/>
          <w:sz w:val="16"/>
        </w:rPr>
        <w:t xml:space="preserve"> and the unemployed. Concerning global hegemony, Wallerstein points to what he considers </w:t>
      </w:r>
      <w:r w:rsidRPr="005F4A5B">
        <w:rPr>
          <w:rFonts w:asciiTheme="majorHAnsi" w:hAnsiTheme="majorHAnsi" w:cstheme="majorHAnsi"/>
          <w:color w:val="000000" w:themeColor="text1"/>
          <w:u w:val="single"/>
        </w:rPr>
        <w:t>the final decline of the U.S.-</w:t>
      </w:r>
      <w:proofErr w:type="spellStart"/>
      <w:r w:rsidRPr="005F4A5B">
        <w:rPr>
          <w:rFonts w:asciiTheme="majorHAnsi" w:hAnsiTheme="majorHAnsi" w:cstheme="majorHAnsi"/>
          <w:color w:val="000000" w:themeColor="text1"/>
          <w:u w:val="single"/>
        </w:rPr>
        <w:t>centred</w:t>
      </w:r>
      <w:proofErr w:type="spellEnd"/>
      <w:r w:rsidRPr="005F4A5B">
        <w:rPr>
          <w:rFonts w:asciiTheme="majorHAnsi" w:hAnsiTheme="majorHAnsi" w:cstheme="majorHAnsi"/>
          <w:color w:val="000000" w:themeColor="text1"/>
          <w:u w:val="single"/>
        </w:rPr>
        <w:t xml:space="preserve"> world order, in military and economic</w:t>
      </w:r>
      <w:r w:rsidRPr="005F4A5B">
        <w:rPr>
          <w:rFonts w:asciiTheme="majorHAnsi" w:hAnsiTheme="majorHAnsi" w:cstheme="majorHAnsi"/>
          <w:color w:val="000000" w:themeColor="text1"/>
          <w:sz w:val="16"/>
        </w:rPr>
        <w:t xml:space="preserve"> as well as ideological </w:t>
      </w:r>
      <w:r w:rsidRPr="005F4A5B">
        <w:rPr>
          <w:rFonts w:asciiTheme="majorHAnsi" w:hAnsiTheme="majorHAnsi" w:cstheme="majorHAnsi"/>
          <w:color w:val="000000" w:themeColor="text1"/>
          <w:u w:val="single"/>
        </w:rPr>
        <w:t>terms</w:t>
      </w:r>
      <w:r w:rsidRPr="005F4A5B">
        <w:rPr>
          <w:rFonts w:asciiTheme="majorHAnsi" w:hAnsiTheme="majorHAnsi" w:cstheme="majorHAnsi"/>
          <w:color w:val="000000" w:themeColor="text1"/>
          <w:sz w:val="16"/>
        </w:rPr>
        <w:t xml:space="preserve">. Rising costs of doing business </w:t>
      </w:r>
      <w:r w:rsidRPr="005F4A5B">
        <w:rPr>
          <w:rFonts w:asciiTheme="majorHAnsi" w:hAnsiTheme="majorHAnsi" w:cstheme="majorHAnsi"/>
          <w:color w:val="000000" w:themeColor="text1"/>
          <w:u w:val="single"/>
        </w:rPr>
        <w:t>combine with global disorder to make restoration of a stable capitalist world system impossible</w:t>
      </w:r>
      <w:r w:rsidRPr="005F4A5B">
        <w:rPr>
          <w:rFonts w:asciiTheme="majorHAnsi" w:hAnsiTheme="majorHAnsi" w:cstheme="majorHAnsi"/>
          <w:color w:val="000000" w:themeColor="text1"/>
          <w:sz w:val="16"/>
        </w:rPr>
        <w:t xml:space="preserve">. </w:t>
      </w:r>
      <w:proofErr w:type="gramStart"/>
      <w:r w:rsidRPr="005F4A5B">
        <w:rPr>
          <w:rFonts w:asciiTheme="majorHAnsi" w:hAnsiTheme="majorHAnsi" w:cstheme="majorHAnsi"/>
          <w:color w:val="000000" w:themeColor="text1"/>
          <w:sz w:val="16"/>
        </w:rPr>
        <w:t>Instead</w:t>
      </w:r>
      <w:proofErr w:type="gramEnd"/>
      <w:r w:rsidRPr="005F4A5B">
        <w:rPr>
          <w:rFonts w:asciiTheme="majorHAnsi" w:hAnsiTheme="majorHAnsi" w:cstheme="majorHAnsi"/>
          <w:color w:val="000000" w:themeColor="text1"/>
          <w:sz w:val="16"/>
        </w:rPr>
        <w:t xml:space="preserve"> Wallerstein foresees 'an ever-tighter gridlock of the system. </w:t>
      </w:r>
      <w:r w:rsidRPr="005F4A5B">
        <w:rPr>
          <w:rFonts w:asciiTheme="majorHAnsi" w:hAnsiTheme="majorHAnsi" w:cstheme="majorHAnsi"/>
          <w:color w:val="000000" w:themeColor="text1"/>
          <w:u w:val="single"/>
        </w:rPr>
        <w:t>Gridlock will</w:t>
      </w:r>
      <w:r w:rsidRPr="005F4A5B">
        <w:rPr>
          <w:rFonts w:asciiTheme="majorHAnsi" w:hAnsiTheme="majorHAnsi" w:cstheme="majorHAnsi"/>
          <w:color w:val="000000" w:themeColor="text1"/>
          <w:sz w:val="16"/>
        </w:rPr>
        <w:t xml:space="preserve"> in turn </w:t>
      </w:r>
      <w:r w:rsidRPr="005F4A5B">
        <w:rPr>
          <w:rFonts w:asciiTheme="majorHAnsi" w:hAnsiTheme="majorHAnsi" w:cstheme="majorHAnsi"/>
          <w:color w:val="000000" w:themeColor="text1"/>
          <w:u w:val="single"/>
        </w:rPr>
        <w:t xml:space="preserve">result in ever-wilder </w:t>
      </w:r>
      <w:proofErr w:type="gramStart"/>
      <w:r w:rsidRPr="005F4A5B">
        <w:rPr>
          <w:rFonts w:asciiTheme="majorHAnsi" w:hAnsiTheme="majorHAnsi" w:cstheme="majorHAnsi"/>
          <w:color w:val="000000" w:themeColor="text1"/>
          <w:u w:val="single"/>
        </w:rPr>
        <w:t>fluctuations, and</w:t>
      </w:r>
      <w:proofErr w:type="gramEnd"/>
      <w:r w:rsidRPr="005F4A5B">
        <w:rPr>
          <w:rFonts w:asciiTheme="majorHAnsi" w:hAnsiTheme="majorHAnsi" w:cstheme="majorHAnsi"/>
          <w:color w:val="000000" w:themeColor="text1"/>
          <w:u w:val="single"/>
        </w:rPr>
        <w:t xml:space="preserve"> will consequently make short-term predictions - both economic and political - ever more unreliable</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sz w:val="8"/>
          <w:szCs w:val="8"/>
        </w:rPr>
        <w:t>And this in turn will aggravate ... popular fears and alienation. It is a negative cycle' (p. 32). For the near future Wallerstein expects a global political confrontation between defenders and opponents of the capitalist order, in his suggestive terms: between the forces of Davos and of Porto Alegre. Their final battle 'about the successor system' (p. 35) is currently fomenting. Its outcome, according to Wallerstein, is unpredictable, although 'we can feel sure that one side or the other will win out in the coming decades, and a new reasonably stable world-system (or set of world-systems) will be established: Much less pessimistic, or less optimistic from the perspective of those who would like to see capitalism dose down, is Craig Calhoun, who finds prospects of reform and renewal in what he, too, considers a deep and potentially final crisis (pp. 131-61). Calhoun assumes that there is still time for political intervention to save capitalism, as there was in the past, perhaps with the help of a 'sufficiently enlightened faction of capitalists' (p. 2). But he also believes 'a centralized socialist economy' to be possible, and even more so 'Chinese-style state capitalism': 'Markets can exist in the future even while specifically capitalist modes of property and finance have declined' (p. 3). Far more than Wallerstein, Calhoun is reluctant when it comes to prediction (for a summary of his view see pp. 158-</w:t>
      </w:r>
      <w:proofErr w:type="gramStart"/>
      <w:r w:rsidRPr="005F4A5B">
        <w:rPr>
          <w:rFonts w:asciiTheme="majorHAnsi" w:hAnsiTheme="majorHAnsi" w:cstheme="majorHAnsi"/>
          <w:color w:val="000000" w:themeColor="text1"/>
          <w:sz w:val="8"/>
          <w:szCs w:val="8"/>
        </w:rPr>
        <w:t>61 )</w:t>
      </w:r>
      <w:proofErr w:type="gramEnd"/>
      <w:r w:rsidRPr="005F4A5B">
        <w:rPr>
          <w:rFonts w:asciiTheme="majorHAnsi" w:hAnsiTheme="majorHAnsi" w:cstheme="majorHAnsi"/>
          <w:color w:val="000000" w:themeColor="text1"/>
          <w:sz w:val="8"/>
          <w:szCs w:val="8"/>
        </w:rPr>
        <w:t xml:space="preserve">. His chapter offers a list of internal contradictions and possible external disruptions threatening the stability of </w:t>
      </w:r>
      <w:proofErr w:type="gramStart"/>
      <w:r w:rsidRPr="005F4A5B">
        <w:rPr>
          <w:rFonts w:asciiTheme="majorHAnsi" w:hAnsiTheme="majorHAnsi" w:cstheme="majorHAnsi"/>
          <w:color w:val="000000" w:themeColor="text1"/>
          <w:sz w:val="8"/>
          <w:szCs w:val="8"/>
        </w:rPr>
        <w:t>capitalism, and</w:t>
      </w:r>
      <w:proofErr w:type="gramEnd"/>
      <w:r w:rsidRPr="005F4A5B">
        <w:rPr>
          <w:rFonts w:asciiTheme="majorHAnsi" w:hAnsiTheme="majorHAnsi" w:cstheme="majorHAnsi"/>
          <w:color w:val="000000" w:themeColor="text1"/>
          <w:sz w:val="8"/>
          <w:szCs w:val="8"/>
        </w:rPr>
        <w:t xml:space="preserve"> points out a wide range of alternative outcomes. Like Wallerstein, Calhoun attributes particular significance to the international system, where he anticipates the emergence of a plurality of </w:t>
      </w:r>
      <w:proofErr w:type="gramStart"/>
      <w:r w:rsidRPr="005F4A5B">
        <w:rPr>
          <w:rFonts w:asciiTheme="majorHAnsi" w:hAnsiTheme="majorHAnsi" w:cstheme="majorHAnsi"/>
          <w:color w:val="000000" w:themeColor="text1"/>
          <w:sz w:val="8"/>
          <w:szCs w:val="8"/>
        </w:rPr>
        <w:t>more or less capitalist</w:t>
      </w:r>
      <w:proofErr w:type="gramEnd"/>
      <w:r w:rsidRPr="005F4A5B">
        <w:rPr>
          <w:rFonts w:asciiTheme="majorHAnsi" w:hAnsiTheme="majorHAnsi" w:cstheme="majorHAnsi"/>
          <w:color w:val="000000" w:themeColor="text1"/>
          <w:sz w:val="8"/>
          <w:szCs w:val="8"/>
        </w:rPr>
        <w:t xml:space="preserve"> political-economic regimes, with the attendant problems and pitfalls of coordination and competition. While he does not rule out a 'large-scale, </w:t>
      </w:r>
      <w:proofErr w:type="gramStart"/>
      <w:r w:rsidRPr="005F4A5B">
        <w:rPr>
          <w:rFonts w:asciiTheme="majorHAnsi" w:hAnsiTheme="majorHAnsi" w:cstheme="majorHAnsi"/>
          <w:color w:val="000000" w:themeColor="text1"/>
          <w:sz w:val="8"/>
          <w:szCs w:val="8"/>
        </w:rPr>
        <w:t>more or less simultaneous</w:t>
      </w:r>
      <w:proofErr w:type="gramEnd"/>
      <w:r w:rsidRPr="005F4A5B">
        <w:rPr>
          <w:rFonts w:asciiTheme="majorHAnsi" w:hAnsiTheme="majorHAnsi" w:cstheme="majorHAnsi"/>
          <w:color w:val="000000" w:themeColor="text1"/>
          <w:sz w:val="8"/>
          <w:szCs w:val="8"/>
        </w:rPr>
        <w:t xml:space="preserve"> collapse of capitalist markets ... not only bringing economic upheaval but also upending political and social institutions' (p. 161), Calhoun believes in the possibility of states, corporations and social movements re-establishing effective governance for a transformative renewal of capitalism. To quote, </w:t>
      </w:r>
      <w:proofErr w:type="gramStart"/>
      <w:r w:rsidRPr="005F4A5B">
        <w:rPr>
          <w:rFonts w:asciiTheme="majorHAnsi" w:hAnsiTheme="majorHAnsi" w:cstheme="majorHAnsi"/>
          <w:color w:val="000000" w:themeColor="text1"/>
          <w:sz w:val="8"/>
          <w:szCs w:val="8"/>
        </w:rPr>
        <w:t>The</w:t>
      </w:r>
      <w:proofErr w:type="gramEnd"/>
      <w:r w:rsidRPr="005F4A5B">
        <w:rPr>
          <w:rFonts w:asciiTheme="majorHAnsi" w:hAnsiTheme="majorHAnsi" w:cstheme="majorHAnsi"/>
          <w:color w:val="000000" w:themeColor="text1"/>
          <w:sz w:val="8"/>
          <w:szCs w:val="8"/>
        </w:rPr>
        <w:t xml:space="preserve"> capitalist order is a very large-scale, highly complex system. The events of the last forty years have deeply disrupted the institutions that kept capitalism relatively well organized through the postwar period. Efforts to repair or replace these will change the system, just as new technologies and new business and financial practices may. Even a successful renewal of capitalism will transform it ... The question is whether change will be adequate to manage systemic risks and fend off external threats. And if not, will there be widespread devastation before a new order emerges? (p. 161) Even more agnostic on the future of capitalism is Michael Mann ('The End May Be Nigh, But for </w:t>
      </w:r>
      <w:proofErr w:type="gramStart"/>
      <w:r w:rsidRPr="005F4A5B">
        <w:rPr>
          <w:rFonts w:asciiTheme="majorHAnsi" w:hAnsiTheme="majorHAnsi" w:cstheme="majorHAnsi"/>
          <w:color w:val="000000" w:themeColor="text1"/>
          <w:sz w:val="8"/>
          <w:szCs w:val="8"/>
        </w:rPr>
        <w:t>Whom?:</w:t>
      </w:r>
      <w:proofErr w:type="gramEnd"/>
      <w:r w:rsidRPr="005F4A5B">
        <w:rPr>
          <w:rFonts w:asciiTheme="majorHAnsi" w:hAnsiTheme="majorHAnsi" w:cstheme="majorHAnsi"/>
          <w:color w:val="000000" w:themeColor="text1"/>
          <w:sz w:val="8"/>
          <w:szCs w:val="8"/>
        </w:rPr>
        <w:t xml:space="preserve"> pp. 71-97). Mann begins by reminding his readers that in his 'general model of human society', he does 'not conceive of societies as systems but as multiple, overlapping networks of interaction, of which four networks - ideological, economic, military and political power relations - are the most important. Geopolitical relations can be added to the four</w:t>
      </w:r>
      <w:proofErr w:type="gramStart"/>
      <w:r w:rsidRPr="005F4A5B">
        <w:rPr>
          <w:rFonts w:asciiTheme="majorHAnsi" w:hAnsiTheme="majorHAnsi" w:cstheme="majorHAnsi"/>
          <w:color w:val="000000" w:themeColor="text1"/>
          <w:sz w:val="8"/>
          <w:szCs w:val="8"/>
        </w:rPr>
        <w:t xml:space="preserve"> ..</w:t>
      </w:r>
      <w:proofErr w:type="gramEnd"/>
      <w:r w:rsidRPr="005F4A5B">
        <w:rPr>
          <w:rFonts w:asciiTheme="majorHAnsi" w:hAnsiTheme="majorHAnsi" w:cstheme="majorHAnsi"/>
          <w:color w:val="000000" w:themeColor="text1"/>
          <w:sz w:val="8"/>
          <w:szCs w:val="8"/>
        </w:rPr>
        <w:t xml:space="preserve"> : Mann continues: Each of these four or five sources of power may have an internal logic or tendency of development, so that it might be possible, for example, to identify tendencies toward equilibrium, cycles, or contradictions within capitalism, just as one might identify comparable tendencies within the other sources of social power. (p. 72) Interactions between the networks, Mann points out, are frequent but not systematic, meaning that 'once we admit the importance of such interactions we are into a more complex and uncertain world in which the development of capitalism, for example, is also influenced by ideologies, wars and states' (p. 73). Mann adds to this the possibility of uneven development across geographical space and the likelihood of irrational </w:t>
      </w:r>
      <w:proofErr w:type="spellStart"/>
      <w:r w:rsidRPr="005F4A5B">
        <w:rPr>
          <w:rFonts w:asciiTheme="majorHAnsi" w:hAnsiTheme="majorHAnsi" w:cstheme="majorHAnsi"/>
          <w:color w:val="000000" w:themeColor="text1"/>
          <w:sz w:val="8"/>
          <w:szCs w:val="8"/>
        </w:rPr>
        <w:t>behaviour</w:t>
      </w:r>
      <w:proofErr w:type="spellEnd"/>
      <w:r w:rsidRPr="005F4A5B">
        <w:rPr>
          <w:rFonts w:asciiTheme="majorHAnsi" w:hAnsiTheme="majorHAnsi" w:cstheme="majorHAnsi"/>
          <w:color w:val="000000" w:themeColor="text1"/>
          <w:sz w:val="8"/>
          <w:szCs w:val="8"/>
        </w:rPr>
        <w:t xml:space="preserve"> interfering with rational calculations of interest, even of the interest in survival. To demonstrate the importance of contingent events and of cycles other than those envisaged in the Wallerstein-Kondratieff model of history, Mann discusses the Great Depression of the 1930s and the Great Recession of 2008. He then proceeds to demonstrate how his approach speaks to the future, first of U.S. hegemony and second of 'capitalist markets'. As to the former, Mann (pp. 83-4) offers the standard list of American weaknesses, both domestic and international, from economic decline to political anomy to an increasingly less effective military- weaknesses that 'might bring America down' although 'we cannot know for sure: Even if U.S. hegemony were to end, however, 'this need not cause a systemic crisis of capitalism'. What may instead happen is a shift of economic power 'from the old West to the successfully developing Rest of the world, including most of Asia. This would result in a sharing of economic power between the United States, the European Union and (some of) the BRICS, </w:t>
      </w:r>
      <w:proofErr w:type="gramStart"/>
      <w:r w:rsidRPr="005F4A5B">
        <w:rPr>
          <w:rFonts w:asciiTheme="majorHAnsi" w:hAnsiTheme="majorHAnsi" w:cstheme="majorHAnsi"/>
          <w:color w:val="000000" w:themeColor="text1"/>
          <w:sz w:val="8"/>
          <w:szCs w:val="8"/>
        </w:rPr>
        <w:t>as a consequence of</w:t>
      </w:r>
      <w:proofErr w:type="gramEnd"/>
      <w:r w:rsidRPr="005F4A5B">
        <w:rPr>
          <w:rFonts w:asciiTheme="majorHAnsi" w:hAnsiTheme="majorHAnsi" w:cstheme="majorHAnsi"/>
          <w:color w:val="000000" w:themeColor="text1"/>
          <w:sz w:val="8"/>
          <w:szCs w:val="8"/>
        </w:rPr>
        <w:t xml:space="preserve"> which 'the capitalism of the medium term is likely to be more statist' (p. 86). Concerning 'capitalist markets' (pp. 86-7), Mann believes, pace Wallerstein, that there is still enough new land to conquer and enough demand to discover and invent, to allow for both extensive and intensive growth. Also, technological fixes may appear any time for all sorts of problems, and in any </w:t>
      </w:r>
      <w:proofErr w:type="gramStart"/>
      <w:r w:rsidRPr="005F4A5B">
        <w:rPr>
          <w:rFonts w:asciiTheme="majorHAnsi" w:hAnsiTheme="majorHAnsi" w:cstheme="majorHAnsi"/>
          <w:color w:val="000000" w:themeColor="text1"/>
          <w:sz w:val="8"/>
          <w:szCs w:val="8"/>
        </w:rPr>
        <w:t>case</w:t>
      </w:r>
      <w:proofErr w:type="gramEnd"/>
      <w:r w:rsidRPr="005F4A5B">
        <w:rPr>
          <w:rFonts w:asciiTheme="majorHAnsi" w:hAnsiTheme="majorHAnsi" w:cstheme="majorHAnsi"/>
          <w:color w:val="000000" w:themeColor="text1"/>
          <w:sz w:val="8"/>
          <w:szCs w:val="8"/>
        </w:rPr>
        <w:t xml:space="preserve"> it is the working class and revolutionary socialism, much more than capitalism, for which 'the end is nigh: In fact, if growth rates were to fall as predicted by some, the outcome might be a stable low-growth capitalism, with considerable ecological benefits. In this scenario, 'the future of the left is likely to be at most reformist social democracy or liberalism. Employers and workers will continue to struggle over the mundane injustices of capitalist employment [ </w:t>
      </w:r>
      <w:proofErr w:type="gramStart"/>
      <w:r w:rsidRPr="005F4A5B">
        <w:rPr>
          <w:rFonts w:asciiTheme="majorHAnsi" w:hAnsiTheme="majorHAnsi" w:cstheme="majorHAnsi"/>
          <w:color w:val="000000" w:themeColor="text1"/>
          <w:sz w:val="8"/>
          <w:szCs w:val="8"/>
        </w:rPr>
        <w:t>... ]</w:t>
      </w:r>
      <w:proofErr w:type="gramEnd"/>
      <w:r w:rsidRPr="005F4A5B">
        <w:rPr>
          <w:rFonts w:asciiTheme="majorHAnsi" w:hAnsiTheme="majorHAnsi" w:cstheme="majorHAnsi"/>
          <w:color w:val="000000" w:themeColor="text1"/>
          <w:sz w:val="8"/>
          <w:szCs w:val="8"/>
        </w:rPr>
        <w:t xml:space="preserve"> and their likely outcome will be compromise and reform .. .' Still, Mann ends on a considerably less sanguine note, naming two big crises that he considers possible, and one of them probable - crises in which capitalism would go under although they would not be crises of capitalism, or of capitalism alone, since</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highlight w:val="yellow"/>
          <w:u w:val="single"/>
        </w:rPr>
        <w:t xml:space="preserve">capitalism would only perish </w:t>
      </w:r>
      <w:proofErr w:type="gramStart"/>
      <w:r w:rsidRPr="005F4A5B">
        <w:rPr>
          <w:rFonts w:asciiTheme="majorHAnsi" w:hAnsiTheme="majorHAnsi" w:cstheme="majorHAnsi"/>
          <w:color w:val="000000" w:themeColor="text1"/>
          <w:highlight w:val="yellow"/>
          <w:u w:val="single"/>
        </w:rPr>
        <w:t>as a result of</w:t>
      </w:r>
      <w:proofErr w:type="gramEnd"/>
      <w:r w:rsidRPr="005F4A5B">
        <w:rPr>
          <w:rFonts w:asciiTheme="majorHAnsi" w:hAnsiTheme="majorHAnsi" w:cstheme="majorHAnsi"/>
          <w:color w:val="000000" w:themeColor="text1"/>
          <w:highlight w:val="yellow"/>
          <w:u w:val="single"/>
        </w:rPr>
        <w:t xml:space="preserve"> </w:t>
      </w:r>
      <w:r w:rsidRPr="005F4A5B">
        <w:rPr>
          <w:rFonts w:asciiTheme="majorHAnsi" w:hAnsiTheme="majorHAnsi" w:cstheme="majorHAnsi"/>
          <w:b/>
          <w:iCs/>
          <w:color w:val="000000" w:themeColor="text1"/>
          <w:highlight w:val="yellow"/>
          <w:u w:val="single"/>
        </w:rPr>
        <w:t>the destruction of</w:t>
      </w:r>
      <w:r w:rsidRPr="005F4A5B">
        <w:rPr>
          <w:rFonts w:asciiTheme="majorHAnsi" w:hAnsiTheme="majorHAnsi" w:cstheme="majorHAnsi"/>
          <w:b/>
          <w:iCs/>
          <w:color w:val="000000" w:themeColor="text1"/>
          <w:u w:val="single"/>
        </w:rPr>
        <w:t xml:space="preserve"> all human </w:t>
      </w:r>
      <w:r w:rsidRPr="005F4A5B">
        <w:rPr>
          <w:rFonts w:asciiTheme="majorHAnsi" w:hAnsiTheme="majorHAnsi" w:cstheme="majorHAnsi"/>
          <w:b/>
          <w:iCs/>
          <w:color w:val="000000" w:themeColor="text1"/>
          <w:highlight w:val="yellow"/>
          <w:u w:val="single"/>
        </w:rPr>
        <w:t>civilization</w:t>
      </w:r>
      <w:r w:rsidRPr="005F4A5B">
        <w:rPr>
          <w:rFonts w:asciiTheme="majorHAnsi" w:hAnsiTheme="majorHAnsi" w:cstheme="majorHAnsi"/>
          <w:color w:val="000000" w:themeColor="text1"/>
          <w:sz w:val="16"/>
          <w:highlight w:val="yellow"/>
        </w:rPr>
        <w:t>.</w:t>
      </w:r>
      <w:r w:rsidRPr="005F4A5B">
        <w:rPr>
          <w:rFonts w:asciiTheme="majorHAnsi" w:hAnsiTheme="majorHAnsi" w:cstheme="majorHAnsi"/>
          <w:color w:val="000000" w:themeColor="text1"/>
          <w:sz w:val="16"/>
        </w:rPr>
        <w:t xml:space="preserve"> One such scenario would be </w:t>
      </w:r>
      <w:r w:rsidRPr="005F4A5B">
        <w:rPr>
          <w:rFonts w:asciiTheme="majorHAnsi" w:hAnsiTheme="majorHAnsi" w:cstheme="majorHAnsi"/>
          <w:b/>
          <w:iCs/>
          <w:color w:val="000000" w:themeColor="text1"/>
          <w:highlight w:val="yellow"/>
          <w:u w:val="single"/>
        </w:rPr>
        <w:t>nuclear war</w:t>
      </w:r>
      <w:r w:rsidRPr="005F4A5B">
        <w:rPr>
          <w:rFonts w:asciiTheme="majorHAnsi" w:hAnsiTheme="majorHAnsi" w:cstheme="majorHAnsi"/>
          <w:color w:val="000000" w:themeColor="text1"/>
          <w:u w:val="single"/>
        </w:rPr>
        <w:t>, started by collective human irrationality</w:t>
      </w:r>
      <w:r w:rsidRPr="005F4A5B">
        <w:rPr>
          <w:rFonts w:asciiTheme="majorHAnsi" w:hAnsiTheme="majorHAnsi" w:cstheme="majorHAnsi"/>
          <w:color w:val="000000" w:themeColor="text1"/>
          <w:sz w:val="16"/>
        </w:rPr>
        <w:t xml:space="preserve">, the other an </w:t>
      </w:r>
      <w:r w:rsidRPr="005F4A5B">
        <w:rPr>
          <w:rFonts w:asciiTheme="majorHAnsi" w:hAnsiTheme="majorHAnsi" w:cstheme="majorHAnsi"/>
          <w:color w:val="000000" w:themeColor="text1"/>
          <w:u w:val="single"/>
        </w:rPr>
        <w:t xml:space="preserve">ecological catastrophe resulting from 'escalating </w:t>
      </w:r>
      <w:r w:rsidRPr="005F4A5B">
        <w:rPr>
          <w:rFonts w:asciiTheme="majorHAnsi" w:hAnsiTheme="majorHAnsi" w:cstheme="majorHAnsi"/>
          <w:b/>
          <w:iCs/>
          <w:color w:val="000000" w:themeColor="text1"/>
          <w:highlight w:val="yellow"/>
          <w:u w:val="single"/>
        </w:rPr>
        <w:t>climate change'</w:t>
      </w:r>
      <w:r w:rsidRPr="005F4A5B">
        <w:rPr>
          <w:rFonts w:asciiTheme="majorHAnsi" w:hAnsiTheme="majorHAnsi" w:cstheme="majorHAnsi"/>
          <w:color w:val="000000" w:themeColor="text1"/>
          <w:sz w:val="16"/>
        </w:rPr>
        <w:t xml:space="preserve">. In the latter case (pp. 93ff.), capitalism figures - together with the nation state and with 'citizen rights', defined as entitlements to unlimited consumption - as one of three 'triumphs of the modern period' that happen to be ecologically unsustainable. 'All three triumphs would have to be challenged for the sake of a rather abstract future, which is a very tall order, perhaps not achievable' (p. 95). While related to capitalism, ecological disaster would spring from 'a causal chain bigger than capitalism' (p. 97). However, 'policy decisions matter considerably', and 'humanity is in principle free to choose between better or worse future scenarios- and so ultimately the future is unpredictable' (p. 97). The most straightforward theory of capitalist crisis in the book is offered by Randall Collins (pp. 37-69) - a theory he correctly characterizes as a 'stripped-down version of (a] fundamental insight that Marx and Engels had formulated already in the 1840s' (p. 38). That insight, as adapted by Collins, is that </w:t>
      </w:r>
      <w:r w:rsidRPr="005F4A5B">
        <w:rPr>
          <w:rFonts w:asciiTheme="majorHAnsi" w:hAnsiTheme="majorHAnsi" w:cstheme="majorHAnsi"/>
          <w:color w:val="000000" w:themeColor="text1"/>
          <w:u w:val="single"/>
        </w:rPr>
        <w:t>capitalism is subject to 'a long-term structural weakness: namely 'the technological displacement of labor by machinery'</w:t>
      </w:r>
      <w:r w:rsidRPr="005F4A5B">
        <w:rPr>
          <w:rFonts w:asciiTheme="majorHAnsi" w:hAnsiTheme="majorHAnsi" w:cstheme="majorHAnsi"/>
          <w:color w:val="000000" w:themeColor="text1"/>
          <w:sz w:val="16"/>
        </w:rPr>
        <w:t xml:space="preserve"> (p. 37). Collins is entirely unapologetic for his strictly structuralist approach, even more structuralist than Wallerstein's, as well as his mono-factorial technological determinism. In fact, he is convinced that </w:t>
      </w:r>
      <w:r w:rsidRPr="005F4A5B">
        <w:rPr>
          <w:rFonts w:asciiTheme="majorHAnsi" w:hAnsiTheme="majorHAnsi" w:cstheme="majorHAnsi"/>
          <w:color w:val="000000" w:themeColor="text1"/>
          <w:u w:val="single"/>
        </w:rPr>
        <w:t xml:space="preserve">'technological displacement of labor' will have finished capitalism, with or without revolutionary violence, </w:t>
      </w:r>
      <w:r w:rsidRPr="005F4A5B">
        <w:rPr>
          <w:rFonts w:asciiTheme="majorHAnsi" w:hAnsiTheme="majorHAnsi" w:cstheme="majorHAnsi"/>
          <w:b/>
          <w:iCs/>
          <w:color w:val="000000" w:themeColor="text1"/>
          <w:u w:val="single"/>
        </w:rPr>
        <w:t>by the middle of this century</w:t>
      </w:r>
      <w:r w:rsidRPr="005F4A5B">
        <w:rPr>
          <w:rFonts w:asciiTheme="majorHAnsi" w:hAnsiTheme="majorHAnsi" w:cstheme="majorHAnsi"/>
          <w:color w:val="000000" w:themeColor="text1"/>
          <w:u w:val="single"/>
        </w:rPr>
        <w:t xml:space="preserve"> - earlier </w:t>
      </w:r>
      <w:r w:rsidRPr="005F4A5B">
        <w:rPr>
          <w:rFonts w:asciiTheme="majorHAnsi" w:hAnsiTheme="majorHAnsi" w:cstheme="majorHAnsi"/>
          <w:color w:val="000000" w:themeColor="text1"/>
          <w:sz w:val="16"/>
        </w:rPr>
        <w:t xml:space="preserve">than it would be brought down by the, in principle, </w:t>
      </w:r>
      <w:r w:rsidRPr="005F4A5B">
        <w:rPr>
          <w:rFonts w:asciiTheme="majorHAnsi" w:hAnsiTheme="majorHAnsi" w:cstheme="majorHAnsi"/>
          <w:color w:val="000000" w:themeColor="text1"/>
          <w:u w:val="single"/>
        </w:rPr>
        <w:t>equally destructive and definitive ecological crisis, and more reliably than</w:t>
      </w:r>
      <w:r w:rsidRPr="005F4A5B">
        <w:rPr>
          <w:rFonts w:asciiTheme="majorHAnsi" w:hAnsiTheme="majorHAnsi" w:cstheme="majorHAnsi"/>
          <w:color w:val="000000" w:themeColor="text1"/>
          <w:sz w:val="16"/>
        </w:rPr>
        <w:t xml:space="preserve"> by comparatively difficult-to-predict </w:t>
      </w:r>
      <w:r w:rsidRPr="005F4A5B">
        <w:rPr>
          <w:rFonts w:asciiTheme="majorHAnsi" w:hAnsiTheme="majorHAnsi" w:cstheme="majorHAnsi"/>
          <w:color w:val="000000" w:themeColor="text1"/>
          <w:u w:val="single"/>
        </w:rPr>
        <w:t>financial bubbles</w:t>
      </w:r>
      <w:r w:rsidRPr="005F4A5B">
        <w:rPr>
          <w:rFonts w:asciiTheme="majorHAnsi" w:hAnsiTheme="majorHAnsi" w:cstheme="majorHAnsi"/>
          <w:color w:val="000000" w:themeColor="text1"/>
          <w:sz w:val="16"/>
        </w:rPr>
        <w:t xml:space="preserve">. 'Stripped-down' Collins's late-Marxist structuralism is, among other things, because unlike Marx in his corresponding theorem of a secular decline of the rate of profit, Collins fails to hedge his prediction with a list of countervailing factors,' 3 as he believes capitalism to have run out of whatever saving graces may in the past have retarded its demise. Collins does </w:t>
      </w:r>
      <w:r w:rsidRPr="005F4A5B">
        <w:rPr>
          <w:rFonts w:asciiTheme="majorHAnsi" w:hAnsiTheme="majorHAnsi" w:cstheme="majorHAnsi"/>
          <w:color w:val="000000" w:themeColor="text1"/>
          <w:sz w:val="16"/>
        </w:rPr>
        <w:lastRenderedPageBreak/>
        <w:t xml:space="preserve">allow for Mann's and Calhoun's non-Marxist, 'Weberian' influences on the course of history, but only as secondary forces modifying the way the fundamental structural trend that drives the history of capitalism from below will work itself out. </w:t>
      </w:r>
      <w:r w:rsidRPr="005F4A5B">
        <w:rPr>
          <w:rFonts w:asciiTheme="majorHAnsi" w:hAnsiTheme="majorHAnsi" w:cstheme="majorHAnsi"/>
          <w:color w:val="000000" w:themeColor="text1"/>
          <w:u w:val="single"/>
        </w:rPr>
        <w:t>Global unevenness of development</w:t>
      </w:r>
      <w:r w:rsidRPr="005F4A5B">
        <w:rPr>
          <w:rFonts w:asciiTheme="majorHAnsi" w:hAnsiTheme="majorHAnsi" w:cstheme="majorHAnsi"/>
          <w:color w:val="000000" w:themeColor="text1"/>
          <w:sz w:val="16"/>
        </w:rPr>
        <w:t xml:space="preserve">, dimensions of conflict that are not capitalism-related, </w:t>
      </w:r>
      <w:r w:rsidRPr="005F4A5B">
        <w:rPr>
          <w:rFonts w:asciiTheme="majorHAnsi" w:hAnsiTheme="majorHAnsi" w:cstheme="majorHAnsi"/>
          <w:color w:val="000000" w:themeColor="text1"/>
          <w:highlight w:val="yellow"/>
          <w:u w:val="single"/>
        </w:rPr>
        <w:t>war and ecological pressures may</w:t>
      </w:r>
      <w:r w:rsidRPr="005F4A5B">
        <w:rPr>
          <w:rFonts w:asciiTheme="majorHAnsi" w:hAnsiTheme="majorHAnsi" w:cstheme="majorHAnsi"/>
          <w:color w:val="000000" w:themeColor="text1"/>
          <w:sz w:val="16"/>
        </w:rPr>
        <w:t xml:space="preserve"> or may not </w:t>
      </w:r>
      <w:r w:rsidRPr="005F4A5B">
        <w:rPr>
          <w:rFonts w:asciiTheme="majorHAnsi" w:hAnsiTheme="majorHAnsi" w:cstheme="majorHAnsi"/>
          <w:color w:val="000000" w:themeColor="text1"/>
          <w:highlight w:val="yellow"/>
          <w:u w:val="single"/>
        </w:rPr>
        <w:t>accelerate the crisis</w:t>
      </w:r>
      <w:r w:rsidRPr="005F4A5B">
        <w:rPr>
          <w:rFonts w:asciiTheme="majorHAnsi" w:hAnsiTheme="majorHAnsi" w:cstheme="majorHAnsi"/>
          <w:color w:val="000000" w:themeColor="text1"/>
          <w:u w:val="single"/>
        </w:rPr>
        <w:t xml:space="preserve"> of the capitalist </w:t>
      </w:r>
      <w:proofErr w:type="spellStart"/>
      <w:r w:rsidRPr="005F4A5B">
        <w:rPr>
          <w:rFonts w:asciiTheme="majorHAnsi" w:hAnsiTheme="majorHAnsi" w:cstheme="majorHAnsi"/>
          <w:color w:val="000000" w:themeColor="text1"/>
          <w:u w:val="single"/>
        </w:rPr>
        <w:t>labour</w:t>
      </w:r>
      <w:proofErr w:type="spellEnd"/>
      <w:r w:rsidRPr="005F4A5B">
        <w:rPr>
          <w:rFonts w:asciiTheme="majorHAnsi" w:hAnsiTheme="majorHAnsi" w:cstheme="majorHAnsi"/>
          <w:color w:val="000000" w:themeColor="text1"/>
          <w:u w:val="single"/>
        </w:rPr>
        <w:t xml:space="preserve"> market and employment system</w:t>
      </w:r>
      <w:r w:rsidRPr="005F4A5B">
        <w:rPr>
          <w:rFonts w:asciiTheme="majorHAnsi" w:hAnsiTheme="majorHAnsi" w:cstheme="majorHAnsi"/>
          <w:color w:val="000000" w:themeColor="text1"/>
          <w:sz w:val="16"/>
        </w:rPr>
        <w:t xml:space="preserve">; they cannot, however, suspend or avert it. What exactly does this crisis consist of? While </w:t>
      </w:r>
      <w:proofErr w:type="spellStart"/>
      <w:r w:rsidRPr="005F4A5B">
        <w:rPr>
          <w:rFonts w:asciiTheme="majorHAnsi" w:hAnsiTheme="majorHAnsi" w:cstheme="majorHAnsi"/>
          <w:color w:val="000000" w:themeColor="text1"/>
          <w:sz w:val="16"/>
        </w:rPr>
        <w:t>labour</w:t>
      </w:r>
      <w:proofErr w:type="spellEnd"/>
      <w:r w:rsidRPr="005F4A5B">
        <w:rPr>
          <w:rFonts w:asciiTheme="majorHAnsi" w:hAnsiTheme="majorHAnsi" w:cstheme="majorHAnsi"/>
          <w:color w:val="000000" w:themeColor="text1"/>
          <w:sz w:val="16"/>
        </w:rPr>
        <w:t xml:space="preserve"> has gradually been replaced by technology for the past two hundred years, </w:t>
      </w:r>
      <w:r w:rsidRPr="005F4A5B">
        <w:rPr>
          <w:rFonts w:asciiTheme="majorHAnsi" w:hAnsiTheme="majorHAnsi" w:cstheme="majorHAnsi"/>
          <w:color w:val="000000" w:themeColor="text1"/>
          <w:u w:val="single"/>
        </w:rPr>
        <w:t>with the rise of information technology and</w:t>
      </w:r>
      <w:r w:rsidRPr="005F4A5B">
        <w:rPr>
          <w:rFonts w:asciiTheme="majorHAnsi" w:hAnsiTheme="majorHAnsi" w:cstheme="majorHAnsi"/>
          <w:color w:val="000000" w:themeColor="text1"/>
          <w:sz w:val="16"/>
        </w:rPr>
        <w:t xml:space="preserve">, in the very near future, </w:t>
      </w:r>
      <w:r w:rsidRPr="005F4A5B">
        <w:rPr>
          <w:rFonts w:asciiTheme="majorHAnsi" w:hAnsiTheme="majorHAnsi" w:cstheme="majorHAnsi"/>
          <w:color w:val="000000" w:themeColor="text1"/>
          <w:u w:val="single"/>
        </w:rPr>
        <w:t>artificial intelligence, that process</w:t>
      </w:r>
      <w:r w:rsidRPr="005F4A5B">
        <w:rPr>
          <w:rFonts w:asciiTheme="majorHAnsi" w:hAnsiTheme="majorHAnsi" w:cstheme="majorHAnsi"/>
          <w:color w:val="000000" w:themeColor="text1"/>
          <w:sz w:val="16"/>
        </w:rPr>
        <w:t xml:space="preserve"> is currently reaching its apogee, in at least two respects: first, it </w:t>
      </w:r>
      <w:r w:rsidRPr="005F4A5B">
        <w:rPr>
          <w:rFonts w:asciiTheme="majorHAnsi" w:hAnsiTheme="majorHAnsi" w:cstheme="majorHAnsi"/>
          <w:color w:val="000000" w:themeColor="text1"/>
          <w:u w:val="single"/>
        </w:rPr>
        <w:t>has</w:t>
      </w:r>
      <w:r w:rsidRPr="005F4A5B">
        <w:rPr>
          <w:rFonts w:asciiTheme="majorHAnsi" w:hAnsiTheme="majorHAnsi" w:cstheme="majorHAnsi"/>
          <w:color w:val="000000" w:themeColor="text1"/>
          <w:sz w:val="16"/>
        </w:rPr>
        <w:t xml:space="preserve"> vastly </w:t>
      </w:r>
      <w:r w:rsidRPr="005F4A5B">
        <w:rPr>
          <w:rFonts w:asciiTheme="majorHAnsi" w:hAnsiTheme="majorHAnsi" w:cstheme="majorHAnsi"/>
          <w:color w:val="000000" w:themeColor="text1"/>
          <w:u w:val="single"/>
        </w:rPr>
        <w:t>accelerated, and</w:t>
      </w:r>
      <w:r w:rsidRPr="005F4A5B">
        <w:rPr>
          <w:rFonts w:asciiTheme="majorHAnsi" w:hAnsiTheme="majorHAnsi" w:cstheme="majorHAnsi"/>
          <w:color w:val="000000" w:themeColor="text1"/>
          <w:sz w:val="16"/>
        </w:rPr>
        <w:t xml:space="preserve"> second, having in the second half of the twentieth century destroyed the manual working class, it </w:t>
      </w:r>
      <w:r w:rsidRPr="005F4A5B">
        <w:rPr>
          <w:rFonts w:asciiTheme="majorHAnsi" w:hAnsiTheme="majorHAnsi" w:cstheme="majorHAnsi"/>
          <w:color w:val="000000" w:themeColor="text1"/>
          <w:u w:val="single"/>
        </w:rPr>
        <w:t>is now</w:t>
      </w:r>
      <w:r w:rsidRPr="005F4A5B">
        <w:rPr>
          <w:rFonts w:asciiTheme="majorHAnsi" w:hAnsiTheme="majorHAnsi" w:cstheme="majorHAnsi"/>
          <w:color w:val="000000" w:themeColor="text1"/>
          <w:sz w:val="16"/>
        </w:rPr>
        <w:t xml:space="preserve"> attacking and </w:t>
      </w:r>
      <w:r w:rsidRPr="005F4A5B">
        <w:rPr>
          <w:rFonts w:asciiTheme="majorHAnsi" w:hAnsiTheme="majorHAnsi" w:cstheme="majorHAnsi"/>
          <w:color w:val="000000" w:themeColor="text1"/>
          <w:u w:val="single"/>
        </w:rPr>
        <w:t>about to destroy the middle class</w:t>
      </w:r>
      <w:r w:rsidRPr="005F4A5B">
        <w:rPr>
          <w:rFonts w:asciiTheme="majorHAnsi" w:hAnsiTheme="majorHAnsi" w:cstheme="majorHAnsi"/>
          <w:color w:val="000000" w:themeColor="text1"/>
          <w:sz w:val="16"/>
        </w:rPr>
        <w:t xml:space="preserve"> as well - in other words, the new petty bourgeoisie </w:t>
      </w:r>
      <w:r w:rsidRPr="005F4A5B">
        <w:rPr>
          <w:rFonts w:asciiTheme="majorHAnsi" w:hAnsiTheme="majorHAnsi" w:cstheme="majorHAnsi"/>
          <w:color w:val="000000" w:themeColor="text1"/>
          <w:u w:val="single"/>
        </w:rPr>
        <w:t xml:space="preserve">that is the very carrier of the </w:t>
      </w:r>
      <w:proofErr w:type="spellStart"/>
      <w:r w:rsidRPr="005F4A5B">
        <w:rPr>
          <w:rFonts w:asciiTheme="majorHAnsi" w:hAnsiTheme="majorHAnsi" w:cstheme="majorHAnsi"/>
          <w:color w:val="000000" w:themeColor="text1"/>
          <w:u w:val="single"/>
        </w:rPr>
        <w:t>neocapitalist</w:t>
      </w:r>
      <w:proofErr w:type="spellEnd"/>
      <w:r w:rsidRPr="005F4A5B">
        <w:rPr>
          <w:rFonts w:asciiTheme="majorHAnsi" w:hAnsiTheme="majorHAnsi" w:cstheme="majorHAnsi"/>
          <w:color w:val="000000" w:themeColor="text1"/>
          <w:u w:val="single"/>
        </w:rPr>
        <w:t xml:space="preserve"> and neoliberal lifestyle</w:t>
      </w:r>
      <w:r w:rsidRPr="005F4A5B">
        <w:rPr>
          <w:rFonts w:asciiTheme="majorHAnsi" w:hAnsiTheme="majorHAnsi" w:cstheme="majorHAnsi"/>
          <w:color w:val="000000" w:themeColor="text1"/>
          <w:sz w:val="16"/>
        </w:rPr>
        <w:t xml:space="preserve"> of 'hard work and hard play', of careerism-cum-consumerism, which, as will be discussed infra, may indeed be considered the indispensable cultural foundation of contemporary capitalism's society. What Collins sees coming is a rapid educational work by machinery intelligent enough even to design and create new, more advanced machinery. </w:t>
      </w:r>
      <w:proofErr w:type="spellStart"/>
      <w:r w:rsidRPr="005F4A5B">
        <w:rPr>
          <w:rFonts w:asciiTheme="majorHAnsi" w:hAnsiTheme="majorHAnsi" w:cstheme="majorHAnsi"/>
          <w:color w:val="000000" w:themeColor="text1"/>
          <w:sz w:val="16"/>
        </w:rPr>
        <w:t>Electronicization</w:t>
      </w:r>
      <w:proofErr w:type="spellEnd"/>
      <w:r w:rsidRPr="005F4A5B">
        <w:rPr>
          <w:rFonts w:asciiTheme="majorHAnsi" w:hAnsiTheme="majorHAnsi" w:cstheme="majorHAnsi"/>
          <w:color w:val="000000" w:themeColor="text1"/>
          <w:sz w:val="16"/>
        </w:rPr>
        <w:t xml:space="preserve"> will do to the middle class what mechanization has done to the working class, and it will do it much faster. </w:t>
      </w:r>
      <w:r w:rsidRPr="005F4A5B">
        <w:rPr>
          <w:rFonts w:asciiTheme="majorHAnsi" w:hAnsiTheme="majorHAnsi" w:cstheme="majorHAnsi"/>
          <w:color w:val="000000" w:themeColor="text1"/>
          <w:u w:val="single"/>
        </w:rPr>
        <w:t xml:space="preserve">The result will be </w:t>
      </w:r>
      <w:r w:rsidRPr="005F4A5B">
        <w:rPr>
          <w:rFonts w:asciiTheme="majorHAnsi" w:hAnsiTheme="majorHAnsi" w:cstheme="majorHAnsi"/>
          <w:b/>
          <w:iCs/>
          <w:color w:val="000000" w:themeColor="text1"/>
          <w:u w:val="single"/>
        </w:rPr>
        <w:t>unemployment in the order of 50 to 70 per cent</w:t>
      </w:r>
      <w:r w:rsidRPr="005F4A5B">
        <w:rPr>
          <w:rFonts w:asciiTheme="majorHAnsi" w:hAnsiTheme="majorHAnsi" w:cstheme="majorHAnsi"/>
          <w:color w:val="000000" w:themeColor="text1"/>
          <w:u w:val="single"/>
        </w:rPr>
        <w:t xml:space="preserve"> by the middle of the century, hitting those who had hoped, by way of expensive education and disciplined job performance (in return for stagnant or declining wages), to escape the</w:t>
      </w:r>
      <w:r w:rsidRPr="005F4A5B">
        <w:rPr>
          <w:rFonts w:asciiTheme="majorHAnsi" w:hAnsiTheme="majorHAnsi" w:cstheme="majorHAnsi"/>
          <w:color w:val="000000" w:themeColor="text1"/>
          <w:sz w:val="16"/>
        </w:rPr>
        <w:t xml:space="preserve"> threat of redundancy attendant on the </w:t>
      </w:r>
      <w:r w:rsidRPr="005F4A5B">
        <w:rPr>
          <w:rFonts w:asciiTheme="majorHAnsi" w:hAnsiTheme="majorHAnsi" w:cstheme="majorHAnsi"/>
          <w:color w:val="000000" w:themeColor="text1"/>
          <w:u w:val="single"/>
        </w:rPr>
        <w:t>working classes. The benefits, meanwhile, will go to 'a tiny capitalist class of robot owners'</w:t>
      </w:r>
      <w:r w:rsidRPr="005F4A5B">
        <w:rPr>
          <w:rFonts w:asciiTheme="majorHAnsi" w:hAnsiTheme="majorHAnsi" w:cstheme="majorHAnsi"/>
          <w:color w:val="000000" w:themeColor="text1"/>
          <w:sz w:val="16"/>
        </w:rPr>
        <w:t xml:space="preserve"> who will become immeasurably rich. The drawback for them is, however, that they will increasingly find that their product 'cannot be sold because too few persons have enough income to buy it. Extrapolating this underlying tendency', Collins writes, 'Marx and Engels predicted the downfall of capitalism and its replacement with socialism' (p. 39), and this is what Collins also predicts. Collins's theory is most original where he undertakes to explain why technological displacement is only now about to finish capitalism when it had not succeeded in doing so in the past. Following in Marx's footsteps, he lists </w:t>
      </w:r>
      <w:r w:rsidRPr="005F4A5B">
        <w:rPr>
          <w:rFonts w:asciiTheme="majorHAnsi" w:hAnsiTheme="majorHAnsi" w:cstheme="majorHAnsi"/>
          <w:color w:val="000000" w:themeColor="text1"/>
          <w:u w:val="single"/>
        </w:rPr>
        <w:t>five 'escapes'</w:t>
      </w:r>
      <w:r w:rsidRPr="005F4A5B">
        <w:rPr>
          <w:rFonts w:asciiTheme="majorHAnsi" w:hAnsiTheme="majorHAnsi" w:cstheme="majorHAnsi"/>
          <w:color w:val="000000" w:themeColor="text1"/>
          <w:sz w:val="16"/>
        </w:rPr>
        <w:t xml:space="preserve"> that </w:t>
      </w:r>
      <w:r w:rsidRPr="005F4A5B">
        <w:rPr>
          <w:rFonts w:asciiTheme="majorHAnsi" w:hAnsiTheme="majorHAnsi" w:cstheme="majorHAnsi"/>
          <w:color w:val="000000" w:themeColor="text1"/>
          <w:u w:val="single"/>
        </w:rPr>
        <w:t>have hitherto saved capitalism from self-destruction, and</w:t>
      </w:r>
      <w:r w:rsidRPr="005F4A5B">
        <w:rPr>
          <w:rFonts w:asciiTheme="majorHAnsi" w:hAnsiTheme="majorHAnsi" w:cstheme="majorHAnsi"/>
          <w:color w:val="000000" w:themeColor="text1"/>
          <w:sz w:val="16"/>
        </w:rPr>
        <w:t xml:space="preserve"> then proceeds to show why </w:t>
      </w:r>
      <w:r w:rsidRPr="005F4A5B">
        <w:rPr>
          <w:rFonts w:asciiTheme="majorHAnsi" w:hAnsiTheme="majorHAnsi" w:cstheme="majorHAnsi"/>
          <w:color w:val="000000" w:themeColor="text1"/>
          <w:u w:val="single"/>
        </w:rPr>
        <w:t xml:space="preserve">they won't save it </w:t>
      </w:r>
      <w:proofErr w:type="gramStart"/>
      <w:r w:rsidRPr="005F4A5B">
        <w:rPr>
          <w:rFonts w:asciiTheme="majorHAnsi" w:hAnsiTheme="majorHAnsi" w:cstheme="majorHAnsi"/>
          <w:color w:val="000000" w:themeColor="text1"/>
          <w:u w:val="single"/>
        </w:rPr>
        <w:t>any more</w:t>
      </w:r>
      <w:proofErr w:type="gramEnd"/>
      <w:r w:rsidRPr="005F4A5B">
        <w:rPr>
          <w:rFonts w:asciiTheme="majorHAnsi" w:hAnsiTheme="majorHAnsi" w:cstheme="majorHAnsi"/>
          <w:color w:val="000000" w:themeColor="text1"/>
          <w:u w:val="single"/>
        </w:rPr>
        <w:t>. They include</w:t>
      </w:r>
      <w:r w:rsidRPr="005F4A5B">
        <w:rPr>
          <w:rFonts w:asciiTheme="majorHAnsi" w:hAnsiTheme="majorHAnsi" w:cstheme="majorHAnsi"/>
          <w:color w:val="000000" w:themeColor="text1"/>
          <w:sz w:val="16"/>
        </w:rPr>
        <w:t xml:space="preserve"> the growth of </w:t>
      </w:r>
      <w:r w:rsidRPr="005F4A5B">
        <w:rPr>
          <w:rFonts w:asciiTheme="majorHAnsi" w:hAnsiTheme="majorHAnsi" w:cstheme="majorHAnsi"/>
          <w:color w:val="000000" w:themeColor="text1"/>
          <w:highlight w:val="yellow"/>
          <w:u w:val="single"/>
        </w:rPr>
        <w:t>new</w:t>
      </w:r>
      <w:r w:rsidRPr="005F4A5B">
        <w:rPr>
          <w:rFonts w:asciiTheme="majorHAnsi" w:hAnsiTheme="majorHAnsi" w:cstheme="majorHAnsi"/>
          <w:color w:val="000000" w:themeColor="text1"/>
          <w:sz w:val="16"/>
          <w:highlight w:val="yellow"/>
        </w:rPr>
        <w:t xml:space="preserve"> j</w:t>
      </w:r>
      <w:r w:rsidRPr="005F4A5B">
        <w:rPr>
          <w:rFonts w:asciiTheme="majorHAnsi" w:hAnsiTheme="majorHAnsi" w:cstheme="majorHAnsi"/>
          <w:color w:val="000000" w:themeColor="text1"/>
          <w:sz w:val="16"/>
        </w:rPr>
        <w:t xml:space="preserve">obs and entire </w:t>
      </w:r>
      <w:r w:rsidRPr="005F4A5B">
        <w:rPr>
          <w:rFonts w:asciiTheme="majorHAnsi" w:hAnsiTheme="majorHAnsi" w:cstheme="majorHAnsi"/>
          <w:color w:val="000000" w:themeColor="text1"/>
          <w:u w:val="single"/>
        </w:rPr>
        <w:t>s</w:t>
      </w:r>
      <w:r w:rsidRPr="005F4A5B">
        <w:rPr>
          <w:rFonts w:asciiTheme="majorHAnsi" w:hAnsiTheme="majorHAnsi" w:cstheme="majorHAnsi"/>
          <w:color w:val="000000" w:themeColor="text1"/>
          <w:highlight w:val="yellow"/>
          <w:u w:val="single"/>
        </w:rPr>
        <w:t>ectors</w:t>
      </w:r>
      <w:r w:rsidRPr="005F4A5B">
        <w:rPr>
          <w:rFonts w:asciiTheme="majorHAnsi" w:hAnsiTheme="majorHAnsi" w:cstheme="majorHAnsi"/>
          <w:color w:val="000000" w:themeColor="text1"/>
          <w:u w:val="single"/>
        </w:rPr>
        <w:t xml:space="preserve"> compensating for employment losses</w:t>
      </w:r>
      <w:r w:rsidRPr="005F4A5B">
        <w:rPr>
          <w:rFonts w:asciiTheme="majorHAnsi" w:hAnsiTheme="majorHAnsi" w:cstheme="majorHAnsi"/>
          <w:color w:val="000000" w:themeColor="text1"/>
          <w:sz w:val="16"/>
        </w:rPr>
        <w:t xml:space="preserve"> caused by technological progress (</w:t>
      </w:r>
      <w:r w:rsidRPr="005F4A5B">
        <w:rPr>
          <w:rFonts w:asciiTheme="majorHAnsi" w:hAnsiTheme="majorHAnsi" w:cstheme="majorHAnsi"/>
          <w:color w:val="000000" w:themeColor="text1"/>
          <w:u w:val="single"/>
        </w:rPr>
        <w:t>employment in artificial intelligence will be miniscule</w:t>
      </w:r>
      <w:r w:rsidRPr="005F4A5B">
        <w:rPr>
          <w:rFonts w:asciiTheme="majorHAnsi" w:hAnsiTheme="majorHAnsi" w:cstheme="majorHAnsi"/>
          <w:color w:val="000000" w:themeColor="text1"/>
          <w:sz w:val="16"/>
        </w:rPr>
        <w:t xml:space="preserve">, especially once robots begin to design and build other robots); </w:t>
      </w:r>
      <w:r w:rsidRPr="005F4A5B">
        <w:rPr>
          <w:rFonts w:asciiTheme="majorHAnsi" w:hAnsiTheme="majorHAnsi" w:cstheme="majorHAnsi"/>
          <w:color w:val="000000" w:themeColor="text1"/>
          <w:highlight w:val="yellow"/>
          <w:u w:val="single"/>
        </w:rPr>
        <w:t>the expansion of markets</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u w:val="single"/>
        </w:rPr>
        <w:t xml:space="preserve">which this time will primarily be </w:t>
      </w:r>
      <w:proofErr w:type="spellStart"/>
      <w:r w:rsidRPr="005F4A5B">
        <w:rPr>
          <w:rFonts w:asciiTheme="majorHAnsi" w:hAnsiTheme="majorHAnsi" w:cstheme="majorHAnsi"/>
          <w:color w:val="000000" w:themeColor="text1"/>
          <w:u w:val="single"/>
        </w:rPr>
        <w:t>labour</w:t>
      </w:r>
      <w:proofErr w:type="spellEnd"/>
      <w:r w:rsidRPr="005F4A5B">
        <w:rPr>
          <w:rFonts w:asciiTheme="majorHAnsi" w:hAnsiTheme="majorHAnsi" w:cstheme="majorHAnsi"/>
          <w:color w:val="000000" w:themeColor="text1"/>
          <w:u w:val="single"/>
        </w:rPr>
        <w:t xml:space="preserve"> markets</w:t>
      </w:r>
      <w:r w:rsidRPr="005F4A5B">
        <w:rPr>
          <w:rFonts w:asciiTheme="majorHAnsi" w:hAnsiTheme="majorHAnsi" w:cstheme="majorHAnsi"/>
          <w:color w:val="000000" w:themeColor="text1"/>
          <w:sz w:val="16"/>
        </w:rPr>
        <w:t xml:space="preserve"> in middle-class occupations, globally unified by information technology, enabling global competition among educated job seekers); </w:t>
      </w:r>
      <w:r w:rsidRPr="005F4A5B">
        <w:rPr>
          <w:rFonts w:asciiTheme="majorHAnsi" w:hAnsiTheme="majorHAnsi" w:cstheme="majorHAnsi"/>
          <w:color w:val="000000" w:themeColor="text1"/>
          <w:highlight w:val="yellow"/>
          <w:u w:val="single"/>
        </w:rPr>
        <w:t>the growth of finance</w:t>
      </w:r>
      <w:r w:rsidRPr="005F4A5B">
        <w:rPr>
          <w:rFonts w:asciiTheme="majorHAnsi" w:hAnsiTheme="majorHAnsi" w:cstheme="majorHAnsi"/>
          <w:color w:val="000000" w:themeColor="text1"/>
          <w:sz w:val="16"/>
        </w:rPr>
        <w:t>, both as a source of income ('speculation') and as an industry (</w:t>
      </w:r>
      <w:r w:rsidRPr="005F4A5B">
        <w:rPr>
          <w:rFonts w:asciiTheme="majorHAnsi" w:hAnsiTheme="majorHAnsi" w:cstheme="majorHAnsi"/>
          <w:color w:val="000000" w:themeColor="text1"/>
          <w:u w:val="single"/>
        </w:rPr>
        <w:t>which cannot possibly balance</w:t>
      </w:r>
      <w:r w:rsidRPr="005F4A5B">
        <w:rPr>
          <w:rFonts w:asciiTheme="majorHAnsi" w:hAnsiTheme="majorHAnsi" w:cstheme="majorHAnsi"/>
          <w:color w:val="000000" w:themeColor="text1"/>
          <w:sz w:val="16"/>
        </w:rPr>
        <w:t xml:space="preserve"> the loss of employment caused by new technology, and of income caused by </w:t>
      </w:r>
      <w:r w:rsidRPr="005F4A5B">
        <w:rPr>
          <w:rFonts w:asciiTheme="majorHAnsi" w:hAnsiTheme="majorHAnsi" w:cstheme="majorHAnsi"/>
          <w:color w:val="000000" w:themeColor="text1"/>
          <w:u w:val="single"/>
        </w:rPr>
        <w:t>unemployment</w:t>
      </w:r>
      <w:r w:rsidRPr="005F4A5B">
        <w:rPr>
          <w:rFonts w:asciiTheme="majorHAnsi" w:hAnsiTheme="majorHAnsi" w:cstheme="majorHAnsi"/>
          <w:color w:val="000000" w:themeColor="text1"/>
          <w:sz w:val="16"/>
        </w:rPr>
        <w:t xml:space="preserve">, also because computerization will make workers in large segments of the financial industry redundant); </w:t>
      </w:r>
      <w:r w:rsidRPr="005F4A5B">
        <w:rPr>
          <w:rFonts w:asciiTheme="majorHAnsi" w:hAnsiTheme="majorHAnsi" w:cstheme="majorHAnsi"/>
          <w:color w:val="000000" w:themeColor="text1"/>
          <w:highlight w:val="yellow"/>
          <w:u w:val="single"/>
        </w:rPr>
        <w:t>government employment</w:t>
      </w:r>
      <w:r w:rsidRPr="005F4A5B">
        <w:rPr>
          <w:rFonts w:asciiTheme="majorHAnsi" w:hAnsiTheme="majorHAnsi" w:cstheme="majorHAnsi"/>
          <w:color w:val="000000" w:themeColor="text1"/>
          <w:sz w:val="16"/>
        </w:rPr>
        <w:t xml:space="preserve"> replacing employment in the private sector (</w:t>
      </w:r>
      <w:r w:rsidRPr="005F4A5B">
        <w:rPr>
          <w:rFonts w:asciiTheme="majorHAnsi" w:hAnsiTheme="majorHAnsi" w:cstheme="majorHAnsi"/>
          <w:color w:val="000000" w:themeColor="text1"/>
          <w:u w:val="single"/>
        </w:rPr>
        <w:t>improbable because of the fiscal crisis of the state</w:t>
      </w:r>
      <w:r w:rsidRPr="005F4A5B">
        <w:rPr>
          <w:rFonts w:asciiTheme="majorHAnsi" w:hAnsiTheme="majorHAnsi" w:cstheme="majorHAnsi"/>
          <w:color w:val="000000" w:themeColor="text1"/>
          <w:sz w:val="16"/>
        </w:rPr>
        <w:t xml:space="preserve">, and in any case requiring ultimately 'a revolutionary overturn of the property system' [p. 51]); </w:t>
      </w:r>
      <w:r w:rsidRPr="005F4A5B">
        <w:rPr>
          <w:rFonts w:asciiTheme="majorHAnsi" w:hAnsiTheme="majorHAnsi" w:cstheme="majorHAnsi"/>
          <w:color w:val="000000" w:themeColor="text1"/>
          <w:highlight w:val="yellow"/>
          <w:u w:val="single"/>
        </w:rPr>
        <w:t>and</w:t>
      </w:r>
      <w:r w:rsidRPr="005F4A5B">
        <w:rPr>
          <w:rFonts w:asciiTheme="majorHAnsi" w:hAnsiTheme="majorHAnsi" w:cstheme="majorHAnsi"/>
          <w:color w:val="000000" w:themeColor="text1"/>
          <w:sz w:val="16"/>
        </w:rPr>
        <w:t xml:space="preserve"> the use of </w:t>
      </w:r>
      <w:r w:rsidRPr="005F4A5B">
        <w:rPr>
          <w:rFonts w:asciiTheme="majorHAnsi" w:hAnsiTheme="majorHAnsi" w:cstheme="majorHAnsi"/>
          <w:color w:val="000000" w:themeColor="text1"/>
          <w:highlight w:val="yellow"/>
          <w:u w:val="single"/>
        </w:rPr>
        <w:t>education</w:t>
      </w:r>
      <w:r w:rsidRPr="005F4A5B">
        <w:rPr>
          <w:rFonts w:asciiTheme="majorHAnsi" w:hAnsiTheme="majorHAnsi" w:cstheme="majorHAnsi"/>
          <w:color w:val="000000" w:themeColor="text1"/>
          <w:sz w:val="16"/>
          <w:highlight w:val="yellow"/>
        </w:rPr>
        <w:t xml:space="preserve"> a</w:t>
      </w:r>
      <w:r w:rsidRPr="005F4A5B">
        <w:rPr>
          <w:rFonts w:asciiTheme="majorHAnsi" w:hAnsiTheme="majorHAnsi" w:cstheme="majorHAnsi"/>
          <w:color w:val="000000" w:themeColor="text1"/>
          <w:sz w:val="16"/>
        </w:rPr>
        <w:t xml:space="preserve">s a buffer to keep </w:t>
      </w:r>
      <w:proofErr w:type="spellStart"/>
      <w:r w:rsidRPr="005F4A5B">
        <w:rPr>
          <w:rFonts w:asciiTheme="majorHAnsi" w:hAnsiTheme="majorHAnsi" w:cstheme="majorHAnsi"/>
          <w:color w:val="000000" w:themeColor="text1"/>
          <w:sz w:val="16"/>
        </w:rPr>
        <w:t>labour</w:t>
      </w:r>
      <w:proofErr w:type="spellEnd"/>
      <w:r w:rsidRPr="005F4A5B">
        <w:rPr>
          <w:rFonts w:asciiTheme="majorHAnsi" w:hAnsiTheme="majorHAnsi" w:cstheme="majorHAnsi"/>
          <w:color w:val="000000" w:themeColor="text1"/>
          <w:sz w:val="16"/>
        </w:rPr>
        <w:t xml:space="preserve"> out of employment, making it a form of 'hidden Keynesian ism' while resulting in 'credential inflation' and 'grade inflation' (which for Collins is the path most probably taken, although ultimately it will prove equally futile as the others, as a result of </w:t>
      </w:r>
      <w:r w:rsidRPr="005F4A5B">
        <w:rPr>
          <w:rFonts w:asciiTheme="majorHAnsi" w:hAnsiTheme="majorHAnsi" w:cstheme="majorHAnsi"/>
          <w:color w:val="000000" w:themeColor="text1"/>
          <w:u w:val="single"/>
        </w:rPr>
        <w:t>demoralization within</w:t>
      </w:r>
      <w:r w:rsidRPr="005F4A5B">
        <w:rPr>
          <w:rFonts w:asciiTheme="majorHAnsi" w:hAnsiTheme="majorHAnsi" w:cstheme="majorHAnsi"/>
          <w:color w:val="000000" w:themeColor="text1"/>
          <w:sz w:val="16"/>
        </w:rPr>
        <w:t xml:space="preserve"> educational </w:t>
      </w:r>
      <w:r w:rsidRPr="005F4A5B">
        <w:rPr>
          <w:rFonts w:asciiTheme="majorHAnsi" w:hAnsiTheme="majorHAnsi" w:cstheme="majorHAnsi"/>
          <w:color w:val="000000" w:themeColor="text1"/>
          <w:u w:val="single"/>
        </w:rPr>
        <w:t>institutions</w:t>
      </w:r>
      <w:r w:rsidRPr="005F4A5B">
        <w:rPr>
          <w:rFonts w:asciiTheme="majorHAnsi" w:hAnsiTheme="majorHAnsi" w:cstheme="majorHAnsi"/>
          <w:color w:val="000000" w:themeColor="text1"/>
          <w:sz w:val="16"/>
        </w:rPr>
        <w:t xml:space="preserve"> and problems of financing, both public and private). </w:t>
      </w:r>
      <w:r w:rsidRPr="005F4A5B">
        <w:rPr>
          <w:rFonts w:asciiTheme="majorHAnsi" w:hAnsiTheme="majorHAnsi" w:cstheme="majorHAnsi"/>
          <w:b/>
          <w:iCs/>
          <w:color w:val="000000" w:themeColor="text1"/>
          <w:highlight w:val="yellow"/>
          <w:u w:val="single"/>
        </w:rPr>
        <w:t>All five escapes closed</w:t>
      </w:r>
      <w:r w:rsidRPr="005F4A5B">
        <w:rPr>
          <w:rFonts w:asciiTheme="majorHAnsi" w:hAnsiTheme="majorHAnsi" w:cstheme="majorHAnsi"/>
          <w:color w:val="000000" w:themeColor="text1"/>
          <w:u w:val="single"/>
        </w:rPr>
        <w:t xml:space="preserve">, there is no way society can prevent capitalism from causing accelerated displacement of </w:t>
      </w:r>
      <w:proofErr w:type="spellStart"/>
      <w:r w:rsidRPr="005F4A5B">
        <w:rPr>
          <w:rFonts w:asciiTheme="majorHAnsi" w:hAnsiTheme="majorHAnsi" w:cstheme="majorHAnsi"/>
          <w:color w:val="000000" w:themeColor="text1"/>
          <w:u w:val="single"/>
        </w:rPr>
        <w:t>labour</w:t>
      </w:r>
      <w:proofErr w:type="spellEnd"/>
      <w:r w:rsidRPr="005F4A5B">
        <w:rPr>
          <w:rFonts w:asciiTheme="majorHAnsi" w:hAnsiTheme="majorHAnsi" w:cstheme="majorHAnsi"/>
          <w:color w:val="000000" w:themeColor="text1"/>
          <w:u w:val="single"/>
        </w:rPr>
        <w:t xml:space="preserve"> and</w:t>
      </w:r>
      <w:r w:rsidRPr="005F4A5B">
        <w:rPr>
          <w:rFonts w:asciiTheme="majorHAnsi" w:hAnsiTheme="majorHAnsi" w:cstheme="majorHAnsi"/>
          <w:color w:val="000000" w:themeColor="text1"/>
          <w:sz w:val="16"/>
        </w:rPr>
        <w:t xml:space="preserve"> the attendant </w:t>
      </w:r>
      <w:r w:rsidRPr="005F4A5B">
        <w:rPr>
          <w:rFonts w:asciiTheme="majorHAnsi" w:hAnsiTheme="majorHAnsi" w:cstheme="majorHAnsi"/>
          <w:color w:val="000000" w:themeColor="text1"/>
          <w:u w:val="single"/>
        </w:rPr>
        <w:t>stark economic and social inequalities</w:t>
      </w:r>
      <w:r w:rsidRPr="005F4A5B">
        <w:rPr>
          <w:rFonts w:asciiTheme="majorHAnsi" w:hAnsiTheme="majorHAnsi" w:cstheme="majorHAnsi"/>
          <w:color w:val="000000" w:themeColor="text1"/>
          <w:sz w:val="16"/>
        </w:rPr>
        <w:t xml:space="preserve">. Some sort of </w:t>
      </w:r>
      <w:r w:rsidRPr="005F4A5B">
        <w:rPr>
          <w:rFonts w:asciiTheme="majorHAnsi" w:hAnsiTheme="majorHAnsi" w:cstheme="majorHAnsi"/>
          <w:b/>
          <w:iCs/>
          <w:color w:val="000000" w:themeColor="text1"/>
          <w:highlight w:val="yellow"/>
          <w:u w:val="single"/>
        </w:rPr>
        <w:t>socialism</w:t>
      </w:r>
      <w:r w:rsidRPr="005F4A5B">
        <w:rPr>
          <w:rFonts w:asciiTheme="majorHAnsi" w:hAnsiTheme="majorHAnsi" w:cstheme="majorHAnsi"/>
          <w:color w:val="000000" w:themeColor="text1"/>
          <w:sz w:val="16"/>
        </w:rPr>
        <w:t xml:space="preserve">, so Collins concludes, </w:t>
      </w:r>
      <w:r w:rsidRPr="005F4A5B">
        <w:rPr>
          <w:rFonts w:asciiTheme="majorHAnsi" w:hAnsiTheme="majorHAnsi" w:cstheme="majorHAnsi"/>
          <w:b/>
          <w:iCs/>
          <w:color w:val="000000" w:themeColor="text1"/>
          <w:highlight w:val="yellow"/>
          <w:u w:val="single"/>
        </w:rPr>
        <w:t>will</w:t>
      </w:r>
      <w:r w:rsidRPr="005F4A5B">
        <w:rPr>
          <w:rFonts w:asciiTheme="majorHAnsi" w:hAnsiTheme="majorHAnsi" w:cstheme="majorHAnsi"/>
          <w:b/>
          <w:iCs/>
          <w:color w:val="000000" w:themeColor="text1"/>
          <w:u w:val="single"/>
        </w:rPr>
        <w:t xml:space="preserve"> finally </w:t>
      </w:r>
      <w:r w:rsidRPr="005F4A5B">
        <w:rPr>
          <w:rFonts w:asciiTheme="majorHAnsi" w:hAnsiTheme="majorHAnsi" w:cstheme="majorHAnsi"/>
          <w:b/>
          <w:iCs/>
          <w:color w:val="000000" w:themeColor="text1"/>
          <w:highlight w:val="yellow"/>
          <w:u w:val="single"/>
        </w:rPr>
        <w:t>have to take capitalism's place</w:t>
      </w:r>
      <w:r w:rsidRPr="005F4A5B">
        <w:rPr>
          <w:rFonts w:asciiTheme="majorHAnsi" w:hAnsiTheme="majorHAnsi" w:cstheme="majorHAnsi"/>
          <w:color w:val="000000" w:themeColor="text1"/>
          <w:sz w:val="16"/>
        </w:rPr>
        <w:t xml:space="preserve">. What precisely it will look like, and what will come after socialism or with it, Collins leaves open, and he is equally agnostic on the exact mode of the transition. Revolutionary the change will be - but </w:t>
      </w:r>
      <w:r w:rsidRPr="005F4A5B">
        <w:rPr>
          <w:rFonts w:asciiTheme="majorHAnsi" w:hAnsiTheme="majorHAnsi" w:cstheme="majorHAnsi"/>
          <w:b/>
          <w:iCs/>
          <w:color w:val="000000" w:themeColor="text1"/>
          <w:u w:val="single"/>
        </w:rPr>
        <w:t>whether it will be a violent social revolution</w:t>
      </w:r>
      <w:r w:rsidRPr="005F4A5B">
        <w:rPr>
          <w:rFonts w:asciiTheme="majorHAnsi" w:hAnsiTheme="majorHAnsi" w:cstheme="majorHAnsi"/>
          <w:color w:val="000000" w:themeColor="text1"/>
          <w:sz w:val="16"/>
        </w:rPr>
        <w:t xml:space="preserve"> that will end </w:t>
      </w:r>
      <w:proofErr w:type="gramStart"/>
      <w:r w:rsidRPr="005F4A5B">
        <w:rPr>
          <w:rFonts w:asciiTheme="majorHAnsi" w:hAnsiTheme="majorHAnsi" w:cstheme="majorHAnsi"/>
          <w:color w:val="000000" w:themeColor="text1"/>
          <w:sz w:val="16"/>
        </w:rPr>
        <w:t>capitalism</w:t>
      </w:r>
      <w:proofErr w:type="gramEnd"/>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u w:val="single"/>
        </w:rPr>
        <w:t xml:space="preserve">or a </w:t>
      </w:r>
      <w:r w:rsidRPr="005F4A5B">
        <w:rPr>
          <w:rFonts w:asciiTheme="majorHAnsi" w:hAnsiTheme="majorHAnsi" w:cstheme="majorHAnsi"/>
          <w:b/>
          <w:iCs/>
          <w:color w:val="000000" w:themeColor="text1"/>
          <w:u w:val="single"/>
        </w:rPr>
        <w:t>peaceful institutional revolution accomplished under political leadership</w:t>
      </w:r>
      <w:r w:rsidRPr="005F4A5B">
        <w:rPr>
          <w:rFonts w:asciiTheme="majorHAnsi" w:hAnsiTheme="majorHAnsi" w:cstheme="majorHAnsi"/>
          <w:color w:val="000000" w:themeColor="text1"/>
          <w:u w:val="single"/>
        </w:rPr>
        <w:t xml:space="preserve"> cannot be known</w:t>
      </w:r>
      <w:r w:rsidRPr="005F4A5B">
        <w:rPr>
          <w:rFonts w:asciiTheme="majorHAnsi" w:hAnsiTheme="majorHAnsi" w:cstheme="majorHAnsi"/>
          <w:color w:val="000000" w:themeColor="text1"/>
          <w:sz w:val="16"/>
        </w:rPr>
        <w:t xml:space="preserve"> beforehand. Heavy taxation of the super-rich for extended public employment or a guaranteed basic income for everyone, with equal distribution and strict rationing of very limited working hours by </w:t>
      </w:r>
      <w:proofErr w:type="gramStart"/>
      <w:r w:rsidRPr="005F4A5B">
        <w:rPr>
          <w:rFonts w:asciiTheme="majorHAnsi" w:hAnsiTheme="majorHAnsi" w:cstheme="majorHAnsi"/>
          <w:color w:val="000000" w:themeColor="text1"/>
          <w:sz w:val="16"/>
        </w:rPr>
        <w:t>more or less dictatorial</w:t>
      </w:r>
      <w:proofErr w:type="gramEnd"/>
      <w:r w:rsidRPr="005F4A5B">
        <w:rPr>
          <w:rFonts w:asciiTheme="majorHAnsi" w:hAnsiTheme="majorHAnsi" w:cstheme="majorHAnsi"/>
          <w:color w:val="000000" w:themeColor="text1"/>
          <w:sz w:val="16"/>
        </w:rPr>
        <w:t xml:space="preserve"> means a la Keynes' 4 - we are free to speculate on this as Collins's 'stripped-down Marxism' does not generate predictions as to what kind of society will emerge once capitalism will have run its course. </w:t>
      </w:r>
      <w:r w:rsidRPr="005F4A5B">
        <w:rPr>
          <w:rFonts w:asciiTheme="majorHAnsi" w:hAnsiTheme="majorHAnsi" w:cstheme="majorHAnsi"/>
          <w:b/>
          <w:iCs/>
          <w:color w:val="000000" w:themeColor="text1"/>
          <w:u w:val="single"/>
        </w:rPr>
        <w:t>Only one thing is certain: that capitalism will end, and much sooner than one may have thought</w:t>
      </w:r>
      <w:r w:rsidRPr="005F4A5B">
        <w:rPr>
          <w:rFonts w:asciiTheme="majorHAnsi" w:hAnsiTheme="majorHAnsi" w:cstheme="majorHAnsi"/>
          <w:color w:val="000000" w:themeColor="text1"/>
          <w:sz w:val="16"/>
        </w:rPr>
        <w:t xml:space="preserve">. Something of an outlier in the book's suite of chapters is the contribution by Georgi </w:t>
      </w:r>
      <w:proofErr w:type="spellStart"/>
      <w:r w:rsidRPr="005F4A5B">
        <w:rPr>
          <w:rFonts w:asciiTheme="majorHAnsi" w:hAnsiTheme="majorHAnsi" w:cstheme="majorHAnsi"/>
          <w:color w:val="000000" w:themeColor="text1"/>
          <w:sz w:val="16"/>
        </w:rPr>
        <w:t>Derluguian</w:t>
      </w:r>
      <w:proofErr w:type="spellEnd"/>
      <w:r w:rsidRPr="005F4A5B">
        <w:rPr>
          <w:rFonts w:asciiTheme="majorHAnsi" w:hAnsiTheme="majorHAnsi" w:cstheme="majorHAnsi"/>
          <w:color w:val="000000" w:themeColor="text1"/>
          <w:sz w:val="16"/>
        </w:rPr>
        <w:t xml:space="preserve">, who gives a fascinating inside account of the decline and eventual demise of Communism, in particular Soviet Communism (pp. 99-129). The chapter is of interest because of its speculations on the differences from and the potential parallels with a potential end of capitalism. As to the differences, </w:t>
      </w:r>
      <w:proofErr w:type="spellStart"/>
      <w:r w:rsidRPr="005F4A5B">
        <w:rPr>
          <w:rFonts w:asciiTheme="majorHAnsi" w:hAnsiTheme="majorHAnsi" w:cstheme="majorHAnsi"/>
          <w:color w:val="000000" w:themeColor="text1"/>
          <w:sz w:val="16"/>
        </w:rPr>
        <w:t>Derluguian</w:t>
      </w:r>
      <w:proofErr w:type="spellEnd"/>
      <w:r w:rsidRPr="005F4A5B">
        <w:rPr>
          <w:rFonts w:asciiTheme="majorHAnsi" w:hAnsiTheme="majorHAnsi" w:cstheme="majorHAnsi"/>
          <w:color w:val="000000" w:themeColor="text1"/>
          <w:sz w:val="16"/>
        </w:rPr>
        <w:t xml:space="preserve"> makes much of the fact that </w:t>
      </w:r>
      <w:r w:rsidRPr="005F4A5B">
        <w:rPr>
          <w:rFonts w:asciiTheme="majorHAnsi" w:hAnsiTheme="majorHAnsi" w:cstheme="majorHAnsi"/>
          <w:color w:val="000000" w:themeColor="text1"/>
          <w:u w:val="single"/>
        </w:rPr>
        <w:t xml:space="preserve">Soviet Communism was from early on </w:t>
      </w:r>
      <w:r w:rsidRPr="005F4A5B">
        <w:rPr>
          <w:rFonts w:asciiTheme="majorHAnsi" w:hAnsiTheme="majorHAnsi" w:cstheme="majorHAnsi"/>
          <w:color w:val="000000" w:themeColor="text1"/>
          <w:u w:val="single"/>
        </w:rPr>
        <w:lastRenderedPageBreak/>
        <w:t>embedded in the 'hostile geopolitics'</w:t>
      </w:r>
      <w:r w:rsidRPr="005F4A5B">
        <w:rPr>
          <w:rFonts w:asciiTheme="majorHAnsi" w:hAnsiTheme="majorHAnsi" w:cstheme="majorHAnsi"/>
          <w:color w:val="000000" w:themeColor="text1"/>
          <w:sz w:val="16"/>
        </w:rPr>
        <w:t xml:space="preserve"> (p. 110) </w:t>
      </w:r>
      <w:r w:rsidRPr="005F4A5B">
        <w:rPr>
          <w:rFonts w:asciiTheme="majorHAnsi" w:hAnsiTheme="majorHAnsi" w:cstheme="majorHAnsi"/>
          <w:color w:val="000000" w:themeColor="text1"/>
          <w:u w:val="single"/>
        </w:rPr>
        <w:t>of a 'capitalist world-system'</w:t>
      </w:r>
      <w:r w:rsidRPr="005F4A5B">
        <w:rPr>
          <w:rFonts w:asciiTheme="majorHAnsi" w:hAnsiTheme="majorHAnsi" w:cstheme="majorHAnsi"/>
          <w:color w:val="000000" w:themeColor="text1"/>
          <w:sz w:val="16"/>
        </w:rPr>
        <w:t xml:space="preserve"> </w:t>
      </w:r>
      <w:proofErr w:type="gramStart"/>
      <w:r w:rsidRPr="005F4A5B">
        <w:rPr>
          <w:rFonts w:asciiTheme="majorHAnsi" w:hAnsiTheme="majorHAnsi" w:cstheme="majorHAnsi"/>
          <w:color w:val="000000" w:themeColor="text1"/>
          <w:sz w:val="16"/>
        </w:rPr>
        <w:t>( 111</w:t>
      </w:r>
      <w:proofErr w:type="gramEnd"/>
      <w:r w:rsidRPr="005F4A5B">
        <w:rPr>
          <w:rFonts w:asciiTheme="majorHAnsi" w:hAnsiTheme="majorHAnsi" w:cstheme="majorHAnsi"/>
          <w:color w:val="000000" w:themeColor="text1"/>
          <w:sz w:val="16"/>
        </w:rPr>
        <w:t xml:space="preserve">). This linked its fate inseparably to that of the Soviet Union as an economically and strategically overextended multinational state. That state turned out to be unsustainable in the longer term, especially after the end of Stalinist despotism. By then the peculiar class structure of Soviet Communism gave rise to a domestic social compromise that, much unlike American capitalism, included political inertia and economic stagnation. The result was pervasive discontent on the part of a new generation of cultural, </w:t>
      </w:r>
      <w:proofErr w:type="gramStart"/>
      <w:r w:rsidRPr="005F4A5B">
        <w:rPr>
          <w:rFonts w:asciiTheme="majorHAnsi" w:hAnsiTheme="majorHAnsi" w:cstheme="majorHAnsi"/>
          <w:color w:val="000000" w:themeColor="text1"/>
          <w:sz w:val="16"/>
        </w:rPr>
        <w:t>technocratic</w:t>
      </w:r>
      <w:proofErr w:type="gramEnd"/>
      <w:r w:rsidRPr="005F4A5B">
        <w:rPr>
          <w:rFonts w:asciiTheme="majorHAnsi" w:hAnsiTheme="majorHAnsi" w:cstheme="majorHAnsi"/>
          <w:color w:val="000000" w:themeColor="text1"/>
          <w:sz w:val="16"/>
        </w:rPr>
        <w:t xml:space="preserve"> and scientific elites socialized in the revolutionary era of the late 1960s. Also, </w:t>
      </w:r>
      <w:r w:rsidRPr="005F4A5B">
        <w:rPr>
          <w:rFonts w:asciiTheme="majorHAnsi" w:hAnsiTheme="majorHAnsi" w:cstheme="majorHAnsi"/>
          <w:color w:val="000000" w:themeColor="text1"/>
          <w:u w:val="single"/>
        </w:rPr>
        <w:t>over-centralization made the state-based political economy of Soviet Communism vulnerable to regional and ethnic separatism, while the global capitalism surrounding it provided resentful opponents</w:t>
      </w:r>
      <w:r w:rsidRPr="005F4A5B">
        <w:rPr>
          <w:rFonts w:asciiTheme="majorHAnsi" w:hAnsiTheme="majorHAnsi" w:cstheme="majorHAnsi"/>
          <w:color w:val="000000" w:themeColor="text1"/>
          <w:sz w:val="16"/>
        </w:rPr>
        <w:t xml:space="preserve"> as well as opportunistic apparatchiks with a template of a preferable order, one in which the latter could ultimately establish themselves as self-made capitalist oligarchs. Contemporary capitalism, of course, is much less dependent on the geopolitical good fortunes of a single imperial state, although </w:t>
      </w:r>
      <w:r w:rsidRPr="005F4A5B">
        <w:rPr>
          <w:rFonts w:asciiTheme="majorHAnsi" w:hAnsiTheme="majorHAnsi" w:cstheme="majorHAnsi"/>
          <w:color w:val="000000" w:themeColor="text1"/>
          <w:u w:val="single"/>
        </w:rPr>
        <w:t>the role of the United States</w:t>
      </w:r>
      <w:r w:rsidRPr="005F4A5B">
        <w:rPr>
          <w:rFonts w:asciiTheme="majorHAnsi" w:hAnsiTheme="majorHAnsi" w:cstheme="majorHAnsi"/>
          <w:color w:val="000000" w:themeColor="text1"/>
          <w:sz w:val="16"/>
        </w:rPr>
        <w:t xml:space="preserve"> in this respect </w:t>
      </w:r>
      <w:r w:rsidRPr="005F4A5B">
        <w:rPr>
          <w:rFonts w:asciiTheme="majorHAnsi" w:hAnsiTheme="majorHAnsi" w:cstheme="majorHAnsi"/>
          <w:color w:val="000000" w:themeColor="text1"/>
          <w:u w:val="single"/>
        </w:rPr>
        <w:t>must not be underestimated</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sz w:val="8"/>
          <w:szCs w:val="8"/>
        </w:rPr>
        <w:t xml:space="preserve">More importantly, capitalism is not exposed to pressure from an alternative political-economic model, </w:t>
      </w:r>
      <w:proofErr w:type="gramStart"/>
      <w:r w:rsidRPr="005F4A5B">
        <w:rPr>
          <w:rFonts w:asciiTheme="majorHAnsi" w:hAnsiTheme="majorHAnsi" w:cstheme="majorHAnsi"/>
          <w:color w:val="000000" w:themeColor="text1"/>
          <w:sz w:val="8"/>
          <w:szCs w:val="8"/>
        </w:rPr>
        <w:t>assuming that</w:t>
      </w:r>
      <w:proofErr w:type="gramEnd"/>
      <w:r w:rsidRPr="005F4A5B">
        <w:rPr>
          <w:rFonts w:asciiTheme="majorHAnsi" w:hAnsiTheme="majorHAnsi" w:cstheme="majorHAnsi"/>
          <w:color w:val="000000" w:themeColor="text1"/>
          <w:sz w:val="8"/>
          <w:szCs w:val="8"/>
        </w:rPr>
        <w:t xml:space="preserve"> Islamic economic doctrine will for a foreseeable future remain less than attractive even and precisely to Islamic elites (who are deeply integrated in the capitalist global economy). Where the two systems may, however, come to resemble each other is in their internal political disorder engendered by institutional and economic decline. When the Soviet Union lost its 'state integrity', </w:t>
      </w:r>
      <w:proofErr w:type="spellStart"/>
      <w:r w:rsidRPr="005F4A5B">
        <w:rPr>
          <w:rFonts w:asciiTheme="majorHAnsi" w:hAnsiTheme="majorHAnsi" w:cstheme="majorHAnsi"/>
          <w:color w:val="000000" w:themeColor="text1"/>
          <w:sz w:val="8"/>
          <w:szCs w:val="8"/>
        </w:rPr>
        <w:t>Derluguian</w:t>
      </w:r>
      <w:proofErr w:type="spellEnd"/>
      <w:r w:rsidRPr="005F4A5B">
        <w:rPr>
          <w:rFonts w:asciiTheme="majorHAnsi" w:hAnsiTheme="majorHAnsi" w:cstheme="majorHAnsi"/>
          <w:color w:val="000000" w:themeColor="text1"/>
          <w:sz w:val="8"/>
          <w:szCs w:val="8"/>
        </w:rPr>
        <w:t xml:space="preserve"> writes, this 'undermined all modern institutions and therefore disabled collective action at practically any level above family and crony networks. This condition became self-perpetuating' (p. 122). One consequence was that the ruling bureaucracies reacted 'with more panic than outright violence' when confronted by 'mass civic mobilizations like the 1968 Prague Spring and the Soviet perestroika at its height in 1989', while at the same time 'the insurgent movements ... failed to exploit the momentous disorganization in the ranks of dominant classes' (p. 129). For different reasons and under different circumstances, a similar weakness of collective agency, due to de-institutionalization and creating comparable uncertainty among both champions and challengers of the old order, might shape a future transition from capitalism to post-capitalism, pitting against each other fragmented social movements on the one hand and disoriented political-economic elites on the other. My own view builds on all five contributors but differs from each of them. I take the diversity of theories on what all agree is a severe crisis of capitalism and capitalist society as an indication of</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u w:val="single"/>
        </w:rPr>
        <w:t>contemporary capitalism</w:t>
      </w:r>
      <w:r w:rsidRPr="005F4A5B">
        <w:rPr>
          <w:rFonts w:asciiTheme="majorHAnsi" w:hAnsiTheme="majorHAnsi" w:cstheme="majorHAnsi"/>
          <w:color w:val="000000" w:themeColor="text1"/>
          <w:sz w:val="16"/>
        </w:rPr>
        <w:t xml:space="preserve"> having </w:t>
      </w:r>
      <w:r w:rsidRPr="005F4A5B">
        <w:rPr>
          <w:rFonts w:asciiTheme="majorHAnsi" w:hAnsiTheme="majorHAnsi" w:cstheme="majorHAnsi"/>
          <w:color w:val="000000" w:themeColor="text1"/>
          <w:u w:val="single"/>
        </w:rPr>
        <w:t>entered a period of deep indeterminacy</w:t>
      </w:r>
      <w:r w:rsidRPr="005F4A5B">
        <w:rPr>
          <w:rFonts w:asciiTheme="majorHAnsi" w:hAnsiTheme="majorHAnsi" w:cstheme="majorHAnsi"/>
          <w:color w:val="000000" w:themeColor="text1"/>
          <w:sz w:val="16"/>
        </w:rPr>
        <w:t xml:space="preserve"> - a period </w:t>
      </w:r>
      <w:r w:rsidRPr="005F4A5B">
        <w:rPr>
          <w:rFonts w:asciiTheme="majorHAnsi" w:hAnsiTheme="majorHAnsi" w:cstheme="majorHAnsi"/>
          <w:color w:val="000000" w:themeColor="text1"/>
          <w:u w:val="single"/>
        </w:rPr>
        <w:t>in which unexpected things can happen any time and</w:t>
      </w:r>
      <w:r w:rsidRPr="005F4A5B">
        <w:rPr>
          <w:rFonts w:asciiTheme="majorHAnsi" w:hAnsiTheme="majorHAnsi" w:cstheme="majorHAnsi"/>
          <w:color w:val="000000" w:themeColor="text1"/>
          <w:sz w:val="16"/>
        </w:rPr>
        <w:t xml:space="preserve"> knowledgeable observers can legitimately disagree on what will happen, due to </w:t>
      </w:r>
      <w:r w:rsidRPr="005F4A5B">
        <w:rPr>
          <w:rFonts w:asciiTheme="majorHAnsi" w:hAnsiTheme="majorHAnsi" w:cstheme="majorHAnsi"/>
          <w:color w:val="000000" w:themeColor="text1"/>
          <w:u w:val="single"/>
        </w:rPr>
        <w:t>long-valid causal relations</w:t>
      </w:r>
      <w:r w:rsidRPr="005F4A5B">
        <w:rPr>
          <w:rFonts w:asciiTheme="majorHAnsi" w:hAnsiTheme="majorHAnsi" w:cstheme="majorHAnsi"/>
          <w:color w:val="000000" w:themeColor="text1"/>
          <w:sz w:val="16"/>
        </w:rPr>
        <w:t xml:space="preserve"> having </w:t>
      </w:r>
      <w:r w:rsidRPr="005F4A5B">
        <w:rPr>
          <w:rFonts w:asciiTheme="majorHAnsi" w:hAnsiTheme="majorHAnsi" w:cstheme="majorHAnsi"/>
          <w:color w:val="000000" w:themeColor="text1"/>
          <w:u w:val="single"/>
        </w:rPr>
        <w:t>become historically obsolete</w:t>
      </w:r>
      <w:r w:rsidRPr="005F4A5B">
        <w:rPr>
          <w:rFonts w:asciiTheme="majorHAnsi" w:hAnsiTheme="majorHAnsi" w:cstheme="majorHAnsi"/>
          <w:color w:val="000000" w:themeColor="text1"/>
          <w:sz w:val="16"/>
        </w:rPr>
        <w:t xml:space="preserve">. In other words, I interpret the coexistence of a shared sense of crisis with diverging concepts of the nature of that crisis as an indication that </w:t>
      </w:r>
      <w:r w:rsidRPr="005F4A5B">
        <w:rPr>
          <w:rFonts w:asciiTheme="majorHAnsi" w:hAnsiTheme="majorHAnsi" w:cstheme="majorHAnsi"/>
          <w:b/>
          <w:iCs/>
          <w:color w:val="000000" w:themeColor="text1"/>
          <w:u w:val="single"/>
        </w:rPr>
        <w:t>traditional economic</w:t>
      </w:r>
      <w:r w:rsidRPr="005F4A5B">
        <w:rPr>
          <w:rFonts w:asciiTheme="majorHAnsi" w:hAnsiTheme="majorHAnsi" w:cstheme="majorHAnsi"/>
          <w:color w:val="000000" w:themeColor="text1"/>
          <w:u w:val="single"/>
        </w:rPr>
        <w:t xml:space="preserve"> and sociological </w:t>
      </w:r>
      <w:r w:rsidRPr="005F4A5B">
        <w:rPr>
          <w:rFonts w:asciiTheme="majorHAnsi" w:hAnsiTheme="majorHAnsi" w:cstheme="majorHAnsi"/>
          <w:b/>
          <w:iCs/>
          <w:color w:val="000000" w:themeColor="text1"/>
          <w:u w:val="single"/>
        </w:rPr>
        <w:t>theories have today lost much of their predictive power</w:t>
      </w:r>
      <w:r w:rsidRPr="005F4A5B">
        <w:rPr>
          <w:rFonts w:asciiTheme="majorHAnsi" w:hAnsiTheme="majorHAnsi" w:cstheme="majorHAnsi"/>
          <w:color w:val="000000" w:themeColor="text1"/>
          <w:sz w:val="16"/>
        </w:rPr>
        <w:t xml:space="preserve">. As I will point out in more detail, below, I see this as a result, but also as a cause, of a destruction of collective agency </w:t>
      </w:r>
      <w:proofErr w:type="gramStart"/>
      <w:r w:rsidRPr="005F4A5B">
        <w:rPr>
          <w:rFonts w:asciiTheme="majorHAnsi" w:hAnsiTheme="majorHAnsi" w:cstheme="majorHAnsi"/>
          <w:color w:val="000000" w:themeColor="text1"/>
          <w:sz w:val="16"/>
        </w:rPr>
        <w:t>in the course of</w:t>
      </w:r>
      <w:proofErr w:type="gramEnd"/>
      <w:r w:rsidRPr="005F4A5B">
        <w:rPr>
          <w:rFonts w:asciiTheme="majorHAnsi" w:hAnsiTheme="majorHAnsi" w:cstheme="majorHAnsi"/>
          <w:color w:val="000000" w:themeColor="text1"/>
          <w:sz w:val="16"/>
        </w:rPr>
        <w:t xml:space="preserve"> capitalist development, equally affecting Wallerstein's Davos and Porto Alegre people and resulting in a social context beset with unintended and unanticipated consequences of purposive, but in its effects increasingly unpredictable, social action. '5 Moreover, rather than picking one of the </w:t>
      </w:r>
      <w:r w:rsidRPr="005F4A5B">
        <w:rPr>
          <w:rFonts w:asciiTheme="majorHAnsi" w:hAnsiTheme="majorHAnsi" w:cstheme="majorHAnsi"/>
          <w:color w:val="000000" w:themeColor="text1"/>
          <w:u w:val="single"/>
        </w:rPr>
        <w:t>various scenarios of</w:t>
      </w:r>
      <w:r w:rsidRPr="005F4A5B">
        <w:rPr>
          <w:rFonts w:asciiTheme="majorHAnsi" w:hAnsiTheme="majorHAnsi" w:cstheme="majorHAnsi"/>
          <w:color w:val="000000" w:themeColor="text1"/>
          <w:sz w:val="16"/>
        </w:rPr>
        <w:t xml:space="preserve"> the </w:t>
      </w:r>
      <w:r w:rsidRPr="005F4A5B">
        <w:rPr>
          <w:rFonts w:asciiTheme="majorHAnsi" w:hAnsiTheme="majorHAnsi" w:cstheme="majorHAnsi"/>
          <w:color w:val="000000" w:themeColor="text1"/>
          <w:u w:val="single"/>
        </w:rPr>
        <w:t>crisis</w:t>
      </w:r>
      <w:r w:rsidRPr="005F4A5B">
        <w:rPr>
          <w:rFonts w:asciiTheme="majorHAnsi" w:hAnsiTheme="majorHAnsi" w:cstheme="majorHAnsi"/>
          <w:color w:val="000000" w:themeColor="text1"/>
          <w:sz w:val="16"/>
        </w:rPr>
        <w:t xml:space="preserve"> and privilege it over the others, I suggest that they all, or most of them, </w:t>
      </w:r>
      <w:r w:rsidRPr="005F4A5B">
        <w:rPr>
          <w:rFonts w:asciiTheme="majorHAnsi" w:hAnsiTheme="majorHAnsi" w:cstheme="majorHAnsi"/>
          <w:color w:val="000000" w:themeColor="text1"/>
          <w:u w:val="single"/>
        </w:rPr>
        <w:t xml:space="preserve">may be aggregated into a diagnosis of </w:t>
      </w:r>
      <w:r w:rsidRPr="005F4A5B">
        <w:rPr>
          <w:rFonts w:asciiTheme="majorHAnsi" w:hAnsiTheme="majorHAnsi" w:cstheme="majorHAnsi"/>
          <w:b/>
          <w:iCs/>
          <w:color w:val="000000" w:themeColor="text1"/>
          <w:u w:val="single"/>
        </w:rPr>
        <w:t>multi-morbidity</w:t>
      </w:r>
      <w:r w:rsidRPr="005F4A5B">
        <w:rPr>
          <w:rFonts w:asciiTheme="majorHAnsi" w:hAnsiTheme="majorHAnsi" w:cstheme="majorHAnsi"/>
          <w:color w:val="000000" w:themeColor="text1"/>
          <w:u w:val="single"/>
        </w:rPr>
        <w:t xml:space="preserve"> in which </w:t>
      </w:r>
      <w:r w:rsidRPr="005F4A5B">
        <w:rPr>
          <w:rFonts w:asciiTheme="majorHAnsi" w:hAnsiTheme="majorHAnsi" w:cstheme="majorHAnsi"/>
          <w:b/>
          <w:iCs/>
          <w:color w:val="000000" w:themeColor="text1"/>
          <w:u w:val="single"/>
        </w:rPr>
        <w:t>different disorders coexist and</w:t>
      </w:r>
      <w:r w:rsidRPr="005F4A5B">
        <w:rPr>
          <w:rFonts w:asciiTheme="majorHAnsi" w:hAnsiTheme="majorHAnsi" w:cstheme="majorHAnsi"/>
          <w:color w:val="000000" w:themeColor="text1"/>
          <w:u w:val="single"/>
        </w:rPr>
        <w:t xml:space="preserve">, </w:t>
      </w:r>
      <w:proofErr w:type="gramStart"/>
      <w:r w:rsidRPr="005F4A5B">
        <w:rPr>
          <w:rFonts w:asciiTheme="majorHAnsi" w:hAnsiTheme="majorHAnsi" w:cstheme="majorHAnsi"/>
          <w:color w:val="000000" w:themeColor="text1"/>
          <w:u w:val="single"/>
        </w:rPr>
        <w:t>more often than not</w:t>
      </w:r>
      <w:proofErr w:type="gramEnd"/>
      <w:r w:rsidRPr="005F4A5B">
        <w:rPr>
          <w:rFonts w:asciiTheme="majorHAnsi" w:hAnsiTheme="majorHAnsi" w:cstheme="majorHAnsi"/>
          <w:color w:val="000000" w:themeColor="text1"/>
          <w:u w:val="single"/>
        </w:rPr>
        <w:t xml:space="preserve">, </w:t>
      </w:r>
      <w:r w:rsidRPr="005F4A5B">
        <w:rPr>
          <w:rFonts w:asciiTheme="majorHAnsi" w:hAnsiTheme="majorHAnsi" w:cstheme="majorHAnsi"/>
          <w:b/>
          <w:iCs/>
          <w:color w:val="000000" w:themeColor="text1"/>
          <w:u w:val="single"/>
        </w:rPr>
        <w:t>reinforce each other</w:t>
      </w:r>
      <w:r w:rsidRPr="005F4A5B">
        <w:rPr>
          <w:rFonts w:asciiTheme="majorHAnsi" w:hAnsiTheme="majorHAnsi" w:cstheme="majorHAnsi"/>
          <w:color w:val="000000" w:themeColor="text1"/>
          <w:u w:val="single"/>
        </w:rPr>
        <w:t>. Capitalism</w:t>
      </w:r>
      <w:r w:rsidRPr="005F4A5B">
        <w:rPr>
          <w:rFonts w:asciiTheme="majorHAnsi" w:hAnsiTheme="majorHAnsi" w:cstheme="majorHAnsi"/>
          <w:color w:val="000000" w:themeColor="text1"/>
          <w:sz w:val="16"/>
        </w:rPr>
        <w:t xml:space="preserve">, as pointed out at the beginning, </w:t>
      </w:r>
      <w:r w:rsidRPr="005F4A5B">
        <w:rPr>
          <w:rFonts w:asciiTheme="majorHAnsi" w:hAnsiTheme="majorHAnsi" w:cstheme="majorHAnsi"/>
          <w:color w:val="000000" w:themeColor="text1"/>
          <w:u w:val="single"/>
        </w:rPr>
        <w:t>was always</w:t>
      </w:r>
      <w:r w:rsidRPr="005F4A5B">
        <w:rPr>
          <w:rFonts w:asciiTheme="majorHAnsi" w:hAnsiTheme="majorHAnsi" w:cstheme="majorHAnsi"/>
          <w:color w:val="000000" w:themeColor="text1"/>
          <w:sz w:val="16"/>
        </w:rPr>
        <w:t xml:space="preserve"> a </w:t>
      </w:r>
      <w:r w:rsidRPr="005F4A5B">
        <w:rPr>
          <w:rFonts w:asciiTheme="majorHAnsi" w:hAnsiTheme="majorHAnsi" w:cstheme="majorHAnsi"/>
          <w:color w:val="000000" w:themeColor="text1"/>
          <w:u w:val="single"/>
        </w:rPr>
        <w:t>fragile</w:t>
      </w:r>
      <w:r w:rsidRPr="005F4A5B">
        <w:rPr>
          <w:rFonts w:asciiTheme="majorHAnsi" w:hAnsiTheme="majorHAnsi" w:cstheme="majorHAnsi"/>
          <w:color w:val="000000" w:themeColor="text1"/>
          <w:sz w:val="16"/>
        </w:rPr>
        <w:t xml:space="preserve"> and improbable order and for its survival depended on ongoing repair work. </w:t>
      </w:r>
      <w:r w:rsidRPr="005F4A5B">
        <w:rPr>
          <w:rFonts w:asciiTheme="majorHAnsi" w:hAnsiTheme="majorHAnsi" w:cstheme="majorHAnsi"/>
          <w:color w:val="000000" w:themeColor="text1"/>
          <w:u w:val="single"/>
        </w:rPr>
        <w:t xml:space="preserve">Today, however, </w:t>
      </w:r>
      <w:r w:rsidRPr="005F4A5B">
        <w:rPr>
          <w:rFonts w:asciiTheme="majorHAnsi" w:hAnsiTheme="majorHAnsi" w:cstheme="majorHAnsi"/>
          <w:b/>
          <w:iCs/>
          <w:color w:val="000000" w:themeColor="text1"/>
          <w:u w:val="single"/>
        </w:rPr>
        <w:t>too many frailties have become simultaneously acute</w:t>
      </w:r>
      <w:r w:rsidRPr="005F4A5B">
        <w:rPr>
          <w:rFonts w:asciiTheme="majorHAnsi" w:hAnsiTheme="majorHAnsi" w:cstheme="majorHAnsi"/>
          <w:color w:val="000000" w:themeColor="text1"/>
          <w:u w:val="single"/>
        </w:rPr>
        <w:t xml:space="preserve"> while </w:t>
      </w:r>
      <w:r w:rsidRPr="005F4A5B">
        <w:rPr>
          <w:rFonts w:asciiTheme="majorHAnsi" w:hAnsiTheme="majorHAnsi" w:cstheme="majorHAnsi"/>
          <w:b/>
          <w:iCs/>
          <w:color w:val="000000" w:themeColor="text1"/>
          <w:u w:val="single"/>
        </w:rPr>
        <w:t xml:space="preserve">too many </w:t>
      </w:r>
      <w:r w:rsidRPr="005F4A5B">
        <w:rPr>
          <w:rFonts w:asciiTheme="majorHAnsi" w:hAnsiTheme="majorHAnsi" w:cstheme="majorHAnsi"/>
          <w:b/>
          <w:iCs/>
          <w:color w:val="000000" w:themeColor="text1"/>
          <w:highlight w:val="yellow"/>
          <w:u w:val="single"/>
        </w:rPr>
        <w:t>remedies have been exhausted</w:t>
      </w:r>
      <w:r w:rsidRPr="005F4A5B">
        <w:rPr>
          <w:rFonts w:asciiTheme="majorHAnsi" w:hAnsiTheme="majorHAnsi" w:cstheme="majorHAnsi"/>
          <w:color w:val="000000" w:themeColor="text1"/>
          <w:u w:val="single"/>
        </w:rPr>
        <w:t xml:space="preserve"> or destroyed. </w:t>
      </w:r>
      <w:r w:rsidRPr="005F4A5B">
        <w:rPr>
          <w:rFonts w:asciiTheme="majorHAnsi" w:hAnsiTheme="majorHAnsi" w:cstheme="majorHAnsi"/>
          <w:b/>
          <w:iCs/>
          <w:color w:val="000000" w:themeColor="text1"/>
          <w:u w:val="single"/>
        </w:rPr>
        <w:t>The end of capitalism</w:t>
      </w:r>
      <w:r w:rsidRPr="005F4A5B">
        <w:rPr>
          <w:rFonts w:asciiTheme="majorHAnsi" w:hAnsiTheme="majorHAnsi" w:cstheme="majorHAnsi"/>
          <w:color w:val="000000" w:themeColor="text1"/>
          <w:u w:val="single"/>
        </w:rPr>
        <w:t xml:space="preserve"> can then be imagined as a </w:t>
      </w:r>
      <w:r w:rsidRPr="005F4A5B">
        <w:rPr>
          <w:rFonts w:asciiTheme="majorHAnsi" w:hAnsiTheme="majorHAnsi" w:cstheme="majorHAnsi"/>
          <w:b/>
          <w:iCs/>
          <w:color w:val="000000" w:themeColor="text1"/>
          <w:u w:val="single"/>
        </w:rPr>
        <w:t>death from a thousand cuts</w:t>
      </w:r>
      <w:r w:rsidRPr="005F4A5B">
        <w:rPr>
          <w:rFonts w:asciiTheme="majorHAnsi" w:hAnsiTheme="majorHAnsi" w:cstheme="majorHAnsi"/>
          <w:color w:val="000000" w:themeColor="text1"/>
          <w:u w:val="single"/>
        </w:rPr>
        <w:t xml:space="preserve">, or from a multiplicity of infirmities each of which will be </w:t>
      </w:r>
      <w:proofErr w:type="gramStart"/>
      <w:r w:rsidRPr="005F4A5B">
        <w:rPr>
          <w:rFonts w:asciiTheme="majorHAnsi" w:hAnsiTheme="majorHAnsi" w:cstheme="majorHAnsi"/>
          <w:color w:val="000000" w:themeColor="text1"/>
          <w:u w:val="single"/>
        </w:rPr>
        <w:t>all the more</w:t>
      </w:r>
      <w:proofErr w:type="gramEnd"/>
      <w:r w:rsidRPr="005F4A5B">
        <w:rPr>
          <w:rFonts w:asciiTheme="majorHAnsi" w:hAnsiTheme="majorHAnsi" w:cstheme="majorHAnsi"/>
          <w:color w:val="000000" w:themeColor="text1"/>
          <w:u w:val="single"/>
        </w:rPr>
        <w:t xml:space="preserve"> untreatable as all will demand treatment at the same time</w:t>
      </w:r>
      <w:r w:rsidRPr="005F4A5B">
        <w:rPr>
          <w:rFonts w:asciiTheme="majorHAnsi" w:hAnsiTheme="majorHAnsi" w:cstheme="majorHAnsi"/>
          <w:color w:val="000000" w:themeColor="text1"/>
          <w:sz w:val="16"/>
        </w:rPr>
        <w:t xml:space="preserve">. As will become apparent, </w:t>
      </w:r>
      <w:r w:rsidRPr="005F4A5B">
        <w:rPr>
          <w:rFonts w:asciiTheme="majorHAnsi" w:hAnsiTheme="majorHAnsi" w:cstheme="majorHAnsi"/>
          <w:b/>
          <w:iCs/>
          <w:color w:val="000000" w:themeColor="text1"/>
          <w:u w:val="single"/>
        </w:rPr>
        <w:t>I do not believe that any of the potentially stabilizing forces</w:t>
      </w:r>
      <w:r w:rsidRPr="005F4A5B">
        <w:rPr>
          <w:rFonts w:asciiTheme="majorHAnsi" w:hAnsiTheme="majorHAnsi" w:cstheme="majorHAnsi"/>
          <w:color w:val="000000" w:themeColor="text1"/>
          <w:sz w:val="16"/>
        </w:rPr>
        <w:t xml:space="preserve"> mentioned by Mann </w:t>
      </w:r>
      <w:r w:rsidRPr="005F4A5B">
        <w:rPr>
          <w:rFonts w:asciiTheme="majorHAnsi" w:hAnsiTheme="majorHAnsi" w:cstheme="majorHAnsi"/>
          <w:color w:val="000000" w:themeColor="text1"/>
          <w:u w:val="single"/>
        </w:rPr>
        <w:t>and</w:t>
      </w:r>
      <w:r w:rsidRPr="005F4A5B">
        <w:rPr>
          <w:rFonts w:asciiTheme="majorHAnsi" w:hAnsiTheme="majorHAnsi" w:cstheme="majorHAnsi"/>
          <w:color w:val="000000" w:themeColor="text1"/>
          <w:sz w:val="16"/>
        </w:rPr>
        <w:t xml:space="preserve"> Calhoun, </w:t>
      </w:r>
      <w:r w:rsidRPr="005F4A5B">
        <w:rPr>
          <w:rFonts w:asciiTheme="majorHAnsi" w:hAnsiTheme="majorHAnsi" w:cstheme="majorHAnsi"/>
          <w:color w:val="000000" w:themeColor="text1"/>
          <w:u w:val="single"/>
        </w:rPr>
        <w:t>be it regime pluralism</w:t>
      </w:r>
      <w:r w:rsidRPr="005F4A5B">
        <w:rPr>
          <w:rFonts w:asciiTheme="majorHAnsi" w:hAnsiTheme="majorHAnsi" w:cstheme="majorHAnsi"/>
          <w:color w:val="000000" w:themeColor="text1"/>
          <w:sz w:val="16"/>
        </w:rPr>
        <w:t xml:space="preserve">, regional diversity and </w:t>
      </w:r>
      <w:r w:rsidRPr="005F4A5B">
        <w:rPr>
          <w:rFonts w:asciiTheme="majorHAnsi" w:hAnsiTheme="majorHAnsi" w:cstheme="majorHAnsi"/>
          <w:color w:val="000000" w:themeColor="text1"/>
          <w:u w:val="single"/>
        </w:rPr>
        <w:t xml:space="preserve">uneven development, political reform, or independent crisis cycles, </w:t>
      </w:r>
      <w:r w:rsidRPr="005F4A5B">
        <w:rPr>
          <w:rFonts w:asciiTheme="majorHAnsi" w:hAnsiTheme="majorHAnsi" w:cstheme="majorHAnsi"/>
          <w:b/>
          <w:iCs/>
          <w:color w:val="000000" w:themeColor="text1"/>
          <w:u w:val="single"/>
        </w:rPr>
        <w:t>will be strong enough to neutralize</w:t>
      </w:r>
      <w:r w:rsidRPr="005F4A5B">
        <w:rPr>
          <w:rFonts w:asciiTheme="majorHAnsi" w:hAnsiTheme="majorHAnsi" w:cstheme="majorHAnsi"/>
          <w:color w:val="000000" w:themeColor="text1"/>
          <w:u w:val="single"/>
        </w:rPr>
        <w:t xml:space="preserve"> the syndrome of </w:t>
      </w:r>
      <w:r w:rsidRPr="005F4A5B">
        <w:rPr>
          <w:rFonts w:asciiTheme="majorHAnsi" w:hAnsiTheme="majorHAnsi" w:cstheme="majorHAnsi"/>
          <w:b/>
          <w:iCs/>
          <w:color w:val="000000" w:themeColor="text1"/>
          <w:u w:val="single"/>
        </w:rPr>
        <w:t>accumulated weaknesses</w:t>
      </w:r>
      <w:r w:rsidRPr="005F4A5B">
        <w:rPr>
          <w:rFonts w:asciiTheme="majorHAnsi" w:hAnsiTheme="majorHAnsi" w:cstheme="majorHAnsi"/>
          <w:color w:val="000000" w:themeColor="text1"/>
          <w:u w:val="single"/>
        </w:rPr>
        <w:t xml:space="preserve"> that characterize contemporary capitalism. No effective opposition being left, and no practicable successor model waiting</w:t>
      </w:r>
      <w:r w:rsidRPr="005F4A5B">
        <w:rPr>
          <w:rFonts w:asciiTheme="majorHAnsi" w:hAnsiTheme="majorHAnsi" w:cstheme="majorHAnsi"/>
          <w:color w:val="000000" w:themeColor="text1"/>
          <w:sz w:val="16"/>
        </w:rPr>
        <w:t xml:space="preserve"> in the wings of history, </w:t>
      </w:r>
      <w:r w:rsidRPr="005F4A5B">
        <w:rPr>
          <w:rFonts w:asciiTheme="majorHAnsi" w:hAnsiTheme="majorHAnsi" w:cstheme="majorHAnsi"/>
          <w:color w:val="000000" w:themeColor="text1"/>
          <w:highlight w:val="yellow"/>
          <w:u w:val="single"/>
        </w:rPr>
        <w:t>capitalism's accumulation of defects</w:t>
      </w:r>
      <w:r w:rsidRPr="005F4A5B">
        <w:rPr>
          <w:rFonts w:asciiTheme="majorHAnsi" w:hAnsiTheme="majorHAnsi" w:cstheme="majorHAnsi"/>
          <w:color w:val="000000" w:themeColor="text1"/>
          <w:u w:val="single"/>
        </w:rPr>
        <w:t xml:space="preserve">, alongside its accumulation of capital, </w:t>
      </w:r>
      <w:r w:rsidRPr="005F4A5B">
        <w:rPr>
          <w:rFonts w:asciiTheme="majorHAnsi" w:hAnsiTheme="majorHAnsi" w:cstheme="majorHAnsi"/>
          <w:color w:val="000000" w:themeColor="text1"/>
          <w:highlight w:val="yellow"/>
          <w:u w:val="single"/>
        </w:rPr>
        <w:t>may be seen</w:t>
      </w:r>
      <w:r w:rsidRPr="005F4A5B">
        <w:rPr>
          <w:rFonts w:asciiTheme="majorHAnsi" w:hAnsiTheme="majorHAnsi" w:cstheme="majorHAnsi"/>
          <w:color w:val="000000" w:themeColor="text1"/>
          <w:sz w:val="16"/>
        </w:rPr>
        <w:t xml:space="preserve">, with Collins, '6 </w:t>
      </w:r>
      <w:r w:rsidRPr="005F4A5B">
        <w:rPr>
          <w:rFonts w:asciiTheme="majorHAnsi" w:hAnsiTheme="majorHAnsi" w:cstheme="majorHAnsi"/>
          <w:color w:val="000000" w:themeColor="text1"/>
          <w:highlight w:val="yellow"/>
          <w:u w:val="single"/>
        </w:rPr>
        <w:t>as an</w:t>
      </w:r>
      <w:r w:rsidRPr="005F4A5B">
        <w:rPr>
          <w:rFonts w:asciiTheme="majorHAnsi" w:hAnsiTheme="majorHAnsi" w:cstheme="majorHAnsi"/>
          <w:color w:val="000000" w:themeColor="text1"/>
          <w:u w:val="single"/>
        </w:rPr>
        <w:t xml:space="preserve"> </w:t>
      </w:r>
      <w:r w:rsidRPr="005F4A5B">
        <w:rPr>
          <w:rFonts w:asciiTheme="majorHAnsi" w:hAnsiTheme="majorHAnsi" w:cstheme="majorHAnsi"/>
          <w:b/>
          <w:iCs/>
          <w:color w:val="000000" w:themeColor="text1"/>
          <w:u w:val="single"/>
        </w:rPr>
        <w:t xml:space="preserve">entirely </w:t>
      </w:r>
      <w:r w:rsidRPr="005F4A5B">
        <w:rPr>
          <w:rFonts w:asciiTheme="majorHAnsi" w:hAnsiTheme="majorHAnsi" w:cstheme="majorHAnsi"/>
          <w:b/>
          <w:iCs/>
          <w:color w:val="000000" w:themeColor="text1"/>
          <w:highlight w:val="yellow"/>
          <w:u w:val="single"/>
        </w:rPr>
        <w:t>endogenous dynamic of self-destruction</w:t>
      </w:r>
      <w:r w:rsidRPr="005F4A5B">
        <w:rPr>
          <w:rFonts w:asciiTheme="majorHAnsi" w:hAnsiTheme="majorHAnsi" w:cstheme="majorHAnsi"/>
          <w:color w:val="000000" w:themeColor="text1"/>
          <w:u w:val="single"/>
        </w:rPr>
        <w:t xml:space="preserve">, following an evolutionary logic </w:t>
      </w:r>
      <w:proofErr w:type="spellStart"/>
      <w:r w:rsidRPr="005F4A5B">
        <w:rPr>
          <w:rFonts w:asciiTheme="majorHAnsi" w:hAnsiTheme="majorHAnsi" w:cstheme="majorHAnsi"/>
          <w:color w:val="000000" w:themeColor="text1"/>
          <w:u w:val="single"/>
        </w:rPr>
        <w:t>moulded</w:t>
      </w:r>
      <w:proofErr w:type="spellEnd"/>
      <w:r w:rsidRPr="005F4A5B">
        <w:rPr>
          <w:rFonts w:asciiTheme="majorHAnsi" w:hAnsiTheme="majorHAnsi" w:cstheme="majorHAnsi"/>
          <w:color w:val="000000" w:themeColor="text1"/>
          <w:u w:val="single"/>
        </w:rPr>
        <w:t xml:space="preserve"> in its expression but not suspended by contingent and coincidental events, along a historical trajectory</w:t>
      </w:r>
      <w:r w:rsidRPr="005F4A5B">
        <w:rPr>
          <w:rFonts w:asciiTheme="majorHAnsi" w:hAnsiTheme="majorHAnsi" w:cstheme="majorHAnsi"/>
          <w:color w:val="000000" w:themeColor="text1"/>
          <w:sz w:val="16"/>
        </w:rPr>
        <w:t xml:space="preserve"> from early liberal via state-administered to neoliberal capitalism, </w:t>
      </w:r>
      <w:r w:rsidRPr="005F4A5B">
        <w:rPr>
          <w:rFonts w:asciiTheme="majorHAnsi" w:hAnsiTheme="majorHAnsi" w:cstheme="majorHAnsi"/>
          <w:color w:val="000000" w:themeColor="text1"/>
          <w:u w:val="single"/>
        </w:rPr>
        <w:t>which culminated</w:t>
      </w:r>
      <w:r w:rsidRPr="005F4A5B">
        <w:rPr>
          <w:rFonts w:asciiTheme="majorHAnsi" w:hAnsiTheme="majorHAnsi" w:cstheme="majorHAnsi"/>
          <w:color w:val="000000" w:themeColor="text1"/>
          <w:sz w:val="16"/>
        </w:rPr>
        <w:t xml:space="preserve"> for the time </w:t>
      </w:r>
      <w:r w:rsidRPr="005F4A5B">
        <w:rPr>
          <w:rFonts w:asciiTheme="majorHAnsi" w:hAnsiTheme="majorHAnsi" w:cstheme="majorHAnsi"/>
          <w:color w:val="000000" w:themeColor="text1"/>
          <w:u w:val="single"/>
        </w:rPr>
        <w:t>being in the financial crisis of 2008 and its aftermath</w:t>
      </w:r>
      <w:r w:rsidRPr="005F4A5B">
        <w:rPr>
          <w:rFonts w:asciiTheme="majorHAnsi" w:hAnsiTheme="majorHAnsi" w:cstheme="majorHAnsi"/>
          <w:color w:val="000000" w:themeColor="text1"/>
          <w:sz w:val="16"/>
        </w:rPr>
        <w:t>. For the decline of capitalism to continue</w:t>
      </w:r>
      <w:proofErr w:type="gramStart"/>
      <w:r w:rsidRPr="005F4A5B">
        <w:rPr>
          <w:rFonts w:asciiTheme="majorHAnsi" w:hAnsiTheme="majorHAnsi" w:cstheme="majorHAnsi"/>
          <w:color w:val="000000" w:themeColor="text1"/>
          <w:sz w:val="16"/>
        </w:rPr>
        <w:t>, that is to say, no</w:t>
      </w:r>
      <w:proofErr w:type="gramEnd"/>
      <w:r w:rsidRPr="005F4A5B">
        <w:rPr>
          <w:rFonts w:asciiTheme="majorHAnsi" w:hAnsiTheme="majorHAnsi" w:cstheme="majorHAnsi"/>
          <w:color w:val="000000" w:themeColor="text1"/>
          <w:sz w:val="16"/>
        </w:rPr>
        <w:t xml:space="preserve"> revolutionary alternative is required, and certainly no masterplan of a better society displacing capitalism. </w:t>
      </w:r>
      <w:r w:rsidRPr="005F4A5B">
        <w:rPr>
          <w:rFonts w:asciiTheme="majorHAnsi" w:hAnsiTheme="majorHAnsi" w:cstheme="majorHAnsi"/>
          <w:color w:val="000000" w:themeColor="text1"/>
          <w:u w:val="single"/>
        </w:rPr>
        <w:t xml:space="preserve">Contemporary capitalism is vanishing on its own, </w:t>
      </w:r>
      <w:r w:rsidRPr="005F4A5B">
        <w:rPr>
          <w:rFonts w:asciiTheme="majorHAnsi" w:hAnsiTheme="majorHAnsi" w:cstheme="majorHAnsi"/>
          <w:b/>
          <w:iCs/>
          <w:color w:val="000000" w:themeColor="text1"/>
          <w:u w:val="single"/>
        </w:rPr>
        <w:t>collapsing from internal contradictions</w:t>
      </w:r>
      <w:r w:rsidRPr="005F4A5B">
        <w:rPr>
          <w:rFonts w:asciiTheme="majorHAnsi" w:hAnsiTheme="majorHAnsi" w:cstheme="majorHAnsi"/>
          <w:color w:val="000000" w:themeColor="text1"/>
          <w:sz w:val="16"/>
        </w:rPr>
        <w:t xml:space="preserve">, and not least </w:t>
      </w:r>
      <w:proofErr w:type="gramStart"/>
      <w:r w:rsidRPr="005F4A5B">
        <w:rPr>
          <w:rFonts w:asciiTheme="majorHAnsi" w:hAnsiTheme="majorHAnsi" w:cstheme="majorHAnsi"/>
          <w:color w:val="000000" w:themeColor="text1"/>
          <w:sz w:val="16"/>
        </w:rPr>
        <w:t>as a result of</w:t>
      </w:r>
      <w:proofErr w:type="gramEnd"/>
      <w:r w:rsidRPr="005F4A5B">
        <w:rPr>
          <w:rFonts w:asciiTheme="majorHAnsi" w:hAnsiTheme="majorHAnsi" w:cstheme="majorHAnsi"/>
          <w:color w:val="000000" w:themeColor="text1"/>
          <w:sz w:val="16"/>
        </w:rPr>
        <w:t xml:space="preserve"> having vanquished its enemies - who, as noted, have often rescued capitalism from itself by forcing it to assume a new form. </w:t>
      </w:r>
      <w:r w:rsidRPr="005F4A5B">
        <w:rPr>
          <w:rFonts w:asciiTheme="majorHAnsi" w:hAnsiTheme="majorHAnsi" w:cstheme="majorHAnsi"/>
          <w:color w:val="000000" w:themeColor="text1"/>
          <w:highlight w:val="yellow"/>
          <w:u w:val="single"/>
        </w:rPr>
        <w:t>What comes after capitalism</w:t>
      </w:r>
      <w:r w:rsidRPr="005F4A5B">
        <w:rPr>
          <w:rFonts w:asciiTheme="majorHAnsi" w:hAnsiTheme="majorHAnsi" w:cstheme="majorHAnsi"/>
          <w:color w:val="000000" w:themeColor="text1"/>
          <w:u w:val="single"/>
        </w:rPr>
        <w:t xml:space="preserve"> in its final crisis</w:t>
      </w:r>
      <w:r w:rsidRPr="005F4A5B">
        <w:rPr>
          <w:rFonts w:asciiTheme="majorHAnsi" w:hAnsiTheme="majorHAnsi" w:cstheme="majorHAnsi"/>
          <w:color w:val="000000" w:themeColor="text1"/>
          <w:sz w:val="16"/>
        </w:rPr>
        <w:t xml:space="preserve">, now under way, </w:t>
      </w:r>
      <w:r w:rsidRPr="005F4A5B">
        <w:rPr>
          <w:rFonts w:asciiTheme="majorHAnsi" w:hAnsiTheme="majorHAnsi" w:cstheme="majorHAnsi"/>
          <w:color w:val="000000" w:themeColor="text1"/>
          <w:highlight w:val="yellow"/>
          <w:u w:val="single"/>
        </w:rPr>
        <w:t>is</w:t>
      </w:r>
      <w:r w:rsidRPr="005F4A5B">
        <w:rPr>
          <w:rFonts w:asciiTheme="majorHAnsi" w:hAnsiTheme="majorHAnsi" w:cstheme="majorHAnsi"/>
          <w:color w:val="000000" w:themeColor="text1"/>
          <w:sz w:val="16"/>
        </w:rPr>
        <w:t xml:space="preserve">, I suggest, </w:t>
      </w:r>
      <w:r w:rsidRPr="005F4A5B">
        <w:rPr>
          <w:rFonts w:asciiTheme="majorHAnsi" w:hAnsiTheme="majorHAnsi" w:cstheme="majorHAnsi"/>
          <w:color w:val="000000" w:themeColor="text1"/>
          <w:u w:val="single"/>
        </w:rPr>
        <w:t>not socialism</w:t>
      </w:r>
      <w:r w:rsidRPr="005F4A5B">
        <w:rPr>
          <w:rFonts w:asciiTheme="majorHAnsi" w:hAnsiTheme="majorHAnsi" w:cstheme="majorHAnsi"/>
          <w:color w:val="000000" w:themeColor="text1"/>
          <w:sz w:val="16"/>
        </w:rPr>
        <w:t xml:space="preserve"> or some other defined social order, </w:t>
      </w:r>
      <w:r w:rsidRPr="005F4A5B">
        <w:rPr>
          <w:rFonts w:asciiTheme="majorHAnsi" w:hAnsiTheme="majorHAnsi" w:cstheme="majorHAnsi"/>
          <w:color w:val="000000" w:themeColor="text1"/>
          <w:u w:val="single"/>
        </w:rPr>
        <w:t>but a lasting interregnum - no new world system equilibrium</w:t>
      </w:r>
      <w:r w:rsidRPr="005F4A5B">
        <w:rPr>
          <w:rFonts w:asciiTheme="majorHAnsi" w:hAnsiTheme="majorHAnsi" w:cstheme="majorHAnsi"/>
          <w:color w:val="000000" w:themeColor="text1"/>
          <w:sz w:val="16"/>
        </w:rPr>
        <w:t xml:space="preserve"> ala Wallerstein, </w:t>
      </w:r>
      <w:r w:rsidRPr="005F4A5B">
        <w:rPr>
          <w:rFonts w:asciiTheme="majorHAnsi" w:hAnsiTheme="majorHAnsi" w:cstheme="majorHAnsi"/>
          <w:color w:val="000000" w:themeColor="text1"/>
          <w:u w:val="single"/>
        </w:rPr>
        <w:t xml:space="preserve">but a prolonged period of social </w:t>
      </w:r>
      <w:r w:rsidRPr="005F4A5B">
        <w:rPr>
          <w:rFonts w:asciiTheme="majorHAnsi" w:hAnsiTheme="majorHAnsi" w:cstheme="majorHAnsi"/>
          <w:color w:val="000000" w:themeColor="text1"/>
          <w:highlight w:val="yellow"/>
          <w:u w:val="single"/>
        </w:rPr>
        <w:t>entropy,</w:t>
      </w:r>
      <w:r w:rsidRPr="005F4A5B">
        <w:rPr>
          <w:rFonts w:asciiTheme="majorHAnsi" w:hAnsiTheme="majorHAnsi" w:cstheme="majorHAnsi"/>
          <w:color w:val="000000" w:themeColor="text1"/>
          <w:u w:val="single"/>
        </w:rPr>
        <w:t xml:space="preserve"> or disorder</w:t>
      </w:r>
      <w:r w:rsidRPr="005F4A5B">
        <w:rPr>
          <w:rFonts w:asciiTheme="majorHAnsi" w:hAnsiTheme="majorHAnsi" w:cstheme="majorHAnsi"/>
          <w:color w:val="000000" w:themeColor="text1"/>
          <w:sz w:val="16"/>
        </w:rPr>
        <w:t xml:space="preserve"> (and precisely for this reason a period of uncertainty and indeterminacy). It is an interesting problem for sociological theory whether and how a society can turn for a significant length of time into less than a society, a post-social society as it were, or a society lite, until it may or may not recover and again become a society in the full meaning of the term. ' 7 I suggest that one can attain a conceptual fix on this by drawing liberally on a famous article by David </w:t>
      </w:r>
      <w:r w:rsidRPr="005F4A5B">
        <w:rPr>
          <w:rFonts w:asciiTheme="majorHAnsi" w:hAnsiTheme="majorHAnsi" w:cstheme="majorHAnsi"/>
          <w:color w:val="000000" w:themeColor="text1"/>
          <w:sz w:val="16"/>
        </w:rPr>
        <w:lastRenderedPageBreak/>
        <w:t xml:space="preserve">Lockwood'' to distinguish between system integration and social integration, or integration at the macro and micro levels of society. An interregnum would then be </w:t>
      </w:r>
      <w:r w:rsidRPr="005F4A5B">
        <w:rPr>
          <w:rFonts w:asciiTheme="majorHAnsi" w:hAnsiTheme="majorHAnsi" w:cstheme="majorHAnsi"/>
          <w:color w:val="000000" w:themeColor="text1"/>
          <w:u w:val="single"/>
        </w:rPr>
        <w:t xml:space="preserve">defined as </w:t>
      </w:r>
      <w:r w:rsidRPr="005F4A5B">
        <w:rPr>
          <w:rFonts w:asciiTheme="majorHAnsi" w:hAnsiTheme="majorHAnsi" w:cstheme="majorHAnsi"/>
          <w:color w:val="000000" w:themeColor="text1"/>
          <w:highlight w:val="yellow"/>
          <w:u w:val="single"/>
        </w:rPr>
        <w:t>a breakdown of system integration</w:t>
      </w:r>
      <w:r w:rsidRPr="005F4A5B">
        <w:rPr>
          <w:rFonts w:asciiTheme="majorHAnsi" w:hAnsiTheme="majorHAnsi" w:cstheme="majorHAnsi"/>
          <w:color w:val="000000" w:themeColor="text1"/>
          <w:u w:val="single"/>
        </w:rPr>
        <w:t xml:space="preserve"> at the macro level, depriving individuals</w:t>
      </w:r>
      <w:r w:rsidRPr="005F4A5B">
        <w:rPr>
          <w:rFonts w:asciiTheme="majorHAnsi" w:hAnsiTheme="majorHAnsi" w:cstheme="majorHAnsi"/>
          <w:color w:val="000000" w:themeColor="text1"/>
          <w:sz w:val="16"/>
        </w:rPr>
        <w:t xml:space="preserve"> at the micro level </w:t>
      </w:r>
      <w:r w:rsidRPr="005F4A5B">
        <w:rPr>
          <w:rFonts w:asciiTheme="majorHAnsi" w:hAnsiTheme="majorHAnsi" w:cstheme="majorHAnsi"/>
          <w:color w:val="000000" w:themeColor="text1"/>
          <w:u w:val="single"/>
        </w:rPr>
        <w:t>of institutional structuring and collective support</w:t>
      </w:r>
      <w:r w:rsidRPr="005F4A5B">
        <w:rPr>
          <w:rFonts w:asciiTheme="majorHAnsi" w:hAnsiTheme="majorHAnsi" w:cstheme="majorHAnsi"/>
          <w:color w:val="000000" w:themeColor="text1"/>
          <w:sz w:val="16"/>
        </w:rPr>
        <w:t xml:space="preserve">, and shifting the burden of ordering social life, of providing it with a modicum of security and stability, to individuals themselves and such social arrangements as they can create on their own. </w:t>
      </w:r>
      <w:r w:rsidRPr="005F4A5B">
        <w:rPr>
          <w:rFonts w:asciiTheme="majorHAnsi" w:hAnsiTheme="majorHAnsi" w:cstheme="majorHAnsi"/>
          <w:color w:val="000000" w:themeColor="text1"/>
          <w:u w:val="single"/>
        </w:rPr>
        <w:t>A society in interregnum</w:t>
      </w:r>
      <w:r w:rsidRPr="005F4A5B">
        <w:rPr>
          <w:rFonts w:asciiTheme="majorHAnsi" w:hAnsiTheme="majorHAnsi" w:cstheme="majorHAnsi"/>
          <w:color w:val="000000" w:themeColor="text1"/>
          <w:sz w:val="16"/>
        </w:rPr>
        <w:t xml:space="preserve">, in other words, would be a de-institutionalized or under-institutionalized society, one in which expectations can be stabilized only for a short time by local improvisation, and which for this very reason </w:t>
      </w:r>
      <w:r w:rsidRPr="005F4A5B">
        <w:rPr>
          <w:rFonts w:asciiTheme="majorHAnsi" w:hAnsiTheme="majorHAnsi" w:cstheme="majorHAnsi"/>
          <w:color w:val="000000" w:themeColor="text1"/>
          <w:u w:val="single"/>
        </w:rPr>
        <w:t>is essentially ungovernable</w:t>
      </w:r>
      <w:r w:rsidRPr="005F4A5B">
        <w:rPr>
          <w:rFonts w:asciiTheme="majorHAnsi" w:hAnsiTheme="majorHAnsi" w:cstheme="majorHAnsi"/>
          <w:color w:val="000000" w:themeColor="text1"/>
          <w:sz w:val="16"/>
        </w:rPr>
        <w:t xml:space="preserve">. Contemporary capitalism, then, would appear to be a society whose system integration is critically and irremediably weakened, so that the continuation of capital accumulation - for an intermediate period of uncertain duration - becomes solely dependent on the opportunism of collectively incapacitated individualized individuals, as they struggle to protect themselves from looming accidents and structural pressures on their social and economic status. </w:t>
      </w:r>
      <w:proofErr w:type="spellStart"/>
      <w:r w:rsidRPr="005F4A5B">
        <w:rPr>
          <w:rFonts w:asciiTheme="majorHAnsi" w:hAnsiTheme="majorHAnsi" w:cstheme="majorHAnsi"/>
          <w:color w:val="000000" w:themeColor="text1"/>
          <w:sz w:val="16"/>
        </w:rPr>
        <w:t>Undergoverned</w:t>
      </w:r>
      <w:proofErr w:type="spellEnd"/>
      <w:r w:rsidRPr="005F4A5B">
        <w:rPr>
          <w:rFonts w:asciiTheme="majorHAnsi" w:hAnsiTheme="majorHAnsi" w:cstheme="majorHAnsi"/>
          <w:color w:val="000000" w:themeColor="text1"/>
          <w:sz w:val="16"/>
        </w:rPr>
        <w:t xml:space="preserve"> and undermanaged, the social world of </w:t>
      </w:r>
      <w:r w:rsidRPr="005F4A5B">
        <w:rPr>
          <w:rFonts w:asciiTheme="majorHAnsi" w:hAnsiTheme="majorHAnsi" w:cstheme="majorHAnsi"/>
          <w:color w:val="000000" w:themeColor="text1"/>
          <w:u w:val="single"/>
        </w:rPr>
        <w:t>the post-capitalist interregnum, in the wake of neoliberal capitalism</w:t>
      </w:r>
      <w:r w:rsidRPr="005F4A5B">
        <w:rPr>
          <w:rFonts w:asciiTheme="majorHAnsi" w:hAnsiTheme="majorHAnsi" w:cstheme="majorHAnsi"/>
          <w:color w:val="000000" w:themeColor="text1"/>
          <w:sz w:val="16"/>
        </w:rPr>
        <w:t xml:space="preserve"> having cleared away states, governments, borders, trade unions and other moderating forces, </w:t>
      </w:r>
      <w:r w:rsidRPr="005F4A5B">
        <w:rPr>
          <w:rFonts w:asciiTheme="majorHAnsi" w:hAnsiTheme="majorHAnsi" w:cstheme="majorHAnsi"/>
          <w:color w:val="000000" w:themeColor="text1"/>
          <w:u w:val="single"/>
        </w:rPr>
        <w:t>can at any time be hit by disaster</w:t>
      </w:r>
      <w:r w:rsidRPr="005F4A5B">
        <w:rPr>
          <w:rFonts w:asciiTheme="majorHAnsi" w:hAnsiTheme="majorHAnsi" w:cstheme="majorHAnsi"/>
          <w:color w:val="000000" w:themeColor="text1"/>
          <w:sz w:val="16"/>
        </w:rPr>
        <w:t xml:space="preserve">; for example, </w:t>
      </w:r>
      <w:r w:rsidRPr="005F4A5B">
        <w:rPr>
          <w:rFonts w:asciiTheme="majorHAnsi" w:hAnsiTheme="majorHAnsi" w:cstheme="majorHAnsi"/>
          <w:b/>
          <w:iCs/>
          <w:color w:val="000000" w:themeColor="text1"/>
          <w:u w:val="single"/>
        </w:rPr>
        <w:t>bubbles imploding</w:t>
      </w:r>
      <w:r w:rsidRPr="005F4A5B">
        <w:rPr>
          <w:rFonts w:asciiTheme="majorHAnsi" w:hAnsiTheme="majorHAnsi" w:cstheme="majorHAnsi"/>
          <w:color w:val="000000" w:themeColor="text1"/>
          <w:u w:val="single"/>
        </w:rPr>
        <w:t xml:space="preserve"> or </w:t>
      </w:r>
      <w:r w:rsidRPr="005F4A5B">
        <w:rPr>
          <w:rFonts w:asciiTheme="majorHAnsi" w:hAnsiTheme="majorHAnsi" w:cstheme="majorHAnsi"/>
          <w:b/>
          <w:iCs/>
          <w:color w:val="000000" w:themeColor="text1"/>
          <w:u w:val="single"/>
        </w:rPr>
        <w:t xml:space="preserve">violence penetrating from a collapsing periphery into the </w:t>
      </w:r>
      <w:proofErr w:type="spellStart"/>
      <w:r w:rsidRPr="005F4A5B">
        <w:rPr>
          <w:rFonts w:asciiTheme="majorHAnsi" w:hAnsiTheme="majorHAnsi" w:cstheme="majorHAnsi"/>
          <w:b/>
          <w:iCs/>
          <w:color w:val="000000" w:themeColor="text1"/>
          <w:u w:val="single"/>
        </w:rPr>
        <w:t>centre</w:t>
      </w:r>
      <w:proofErr w:type="spellEnd"/>
      <w:r w:rsidRPr="005F4A5B">
        <w:rPr>
          <w:rFonts w:asciiTheme="majorHAnsi" w:hAnsiTheme="majorHAnsi" w:cstheme="majorHAnsi"/>
          <w:color w:val="000000" w:themeColor="text1"/>
          <w:sz w:val="16"/>
        </w:rPr>
        <w:t xml:space="preserve">. With individuals deprived of collective </w:t>
      </w:r>
      <w:proofErr w:type="spellStart"/>
      <w:r w:rsidRPr="005F4A5B">
        <w:rPr>
          <w:rFonts w:asciiTheme="majorHAnsi" w:hAnsiTheme="majorHAnsi" w:cstheme="majorHAnsi"/>
          <w:color w:val="000000" w:themeColor="text1"/>
          <w:sz w:val="16"/>
        </w:rPr>
        <w:t>defences</w:t>
      </w:r>
      <w:proofErr w:type="spellEnd"/>
      <w:r w:rsidRPr="005F4A5B">
        <w:rPr>
          <w:rFonts w:asciiTheme="majorHAnsi" w:hAnsiTheme="majorHAnsi" w:cstheme="majorHAnsi"/>
          <w:color w:val="000000" w:themeColor="text1"/>
          <w:sz w:val="16"/>
        </w:rPr>
        <w:t xml:space="preserve"> and left to their own devices, what remains of a </w:t>
      </w:r>
      <w:proofErr w:type="gramStart"/>
      <w:r w:rsidRPr="005F4A5B">
        <w:rPr>
          <w:rFonts w:asciiTheme="majorHAnsi" w:hAnsiTheme="majorHAnsi" w:cstheme="majorHAnsi"/>
          <w:color w:val="000000" w:themeColor="text1"/>
          <w:sz w:val="16"/>
        </w:rPr>
        <w:t>social order hinges</w:t>
      </w:r>
      <w:proofErr w:type="gramEnd"/>
      <w:r w:rsidRPr="005F4A5B">
        <w:rPr>
          <w:rFonts w:asciiTheme="majorHAnsi" w:hAnsiTheme="majorHAnsi" w:cstheme="majorHAnsi"/>
          <w:color w:val="000000" w:themeColor="text1"/>
          <w:sz w:val="16"/>
        </w:rPr>
        <w:t xml:space="preserve"> on the motivation of individuals to cooperate with other individuals on an ad hoc basis, </w:t>
      </w:r>
      <w:r w:rsidRPr="005F4A5B">
        <w:rPr>
          <w:rFonts w:asciiTheme="majorHAnsi" w:hAnsiTheme="majorHAnsi" w:cstheme="majorHAnsi"/>
          <w:color w:val="000000" w:themeColor="text1"/>
          <w:u w:val="single"/>
        </w:rPr>
        <w:t>driven by fear and greed</w:t>
      </w:r>
      <w:r w:rsidRPr="005F4A5B">
        <w:rPr>
          <w:rFonts w:asciiTheme="majorHAnsi" w:hAnsiTheme="majorHAnsi" w:cstheme="majorHAnsi"/>
          <w:color w:val="000000" w:themeColor="text1"/>
          <w:sz w:val="16"/>
        </w:rPr>
        <w:t xml:space="preserve"> and by elementary interests in individual survival. Society having lost the ability to provide its members with effective protection and proven templates for social action and social existence, individuals have only themselves to rely on while social order depends on the weakest possible mode of social integration, </w:t>
      </w:r>
      <w:proofErr w:type="spellStart"/>
      <w:r w:rsidRPr="005F4A5B">
        <w:rPr>
          <w:rFonts w:asciiTheme="majorHAnsi" w:hAnsiTheme="majorHAnsi" w:cstheme="majorHAnsi"/>
          <w:color w:val="000000" w:themeColor="text1"/>
          <w:sz w:val="16"/>
        </w:rPr>
        <w:t>Zweckrationalitiit</w:t>
      </w:r>
      <w:proofErr w:type="spellEnd"/>
      <w:r w:rsidRPr="005F4A5B">
        <w:rPr>
          <w:rFonts w:asciiTheme="majorHAnsi" w:hAnsiTheme="majorHAnsi" w:cstheme="majorHAnsi"/>
          <w:color w:val="000000" w:themeColor="text1"/>
          <w:sz w:val="16"/>
        </w:rPr>
        <w:t xml:space="preserve">. As pointed out in Chapter 1 of this book, and partly elaborated in the rest of this introduction, </w:t>
      </w:r>
      <w:r w:rsidRPr="005F4A5B">
        <w:rPr>
          <w:rFonts w:asciiTheme="majorHAnsi" w:hAnsiTheme="majorHAnsi" w:cstheme="majorHAnsi"/>
          <w:color w:val="000000" w:themeColor="text1"/>
          <w:u w:val="single"/>
        </w:rPr>
        <w:t xml:space="preserve">I anchor this condition in a variety of interrelated developments, such as </w:t>
      </w:r>
      <w:r w:rsidRPr="005F4A5B">
        <w:rPr>
          <w:rFonts w:asciiTheme="majorHAnsi" w:hAnsiTheme="majorHAnsi" w:cstheme="majorHAnsi"/>
          <w:b/>
          <w:iCs/>
          <w:color w:val="000000" w:themeColor="text1"/>
          <w:u w:val="single"/>
        </w:rPr>
        <w:t>declining growth</w:t>
      </w:r>
      <w:r w:rsidRPr="005F4A5B">
        <w:rPr>
          <w:rFonts w:asciiTheme="majorHAnsi" w:hAnsiTheme="majorHAnsi" w:cstheme="majorHAnsi"/>
          <w:color w:val="000000" w:themeColor="text1"/>
          <w:u w:val="single"/>
        </w:rPr>
        <w:t xml:space="preserve"> intensifying </w:t>
      </w:r>
      <w:r w:rsidRPr="005F4A5B">
        <w:rPr>
          <w:rFonts w:asciiTheme="majorHAnsi" w:hAnsiTheme="majorHAnsi" w:cstheme="majorHAnsi"/>
          <w:b/>
          <w:iCs/>
          <w:color w:val="000000" w:themeColor="text1"/>
          <w:u w:val="single"/>
        </w:rPr>
        <w:t>distributional conflict</w:t>
      </w:r>
      <w:r w:rsidRPr="005F4A5B">
        <w:rPr>
          <w:rFonts w:asciiTheme="majorHAnsi" w:hAnsiTheme="majorHAnsi" w:cstheme="majorHAnsi"/>
          <w:color w:val="000000" w:themeColor="text1"/>
          <w:sz w:val="16"/>
        </w:rPr>
        <w:t xml:space="preserve">; the </w:t>
      </w:r>
      <w:r w:rsidRPr="005F4A5B">
        <w:rPr>
          <w:rFonts w:asciiTheme="majorHAnsi" w:hAnsiTheme="majorHAnsi" w:cstheme="majorHAnsi"/>
          <w:color w:val="000000" w:themeColor="text1"/>
          <w:u w:val="single"/>
        </w:rPr>
        <w:t xml:space="preserve">rising </w:t>
      </w:r>
      <w:r w:rsidRPr="005F4A5B">
        <w:rPr>
          <w:rFonts w:asciiTheme="majorHAnsi" w:hAnsiTheme="majorHAnsi" w:cstheme="majorHAnsi"/>
          <w:b/>
          <w:iCs/>
          <w:color w:val="000000" w:themeColor="text1"/>
          <w:u w:val="single"/>
        </w:rPr>
        <w:t>inequality</w:t>
      </w:r>
      <w:r w:rsidRPr="005F4A5B">
        <w:rPr>
          <w:rFonts w:asciiTheme="majorHAnsi" w:hAnsiTheme="majorHAnsi" w:cstheme="majorHAnsi"/>
          <w:color w:val="000000" w:themeColor="text1"/>
          <w:sz w:val="16"/>
        </w:rPr>
        <w:t xml:space="preserve"> that results from this; </w:t>
      </w:r>
      <w:r w:rsidRPr="005F4A5B">
        <w:rPr>
          <w:rFonts w:asciiTheme="majorHAnsi" w:hAnsiTheme="majorHAnsi" w:cstheme="majorHAnsi"/>
          <w:b/>
          <w:iCs/>
          <w:color w:val="000000" w:themeColor="text1"/>
          <w:u w:val="single"/>
        </w:rPr>
        <w:t>vanishing macroeconomic manageability</w:t>
      </w:r>
      <w:r w:rsidRPr="005F4A5B">
        <w:rPr>
          <w:rFonts w:asciiTheme="majorHAnsi" w:hAnsiTheme="majorHAnsi" w:cstheme="majorHAnsi"/>
          <w:color w:val="000000" w:themeColor="text1"/>
          <w:sz w:val="16"/>
        </w:rPr>
        <w:t xml:space="preserve">, as </w:t>
      </w:r>
      <w:r w:rsidRPr="005F4A5B">
        <w:rPr>
          <w:rFonts w:asciiTheme="majorHAnsi" w:hAnsiTheme="majorHAnsi" w:cstheme="majorHAnsi"/>
          <w:color w:val="000000" w:themeColor="text1"/>
          <w:u w:val="single"/>
        </w:rPr>
        <w:t>manifested in</w:t>
      </w:r>
      <w:r w:rsidRPr="005F4A5B">
        <w:rPr>
          <w:rFonts w:asciiTheme="majorHAnsi" w:hAnsiTheme="majorHAnsi" w:cstheme="majorHAnsi"/>
          <w:color w:val="000000" w:themeColor="text1"/>
          <w:sz w:val="16"/>
        </w:rPr>
        <w:t xml:space="preserve">, among other things, steadily </w:t>
      </w:r>
      <w:r w:rsidRPr="005F4A5B">
        <w:rPr>
          <w:rFonts w:asciiTheme="majorHAnsi" w:hAnsiTheme="majorHAnsi" w:cstheme="majorHAnsi"/>
          <w:color w:val="000000" w:themeColor="text1"/>
          <w:u w:val="single"/>
        </w:rPr>
        <w:t xml:space="preserve">growing indebtedness, a pumped-up money supply; and the ever-present possibility of another </w:t>
      </w:r>
      <w:r w:rsidRPr="005F4A5B">
        <w:rPr>
          <w:rFonts w:asciiTheme="majorHAnsi" w:hAnsiTheme="majorHAnsi" w:cstheme="majorHAnsi"/>
          <w:b/>
          <w:iCs/>
          <w:color w:val="000000" w:themeColor="text1"/>
          <w:u w:val="single"/>
        </w:rPr>
        <w:t>economic breakdown</w:t>
      </w:r>
      <w:r w:rsidRPr="005F4A5B">
        <w:rPr>
          <w:rFonts w:asciiTheme="majorHAnsi" w:hAnsiTheme="majorHAnsi" w:cstheme="majorHAnsi"/>
          <w:color w:val="000000" w:themeColor="text1"/>
          <w:sz w:val="16"/>
        </w:rPr>
        <w:t xml:space="preserve">;'9 </w:t>
      </w:r>
      <w:r w:rsidRPr="005F4A5B">
        <w:rPr>
          <w:rFonts w:asciiTheme="majorHAnsi" w:hAnsiTheme="majorHAnsi" w:cstheme="majorHAnsi"/>
          <w:color w:val="000000" w:themeColor="text1"/>
          <w:u w:val="single"/>
        </w:rPr>
        <w:t>the</w:t>
      </w:r>
      <w:r w:rsidRPr="005F4A5B">
        <w:rPr>
          <w:rFonts w:asciiTheme="majorHAnsi" w:hAnsiTheme="majorHAnsi" w:cstheme="majorHAnsi"/>
          <w:color w:val="000000" w:themeColor="text1"/>
          <w:sz w:val="16"/>
        </w:rPr>
        <w:t xml:space="preserve"> suspension of post-war capitalism's engine of social progress, democracy, and the associated </w:t>
      </w:r>
      <w:r w:rsidRPr="005F4A5B">
        <w:rPr>
          <w:rFonts w:asciiTheme="majorHAnsi" w:hAnsiTheme="majorHAnsi" w:cstheme="majorHAnsi"/>
          <w:color w:val="000000" w:themeColor="text1"/>
          <w:u w:val="single"/>
        </w:rPr>
        <w:t xml:space="preserve">rise of </w:t>
      </w:r>
      <w:r w:rsidRPr="005F4A5B">
        <w:rPr>
          <w:rFonts w:asciiTheme="majorHAnsi" w:hAnsiTheme="majorHAnsi" w:cstheme="majorHAnsi"/>
          <w:b/>
          <w:iCs/>
          <w:color w:val="000000" w:themeColor="text1"/>
          <w:u w:val="single"/>
        </w:rPr>
        <w:t>oligarchic rule</w:t>
      </w:r>
      <w:r w:rsidRPr="005F4A5B">
        <w:rPr>
          <w:rFonts w:asciiTheme="majorHAnsi" w:hAnsiTheme="majorHAnsi" w:cstheme="majorHAnsi"/>
          <w:color w:val="000000" w:themeColor="text1"/>
          <w:sz w:val="16"/>
        </w:rPr>
        <w:t xml:space="preserve">; the </w:t>
      </w:r>
      <w:r w:rsidRPr="005F4A5B">
        <w:rPr>
          <w:rFonts w:asciiTheme="majorHAnsi" w:hAnsiTheme="majorHAnsi" w:cstheme="majorHAnsi"/>
          <w:b/>
          <w:iCs/>
          <w:color w:val="000000" w:themeColor="text1"/>
          <w:u w:val="single"/>
        </w:rPr>
        <w:t>dwindling capacity of governments</w:t>
      </w:r>
      <w:r w:rsidRPr="005F4A5B">
        <w:rPr>
          <w:rFonts w:asciiTheme="majorHAnsi" w:hAnsiTheme="majorHAnsi" w:cstheme="majorHAnsi"/>
          <w:color w:val="000000" w:themeColor="text1"/>
          <w:u w:val="single"/>
        </w:rPr>
        <w:t xml:space="preserve"> and the systemic inability of governance</w:t>
      </w:r>
      <w:r w:rsidRPr="005F4A5B">
        <w:rPr>
          <w:rFonts w:asciiTheme="majorHAnsi" w:hAnsiTheme="majorHAnsi" w:cstheme="majorHAnsi"/>
          <w:color w:val="000000" w:themeColor="text1"/>
          <w:sz w:val="16"/>
        </w:rPr>
        <w:t xml:space="preserve"> to limit the commodification of </w:t>
      </w:r>
      <w:proofErr w:type="spellStart"/>
      <w:r w:rsidRPr="005F4A5B">
        <w:rPr>
          <w:rFonts w:asciiTheme="majorHAnsi" w:hAnsiTheme="majorHAnsi" w:cstheme="majorHAnsi"/>
          <w:color w:val="000000" w:themeColor="text1"/>
          <w:sz w:val="16"/>
        </w:rPr>
        <w:t>labour</w:t>
      </w:r>
      <w:proofErr w:type="spellEnd"/>
      <w:r w:rsidRPr="005F4A5B">
        <w:rPr>
          <w:rFonts w:asciiTheme="majorHAnsi" w:hAnsiTheme="majorHAnsi" w:cstheme="majorHAnsi"/>
          <w:color w:val="000000" w:themeColor="text1"/>
          <w:sz w:val="16"/>
        </w:rPr>
        <w:t xml:space="preserve">, nature and money; </w:t>
      </w:r>
      <w:r w:rsidRPr="005F4A5B">
        <w:rPr>
          <w:rFonts w:asciiTheme="majorHAnsi" w:hAnsiTheme="majorHAnsi" w:cstheme="majorHAnsi"/>
          <w:color w:val="000000" w:themeColor="text1"/>
          <w:u w:val="single"/>
        </w:rPr>
        <w:t xml:space="preserve">the omnipresence of </w:t>
      </w:r>
      <w:r w:rsidRPr="005F4A5B">
        <w:rPr>
          <w:rFonts w:asciiTheme="majorHAnsi" w:hAnsiTheme="majorHAnsi" w:cstheme="majorHAnsi"/>
          <w:b/>
          <w:iCs/>
          <w:color w:val="000000" w:themeColor="text1"/>
          <w:u w:val="single"/>
        </w:rPr>
        <w:t>corruption</w:t>
      </w:r>
      <w:r w:rsidRPr="005F4A5B">
        <w:rPr>
          <w:rFonts w:asciiTheme="majorHAnsi" w:hAnsiTheme="majorHAnsi" w:cstheme="majorHAnsi"/>
          <w:color w:val="000000" w:themeColor="text1"/>
          <w:sz w:val="16"/>
        </w:rPr>
        <w:t xml:space="preserve"> of all sorts, </w:t>
      </w:r>
      <w:r w:rsidRPr="005F4A5B">
        <w:rPr>
          <w:rFonts w:asciiTheme="majorHAnsi" w:hAnsiTheme="majorHAnsi" w:cstheme="majorHAnsi"/>
          <w:color w:val="000000" w:themeColor="text1"/>
          <w:u w:val="single"/>
        </w:rPr>
        <w:t>in response to intensified</w:t>
      </w:r>
      <w:r w:rsidRPr="005F4A5B">
        <w:rPr>
          <w:rFonts w:asciiTheme="majorHAnsi" w:hAnsiTheme="majorHAnsi" w:cstheme="majorHAnsi"/>
          <w:color w:val="000000" w:themeColor="text1"/>
          <w:sz w:val="16"/>
        </w:rPr>
        <w:t xml:space="preserve"> competition in winner-take-all </w:t>
      </w:r>
      <w:r w:rsidRPr="005F4A5B">
        <w:rPr>
          <w:rFonts w:asciiTheme="majorHAnsi" w:hAnsiTheme="majorHAnsi" w:cstheme="majorHAnsi"/>
          <w:color w:val="000000" w:themeColor="text1"/>
          <w:u w:val="single"/>
        </w:rPr>
        <w:t>markets</w:t>
      </w:r>
      <w:r w:rsidRPr="005F4A5B">
        <w:rPr>
          <w:rFonts w:asciiTheme="majorHAnsi" w:hAnsiTheme="majorHAnsi" w:cstheme="majorHAnsi"/>
          <w:color w:val="000000" w:themeColor="text1"/>
          <w:sz w:val="16"/>
        </w:rPr>
        <w:t xml:space="preserve"> with unlimited opportunities for self-enrichment; </w:t>
      </w:r>
      <w:r w:rsidRPr="005F4A5B">
        <w:rPr>
          <w:rFonts w:asciiTheme="majorHAnsi" w:hAnsiTheme="majorHAnsi" w:cstheme="majorHAnsi"/>
          <w:color w:val="000000" w:themeColor="text1"/>
          <w:u w:val="single"/>
        </w:rPr>
        <w:t>the erosion of public infrastructures</w:t>
      </w:r>
      <w:r w:rsidRPr="005F4A5B">
        <w:rPr>
          <w:rFonts w:asciiTheme="majorHAnsi" w:hAnsiTheme="majorHAnsi" w:cstheme="majorHAnsi"/>
          <w:color w:val="000000" w:themeColor="text1"/>
          <w:sz w:val="16"/>
        </w:rPr>
        <w:t xml:space="preserve"> and collective benefits in the course of commodification and privatization; </w:t>
      </w:r>
      <w:r w:rsidRPr="005F4A5B">
        <w:rPr>
          <w:rFonts w:asciiTheme="majorHAnsi" w:hAnsiTheme="majorHAnsi" w:cstheme="majorHAnsi"/>
          <w:color w:val="000000" w:themeColor="text1"/>
          <w:u w:val="single"/>
        </w:rPr>
        <w:t xml:space="preserve">the </w:t>
      </w:r>
      <w:r w:rsidRPr="005F4A5B">
        <w:rPr>
          <w:rFonts w:asciiTheme="majorHAnsi" w:hAnsiTheme="majorHAnsi" w:cstheme="majorHAnsi"/>
          <w:b/>
          <w:iCs/>
          <w:color w:val="000000" w:themeColor="text1"/>
          <w:u w:val="single"/>
        </w:rPr>
        <w:t>failure</w:t>
      </w:r>
      <w:r w:rsidRPr="005F4A5B">
        <w:rPr>
          <w:rFonts w:asciiTheme="majorHAnsi" w:hAnsiTheme="majorHAnsi" w:cstheme="majorHAnsi"/>
          <w:color w:val="000000" w:themeColor="text1"/>
          <w:sz w:val="16"/>
        </w:rPr>
        <w:t xml:space="preserve"> after 1989 </w:t>
      </w:r>
      <w:r w:rsidRPr="005F4A5B">
        <w:rPr>
          <w:rFonts w:asciiTheme="majorHAnsi" w:hAnsiTheme="majorHAnsi" w:cstheme="majorHAnsi"/>
          <w:color w:val="000000" w:themeColor="text1"/>
          <w:u w:val="single"/>
        </w:rPr>
        <w:t>of</w:t>
      </w:r>
      <w:r w:rsidRPr="005F4A5B">
        <w:rPr>
          <w:rFonts w:asciiTheme="majorHAnsi" w:hAnsiTheme="majorHAnsi" w:cstheme="majorHAnsi"/>
          <w:color w:val="000000" w:themeColor="text1"/>
          <w:sz w:val="16"/>
        </w:rPr>
        <w:t xml:space="preserve"> capitalism's host nation, </w:t>
      </w:r>
      <w:r w:rsidRPr="005F4A5B">
        <w:rPr>
          <w:rFonts w:asciiTheme="majorHAnsi" w:hAnsiTheme="majorHAnsi" w:cstheme="majorHAnsi"/>
          <w:color w:val="000000" w:themeColor="text1"/>
          <w:u w:val="single"/>
        </w:rPr>
        <w:t xml:space="preserve">the United States, to build and maintain a </w:t>
      </w:r>
      <w:r w:rsidRPr="005F4A5B">
        <w:rPr>
          <w:rFonts w:asciiTheme="majorHAnsi" w:hAnsiTheme="majorHAnsi" w:cstheme="majorHAnsi"/>
          <w:b/>
          <w:iCs/>
          <w:color w:val="000000" w:themeColor="text1"/>
          <w:u w:val="single"/>
        </w:rPr>
        <w:t>stable global order</w:t>
      </w:r>
      <w:r w:rsidRPr="005F4A5B">
        <w:rPr>
          <w:rFonts w:asciiTheme="majorHAnsi" w:hAnsiTheme="majorHAnsi" w:cstheme="majorHAnsi"/>
          <w:color w:val="000000" w:themeColor="text1"/>
          <w:sz w:val="16"/>
        </w:rPr>
        <w:t xml:space="preserve">; etc., etc. </w:t>
      </w:r>
      <w:r w:rsidRPr="005F4A5B">
        <w:rPr>
          <w:rFonts w:asciiTheme="majorHAnsi" w:hAnsiTheme="majorHAnsi" w:cstheme="majorHAnsi"/>
          <w:color w:val="000000" w:themeColor="text1"/>
          <w:u w:val="single"/>
        </w:rPr>
        <w:t>These and other developments</w:t>
      </w:r>
      <w:r w:rsidRPr="005F4A5B">
        <w:rPr>
          <w:rFonts w:asciiTheme="majorHAnsi" w:hAnsiTheme="majorHAnsi" w:cstheme="majorHAnsi"/>
          <w:color w:val="000000" w:themeColor="text1"/>
          <w:sz w:val="16"/>
        </w:rPr>
        <w:t xml:space="preserve">, I suggest, </w:t>
      </w:r>
      <w:r w:rsidRPr="005F4A5B">
        <w:rPr>
          <w:rFonts w:asciiTheme="majorHAnsi" w:hAnsiTheme="majorHAnsi" w:cstheme="majorHAnsi"/>
          <w:color w:val="000000" w:themeColor="text1"/>
          <w:u w:val="single"/>
        </w:rPr>
        <w:t>have resulted in widespread cynicism governing economic life</w:t>
      </w:r>
      <w:r w:rsidRPr="005F4A5B">
        <w:rPr>
          <w:rFonts w:asciiTheme="majorHAnsi" w:hAnsiTheme="majorHAnsi" w:cstheme="majorHAnsi"/>
          <w:color w:val="000000" w:themeColor="text1"/>
          <w:sz w:val="16"/>
        </w:rPr>
        <w:t xml:space="preserve">, for a long time if not </w:t>
      </w:r>
      <w:r w:rsidRPr="005F4A5B">
        <w:rPr>
          <w:rFonts w:asciiTheme="majorHAnsi" w:hAnsiTheme="majorHAnsi" w:cstheme="majorHAnsi"/>
          <w:b/>
          <w:iCs/>
          <w:color w:val="000000" w:themeColor="text1"/>
          <w:u w:val="single"/>
        </w:rPr>
        <w:t>forever ruling out a recovery of normative legitimacy for capitalism</w:t>
      </w:r>
      <w:r w:rsidRPr="005F4A5B">
        <w:rPr>
          <w:rFonts w:asciiTheme="majorHAnsi" w:hAnsiTheme="majorHAnsi" w:cstheme="majorHAnsi"/>
          <w:color w:val="000000" w:themeColor="text1"/>
          <w:sz w:val="16"/>
        </w:rPr>
        <w:t xml:space="preserve"> as a just society offering equal opportunities for individual progress- a legitimacy that capitalism would need to draw on in critical moments - </w:t>
      </w:r>
      <w:r w:rsidRPr="005F4A5B">
        <w:rPr>
          <w:rFonts w:asciiTheme="majorHAnsi" w:hAnsiTheme="majorHAnsi" w:cstheme="majorHAnsi"/>
          <w:color w:val="000000" w:themeColor="text1"/>
          <w:u w:val="single"/>
        </w:rPr>
        <w:t>and founding social integration on collective resignation</w:t>
      </w:r>
      <w:r w:rsidRPr="005F4A5B">
        <w:rPr>
          <w:rFonts w:asciiTheme="majorHAnsi" w:hAnsiTheme="majorHAnsi" w:cstheme="majorHAnsi"/>
          <w:color w:val="000000" w:themeColor="text1"/>
          <w:sz w:val="16"/>
        </w:rPr>
        <w:t xml:space="preserve"> as the last remaining pillar of the capitalist social order, or disorder. 20</w:t>
      </w:r>
    </w:p>
    <w:p w14:paraId="239FC05E" w14:textId="77777777" w:rsidR="005F4A5B" w:rsidRPr="005F4A5B" w:rsidRDefault="005F4A5B" w:rsidP="005F4A5B">
      <w:pPr>
        <w:rPr>
          <w:rFonts w:asciiTheme="majorHAnsi" w:hAnsiTheme="majorHAnsi" w:cstheme="majorHAnsi"/>
        </w:rPr>
      </w:pPr>
    </w:p>
    <w:p w14:paraId="258F596F" w14:textId="77777777" w:rsidR="00A11776" w:rsidRDefault="00A11776" w:rsidP="00A11776">
      <w:pPr>
        <w:pStyle w:val="Heading4"/>
      </w:pPr>
      <w:r w:rsidRPr="006213BA">
        <w:t>Scholarly discourse and engagement with politics is key to effective structural reform - critique is insufficient.</w:t>
      </w:r>
    </w:p>
    <w:p w14:paraId="0766BE5C" w14:textId="77777777" w:rsidR="00A11776" w:rsidRPr="00AD1EE8" w:rsidRDefault="00A11776" w:rsidP="00A11776">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xml:space="preserve">, K. Sabeel </w:t>
      </w:r>
      <w:proofErr w:type="gramStart"/>
      <w:r w:rsidRPr="00AD1EE8">
        <w:rPr>
          <w:rFonts w:eastAsia="Times New Roman"/>
          <w:color w:val="000000"/>
          <w:sz w:val="15"/>
          <w:szCs w:val="15"/>
          <w:lang w:eastAsia="zh-CN"/>
        </w:rPr>
        <w:t>Rahman :</w:t>
      </w:r>
      <w:proofErr w:type="gramEnd"/>
      <w:r w:rsidRPr="00AD1EE8">
        <w:rPr>
          <w:rFonts w:eastAsia="Times New Roman"/>
          <w:color w:val="000000"/>
          <w:sz w:val="15"/>
          <w:szCs w:val="15"/>
          <w:lang w:eastAsia="zh-CN"/>
        </w:rPr>
        <w:t>: SSRN," 3-2-2020, https://papers.ssrn.com/sol3/papers.cfm?abstract_id=3547312)//ey/</w:t>
      </w:r>
    </w:p>
    <w:p w14:paraId="0BA18A65" w14:textId="77777777" w:rsidR="00A11776" w:rsidRDefault="00A11776" w:rsidP="00A11776">
      <w:pPr>
        <w:rPr>
          <w:rFonts w:eastAsia="Cambria"/>
          <w:sz w:val="8"/>
        </w:rPr>
      </w:pPr>
    </w:p>
    <w:p w14:paraId="08D774EA" w14:textId="12FBA742" w:rsidR="005F4A5B" w:rsidRPr="00A11776" w:rsidRDefault="00A11776" w:rsidP="00C32D58">
      <w:pPr>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B9050A">
        <w:rPr>
          <w:rFonts w:eastAsia="Cambria"/>
          <w:b/>
          <w:bCs/>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D1EE8">
        <w:rPr>
          <w:rFonts w:eastAsia="Cambria"/>
          <w:u w:val="single"/>
        </w:rPr>
        <w:t>Thus</w:t>
      </w:r>
      <w:proofErr w:type="gramEnd"/>
      <w:r w:rsidRPr="00AD1EE8">
        <w:rPr>
          <w:rFonts w:eastAsia="Cambria"/>
          <w:u w:val="single"/>
        </w:rPr>
        <w:t xml:space="preserve">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w:t>
      </w:r>
      <w:r w:rsidRPr="00542864">
        <w:rPr>
          <w:rFonts w:eastAsia="Cambria"/>
          <w:b/>
          <w:bCs/>
          <w:highlight w:val="yellow"/>
          <w:u w:val="single"/>
        </w:rPr>
        <w:lastRenderedPageBreak/>
        <w:t xml:space="preserve">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 xml:space="preserve">require something beyond </w:t>
      </w:r>
      <w:r w:rsidRPr="00B9050A">
        <w:rPr>
          <w:rFonts w:eastAsia="Cambria"/>
          <w:b/>
          <w:bCs/>
          <w:u w:val="single"/>
        </w:rPr>
        <w:t xml:space="preserve">mere </w:t>
      </w:r>
      <w:r w:rsidRPr="00542864">
        <w:rPr>
          <w:rFonts w:eastAsia="Cambria"/>
          <w:b/>
          <w:bCs/>
          <w:highlight w:val="yellow"/>
          <w:u w:val="single"/>
        </w:rPr>
        <w:t xml:space="preserve">critique. </w:t>
      </w:r>
      <w:r w:rsidRPr="00EF37BE">
        <w:rPr>
          <w:rFonts w:eastAsia="Cambria"/>
          <w:b/>
          <w:bCs/>
          <w:u w:val="single"/>
        </w:rPr>
        <w:t>It will require a positive agenda.</w:t>
      </w:r>
      <w:r w:rsidRPr="00EF37BE">
        <w:rPr>
          <w:rFonts w:eastAsia="Cambria"/>
          <w:u w:val="single"/>
        </w:rPr>
        <w:t xml:space="preserve"> </w:t>
      </w:r>
      <w:r w:rsidRPr="00EF37BE">
        <w:rPr>
          <w:sz w:val="12"/>
        </w:rPr>
        <w:t>Many</w:t>
      </w:r>
      <w:r w:rsidRPr="00EF37BE">
        <w:rPr>
          <w:rFonts w:eastAsia="Cambria"/>
          <w:sz w:val="12"/>
          <w:u w:val="single"/>
        </w:rPr>
        <w:t xml:space="preserve"> </w:t>
      </w:r>
      <w:r w:rsidRPr="00EF37BE">
        <w:rPr>
          <w:rFonts w:eastAsia="Cambria"/>
          <w:b/>
          <w:bCs/>
          <w:u w:val="single"/>
        </w:rPr>
        <w:t>new</w:t>
      </w:r>
      <w:r w:rsidRPr="00EF37BE">
        <w:rPr>
          <w:rFonts w:eastAsia="Cambria"/>
          <w:u w:val="single"/>
        </w:rPr>
        <w:t xml:space="preserve"> </w:t>
      </w:r>
      <w:r w:rsidRPr="00EF37BE">
        <w:rPr>
          <w:sz w:val="12"/>
        </w:rPr>
        <w:t>and energized</w:t>
      </w:r>
      <w:r w:rsidRPr="00EF37BE">
        <w:rPr>
          <w:rFonts w:eastAsia="Cambria"/>
          <w:sz w:val="12"/>
          <w:u w:val="single"/>
        </w:rPr>
        <w:t xml:space="preserve"> </w:t>
      </w:r>
      <w:r w:rsidRPr="00EF37BE">
        <w:rPr>
          <w:rFonts w:eastAsia="Cambria"/>
          <w:b/>
          <w:bCs/>
          <w:u w:val="single"/>
        </w:rPr>
        <w:t>voices</w:t>
      </w:r>
      <w:r w:rsidRPr="00EF37BE">
        <w:rPr>
          <w:rFonts w:eastAsia="Cambria"/>
          <w:u w:val="single"/>
        </w:rPr>
        <w:t xml:space="preserve">, </w:t>
      </w:r>
      <w:r w:rsidRPr="00EF37BE">
        <w:rPr>
          <w:sz w:val="12"/>
        </w:rPr>
        <w:t>from the legal academy to political candidates to movement activists, are already building in this direction,'</w:t>
      </w:r>
      <w:r w:rsidRPr="00EF37BE">
        <w:rPr>
          <w:rFonts w:eastAsia="Cambria"/>
          <w:sz w:val="12"/>
          <w:u w:val="single"/>
        </w:rPr>
        <w:t xml:space="preserve"> </w:t>
      </w:r>
      <w:r w:rsidRPr="00EF37BE">
        <w:rPr>
          <w:rFonts w:eastAsia="Cambria"/>
          <w:b/>
          <w:bCs/>
          <w:u w:val="single"/>
        </w:rPr>
        <w:t>calling for</w:t>
      </w:r>
      <w:r w:rsidRPr="00EF37BE">
        <w:rPr>
          <w:rFonts w:eastAsia="Cambria"/>
          <w:u w:val="single"/>
        </w:rPr>
        <w:t xml:space="preserve"> </w:t>
      </w:r>
      <w:r w:rsidRPr="00EF37BE">
        <w:rPr>
          <w:sz w:val="12"/>
        </w:rPr>
        <w:t>and giving shape to</w:t>
      </w:r>
      <w:r w:rsidRPr="00EF37BE">
        <w:rPr>
          <w:rFonts w:eastAsia="Cambria"/>
          <w:sz w:val="12"/>
          <w:u w:val="single"/>
        </w:rPr>
        <w:t xml:space="preserve"> </w:t>
      </w:r>
      <w:r w:rsidRPr="00EF37BE">
        <w:rPr>
          <w:rFonts w:eastAsia="Cambria"/>
          <w:b/>
          <w:bCs/>
          <w:u w:val="single"/>
        </w:rPr>
        <w:t>programs for more genuine democracy that also takes seriously questions of economic</w:t>
      </w:r>
      <w:r w:rsidRPr="00EF37BE">
        <w:rPr>
          <w:rFonts w:eastAsia="Cambria"/>
          <w:u w:val="single"/>
        </w:rPr>
        <w:t xml:space="preserve"> </w:t>
      </w:r>
      <w:r w:rsidRPr="00EF37BE">
        <w:rPr>
          <w:sz w:val="12"/>
        </w:rPr>
        <w:t>power</w:t>
      </w:r>
      <w:r w:rsidRPr="00EF37BE">
        <w:rPr>
          <w:rFonts w:eastAsia="Cambria"/>
          <w:sz w:val="2"/>
          <w:u w:val="single"/>
        </w:rPr>
        <w:t xml:space="preserve"> </w:t>
      </w:r>
      <w:r w:rsidRPr="00EF37BE">
        <w:rPr>
          <w:rFonts w:eastAsia="Cambria"/>
          <w:b/>
          <w:bCs/>
          <w:u w:val="single"/>
        </w:rPr>
        <w:t>and racial subordination;</w:t>
      </w:r>
      <w:r w:rsidRPr="00EF37BE">
        <w:rPr>
          <w:sz w:val="12"/>
        </w:rPr>
        <w:t>171 more equal distribution of resources and life chances;172 more public and shared resources and infrastructues;173 the displacement of concentrated corporate power and rooting</w:t>
      </w:r>
      <w:r w:rsidRPr="006213BA">
        <w:rPr>
          <w:sz w:val="12"/>
        </w:rPr>
        <w:t xml:space="preserve"> of new forms of worker power;174 the end of mass incarceration</w:t>
      </w:r>
      <w:r w:rsidRPr="00AD1EE8">
        <w:rPr>
          <w:rFonts w:eastAsia="Cambria"/>
          <w:sz w:val="12"/>
          <w:u w:val="single"/>
        </w:rPr>
        <w:t xml:space="preserve"> </w:t>
      </w:r>
      <w:r w:rsidRPr="00EF37BE">
        <w:rPr>
          <w:rFonts w:eastAsia="Cambria"/>
          <w:b/>
          <w:bCs/>
          <w:u w:val="single"/>
        </w:rPr>
        <w:t xml:space="preserve">and broader contestation of </w:t>
      </w:r>
      <w:r w:rsidRPr="00EF37BE">
        <w:rPr>
          <w:sz w:val="12"/>
        </w:rPr>
        <w:t>the long history of the criminalization and</w:t>
      </w:r>
      <w:r w:rsidRPr="00EF37BE">
        <w:rPr>
          <w:rFonts w:eastAsia="Cambria"/>
          <w:b/>
          <w:bCs/>
          <w:sz w:val="12"/>
          <w:u w:val="single"/>
        </w:rPr>
        <w:t xml:space="preserve"> </w:t>
      </w:r>
      <w:r w:rsidRPr="00EF37BE">
        <w:rPr>
          <w:rFonts w:eastAsia="Cambria"/>
          <w:b/>
          <w:bCs/>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w:t>
      </w:r>
      <w:r w:rsidRPr="00B9050A">
        <w:rPr>
          <w:rFonts w:eastAsia="Cambria"/>
          <w:b/>
          <w:bCs/>
          <w:u w:val="single"/>
        </w:rPr>
        <w:t xml:space="preserve">generatively </w:t>
      </w:r>
      <w:r w:rsidRPr="00542864">
        <w:rPr>
          <w:rFonts w:eastAsia="Cambria"/>
          <w:b/>
          <w:bCs/>
          <w:highlight w:val="yellow"/>
          <w:u w:val="single"/>
        </w:rPr>
        <w:t xml:space="preserve">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5B544992" w14:textId="17FD9D1E" w:rsidR="00C32D58" w:rsidRPr="005F4A5B" w:rsidRDefault="00C32D58" w:rsidP="00527367">
      <w:pPr>
        <w:pStyle w:val="Heading2"/>
        <w:rPr>
          <w:rFonts w:asciiTheme="majorHAnsi" w:hAnsiTheme="majorHAnsi" w:cstheme="majorHAnsi"/>
        </w:rPr>
      </w:pPr>
      <w:r w:rsidRPr="005F4A5B">
        <w:rPr>
          <w:rFonts w:asciiTheme="majorHAnsi" w:hAnsiTheme="majorHAnsi" w:cstheme="majorHAnsi"/>
        </w:rPr>
        <w:lastRenderedPageBreak/>
        <w:t>Case</w:t>
      </w:r>
    </w:p>
    <w:p w14:paraId="12B83FF4" w14:textId="6FA14FF8" w:rsidR="001E3946" w:rsidRPr="005F4A5B" w:rsidRDefault="001E3946" w:rsidP="001E3946">
      <w:pPr>
        <w:pStyle w:val="Heading3"/>
        <w:rPr>
          <w:rFonts w:asciiTheme="majorHAnsi" w:hAnsiTheme="majorHAnsi" w:cstheme="majorHAnsi"/>
        </w:rPr>
      </w:pPr>
      <w:r w:rsidRPr="005F4A5B">
        <w:rPr>
          <w:rFonts w:asciiTheme="majorHAnsi" w:hAnsiTheme="majorHAnsi" w:cstheme="majorHAnsi"/>
        </w:rPr>
        <w:lastRenderedPageBreak/>
        <w:t>Presumption</w:t>
      </w:r>
    </w:p>
    <w:p w14:paraId="417A37FA" w14:textId="77777777" w:rsidR="001E3946" w:rsidRPr="005F4A5B" w:rsidRDefault="001E3946" w:rsidP="001E3946">
      <w:pPr>
        <w:pStyle w:val="Heading4"/>
        <w:rPr>
          <w:rFonts w:asciiTheme="majorHAnsi" w:hAnsiTheme="majorHAnsi" w:cstheme="majorHAnsi"/>
        </w:rPr>
      </w:pPr>
      <w:r w:rsidRPr="005F4A5B">
        <w:rPr>
          <w:rFonts w:asciiTheme="majorHAnsi" w:hAnsiTheme="majorHAnsi" w:cstheme="majorHAnsi"/>
        </w:rPr>
        <w:t xml:space="preserve">Reject framing arguments that </w:t>
      </w:r>
      <w:r w:rsidRPr="005F4A5B">
        <w:rPr>
          <w:rFonts w:asciiTheme="majorHAnsi" w:hAnsiTheme="majorHAnsi" w:cstheme="majorHAnsi"/>
          <w:u w:val="single"/>
        </w:rPr>
        <w:t>parameterize content</w:t>
      </w:r>
      <w:r w:rsidRPr="005F4A5B">
        <w:rPr>
          <w:rFonts w:asciiTheme="majorHAnsi" w:hAnsiTheme="majorHAnsi" w:cstheme="majorHAnsi"/>
        </w:rPr>
        <w:t xml:space="preserve"> – debate should be an </w:t>
      </w:r>
      <w:r w:rsidRPr="005F4A5B">
        <w:rPr>
          <w:rFonts w:asciiTheme="majorHAnsi" w:hAnsiTheme="majorHAnsi" w:cstheme="majorHAnsi"/>
          <w:u w:val="single"/>
        </w:rPr>
        <w:t>open forum</w:t>
      </w:r>
      <w:r w:rsidRPr="005F4A5B">
        <w:rPr>
          <w:rFonts w:asciiTheme="majorHAnsi" w:hAnsiTheme="majorHAnsi" w:cstheme="majorHAnsi"/>
        </w:rPr>
        <w:t xml:space="preserve"> to attack ideas from </w:t>
      </w:r>
      <w:r w:rsidRPr="005F4A5B">
        <w:rPr>
          <w:rFonts w:asciiTheme="majorHAnsi" w:hAnsiTheme="majorHAnsi" w:cstheme="majorHAnsi"/>
          <w:u w:val="single"/>
        </w:rPr>
        <w:t>different directions</w:t>
      </w:r>
      <w:r w:rsidRPr="005F4A5B">
        <w:rPr>
          <w:rFonts w:asciiTheme="majorHAnsi" w:hAnsiTheme="majorHAnsi" w:cstheme="majorHAnsi"/>
        </w:rPr>
        <w:t xml:space="preserve"> – anything else </w:t>
      </w:r>
      <w:r w:rsidRPr="005F4A5B">
        <w:rPr>
          <w:rFonts w:asciiTheme="majorHAnsi" w:hAnsiTheme="majorHAnsi" w:cstheme="majorHAnsi"/>
          <w:u w:val="single"/>
        </w:rPr>
        <w:t>brackets</w:t>
      </w:r>
      <w:r w:rsidRPr="005F4A5B">
        <w:rPr>
          <w:rFonts w:asciiTheme="majorHAnsi" w:hAnsiTheme="majorHAnsi" w:cstheme="majorHAnsi"/>
        </w:rPr>
        <w:t xml:space="preserve"> out certain modes of </w:t>
      </w:r>
      <w:r w:rsidRPr="005F4A5B">
        <w:rPr>
          <w:rFonts w:asciiTheme="majorHAnsi" w:hAnsiTheme="majorHAnsi" w:cstheme="majorHAnsi"/>
          <w:u w:val="single"/>
        </w:rPr>
        <w:t>knowledge production</w:t>
      </w:r>
      <w:r w:rsidRPr="005F4A5B">
        <w:rPr>
          <w:rFonts w:asciiTheme="majorHAnsi" w:hAnsiTheme="majorHAnsi" w:cstheme="majorHAnsi"/>
        </w:rPr>
        <w:t xml:space="preserve"> which their evidence would </w:t>
      </w:r>
      <w:r w:rsidRPr="005F4A5B">
        <w:rPr>
          <w:rFonts w:asciiTheme="majorHAnsi" w:hAnsiTheme="majorHAnsi" w:cstheme="majorHAnsi"/>
          <w:u w:val="single"/>
        </w:rPr>
        <w:t>obviously disagree with</w:t>
      </w:r>
      <w:r w:rsidRPr="005F4A5B">
        <w:rPr>
          <w:rFonts w:asciiTheme="majorHAnsi" w:hAnsiTheme="majorHAnsi" w:cstheme="majorHAnsi"/>
        </w:rPr>
        <w:t>.</w:t>
      </w:r>
    </w:p>
    <w:p w14:paraId="08C23E7A" w14:textId="77777777" w:rsidR="001E3946" w:rsidRPr="005F4A5B" w:rsidRDefault="001E3946" w:rsidP="001E3946">
      <w:pPr>
        <w:rPr>
          <w:rFonts w:asciiTheme="majorHAnsi" w:hAnsiTheme="majorHAnsi" w:cstheme="majorHAnsi"/>
        </w:rPr>
      </w:pPr>
    </w:p>
    <w:p w14:paraId="1EE37AD4" w14:textId="77777777" w:rsidR="001E3946" w:rsidRPr="005F4A5B" w:rsidRDefault="001E3946" w:rsidP="001E3946">
      <w:pPr>
        <w:pStyle w:val="Heading4"/>
        <w:rPr>
          <w:rFonts w:asciiTheme="majorHAnsi" w:hAnsiTheme="majorHAnsi" w:cstheme="majorHAnsi"/>
        </w:rPr>
      </w:pPr>
      <w:r w:rsidRPr="005F4A5B">
        <w:rPr>
          <w:rFonts w:asciiTheme="majorHAnsi" w:hAnsiTheme="majorHAnsi" w:cstheme="majorHAnsi"/>
        </w:rPr>
        <w:t>Allow new 2nr cross-apps and responses to unimplicated and unclear 1ac evidence</w:t>
      </w:r>
    </w:p>
    <w:p w14:paraId="17EBECD0" w14:textId="77777777" w:rsidR="001E3946" w:rsidRPr="005F4A5B" w:rsidRDefault="001E3946" w:rsidP="001E3946">
      <w:pPr>
        <w:pStyle w:val="Heading4"/>
        <w:rPr>
          <w:rFonts w:asciiTheme="majorHAnsi" w:hAnsiTheme="majorHAnsi" w:cstheme="majorHAnsi"/>
        </w:rPr>
      </w:pPr>
      <w:r w:rsidRPr="005F4A5B">
        <w:rPr>
          <w:rFonts w:asciiTheme="majorHAnsi" w:hAnsiTheme="majorHAnsi" w:cstheme="majorHAnsi"/>
        </w:rPr>
        <w:t xml:space="preserve">Vote neg on </w:t>
      </w:r>
      <w:r w:rsidRPr="005F4A5B">
        <w:rPr>
          <w:rFonts w:asciiTheme="majorHAnsi" w:hAnsiTheme="majorHAnsi" w:cstheme="majorHAnsi"/>
          <w:u w:val="single"/>
        </w:rPr>
        <w:t>presumption</w:t>
      </w:r>
      <w:r w:rsidRPr="005F4A5B">
        <w:rPr>
          <w:rFonts w:asciiTheme="majorHAnsi" w:hAnsiTheme="majorHAnsi" w:cstheme="majorHAnsi"/>
        </w:rPr>
        <w:t>:</w:t>
      </w:r>
    </w:p>
    <w:p w14:paraId="50E89A37" w14:textId="77777777" w:rsidR="001E3946" w:rsidRPr="005F4A5B" w:rsidRDefault="001E3946" w:rsidP="001E3946">
      <w:pPr>
        <w:pStyle w:val="Heading4"/>
        <w:rPr>
          <w:rFonts w:asciiTheme="majorHAnsi" w:hAnsiTheme="majorHAnsi" w:cstheme="majorHAnsi"/>
        </w:rPr>
      </w:pPr>
      <w:r w:rsidRPr="005F4A5B">
        <w:rPr>
          <w:rFonts w:asciiTheme="majorHAnsi" w:hAnsiTheme="majorHAnsi" w:cstheme="majorHAnsi"/>
        </w:rPr>
        <w:t xml:space="preserve">1] </w:t>
      </w:r>
      <w:r w:rsidRPr="005F4A5B">
        <w:rPr>
          <w:rFonts w:asciiTheme="majorHAnsi" w:hAnsiTheme="majorHAnsi" w:cstheme="majorHAnsi"/>
          <w:u w:val="single"/>
        </w:rPr>
        <w:t>Spillover</w:t>
      </w:r>
      <w:r w:rsidRPr="005F4A5B">
        <w:rPr>
          <w:rFonts w:asciiTheme="majorHAnsi" w:hAnsiTheme="majorHAnsi" w:cstheme="majorHAnsi"/>
        </w:rPr>
        <w:t xml:space="preserve">- they are missing an </w:t>
      </w:r>
      <w:r w:rsidRPr="005F4A5B">
        <w:rPr>
          <w:rFonts w:asciiTheme="majorHAnsi" w:hAnsiTheme="majorHAnsi" w:cstheme="majorHAnsi"/>
          <w:u w:val="single"/>
        </w:rPr>
        <w:t>internal link</w:t>
      </w:r>
      <w:r w:rsidRPr="005F4A5B">
        <w:rPr>
          <w:rFonts w:asciiTheme="majorHAnsi" w:hAnsiTheme="majorHAnsi" w:cstheme="majorHAnsi"/>
        </w:rPr>
        <w:t xml:space="preserve"> as to </w:t>
      </w:r>
      <w:r w:rsidRPr="005F4A5B">
        <w:rPr>
          <w:rFonts w:asciiTheme="majorHAnsi" w:hAnsiTheme="majorHAnsi" w:cstheme="majorHAnsi"/>
          <w:u w:val="single"/>
        </w:rPr>
        <w:t>why</w:t>
      </w:r>
      <w:r w:rsidRPr="005F4A5B">
        <w:rPr>
          <w:rFonts w:asciiTheme="majorHAnsi" w:hAnsiTheme="majorHAnsi" w:cstheme="majorHAnsi"/>
        </w:rPr>
        <w:t xml:space="preserve"> they need the ballot or </w:t>
      </w:r>
      <w:r w:rsidRPr="005F4A5B">
        <w:rPr>
          <w:rFonts w:asciiTheme="majorHAnsi" w:hAnsiTheme="majorHAnsi" w:cstheme="majorHAnsi"/>
          <w:u w:val="single"/>
        </w:rPr>
        <w:t>why</w:t>
      </w:r>
      <w:r w:rsidRPr="005F4A5B">
        <w:rPr>
          <w:rFonts w:asciiTheme="majorHAnsi" w:hAnsiTheme="majorHAnsi" w:cstheme="majorHAnsi"/>
        </w:rPr>
        <w:t xml:space="preserve"> the reading of the </w:t>
      </w:r>
      <w:proofErr w:type="spellStart"/>
      <w:r w:rsidRPr="005F4A5B">
        <w:rPr>
          <w:rFonts w:asciiTheme="majorHAnsi" w:hAnsiTheme="majorHAnsi" w:cstheme="majorHAnsi"/>
        </w:rPr>
        <w:t>aff</w:t>
      </w:r>
      <w:proofErr w:type="spellEnd"/>
      <w:r w:rsidRPr="005F4A5B">
        <w:rPr>
          <w:rFonts w:asciiTheme="majorHAnsi" w:hAnsiTheme="majorHAnsi" w:cstheme="majorHAnsi"/>
        </w:rPr>
        <w:t xml:space="preserve"> </w:t>
      </w:r>
      <w:proofErr w:type="gramStart"/>
      <w:r w:rsidRPr="005F4A5B">
        <w:rPr>
          <w:rFonts w:asciiTheme="majorHAnsi" w:hAnsiTheme="majorHAnsi" w:cstheme="majorHAnsi"/>
        </w:rPr>
        <w:t>forwards</w:t>
      </w:r>
      <w:proofErr w:type="gramEnd"/>
      <w:r w:rsidRPr="005F4A5B">
        <w:rPr>
          <w:rFonts w:asciiTheme="majorHAnsi" w:hAnsiTheme="majorHAnsi" w:cstheme="majorHAnsi"/>
        </w:rPr>
        <w:t xml:space="preserve"> change. </w:t>
      </w:r>
      <w:r w:rsidRPr="005F4A5B">
        <w:rPr>
          <w:rFonts w:asciiTheme="majorHAnsi" w:hAnsiTheme="majorHAnsi" w:cstheme="majorHAnsi"/>
          <w:u w:val="single"/>
        </w:rPr>
        <w:t>Empirically denied</w:t>
      </w:r>
      <w:r w:rsidRPr="005F4A5B">
        <w:rPr>
          <w:rFonts w:asciiTheme="majorHAnsi" w:hAnsiTheme="majorHAnsi" w:cstheme="majorHAnsi"/>
        </w:rPr>
        <w:t xml:space="preserve"> – judges vote on critical advocacies all the </w:t>
      </w:r>
      <w:proofErr w:type="gramStart"/>
      <w:r w:rsidRPr="005F4A5B">
        <w:rPr>
          <w:rFonts w:asciiTheme="majorHAnsi" w:hAnsiTheme="majorHAnsi" w:cstheme="majorHAnsi"/>
        </w:rPr>
        <w:t>time</w:t>
      </w:r>
      <w:proofErr w:type="gramEnd"/>
      <w:r w:rsidRPr="005F4A5B">
        <w:rPr>
          <w:rFonts w:asciiTheme="majorHAnsi" w:hAnsiTheme="majorHAnsi" w:cstheme="majorHAnsi"/>
        </w:rPr>
        <w:t xml:space="preserve"> and nothing happens.</w:t>
      </w:r>
    </w:p>
    <w:p w14:paraId="067101BB" w14:textId="77777777" w:rsidR="001E3946" w:rsidRPr="005F4A5B" w:rsidRDefault="001E3946" w:rsidP="001E3946">
      <w:pPr>
        <w:pStyle w:val="Heading4"/>
        <w:rPr>
          <w:rFonts w:asciiTheme="majorHAnsi" w:hAnsiTheme="majorHAnsi" w:cstheme="majorHAnsi"/>
        </w:rPr>
      </w:pPr>
      <w:r w:rsidRPr="005F4A5B">
        <w:rPr>
          <w:rFonts w:asciiTheme="majorHAnsi" w:hAnsiTheme="majorHAnsi" w:cstheme="majorHAnsi"/>
        </w:rPr>
        <w:t xml:space="preserve">2] </w:t>
      </w:r>
      <w:r w:rsidRPr="005F4A5B">
        <w:rPr>
          <w:rFonts w:asciiTheme="majorHAnsi" w:hAnsiTheme="majorHAnsi" w:cstheme="majorHAnsi"/>
          <w:u w:val="single"/>
        </w:rPr>
        <w:t>Competition</w:t>
      </w:r>
      <w:r w:rsidRPr="005F4A5B">
        <w:rPr>
          <w:rFonts w:asciiTheme="majorHAnsi" w:hAnsiTheme="majorHAnsi" w:cstheme="majorHAnsi"/>
        </w:rPr>
        <w:t xml:space="preserve">- debate is the </w:t>
      </w:r>
      <w:r w:rsidRPr="005F4A5B">
        <w:rPr>
          <w:rFonts w:asciiTheme="majorHAnsi" w:hAnsiTheme="majorHAnsi" w:cstheme="majorHAnsi"/>
          <w:u w:val="single"/>
        </w:rPr>
        <w:t>wrong forum</w:t>
      </w:r>
      <w:r w:rsidRPr="005F4A5B">
        <w:rPr>
          <w:rFonts w:asciiTheme="majorHAnsi" w:hAnsiTheme="majorHAnsi" w:cstheme="majorHAnsi"/>
        </w:rPr>
        <w:t xml:space="preserve"> for change and competition moots </w:t>
      </w:r>
      <w:r w:rsidRPr="005F4A5B">
        <w:rPr>
          <w:rFonts w:asciiTheme="majorHAnsi" w:hAnsiTheme="majorHAnsi" w:cstheme="majorHAnsi"/>
          <w:u w:val="single"/>
        </w:rPr>
        <w:t>any ethical value</w:t>
      </w:r>
      <w:r w:rsidRPr="005F4A5B">
        <w:rPr>
          <w:rFonts w:asciiTheme="majorHAnsi" w:hAnsiTheme="majorHAnsi" w:cstheme="majorHAnsi"/>
        </w:rPr>
        <w:t xml:space="preserve"> of the </w:t>
      </w:r>
      <w:proofErr w:type="spellStart"/>
      <w:r w:rsidRPr="005F4A5B">
        <w:rPr>
          <w:rFonts w:asciiTheme="majorHAnsi" w:hAnsiTheme="majorHAnsi" w:cstheme="majorHAnsi"/>
        </w:rPr>
        <w:t>aff</w:t>
      </w:r>
      <w:proofErr w:type="spellEnd"/>
      <w:r w:rsidRPr="005F4A5B">
        <w:rPr>
          <w:rFonts w:asciiTheme="majorHAnsi" w:hAnsiTheme="majorHAnsi" w:cstheme="majorHAnsi"/>
        </w:rPr>
        <w:t xml:space="preserve">. Winning rounds just makes it seem like </w:t>
      </w:r>
      <w:r w:rsidRPr="005F4A5B">
        <w:rPr>
          <w:rFonts w:asciiTheme="majorHAnsi" w:hAnsiTheme="majorHAnsi" w:cstheme="majorHAnsi"/>
          <w:u w:val="single"/>
        </w:rPr>
        <w:t xml:space="preserve">you want to </w:t>
      </w:r>
      <w:proofErr w:type="gramStart"/>
      <w:r w:rsidRPr="005F4A5B">
        <w:rPr>
          <w:rFonts w:asciiTheme="majorHAnsi" w:hAnsiTheme="majorHAnsi" w:cstheme="majorHAnsi"/>
          <w:u w:val="single"/>
        </w:rPr>
        <w:t>win</w:t>
      </w:r>
      <w:proofErr w:type="gramEnd"/>
      <w:r w:rsidRPr="005F4A5B">
        <w:rPr>
          <w:rFonts w:asciiTheme="majorHAnsi" w:hAnsiTheme="majorHAnsi" w:cstheme="majorHAnsi"/>
        </w:rPr>
        <w:t xml:space="preserve"> and a loss is internalized as a </w:t>
      </w:r>
      <w:r w:rsidRPr="005F4A5B">
        <w:rPr>
          <w:rFonts w:asciiTheme="majorHAnsi" w:hAnsiTheme="majorHAnsi" w:cstheme="majorHAnsi"/>
          <w:u w:val="single"/>
        </w:rPr>
        <w:t>technical mistake</w:t>
      </w:r>
      <w:r w:rsidRPr="005F4A5B">
        <w:rPr>
          <w:rFonts w:asciiTheme="majorHAnsi" w:hAnsiTheme="majorHAnsi" w:cstheme="majorHAnsi"/>
        </w:rPr>
        <w:t>.</w:t>
      </w:r>
    </w:p>
    <w:p w14:paraId="385C1CEE" w14:textId="435611B5" w:rsidR="001E3946" w:rsidRPr="005F4A5B" w:rsidRDefault="001E3946" w:rsidP="001E3946">
      <w:pPr>
        <w:pStyle w:val="Heading4"/>
        <w:rPr>
          <w:rFonts w:asciiTheme="majorHAnsi" w:hAnsiTheme="majorHAnsi" w:cstheme="majorHAnsi"/>
        </w:rPr>
      </w:pPr>
      <w:r w:rsidRPr="005F4A5B">
        <w:rPr>
          <w:rFonts w:asciiTheme="majorHAnsi" w:hAnsiTheme="majorHAnsi" w:cstheme="majorHAnsi"/>
        </w:rPr>
        <w:t xml:space="preserve">3] the 1AC </w:t>
      </w:r>
      <w:proofErr w:type="spellStart"/>
      <w:r w:rsidRPr="005F4A5B">
        <w:rPr>
          <w:rFonts w:asciiTheme="majorHAnsi" w:hAnsiTheme="majorHAnsi" w:cstheme="majorHAnsi"/>
        </w:rPr>
        <w:t>literlaly</w:t>
      </w:r>
      <w:proofErr w:type="spellEnd"/>
      <w:r w:rsidRPr="005F4A5B">
        <w:rPr>
          <w:rFonts w:asciiTheme="majorHAnsi" w:hAnsiTheme="majorHAnsi" w:cstheme="majorHAnsi"/>
        </w:rPr>
        <w:t xml:space="preserve"> does nothing –conceded-in cross all they do is recognize the problem is here without solving for any of logistics – don’t allow </w:t>
      </w:r>
      <w:proofErr w:type="spellStart"/>
      <w:r w:rsidRPr="005F4A5B">
        <w:rPr>
          <w:rFonts w:asciiTheme="majorHAnsi" w:hAnsiTheme="majorHAnsi" w:cstheme="majorHAnsi"/>
        </w:rPr>
        <w:t>reclarfiication</w:t>
      </w:r>
      <w:proofErr w:type="spellEnd"/>
      <w:r w:rsidRPr="005F4A5B">
        <w:rPr>
          <w:rFonts w:asciiTheme="majorHAnsi" w:hAnsiTheme="majorHAnsi" w:cstheme="majorHAnsi"/>
        </w:rPr>
        <w:t xml:space="preserve"> – </w:t>
      </w:r>
      <w:r w:rsidR="007F4C85">
        <w:rPr>
          <w:rFonts w:asciiTheme="majorHAnsi" w:hAnsiTheme="majorHAnsi" w:cstheme="majorHAnsi"/>
        </w:rPr>
        <w:t>Andrew</w:t>
      </w:r>
      <w:r w:rsidRPr="005F4A5B">
        <w:rPr>
          <w:rFonts w:asciiTheme="majorHAnsi" w:hAnsiTheme="majorHAnsi" w:cstheme="majorHAnsi"/>
        </w:rPr>
        <w:t xml:space="preserve"> chose to be shifty and not answer any question</w:t>
      </w:r>
    </w:p>
    <w:p w14:paraId="19105731" w14:textId="7E520582" w:rsidR="00527367" w:rsidRDefault="00527367" w:rsidP="00527367">
      <w:pPr>
        <w:pStyle w:val="Heading3"/>
        <w:rPr>
          <w:rFonts w:asciiTheme="majorHAnsi" w:hAnsiTheme="majorHAnsi" w:cstheme="majorHAnsi"/>
        </w:rPr>
      </w:pPr>
      <w:r w:rsidRPr="005F4A5B">
        <w:rPr>
          <w:rFonts w:asciiTheme="majorHAnsi" w:hAnsiTheme="majorHAnsi" w:cstheme="majorHAnsi"/>
        </w:rPr>
        <w:lastRenderedPageBreak/>
        <w:t>Case proper</w:t>
      </w:r>
    </w:p>
    <w:p w14:paraId="2BAA42C4" w14:textId="1F337CD1" w:rsidR="00D91ECB" w:rsidRDefault="00D91ECB" w:rsidP="00D91ECB">
      <w:pPr>
        <w:pStyle w:val="Heading4"/>
      </w:pPr>
      <w:r>
        <w:t>The ROB is to vote for the better debater</w:t>
      </w:r>
      <w:r w:rsidR="007F4C85">
        <w:t xml:space="preserve"> – anything else is infinitely regressive and only benefits them </w:t>
      </w:r>
    </w:p>
    <w:p w14:paraId="1548191F" w14:textId="236C465A" w:rsidR="007F4C85" w:rsidRPr="007F4C85" w:rsidRDefault="007F4C85" w:rsidP="007F4C85">
      <w:r>
        <w:t xml:space="preserve">They can read the 1ac </w:t>
      </w:r>
      <w:r w:rsidR="00727EFB">
        <w:t>but</w:t>
      </w:r>
    </w:p>
    <w:p w14:paraId="476A389C" w14:textId="25CB1B79" w:rsidR="00C32D58" w:rsidRPr="005F4A5B" w:rsidRDefault="00C32D58" w:rsidP="00C32D58">
      <w:pPr>
        <w:pStyle w:val="Heading4"/>
        <w:rPr>
          <w:rFonts w:asciiTheme="majorHAnsi" w:hAnsiTheme="majorHAnsi" w:cstheme="majorHAnsi"/>
        </w:rPr>
      </w:pPr>
      <w:r w:rsidRPr="005F4A5B">
        <w:rPr>
          <w:rFonts w:asciiTheme="majorHAnsi" w:hAnsiTheme="majorHAnsi" w:cstheme="majorHAnsi"/>
        </w:rPr>
        <w:t xml:space="preserve">The world is ready to </w:t>
      </w:r>
      <w:r w:rsidRPr="005F4A5B">
        <w:rPr>
          <w:rFonts w:asciiTheme="majorHAnsi" w:hAnsiTheme="majorHAnsi" w:cstheme="majorHAnsi"/>
        </w:rPr>
        <w:t xml:space="preserve">pass the plan </w:t>
      </w:r>
    </w:p>
    <w:p w14:paraId="510A80AE" w14:textId="77777777" w:rsidR="00C32D58" w:rsidRPr="005F4A5B" w:rsidRDefault="00C32D58" w:rsidP="00C32D58">
      <w:pPr>
        <w:rPr>
          <w:rFonts w:asciiTheme="majorHAnsi" w:hAnsiTheme="majorHAnsi" w:cstheme="majorHAnsi"/>
        </w:rPr>
      </w:pPr>
      <w:r w:rsidRPr="005F4A5B">
        <w:rPr>
          <w:rStyle w:val="Style13ptBold"/>
          <w:rFonts w:asciiTheme="majorHAnsi" w:hAnsiTheme="majorHAnsi" w:cstheme="majorHAnsi"/>
        </w:rPr>
        <w:t>Hale 18</w:t>
      </w:r>
      <w:r w:rsidRPr="005F4A5B">
        <w:rPr>
          <w:rFonts w:asciiTheme="majorHAnsi" w:hAnsiTheme="majorHAnsi" w:cstheme="majorHAnsi"/>
        </w:rPr>
        <w:t xml:space="preserve"> [Zachary A. Hale, J.D., UA Little Rock, William H. Bowen School of Law, May 2018; Master of Public Service, Clinton School of Public Service, May 2018, 4-4-2018, "Patently Unfair: The Tensions Between Human Rights and Intellectual Property Protection," Arkansas Journal of Social Change and Public Service, accessed 8-30-2021, https://ualr.edu/socialchange/2018/04/04/patently-unfair/] //</w:t>
      </w:r>
      <w:proofErr w:type="spellStart"/>
      <w:r w:rsidRPr="005F4A5B">
        <w:rPr>
          <w:rFonts w:asciiTheme="majorHAnsi" w:hAnsiTheme="majorHAnsi" w:cstheme="majorHAnsi"/>
        </w:rPr>
        <w:t>kn</w:t>
      </w:r>
      <w:proofErr w:type="spellEnd"/>
    </w:p>
    <w:p w14:paraId="1AF7730C" w14:textId="77777777" w:rsidR="00C32D58" w:rsidRPr="005F4A5B" w:rsidRDefault="00C32D58" w:rsidP="00C32D58">
      <w:pPr>
        <w:shd w:val="clear" w:color="auto" w:fill="FFFFFF"/>
        <w:spacing w:after="315" w:line="315" w:lineRule="atLeast"/>
        <w:textAlignment w:val="baseline"/>
        <w:rPr>
          <w:rFonts w:asciiTheme="majorHAnsi" w:eastAsia="Times New Roman" w:hAnsiTheme="majorHAnsi" w:cstheme="majorHAnsi"/>
          <w:color w:val="000000"/>
          <w:sz w:val="21"/>
          <w:szCs w:val="21"/>
          <w:u w:val="single"/>
        </w:rPr>
      </w:pPr>
      <w:r w:rsidRPr="005F4A5B">
        <w:rPr>
          <w:rFonts w:asciiTheme="majorHAnsi" w:hAnsiTheme="majorHAnsi" w:cstheme="majorHAnsi"/>
          <w:color w:val="000000"/>
          <w:sz w:val="21"/>
          <w:szCs w:val="21"/>
          <w:highlight w:val="cyan"/>
          <w:u w:val="single"/>
        </w:rPr>
        <w:t>The harmful effect of</w:t>
      </w:r>
      <w:r w:rsidRPr="005F4A5B">
        <w:rPr>
          <w:rFonts w:asciiTheme="majorHAnsi" w:hAnsiTheme="majorHAnsi" w:cstheme="majorHAnsi"/>
          <w:color w:val="000000"/>
          <w:sz w:val="21"/>
          <w:szCs w:val="21"/>
          <w:u w:val="single"/>
        </w:rPr>
        <w:t xml:space="preserve"> strict </w:t>
      </w:r>
      <w:r w:rsidRPr="005F4A5B">
        <w:rPr>
          <w:rFonts w:asciiTheme="majorHAnsi" w:hAnsiTheme="majorHAnsi" w:cstheme="majorHAnsi"/>
          <w:color w:val="000000"/>
          <w:sz w:val="21"/>
          <w:szCs w:val="21"/>
          <w:highlight w:val="cyan"/>
          <w:u w:val="single"/>
        </w:rPr>
        <w:t xml:space="preserve">patents on </w:t>
      </w:r>
      <w:r w:rsidRPr="005F4A5B">
        <w:rPr>
          <w:rFonts w:asciiTheme="majorHAnsi" w:hAnsiTheme="majorHAnsi" w:cstheme="majorHAnsi"/>
          <w:color w:val="000000"/>
          <w:sz w:val="21"/>
          <w:szCs w:val="21"/>
          <w:u w:val="single"/>
        </w:rPr>
        <w:t xml:space="preserve">life-saving </w:t>
      </w:r>
      <w:r w:rsidRPr="005F4A5B">
        <w:rPr>
          <w:rFonts w:asciiTheme="majorHAnsi" w:hAnsiTheme="majorHAnsi" w:cstheme="majorHAnsi"/>
          <w:color w:val="000000"/>
          <w:sz w:val="21"/>
          <w:szCs w:val="21"/>
          <w:highlight w:val="cyan"/>
          <w:u w:val="single"/>
        </w:rPr>
        <w:t xml:space="preserve">pharmaceuticals is </w:t>
      </w:r>
      <w:r w:rsidRPr="005F4A5B">
        <w:rPr>
          <w:rFonts w:asciiTheme="majorHAnsi" w:hAnsiTheme="majorHAnsi" w:cstheme="majorHAnsi"/>
          <w:color w:val="000000"/>
          <w:sz w:val="21"/>
          <w:szCs w:val="21"/>
          <w:u w:val="single"/>
        </w:rPr>
        <w:t xml:space="preserve">the most visible </w:t>
      </w:r>
      <w:r w:rsidRPr="005F4A5B">
        <w:rPr>
          <w:rFonts w:asciiTheme="majorHAnsi" w:hAnsiTheme="majorHAnsi" w:cstheme="majorHAnsi"/>
          <w:color w:val="000000"/>
          <w:sz w:val="21"/>
          <w:szCs w:val="21"/>
          <w:highlight w:val="cyan"/>
          <w:u w:val="single"/>
        </w:rPr>
        <w:t>structural violence perpetrated by</w:t>
      </w:r>
      <w:r w:rsidRPr="005F4A5B">
        <w:rPr>
          <w:rFonts w:asciiTheme="majorHAnsi" w:hAnsiTheme="majorHAnsi" w:cstheme="majorHAnsi"/>
          <w:color w:val="000000"/>
          <w:sz w:val="21"/>
          <w:szCs w:val="21"/>
          <w:u w:val="single"/>
        </w:rPr>
        <w:t xml:space="preserve"> the international </w:t>
      </w:r>
      <w:r w:rsidRPr="005F4A5B">
        <w:rPr>
          <w:rFonts w:asciiTheme="majorHAnsi" w:hAnsiTheme="majorHAnsi" w:cstheme="majorHAnsi"/>
          <w:color w:val="000000"/>
          <w:sz w:val="21"/>
          <w:szCs w:val="21"/>
          <w:highlight w:val="cyan"/>
          <w:u w:val="single"/>
        </w:rPr>
        <w:t>i</w:t>
      </w:r>
      <w:r w:rsidRPr="005F4A5B">
        <w:rPr>
          <w:rFonts w:asciiTheme="majorHAnsi" w:hAnsiTheme="majorHAnsi" w:cstheme="majorHAnsi"/>
          <w:color w:val="000000"/>
          <w:sz w:val="16"/>
          <w:szCs w:val="21"/>
        </w:rPr>
        <w:t>ntellectua</w:t>
      </w:r>
      <w:r w:rsidRPr="005F4A5B">
        <w:rPr>
          <w:rFonts w:asciiTheme="majorHAnsi" w:hAnsiTheme="majorHAnsi" w:cstheme="majorHAnsi"/>
          <w:color w:val="000000"/>
          <w:sz w:val="21"/>
          <w:szCs w:val="21"/>
          <w:u w:val="single"/>
        </w:rPr>
        <w:t xml:space="preserve">l </w:t>
      </w:r>
      <w:r w:rsidRPr="005F4A5B">
        <w:rPr>
          <w:rFonts w:asciiTheme="majorHAnsi" w:hAnsiTheme="majorHAnsi" w:cstheme="majorHAnsi"/>
          <w:color w:val="000000"/>
          <w:sz w:val="21"/>
          <w:szCs w:val="21"/>
          <w:highlight w:val="cyan"/>
          <w:u w:val="single"/>
        </w:rPr>
        <w:t>p</w:t>
      </w:r>
      <w:r w:rsidRPr="005F4A5B">
        <w:rPr>
          <w:rFonts w:asciiTheme="majorHAnsi" w:hAnsiTheme="majorHAnsi" w:cstheme="majorHAnsi"/>
          <w:color w:val="000000"/>
          <w:sz w:val="16"/>
          <w:szCs w:val="21"/>
        </w:rPr>
        <w:t>roperty</w:t>
      </w:r>
      <w:r w:rsidRPr="005F4A5B">
        <w:rPr>
          <w:rFonts w:asciiTheme="majorHAnsi" w:hAnsiTheme="majorHAnsi" w:cstheme="majorHAnsi"/>
          <w:color w:val="000000"/>
          <w:sz w:val="21"/>
          <w:szCs w:val="21"/>
          <w:u w:val="single"/>
        </w:rPr>
        <w:t xml:space="preserve"> system</w:t>
      </w:r>
      <w:r w:rsidRPr="005F4A5B">
        <w:rPr>
          <w:rFonts w:asciiTheme="majorHAnsi" w:hAnsiTheme="majorHAnsi" w:cstheme="majorHAnsi"/>
          <w:color w:val="000000"/>
          <w:sz w:val="16"/>
          <w:szCs w:val="21"/>
        </w:rPr>
        <w:t>. Even those not informed in the particulars of patent law can see the injustice in</w:t>
      </w:r>
      <w:r w:rsidRPr="005F4A5B">
        <w:rPr>
          <w:rFonts w:asciiTheme="majorHAnsi" w:hAnsiTheme="majorHAnsi" w:cstheme="majorHAnsi"/>
          <w:color w:val="000000"/>
          <w:sz w:val="21"/>
          <w:szCs w:val="28"/>
          <w:u w:val="single"/>
        </w:rPr>
        <w:t xml:space="preserve"> </w:t>
      </w:r>
      <w:r w:rsidRPr="005F4A5B">
        <w:rPr>
          <w:rFonts w:asciiTheme="majorHAnsi" w:hAnsiTheme="majorHAnsi" w:cstheme="majorHAnsi"/>
          <w:color w:val="000000"/>
          <w:sz w:val="21"/>
          <w:szCs w:val="28"/>
          <w:highlight w:val="cyan"/>
          <w:u w:val="single"/>
        </w:rPr>
        <w:t>a</w:t>
      </w:r>
      <w:r w:rsidRPr="005F4A5B">
        <w:rPr>
          <w:rFonts w:asciiTheme="majorHAnsi" w:hAnsiTheme="majorHAnsi" w:cstheme="majorHAnsi"/>
          <w:color w:val="000000"/>
          <w:sz w:val="21"/>
          <w:szCs w:val="21"/>
          <w:highlight w:val="cyan"/>
          <w:u w:val="single"/>
        </w:rPr>
        <w:t>llowing millions of</w:t>
      </w:r>
      <w:r w:rsidRPr="005F4A5B">
        <w:rPr>
          <w:rFonts w:asciiTheme="majorHAnsi" w:hAnsiTheme="majorHAnsi" w:cstheme="majorHAnsi"/>
          <w:color w:val="000000"/>
          <w:sz w:val="21"/>
          <w:szCs w:val="21"/>
          <w:u w:val="single"/>
        </w:rPr>
        <w:t xml:space="preserve"> preventable </w:t>
      </w:r>
      <w:r w:rsidRPr="005F4A5B">
        <w:rPr>
          <w:rFonts w:asciiTheme="majorHAnsi" w:hAnsiTheme="majorHAnsi" w:cstheme="majorHAnsi"/>
          <w:color w:val="000000"/>
          <w:sz w:val="21"/>
          <w:szCs w:val="21"/>
          <w:highlight w:val="cyan"/>
          <w:u w:val="single"/>
        </w:rPr>
        <w:t>deaths in the name of</w:t>
      </w:r>
      <w:r w:rsidRPr="005F4A5B">
        <w:rPr>
          <w:rFonts w:asciiTheme="majorHAnsi" w:hAnsiTheme="majorHAnsi" w:cstheme="majorHAnsi"/>
          <w:color w:val="000000"/>
          <w:sz w:val="21"/>
          <w:szCs w:val="21"/>
          <w:u w:val="single"/>
        </w:rPr>
        <w:t xml:space="preserve"> </w:t>
      </w:r>
      <w:r w:rsidRPr="005F4A5B">
        <w:rPr>
          <w:rFonts w:asciiTheme="majorHAnsi" w:hAnsiTheme="majorHAnsi" w:cstheme="majorHAnsi"/>
          <w:color w:val="000000"/>
          <w:sz w:val="21"/>
          <w:szCs w:val="21"/>
          <w:highlight w:val="cyan"/>
          <w:u w:val="single"/>
        </w:rPr>
        <w:t>protecting</w:t>
      </w:r>
      <w:r w:rsidRPr="005F4A5B">
        <w:rPr>
          <w:rFonts w:asciiTheme="majorHAnsi" w:hAnsiTheme="majorHAnsi" w:cstheme="majorHAnsi"/>
          <w:color w:val="000000"/>
          <w:sz w:val="21"/>
          <w:szCs w:val="21"/>
          <w:u w:val="single"/>
        </w:rPr>
        <w:t xml:space="preserve"> massive pharmaceutical </w:t>
      </w:r>
      <w:r w:rsidRPr="005F4A5B">
        <w:rPr>
          <w:rFonts w:asciiTheme="majorHAnsi" w:hAnsiTheme="majorHAnsi" w:cstheme="majorHAnsi"/>
          <w:color w:val="000000"/>
          <w:sz w:val="21"/>
          <w:szCs w:val="21"/>
          <w:highlight w:val="cyan"/>
          <w:u w:val="single"/>
        </w:rPr>
        <w:t>companies</w:t>
      </w:r>
      <w:r w:rsidRPr="005F4A5B">
        <w:rPr>
          <w:rFonts w:asciiTheme="majorHAnsi" w:hAnsiTheme="majorHAnsi" w:cstheme="majorHAnsi"/>
          <w:color w:val="000000"/>
          <w:sz w:val="21"/>
          <w:szCs w:val="21"/>
          <w:u w:val="single"/>
        </w:rPr>
        <w:t xml:space="preserve">. </w:t>
      </w:r>
      <w:r w:rsidRPr="005F4A5B">
        <w:rPr>
          <w:rFonts w:asciiTheme="majorHAnsi" w:hAnsiTheme="majorHAnsi" w:cstheme="majorHAnsi"/>
          <w:color w:val="000000"/>
          <w:sz w:val="21"/>
          <w:szCs w:val="21"/>
          <w:highlight w:val="cyan"/>
          <w:u w:val="single"/>
        </w:rPr>
        <w:t>The</w:t>
      </w:r>
      <w:r w:rsidRPr="005F4A5B">
        <w:rPr>
          <w:rFonts w:asciiTheme="majorHAnsi" w:hAnsiTheme="majorHAnsi" w:cstheme="majorHAnsi"/>
          <w:color w:val="000000"/>
          <w:sz w:val="21"/>
          <w:szCs w:val="21"/>
          <w:u w:val="single"/>
        </w:rPr>
        <w:t xml:space="preserve"> clear and </w:t>
      </w:r>
      <w:r w:rsidRPr="005F4A5B">
        <w:rPr>
          <w:rFonts w:asciiTheme="majorHAnsi" w:hAnsiTheme="majorHAnsi" w:cstheme="majorHAnsi"/>
          <w:color w:val="000000"/>
          <w:sz w:val="21"/>
          <w:szCs w:val="21"/>
          <w:highlight w:val="cyan"/>
          <w:u w:val="single"/>
        </w:rPr>
        <w:t>offensive moral implications</w:t>
      </w:r>
      <w:r w:rsidRPr="005F4A5B">
        <w:rPr>
          <w:rFonts w:asciiTheme="majorHAnsi" w:hAnsiTheme="majorHAnsi" w:cstheme="majorHAnsi"/>
          <w:color w:val="000000"/>
          <w:sz w:val="21"/>
          <w:szCs w:val="21"/>
          <w:u w:val="single"/>
        </w:rPr>
        <w:t xml:space="preserve"> of this particular strain </w:t>
      </w:r>
      <w:r w:rsidRPr="005F4A5B">
        <w:rPr>
          <w:rFonts w:asciiTheme="majorHAnsi" w:hAnsiTheme="majorHAnsi" w:cstheme="majorHAnsi"/>
          <w:color w:val="000000"/>
          <w:sz w:val="21"/>
          <w:szCs w:val="21"/>
          <w:highlight w:val="cyan"/>
          <w:u w:val="single"/>
        </w:rPr>
        <w:t>of i</w:t>
      </w:r>
      <w:r w:rsidRPr="005F4A5B">
        <w:rPr>
          <w:rFonts w:asciiTheme="majorHAnsi" w:hAnsiTheme="majorHAnsi" w:cstheme="majorHAnsi"/>
          <w:color w:val="000000"/>
          <w:sz w:val="21"/>
          <w:szCs w:val="21"/>
          <w:u w:val="single"/>
        </w:rPr>
        <w:t xml:space="preserve">ntellectual </w:t>
      </w:r>
      <w:r w:rsidRPr="005F4A5B">
        <w:rPr>
          <w:rFonts w:asciiTheme="majorHAnsi" w:hAnsiTheme="majorHAnsi" w:cstheme="majorHAnsi"/>
          <w:color w:val="000000"/>
          <w:sz w:val="21"/>
          <w:szCs w:val="21"/>
          <w:highlight w:val="cyan"/>
          <w:u w:val="single"/>
        </w:rPr>
        <w:t>p</w:t>
      </w:r>
      <w:r w:rsidRPr="005F4A5B">
        <w:rPr>
          <w:rFonts w:asciiTheme="majorHAnsi" w:hAnsiTheme="majorHAnsi" w:cstheme="majorHAnsi"/>
          <w:color w:val="000000"/>
          <w:sz w:val="21"/>
          <w:szCs w:val="21"/>
          <w:u w:val="single"/>
        </w:rPr>
        <w:t xml:space="preserve">roperty protection </w:t>
      </w:r>
      <w:r w:rsidRPr="005F4A5B">
        <w:rPr>
          <w:rFonts w:asciiTheme="majorHAnsi" w:hAnsiTheme="majorHAnsi" w:cstheme="majorHAnsi"/>
          <w:color w:val="000000"/>
          <w:sz w:val="21"/>
          <w:szCs w:val="21"/>
          <w:highlight w:val="cyan"/>
          <w:u w:val="single"/>
        </w:rPr>
        <w:t>have led</w:t>
      </w:r>
      <w:r w:rsidRPr="005F4A5B">
        <w:rPr>
          <w:rFonts w:asciiTheme="majorHAnsi" w:hAnsiTheme="majorHAnsi" w:cstheme="majorHAnsi"/>
          <w:color w:val="000000"/>
          <w:sz w:val="21"/>
          <w:szCs w:val="21"/>
          <w:u w:val="single"/>
        </w:rPr>
        <w:t xml:space="preserve"> multilateral </w:t>
      </w:r>
      <w:r w:rsidRPr="005F4A5B">
        <w:rPr>
          <w:rFonts w:asciiTheme="majorHAnsi" w:hAnsiTheme="majorHAnsi" w:cstheme="majorHAnsi"/>
          <w:color w:val="000000"/>
          <w:sz w:val="21"/>
          <w:szCs w:val="21"/>
          <w:highlight w:val="cyan"/>
          <w:u w:val="single"/>
        </w:rPr>
        <w:t>organizations to approve of relaxation</w:t>
      </w:r>
      <w:r w:rsidRPr="005F4A5B">
        <w:rPr>
          <w:rFonts w:asciiTheme="majorHAnsi" w:hAnsiTheme="majorHAnsi" w:cstheme="majorHAnsi"/>
          <w:color w:val="000000"/>
          <w:sz w:val="21"/>
          <w:szCs w:val="21"/>
          <w:u w:val="single"/>
        </w:rPr>
        <w:t xml:space="preserve"> in the case </w:t>
      </w:r>
      <w:r w:rsidRPr="005F4A5B">
        <w:rPr>
          <w:rFonts w:asciiTheme="majorHAnsi" w:hAnsiTheme="majorHAnsi" w:cstheme="majorHAnsi"/>
          <w:color w:val="000000"/>
          <w:sz w:val="21"/>
          <w:szCs w:val="21"/>
          <w:highlight w:val="cyan"/>
          <w:u w:val="single"/>
        </w:rPr>
        <w:t>of essential medicines</w:t>
      </w:r>
      <w:r w:rsidRPr="005F4A5B">
        <w:rPr>
          <w:rFonts w:asciiTheme="majorHAnsi" w:hAnsiTheme="majorHAnsi" w:cstheme="majorHAnsi"/>
          <w:color w:val="000000"/>
          <w:sz w:val="16"/>
          <w:szCs w:val="21"/>
        </w:rPr>
        <w:t xml:space="preserve">.[42] Both the United Nations Special Rapporteur on the right to health and </w:t>
      </w:r>
      <w:r w:rsidRPr="005F4A5B">
        <w:rPr>
          <w:rFonts w:asciiTheme="majorHAnsi" w:hAnsiTheme="majorHAnsi" w:cstheme="majorHAnsi"/>
          <w:color w:val="000000"/>
          <w:sz w:val="21"/>
          <w:szCs w:val="21"/>
          <w:highlight w:val="cyan"/>
          <w:u w:val="single"/>
        </w:rPr>
        <w:t>the Un</w:t>
      </w:r>
      <w:r w:rsidRPr="005F4A5B">
        <w:rPr>
          <w:rFonts w:asciiTheme="majorHAnsi" w:hAnsiTheme="majorHAnsi" w:cstheme="majorHAnsi"/>
          <w:color w:val="000000"/>
          <w:sz w:val="21"/>
          <w:szCs w:val="21"/>
          <w:u w:val="single"/>
        </w:rPr>
        <w:t xml:space="preserve">ited </w:t>
      </w:r>
      <w:r w:rsidRPr="005F4A5B">
        <w:rPr>
          <w:rFonts w:asciiTheme="majorHAnsi" w:hAnsiTheme="majorHAnsi" w:cstheme="majorHAnsi"/>
          <w:color w:val="000000"/>
          <w:sz w:val="21"/>
          <w:szCs w:val="21"/>
          <w:highlight w:val="cyan"/>
          <w:u w:val="single"/>
        </w:rPr>
        <w:t>N</w:t>
      </w:r>
      <w:r w:rsidRPr="005F4A5B">
        <w:rPr>
          <w:rFonts w:asciiTheme="majorHAnsi" w:hAnsiTheme="majorHAnsi" w:cstheme="majorHAnsi"/>
          <w:color w:val="000000"/>
          <w:sz w:val="21"/>
          <w:szCs w:val="21"/>
          <w:u w:val="single"/>
        </w:rPr>
        <w:t xml:space="preserve">ations Special Rapporteur </w:t>
      </w:r>
      <w:r w:rsidRPr="005F4A5B">
        <w:rPr>
          <w:rFonts w:asciiTheme="majorHAnsi" w:hAnsiTheme="majorHAnsi" w:cstheme="majorHAnsi"/>
          <w:color w:val="000000"/>
          <w:sz w:val="21"/>
          <w:szCs w:val="21"/>
          <w:highlight w:val="cyan"/>
          <w:u w:val="single"/>
        </w:rPr>
        <w:t>in</w:t>
      </w:r>
      <w:r w:rsidRPr="005F4A5B">
        <w:rPr>
          <w:rFonts w:asciiTheme="majorHAnsi" w:hAnsiTheme="majorHAnsi" w:cstheme="majorHAnsi"/>
          <w:color w:val="000000"/>
          <w:sz w:val="21"/>
          <w:szCs w:val="21"/>
          <w:u w:val="single"/>
        </w:rPr>
        <w:t xml:space="preserve"> the field of </w:t>
      </w:r>
      <w:r w:rsidRPr="005F4A5B">
        <w:rPr>
          <w:rFonts w:asciiTheme="majorHAnsi" w:hAnsiTheme="majorHAnsi" w:cstheme="majorHAnsi"/>
          <w:color w:val="000000"/>
          <w:sz w:val="21"/>
          <w:szCs w:val="21"/>
          <w:highlight w:val="cyan"/>
          <w:u w:val="single"/>
        </w:rPr>
        <w:t>cultural rights have alerted the international community</w:t>
      </w:r>
      <w:r w:rsidRPr="005F4A5B">
        <w:rPr>
          <w:rFonts w:asciiTheme="majorHAnsi" w:hAnsiTheme="majorHAnsi" w:cstheme="majorHAnsi"/>
          <w:color w:val="000000"/>
          <w:sz w:val="21"/>
          <w:szCs w:val="21"/>
          <w:u w:val="single"/>
        </w:rPr>
        <w:t xml:space="preserve"> to the tensions between exclusive production and essential public access</w:t>
      </w:r>
      <w:r w:rsidRPr="005F4A5B">
        <w:rPr>
          <w:rFonts w:asciiTheme="majorHAnsi" w:hAnsiTheme="majorHAnsi" w:cstheme="majorHAnsi"/>
          <w:color w:val="000000"/>
          <w:sz w:val="16"/>
          <w:szCs w:val="21"/>
        </w:rPr>
        <w:t>.[43] Additionally,</w:t>
      </w:r>
      <w:r w:rsidRPr="005F4A5B">
        <w:rPr>
          <w:rFonts w:asciiTheme="majorHAnsi" w:hAnsiTheme="majorHAnsi" w:cstheme="majorHAnsi"/>
          <w:color w:val="000000"/>
          <w:sz w:val="21"/>
          <w:szCs w:val="21"/>
          <w:u w:val="single"/>
        </w:rPr>
        <w:t xml:space="preserve"> </w:t>
      </w:r>
      <w:r w:rsidRPr="005F4A5B">
        <w:rPr>
          <w:rFonts w:asciiTheme="majorHAnsi" w:hAnsiTheme="majorHAnsi" w:cstheme="majorHAnsi"/>
          <w:color w:val="000000"/>
          <w:sz w:val="21"/>
          <w:szCs w:val="21"/>
          <w:highlight w:val="cyan"/>
          <w:u w:val="single"/>
        </w:rPr>
        <w:t>the Global Commission on HIV a</w:t>
      </w:r>
      <w:r w:rsidRPr="005F4A5B">
        <w:rPr>
          <w:rFonts w:asciiTheme="majorHAnsi" w:hAnsiTheme="majorHAnsi" w:cstheme="majorHAnsi"/>
          <w:color w:val="000000"/>
          <w:sz w:val="21"/>
          <w:szCs w:val="21"/>
          <w:u w:val="single"/>
        </w:rPr>
        <w:t xml:space="preserve">nd the Law has </w:t>
      </w:r>
      <w:r w:rsidRPr="005F4A5B">
        <w:rPr>
          <w:rFonts w:asciiTheme="majorHAnsi" w:hAnsiTheme="majorHAnsi" w:cstheme="majorHAnsi"/>
          <w:color w:val="000000"/>
          <w:sz w:val="21"/>
          <w:szCs w:val="21"/>
          <w:highlight w:val="cyan"/>
          <w:u w:val="single"/>
        </w:rPr>
        <w:t>called upon the U</w:t>
      </w:r>
      <w:r w:rsidRPr="005F4A5B">
        <w:rPr>
          <w:rFonts w:asciiTheme="majorHAnsi" w:hAnsiTheme="majorHAnsi" w:cstheme="majorHAnsi"/>
          <w:color w:val="000000"/>
          <w:sz w:val="21"/>
          <w:szCs w:val="21"/>
          <w:u w:val="single"/>
        </w:rPr>
        <w:t xml:space="preserve">nited </w:t>
      </w:r>
      <w:r w:rsidRPr="005F4A5B">
        <w:rPr>
          <w:rFonts w:asciiTheme="majorHAnsi" w:hAnsiTheme="majorHAnsi" w:cstheme="majorHAnsi"/>
          <w:color w:val="000000"/>
          <w:sz w:val="21"/>
          <w:szCs w:val="21"/>
          <w:highlight w:val="cyan"/>
          <w:u w:val="single"/>
        </w:rPr>
        <w:t>N</w:t>
      </w:r>
      <w:r w:rsidRPr="005F4A5B">
        <w:rPr>
          <w:rFonts w:asciiTheme="majorHAnsi" w:hAnsiTheme="majorHAnsi" w:cstheme="majorHAnsi"/>
          <w:color w:val="000000"/>
          <w:sz w:val="21"/>
          <w:szCs w:val="21"/>
          <w:u w:val="single"/>
        </w:rPr>
        <w:t xml:space="preserve">ations </w:t>
      </w:r>
      <w:r w:rsidRPr="005F4A5B">
        <w:rPr>
          <w:rFonts w:asciiTheme="majorHAnsi" w:hAnsiTheme="majorHAnsi" w:cstheme="majorHAnsi"/>
          <w:color w:val="000000"/>
          <w:sz w:val="21"/>
          <w:szCs w:val="21"/>
          <w:highlight w:val="cyan"/>
          <w:u w:val="single"/>
        </w:rPr>
        <w:t>to develop a special i</w:t>
      </w:r>
      <w:r w:rsidRPr="005F4A5B">
        <w:rPr>
          <w:rFonts w:asciiTheme="majorHAnsi" w:hAnsiTheme="majorHAnsi" w:cstheme="majorHAnsi"/>
          <w:color w:val="000000"/>
          <w:sz w:val="21"/>
          <w:szCs w:val="21"/>
          <w:u w:val="single"/>
        </w:rPr>
        <w:t xml:space="preserve">ntellectual </w:t>
      </w:r>
      <w:r w:rsidRPr="005F4A5B">
        <w:rPr>
          <w:rFonts w:asciiTheme="majorHAnsi" w:hAnsiTheme="majorHAnsi" w:cstheme="majorHAnsi"/>
          <w:color w:val="000000"/>
          <w:sz w:val="21"/>
          <w:szCs w:val="21"/>
          <w:highlight w:val="cyan"/>
          <w:u w:val="single"/>
        </w:rPr>
        <w:t>p</w:t>
      </w:r>
      <w:r w:rsidRPr="005F4A5B">
        <w:rPr>
          <w:rFonts w:asciiTheme="majorHAnsi" w:hAnsiTheme="majorHAnsi" w:cstheme="majorHAnsi"/>
          <w:color w:val="000000"/>
          <w:sz w:val="21"/>
          <w:szCs w:val="21"/>
          <w:u w:val="single"/>
        </w:rPr>
        <w:t xml:space="preserve">roperty </w:t>
      </w:r>
      <w:r w:rsidRPr="005F4A5B">
        <w:rPr>
          <w:rFonts w:asciiTheme="majorHAnsi" w:hAnsiTheme="majorHAnsi" w:cstheme="majorHAnsi"/>
          <w:color w:val="000000"/>
          <w:sz w:val="21"/>
          <w:szCs w:val="21"/>
          <w:highlight w:val="cyan"/>
          <w:u w:val="single"/>
        </w:rPr>
        <w:t>regime to regulate the protection of medicines</w:t>
      </w:r>
      <w:r w:rsidRPr="005F4A5B">
        <w:rPr>
          <w:rFonts w:asciiTheme="majorHAnsi" w:hAnsiTheme="majorHAnsi" w:cstheme="majorHAnsi"/>
          <w:color w:val="000000"/>
          <w:sz w:val="21"/>
          <w:szCs w:val="21"/>
          <w:u w:val="single"/>
        </w:rPr>
        <w:t xml:space="preserve"> in a way </w:t>
      </w:r>
      <w:r w:rsidRPr="005F4A5B">
        <w:rPr>
          <w:rFonts w:asciiTheme="majorHAnsi" w:hAnsiTheme="majorHAnsi" w:cstheme="majorHAnsi"/>
          <w:color w:val="000000"/>
          <w:sz w:val="21"/>
          <w:szCs w:val="21"/>
          <w:highlight w:val="cyan"/>
          <w:u w:val="single"/>
        </w:rPr>
        <w:t>that protects human rights</w:t>
      </w:r>
      <w:r w:rsidRPr="005F4A5B">
        <w:rPr>
          <w:rFonts w:asciiTheme="majorHAnsi" w:hAnsiTheme="majorHAnsi" w:cstheme="majorHAnsi"/>
          <w:color w:val="000000"/>
          <w:sz w:val="21"/>
          <w:szCs w:val="21"/>
          <w:u w:val="single"/>
        </w:rPr>
        <w:t xml:space="preserve">.[44] </w:t>
      </w:r>
      <w:r w:rsidRPr="005F4A5B">
        <w:rPr>
          <w:rFonts w:asciiTheme="majorHAnsi" w:eastAsia="Times New Roman" w:hAnsiTheme="majorHAnsi" w:cstheme="majorHAnsi"/>
          <w:color w:val="000000"/>
          <w:sz w:val="16"/>
          <w:szCs w:val="21"/>
        </w:rPr>
        <w:t xml:space="preserve">The ability of patent-holding corporations to demand high prices for protected innovations has created avoidable public health crises around the world, and </w:t>
      </w:r>
      <w:r w:rsidRPr="005F4A5B">
        <w:rPr>
          <w:rFonts w:asciiTheme="majorHAnsi" w:eastAsia="Times New Roman" w:hAnsiTheme="majorHAnsi" w:cstheme="majorHAnsi"/>
          <w:color w:val="000000"/>
          <w:sz w:val="21"/>
          <w:szCs w:val="21"/>
          <w:u w:val="single"/>
        </w:rPr>
        <w:t xml:space="preserve">the </w:t>
      </w:r>
      <w:r w:rsidRPr="005F4A5B">
        <w:rPr>
          <w:rFonts w:asciiTheme="majorHAnsi" w:eastAsia="Times New Roman" w:hAnsiTheme="majorHAnsi" w:cstheme="majorHAnsi"/>
          <w:color w:val="000000"/>
          <w:sz w:val="21"/>
          <w:szCs w:val="21"/>
          <w:highlight w:val="cyan"/>
          <w:u w:val="single"/>
        </w:rPr>
        <w:t>current work</w:t>
      </w:r>
      <w:r w:rsidRPr="005F4A5B">
        <w:rPr>
          <w:rFonts w:asciiTheme="majorHAnsi" w:eastAsia="Times New Roman" w:hAnsiTheme="majorHAnsi" w:cstheme="majorHAnsi"/>
          <w:color w:val="000000"/>
          <w:sz w:val="21"/>
          <w:szCs w:val="21"/>
          <w:u w:val="single"/>
        </w:rPr>
        <w:t xml:space="preserve"> towards improving this situation </w:t>
      </w:r>
      <w:r w:rsidRPr="005F4A5B">
        <w:rPr>
          <w:rFonts w:asciiTheme="majorHAnsi" w:eastAsia="Times New Roman" w:hAnsiTheme="majorHAnsi" w:cstheme="majorHAnsi"/>
          <w:color w:val="000000"/>
          <w:sz w:val="21"/>
          <w:szCs w:val="21"/>
          <w:highlight w:val="cyan"/>
          <w:u w:val="single"/>
        </w:rPr>
        <w:t>is challenged by agreements</w:t>
      </w:r>
      <w:r w:rsidRPr="005F4A5B">
        <w:rPr>
          <w:rFonts w:asciiTheme="majorHAnsi" w:eastAsia="Times New Roman" w:hAnsiTheme="majorHAnsi" w:cstheme="majorHAnsi"/>
          <w:color w:val="000000"/>
          <w:sz w:val="21"/>
          <w:szCs w:val="21"/>
          <w:u w:val="single"/>
        </w:rPr>
        <w:t xml:space="preserve"> that aim to strengthen rather than relax international intellectual property protections. While pharmaceutical patent </w:t>
      </w:r>
      <w:r w:rsidRPr="005F4A5B">
        <w:rPr>
          <w:rFonts w:asciiTheme="majorHAnsi" w:eastAsia="Times New Roman" w:hAnsiTheme="majorHAnsi" w:cstheme="majorHAnsi"/>
          <w:color w:val="000000"/>
          <w:sz w:val="21"/>
          <w:szCs w:val="21"/>
          <w:highlight w:val="cyan"/>
          <w:u w:val="single"/>
        </w:rPr>
        <w:t xml:space="preserve">protection creates </w:t>
      </w:r>
      <w:r w:rsidRPr="005F4A5B">
        <w:rPr>
          <w:rFonts w:asciiTheme="majorHAnsi" w:eastAsia="Times New Roman" w:hAnsiTheme="majorHAnsi" w:cstheme="majorHAnsi"/>
          <w:color w:val="000000"/>
          <w:sz w:val="21"/>
          <w:szCs w:val="21"/>
          <w:u w:val="single"/>
        </w:rPr>
        <w:t xml:space="preserve">the most </w:t>
      </w:r>
      <w:r w:rsidRPr="005F4A5B">
        <w:rPr>
          <w:rFonts w:asciiTheme="majorHAnsi" w:eastAsia="Times New Roman" w:hAnsiTheme="majorHAnsi" w:cstheme="majorHAnsi"/>
          <w:color w:val="000000"/>
          <w:sz w:val="21"/>
          <w:szCs w:val="21"/>
          <w:highlight w:val="cyan"/>
          <w:u w:val="single"/>
        </w:rPr>
        <w:t>significant threats to</w:t>
      </w:r>
      <w:r w:rsidRPr="005F4A5B">
        <w:rPr>
          <w:rFonts w:asciiTheme="majorHAnsi" w:eastAsia="Times New Roman" w:hAnsiTheme="majorHAnsi" w:cstheme="majorHAnsi"/>
          <w:color w:val="000000"/>
          <w:sz w:val="21"/>
          <w:szCs w:val="21"/>
          <w:u w:val="single"/>
        </w:rPr>
        <w:t xml:space="preserve"> fundamental </w:t>
      </w:r>
      <w:r w:rsidRPr="005F4A5B">
        <w:rPr>
          <w:rFonts w:asciiTheme="majorHAnsi" w:eastAsia="Times New Roman" w:hAnsiTheme="majorHAnsi" w:cstheme="majorHAnsi"/>
          <w:color w:val="000000"/>
          <w:sz w:val="21"/>
          <w:szCs w:val="21"/>
          <w:highlight w:val="cyan"/>
          <w:u w:val="single"/>
        </w:rPr>
        <w:t>human rights,</w:t>
      </w:r>
      <w:r w:rsidRPr="005F4A5B">
        <w:rPr>
          <w:rFonts w:asciiTheme="majorHAnsi" w:eastAsia="Times New Roman" w:hAnsiTheme="majorHAnsi" w:cstheme="majorHAnsi"/>
          <w:color w:val="000000"/>
          <w:sz w:val="21"/>
          <w:szCs w:val="21"/>
          <w:u w:val="single"/>
        </w:rPr>
        <w:t xml:space="preserve"> </w:t>
      </w:r>
      <w:r w:rsidRPr="005F4A5B">
        <w:rPr>
          <w:rFonts w:asciiTheme="majorHAnsi" w:eastAsia="Times New Roman" w:hAnsiTheme="majorHAnsi" w:cstheme="majorHAnsi"/>
          <w:color w:val="000000"/>
          <w:sz w:val="21"/>
          <w:szCs w:val="21"/>
          <w:highlight w:val="cyan"/>
          <w:u w:val="single"/>
        </w:rPr>
        <w:t>it</w:t>
      </w:r>
      <w:r w:rsidRPr="005F4A5B">
        <w:rPr>
          <w:rFonts w:asciiTheme="majorHAnsi" w:eastAsia="Times New Roman" w:hAnsiTheme="majorHAnsi" w:cstheme="majorHAnsi"/>
          <w:color w:val="000000"/>
          <w:sz w:val="21"/>
          <w:szCs w:val="21"/>
          <w:u w:val="single"/>
        </w:rPr>
        <w:t xml:space="preserve"> </w:t>
      </w:r>
      <w:r w:rsidRPr="005F4A5B">
        <w:rPr>
          <w:rFonts w:asciiTheme="majorHAnsi" w:eastAsia="Times New Roman" w:hAnsiTheme="majorHAnsi" w:cstheme="majorHAnsi"/>
          <w:color w:val="000000"/>
          <w:sz w:val="21"/>
          <w:szCs w:val="21"/>
          <w:highlight w:val="cyan"/>
          <w:u w:val="single"/>
        </w:rPr>
        <w:t>has</w:t>
      </w:r>
      <w:r w:rsidRPr="005F4A5B">
        <w:rPr>
          <w:rFonts w:asciiTheme="majorHAnsi" w:eastAsia="Times New Roman" w:hAnsiTheme="majorHAnsi" w:cstheme="majorHAnsi"/>
          <w:color w:val="000000"/>
          <w:sz w:val="21"/>
          <w:szCs w:val="21"/>
          <w:u w:val="single"/>
        </w:rPr>
        <w:t xml:space="preserve"> </w:t>
      </w:r>
      <w:r w:rsidRPr="005F4A5B">
        <w:rPr>
          <w:rFonts w:asciiTheme="majorHAnsi" w:eastAsia="Times New Roman" w:hAnsiTheme="majorHAnsi" w:cstheme="majorHAnsi"/>
          <w:color w:val="000000"/>
          <w:sz w:val="21"/>
          <w:szCs w:val="21"/>
          <w:highlight w:val="cyan"/>
          <w:u w:val="single"/>
        </w:rPr>
        <w:t>also been the site</w:t>
      </w:r>
      <w:r w:rsidRPr="005F4A5B">
        <w:rPr>
          <w:rFonts w:asciiTheme="majorHAnsi" w:eastAsia="Times New Roman" w:hAnsiTheme="majorHAnsi" w:cstheme="majorHAnsi"/>
          <w:color w:val="000000"/>
          <w:sz w:val="21"/>
          <w:szCs w:val="21"/>
          <w:u w:val="single"/>
        </w:rPr>
        <w:t xml:space="preserve"> </w:t>
      </w:r>
      <w:r w:rsidRPr="005F4A5B">
        <w:rPr>
          <w:rFonts w:asciiTheme="majorHAnsi" w:eastAsia="Times New Roman" w:hAnsiTheme="majorHAnsi" w:cstheme="majorHAnsi"/>
          <w:color w:val="000000"/>
          <w:sz w:val="21"/>
          <w:szCs w:val="21"/>
          <w:highlight w:val="cyan"/>
          <w:u w:val="single"/>
        </w:rPr>
        <w:t>of</w:t>
      </w:r>
      <w:r w:rsidRPr="005F4A5B">
        <w:rPr>
          <w:rFonts w:asciiTheme="majorHAnsi" w:eastAsia="Times New Roman" w:hAnsiTheme="majorHAnsi" w:cstheme="majorHAnsi"/>
          <w:color w:val="000000"/>
          <w:sz w:val="21"/>
          <w:szCs w:val="21"/>
          <w:u w:val="single"/>
        </w:rPr>
        <w:t xml:space="preserve"> some of the most promising ideas for intellectual property </w:t>
      </w:r>
      <w:r w:rsidRPr="005F4A5B">
        <w:rPr>
          <w:rFonts w:asciiTheme="majorHAnsi" w:eastAsia="Times New Roman" w:hAnsiTheme="majorHAnsi" w:cstheme="majorHAnsi"/>
          <w:color w:val="000000"/>
          <w:sz w:val="21"/>
          <w:szCs w:val="21"/>
          <w:highlight w:val="cyan"/>
          <w:u w:val="single"/>
        </w:rPr>
        <w:t>reform</w:t>
      </w:r>
      <w:r w:rsidRPr="005F4A5B">
        <w:rPr>
          <w:rFonts w:asciiTheme="majorHAnsi" w:eastAsia="Times New Roman" w:hAnsiTheme="majorHAnsi" w:cstheme="majorHAnsi"/>
          <w:color w:val="000000"/>
          <w:sz w:val="21"/>
          <w:szCs w:val="21"/>
          <w:u w:val="single"/>
        </w:rPr>
        <w:t>.</w:t>
      </w:r>
      <w:r w:rsidRPr="005F4A5B">
        <w:rPr>
          <w:rFonts w:asciiTheme="majorHAnsi" w:eastAsia="Times New Roman" w:hAnsiTheme="majorHAnsi" w:cstheme="majorHAnsi"/>
          <w:color w:val="000000"/>
          <w:sz w:val="16"/>
          <w:szCs w:val="21"/>
        </w:rPr>
        <w:t xml:space="preserve">[45] The following section will explore </w:t>
      </w:r>
      <w:r w:rsidRPr="005F4A5B">
        <w:rPr>
          <w:rFonts w:asciiTheme="majorHAnsi" w:eastAsia="Times New Roman" w:hAnsiTheme="majorHAnsi" w:cstheme="majorHAnsi"/>
          <w:color w:val="000000"/>
          <w:sz w:val="21"/>
          <w:szCs w:val="21"/>
          <w:highlight w:val="cyan"/>
          <w:u w:val="single"/>
        </w:rPr>
        <w:t>alternative approach</w:t>
      </w:r>
      <w:r w:rsidRPr="005F4A5B">
        <w:rPr>
          <w:rFonts w:asciiTheme="majorHAnsi" w:eastAsia="Times New Roman" w:hAnsiTheme="majorHAnsi" w:cstheme="majorHAnsi"/>
          <w:color w:val="000000"/>
          <w:sz w:val="21"/>
          <w:szCs w:val="21"/>
          <w:u w:val="single"/>
        </w:rPr>
        <w:t xml:space="preserve">es to intellectual property protection </w:t>
      </w:r>
      <w:r w:rsidRPr="005F4A5B">
        <w:rPr>
          <w:rFonts w:asciiTheme="majorHAnsi" w:eastAsia="Times New Roman" w:hAnsiTheme="majorHAnsi" w:cstheme="majorHAnsi"/>
          <w:color w:val="000000"/>
          <w:sz w:val="16"/>
          <w:szCs w:val="21"/>
        </w:rPr>
        <w:t xml:space="preserve">that </w:t>
      </w:r>
      <w:r w:rsidRPr="005F4A5B">
        <w:rPr>
          <w:rFonts w:asciiTheme="majorHAnsi" w:eastAsia="Times New Roman" w:hAnsiTheme="majorHAnsi" w:cstheme="majorHAnsi"/>
          <w:color w:val="000000"/>
          <w:sz w:val="21"/>
          <w:szCs w:val="21"/>
          <w:highlight w:val="cyan"/>
          <w:u w:val="single"/>
        </w:rPr>
        <w:t>could expand access</w:t>
      </w:r>
      <w:r w:rsidRPr="005F4A5B">
        <w:rPr>
          <w:rFonts w:asciiTheme="majorHAnsi" w:eastAsia="Times New Roman" w:hAnsiTheme="majorHAnsi" w:cstheme="majorHAnsi"/>
          <w:color w:val="000000"/>
          <w:sz w:val="21"/>
          <w:szCs w:val="21"/>
          <w:u w:val="single"/>
        </w:rPr>
        <w:t xml:space="preserve"> to technology and ensure the enjoyment of all human rights.</w:t>
      </w:r>
    </w:p>
    <w:p w14:paraId="43B5639E" w14:textId="77777777" w:rsidR="00C32D58" w:rsidRPr="005F4A5B" w:rsidRDefault="00C32D58" w:rsidP="00C32D58">
      <w:pPr>
        <w:pStyle w:val="Heading4"/>
        <w:rPr>
          <w:rFonts w:asciiTheme="majorHAnsi" w:hAnsiTheme="majorHAnsi" w:cstheme="majorHAnsi"/>
        </w:rPr>
      </w:pPr>
      <w:r w:rsidRPr="005F4A5B">
        <w:rPr>
          <w:rFonts w:asciiTheme="majorHAnsi" w:hAnsiTheme="majorHAnsi" w:cstheme="majorHAnsi"/>
        </w:rPr>
        <w:t xml:space="preserve">We can describe this condition as cruel optimism, an attachment to a possibility that is ultimately impossible or harmful. Sustaining fantasies of social transformation requires an intimate, proximate affective attachment, which debate conveniently provides to judges in the form of teams, but only at the cost of the detached apathy that explains how easily we pack up and do it all over again next round. </w:t>
      </w:r>
    </w:p>
    <w:p w14:paraId="20BB7001" w14:textId="77777777" w:rsidR="00C32D58" w:rsidRPr="005F4A5B" w:rsidRDefault="00C32D58" w:rsidP="00C32D58">
      <w:pPr>
        <w:tabs>
          <w:tab w:val="left" w:pos="7100"/>
        </w:tabs>
        <w:rPr>
          <w:rFonts w:asciiTheme="majorHAnsi" w:hAnsiTheme="majorHAnsi" w:cstheme="majorHAnsi"/>
        </w:rPr>
      </w:pPr>
      <w:r w:rsidRPr="005F4A5B">
        <w:rPr>
          <w:rStyle w:val="Style13ptBold"/>
          <w:rFonts w:asciiTheme="majorHAnsi" w:hAnsiTheme="majorHAnsi" w:cstheme="majorHAnsi"/>
        </w:rPr>
        <w:t>Berlant 11</w:t>
      </w:r>
      <w:r w:rsidRPr="005F4A5B">
        <w:rPr>
          <w:rFonts w:asciiTheme="majorHAnsi" w:hAnsiTheme="majorHAnsi" w:cstheme="majorHAnsi"/>
        </w:rPr>
        <w:t xml:space="preserve"> [Lauren, George M. Pullman Professor, Department of English, University of Chicago, </w:t>
      </w:r>
      <w:r w:rsidRPr="005F4A5B">
        <w:rPr>
          <w:rFonts w:asciiTheme="majorHAnsi" w:hAnsiTheme="majorHAnsi" w:cstheme="majorHAnsi"/>
          <w:i/>
        </w:rPr>
        <w:t>Cruel Optimism</w:t>
      </w:r>
      <w:r w:rsidRPr="005F4A5B">
        <w:rPr>
          <w:rFonts w:asciiTheme="majorHAnsi" w:hAnsiTheme="majorHAnsi" w:cstheme="majorHAnsi"/>
        </w:rPr>
        <w:t>, Routledge: Duke University Press, 2011, p. 33-6]</w:t>
      </w:r>
    </w:p>
    <w:p w14:paraId="51C49467" w14:textId="77777777" w:rsidR="00C32D58" w:rsidRPr="005F4A5B" w:rsidRDefault="00C32D58" w:rsidP="00C32D58">
      <w:pPr>
        <w:rPr>
          <w:rFonts w:asciiTheme="majorHAnsi" w:hAnsiTheme="majorHAnsi" w:cstheme="majorHAnsi"/>
          <w:sz w:val="14"/>
        </w:rPr>
      </w:pPr>
      <w:r w:rsidRPr="005F4A5B">
        <w:rPr>
          <w:rStyle w:val="Emphasis"/>
          <w:rFonts w:asciiTheme="majorHAnsi" w:hAnsiTheme="majorHAnsi" w:cstheme="majorHAnsi"/>
          <w:highlight w:val="cyan"/>
        </w:rPr>
        <w:t>When we talk about an object of desire, we are really talking about</w:t>
      </w:r>
      <w:r w:rsidRPr="005F4A5B">
        <w:rPr>
          <w:rStyle w:val="Emphasis"/>
          <w:rFonts w:asciiTheme="majorHAnsi" w:hAnsiTheme="majorHAnsi" w:cstheme="majorHAnsi"/>
        </w:rPr>
        <w:t xml:space="preserve"> a cluster of </w:t>
      </w:r>
      <w:r w:rsidRPr="005F4A5B">
        <w:rPr>
          <w:rStyle w:val="Emphasis"/>
          <w:rFonts w:asciiTheme="majorHAnsi" w:hAnsiTheme="majorHAnsi" w:cstheme="majorHAnsi"/>
          <w:highlight w:val="cyan"/>
        </w:rPr>
        <w:t>promises we want someone</w:t>
      </w:r>
      <w:r w:rsidRPr="005F4A5B">
        <w:rPr>
          <w:rStyle w:val="Emphasis"/>
          <w:rFonts w:asciiTheme="majorHAnsi" w:hAnsiTheme="majorHAnsi" w:cstheme="majorHAnsi"/>
        </w:rPr>
        <w:t xml:space="preserve"> or something </w:t>
      </w:r>
      <w:r w:rsidRPr="005F4A5B">
        <w:rPr>
          <w:rStyle w:val="Emphasis"/>
          <w:rFonts w:asciiTheme="majorHAnsi" w:hAnsiTheme="majorHAnsi" w:cstheme="majorHAnsi"/>
          <w:highlight w:val="cyan"/>
        </w:rPr>
        <w:t>to make to us</w:t>
      </w:r>
      <w:r w:rsidRPr="005F4A5B">
        <w:rPr>
          <w:rStyle w:val="Emphasis"/>
          <w:rFonts w:asciiTheme="majorHAnsi" w:hAnsiTheme="majorHAnsi" w:cstheme="majorHAnsi"/>
        </w:rPr>
        <w:t xml:space="preserve"> and make possible for us.</w:t>
      </w:r>
      <w:r w:rsidRPr="005F4A5B">
        <w:rPr>
          <w:rFonts w:asciiTheme="majorHAnsi" w:hAnsiTheme="majorHAnsi" w:cstheme="majorHAnsi"/>
          <w:b/>
          <w:u w:val="single"/>
        </w:rPr>
        <w:t xml:space="preserve"> This</w:t>
      </w:r>
      <w:r w:rsidRPr="005F4A5B">
        <w:rPr>
          <w:rFonts w:asciiTheme="majorHAnsi" w:hAnsiTheme="majorHAnsi" w:cstheme="majorHAnsi"/>
          <w:sz w:val="14"/>
        </w:rPr>
        <w:t xml:space="preserve"> cluster of promises </w:t>
      </w:r>
      <w:r w:rsidRPr="005F4A5B">
        <w:rPr>
          <w:rFonts w:asciiTheme="majorHAnsi" w:hAnsiTheme="majorHAnsi" w:cstheme="majorHAnsi"/>
          <w:b/>
          <w:u w:val="single"/>
        </w:rPr>
        <w:t xml:space="preserve">could </w:t>
      </w:r>
      <w:r w:rsidRPr="005F4A5B">
        <w:rPr>
          <w:rFonts w:asciiTheme="majorHAnsi" w:hAnsiTheme="majorHAnsi" w:cstheme="majorHAnsi"/>
          <w:b/>
          <w:u w:val="single"/>
        </w:rPr>
        <w:lastRenderedPageBreak/>
        <w:t xml:space="preserve">be embedded in a </w:t>
      </w:r>
      <w:r w:rsidRPr="005F4A5B">
        <w:rPr>
          <w:rStyle w:val="Emphasis"/>
          <w:rFonts w:asciiTheme="majorHAnsi" w:hAnsiTheme="majorHAnsi" w:cstheme="majorHAnsi"/>
        </w:rPr>
        <w:t>person</w:t>
      </w:r>
      <w:r w:rsidRPr="005F4A5B">
        <w:rPr>
          <w:rFonts w:asciiTheme="majorHAnsi" w:hAnsiTheme="majorHAnsi" w:cstheme="majorHAnsi"/>
          <w:b/>
          <w:u w:val="single"/>
        </w:rPr>
        <w:t xml:space="preserve">, a thing, an </w:t>
      </w:r>
      <w:r w:rsidRPr="005F4A5B">
        <w:rPr>
          <w:rStyle w:val="Emphasis"/>
          <w:rFonts w:asciiTheme="majorHAnsi" w:hAnsiTheme="majorHAnsi" w:cstheme="majorHAnsi"/>
        </w:rPr>
        <w:t>institution</w:t>
      </w:r>
      <w:r w:rsidRPr="005F4A5B">
        <w:rPr>
          <w:rFonts w:asciiTheme="majorHAnsi" w:hAnsiTheme="majorHAnsi" w:cstheme="majorHAnsi"/>
          <w:b/>
          <w:u w:val="single"/>
        </w:rPr>
        <w:t xml:space="preserve">, a </w:t>
      </w:r>
      <w:r w:rsidRPr="005F4A5B">
        <w:rPr>
          <w:rStyle w:val="Emphasis"/>
          <w:rFonts w:asciiTheme="majorHAnsi" w:hAnsiTheme="majorHAnsi" w:cstheme="majorHAnsi"/>
        </w:rPr>
        <w:t>text</w:t>
      </w:r>
      <w:r w:rsidRPr="005F4A5B">
        <w:rPr>
          <w:rFonts w:asciiTheme="majorHAnsi" w:hAnsiTheme="majorHAnsi" w:cstheme="majorHAnsi"/>
          <w:sz w:val="14"/>
        </w:rPr>
        <w:t xml:space="preserve">, a norm, a bunch of cells, smells, </w:t>
      </w:r>
      <w:r w:rsidRPr="005F4A5B">
        <w:rPr>
          <w:rFonts w:asciiTheme="majorHAnsi" w:hAnsiTheme="majorHAnsi" w:cstheme="majorHAnsi"/>
          <w:b/>
          <w:u w:val="single"/>
        </w:rPr>
        <w:t xml:space="preserve">a good idea - </w:t>
      </w:r>
      <w:r w:rsidRPr="005F4A5B">
        <w:rPr>
          <w:rStyle w:val="Emphasis"/>
          <w:rFonts w:asciiTheme="majorHAnsi" w:hAnsiTheme="majorHAnsi" w:cstheme="majorHAnsi"/>
        </w:rPr>
        <w:t>whatever</w:t>
      </w:r>
      <w:r w:rsidRPr="005F4A5B">
        <w:rPr>
          <w:rFonts w:asciiTheme="majorHAnsi" w:hAnsiTheme="majorHAnsi" w:cstheme="majorHAnsi"/>
          <w:sz w:val="14"/>
        </w:rPr>
        <w:t xml:space="preserve">. To phrase 'the object of desire' as a cluster of promises is to allow us to encounter what's incoherent or enigmatic in our attachments, not as confirmation of our irrationality but as an explanation for our sense of our endurance in the object, insofar as </w:t>
      </w:r>
      <w:r w:rsidRPr="005F4A5B">
        <w:rPr>
          <w:rFonts w:asciiTheme="majorHAnsi" w:hAnsiTheme="majorHAnsi" w:cstheme="majorHAnsi"/>
          <w:b/>
          <w:highlight w:val="cyan"/>
          <w:u w:val="single"/>
        </w:rPr>
        <w:t xml:space="preserve">proximity to the object means proximity to </w:t>
      </w:r>
      <w:r w:rsidRPr="005F4A5B">
        <w:rPr>
          <w:rFonts w:asciiTheme="majorHAnsi" w:hAnsiTheme="majorHAnsi" w:cstheme="majorHAnsi"/>
          <w:b/>
          <w:u w:val="single"/>
        </w:rPr>
        <w:t xml:space="preserve">the cluster of things that the object </w:t>
      </w:r>
      <w:r w:rsidRPr="005F4A5B">
        <w:rPr>
          <w:rFonts w:asciiTheme="majorHAnsi" w:hAnsiTheme="majorHAnsi" w:cstheme="majorHAnsi"/>
          <w:b/>
          <w:highlight w:val="cyan"/>
          <w:u w:val="single"/>
        </w:rPr>
        <w:t>promises</w:t>
      </w:r>
      <w:r w:rsidRPr="005F4A5B">
        <w:rPr>
          <w:rFonts w:asciiTheme="majorHAnsi" w:hAnsiTheme="majorHAnsi" w:cstheme="majorHAnsi"/>
          <w:sz w:val="14"/>
          <w:highlight w:val="cyan"/>
        </w:rPr>
        <w:t>,</w:t>
      </w:r>
      <w:r w:rsidRPr="005F4A5B">
        <w:rPr>
          <w:rFonts w:asciiTheme="majorHAnsi" w:hAnsiTheme="majorHAnsi" w:cstheme="majorHAnsi"/>
          <w:sz w:val="14"/>
        </w:rPr>
        <w:t xml:space="preserve"> some of which may be clear to us while others not so much. </w:t>
      </w:r>
      <w:r w:rsidRPr="005F4A5B">
        <w:rPr>
          <w:rStyle w:val="Emphasis"/>
          <w:rFonts w:asciiTheme="majorHAnsi" w:hAnsiTheme="majorHAnsi" w:cstheme="majorHAnsi"/>
          <w:highlight w:val="cyan"/>
        </w:rPr>
        <w:t>In other words, all attachments are optimistic</w:t>
      </w:r>
      <w:r w:rsidRPr="005F4A5B">
        <w:rPr>
          <w:rFonts w:asciiTheme="majorHAnsi" w:hAnsiTheme="majorHAnsi" w:cstheme="majorHAnsi"/>
          <w:b/>
          <w:highlight w:val="cyan"/>
          <w:u w:val="single"/>
        </w:rPr>
        <w:t>. That does not mean</w:t>
      </w:r>
      <w:r w:rsidRPr="005F4A5B">
        <w:rPr>
          <w:rFonts w:asciiTheme="majorHAnsi" w:hAnsiTheme="majorHAnsi" w:cstheme="majorHAnsi"/>
          <w:b/>
          <w:u w:val="single"/>
        </w:rPr>
        <w:t xml:space="preserve"> that </w:t>
      </w:r>
      <w:r w:rsidRPr="005F4A5B">
        <w:rPr>
          <w:rFonts w:asciiTheme="majorHAnsi" w:hAnsiTheme="majorHAnsi" w:cstheme="majorHAnsi"/>
          <w:b/>
          <w:highlight w:val="cyan"/>
          <w:u w:val="single"/>
        </w:rPr>
        <w:t>they</w:t>
      </w:r>
      <w:r w:rsidRPr="005F4A5B">
        <w:rPr>
          <w:rFonts w:asciiTheme="majorHAnsi" w:hAnsiTheme="majorHAnsi" w:cstheme="majorHAnsi"/>
          <w:sz w:val="14"/>
          <w:highlight w:val="cyan"/>
        </w:rPr>
        <w:t xml:space="preserve"> </w:t>
      </w:r>
      <w:r w:rsidRPr="005F4A5B">
        <w:rPr>
          <w:rFonts w:asciiTheme="majorHAnsi" w:hAnsiTheme="majorHAnsi" w:cstheme="majorHAnsi"/>
          <w:sz w:val="14"/>
        </w:rPr>
        <w:t xml:space="preserve">all </w:t>
      </w:r>
      <w:r w:rsidRPr="005F4A5B">
        <w:rPr>
          <w:rFonts w:asciiTheme="majorHAnsi" w:hAnsiTheme="majorHAnsi" w:cstheme="majorHAnsi"/>
          <w:b/>
          <w:highlight w:val="cyan"/>
          <w:u w:val="single"/>
        </w:rPr>
        <w:t>feel optimistic</w:t>
      </w:r>
      <w:r w:rsidRPr="005F4A5B">
        <w:rPr>
          <w:rFonts w:asciiTheme="majorHAnsi" w:hAnsiTheme="majorHAnsi" w:cstheme="majorHAnsi"/>
          <w:sz w:val="14"/>
        </w:rPr>
        <w:t xml:space="preserve">: one might dread, for example, returning to a scene of hunger or longing or the slapstick reiteration of a lover or parent's typical misrecognition. </w:t>
      </w:r>
      <w:r w:rsidRPr="005F4A5B">
        <w:rPr>
          <w:rFonts w:asciiTheme="majorHAnsi" w:hAnsiTheme="majorHAnsi" w:cstheme="majorHAnsi"/>
          <w:b/>
          <w:highlight w:val="cyan"/>
          <w:u w:val="single"/>
        </w:rPr>
        <w:t>But</w:t>
      </w:r>
      <w:r w:rsidRPr="005F4A5B">
        <w:rPr>
          <w:rFonts w:asciiTheme="majorHAnsi" w:hAnsiTheme="majorHAnsi" w:cstheme="majorHAnsi"/>
          <w:b/>
          <w:u w:val="single"/>
        </w:rPr>
        <w:t xml:space="preserve"> the surrender to the return to the scene where the object hovers in its potentialities is the operation of optimism as an affective form</w:t>
      </w:r>
      <w:r w:rsidRPr="005F4A5B">
        <w:rPr>
          <w:rFonts w:asciiTheme="majorHAnsi" w:hAnsiTheme="majorHAnsi" w:cstheme="majorHAnsi"/>
          <w:sz w:val="14"/>
        </w:rPr>
        <w:t>. In optimism</w:t>
      </w:r>
      <w:r w:rsidRPr="005F4A5B">
        <w:rPr>
          <w:rFonts w:asciiTheme="majorHAnsi" w:hAnsiTheme="majorHAnsi" w:cstheme="majorHAnsi"/>
          <w:sz w:val="14"/>
          <w:highlight w:val="cyan"/>
        </w:rPr>
        <w:t xml:space="preserve">, </w:t>
      </w:r>
      <w:r w:rsidRPr="005F4A5B">
        <w:rPr>
          <w:rStyle w:val="Emphasis"/>
          <w:rFonts w:asciiTheme="majorHAnsi" w:hAnsiTheme="majorHAnsi" w:cstheme="majorHAnsi"/>
          <w:highlight w:val="cyan"/>
        </w:rPr>
        <w:t xml:space="preserve">the subject leans toward promises contained within the </w:t>
      </w:r>
      <w:r w:rsidRPr="005F4A5B">
        <w:rPr>
          <w:rFonts w:asciiTheme="majorHAnsi" w:hAnsiTheme="majorHAnsi" w:cstheme="majorHAnsi"/>
          <w:sz w:val="14"/>
        </w:rPr>
        <w:t xml:space="preserve">present moment of the </w:t>
      </w:r>
      <w:r w:rsidRPr="005F4A5B">
        <w:rPr>
          <w:rStyle w:val="Emphasis"/>
          <w:rFonts w:asciiTheme="majorHAnsi" w:hAnsiTheme="majorHAnsi" w:cstheme="majorHAnsi"/>
        </w:rPr>
        <w:t xml:space="preserve">encounter with their </w:t>
      </w:r>
      <w:r w:rsidRPr="005F4A5B">
        <w:rPr>
          <w:rStyle w:val="Emphasis"/>
          <w:rFonts w:asciiTheme="majorHAnsi" w:hAnsiTheme="majorHAnsi" w:cstheme="majorHAnsi"/>
          <w:highlight w:val="cyan"/>
        </w:rPr>
        <w:t>object</w:t>
      </w:r>
      <w:r w:rsidRPr="005F4A5B">
        <w:rPr>
          <w:rStyle w:val="Emphasis"/>
          <w:rFonts w:asciiTheme="majorHAnsi" w:hAnsiTheme="majorHAnsi" w:cstheme="majorHAnsi"/>
        </w:rPr>
        <w:t xml:space="preserve">.' </w:t>
      </w:r>
      <w:r w:rsidRPr="005F4A5B">
        <w:rPr>
          <w:rFonts w:asciiTheme="majorHAnsi" w:hAnsiTheme="majorHAnsi" w:cstheme="majorHAnsi"/>
          <w:b/>
          <w:highlight w:val="cyan"/>
          <w:u w:val="single"/>
        </w:rPr>
        <w:t>'Cruel optimism' names</w:t>
      </w:r>
      <w:r w:rsidRPr="005F4A5B">
        <w:rPr>
          <w:rFonts w:asciiTheme="majorHAnsi" w:hAnsiTheme="majorHAnsi" w:cstheme="majorHAnsi"/>
          <w:b/>
          <w:u w:val="single"/>
        </w:rPr>
        <w:t xml:space="preserve"> a relation of </w:t>
      </w:r>
      <w:r w:rsidRPr="005F4A5B">
        <w:rPr>
          <w:rFonts w:asciiTheme="majorHAnsi" w:hAnsiTheme="majorHAnsi" w:cstheme="majorHAnsi"/>
          <w:b/>
          <w:highlight w:val="cyan"/>
          <w:u w:val="single"/>
        </w:rPr>
        <w:t>attachment to</w:t>
      </w:r>
      <w:r w:rsidRPr="005F4A5B">
        <w:rPr>
          <w:rFonts w:asciiTheme="majorHAnsi" w:hAnsiTheme="majorHAnsi" w:cstheme="majorHAnsi"/>
          <w:b/>
          <w:u w:val="single"/>
        </w:rPr>
        <w:t xml:space="preserve"> compromised </w:t>
      </w:r>
      <w:r w:rsidRPr="005F4A5B">
        <w:rPr>
          <w:rFonts w:asciiTheme="majorHAnsi" w:hAnsiTheme="majorHAnsi" w:cstheme="majorHAnsi"/>
          <w:b/>
          <w:highlight w:val="cyan"/>
          <w:u w:val="single"/>
        </w:rPr>
        <w:t>conditions of possibility</w:t>
      </w:r>
      <w:r w:rsidRPr="005F4A5B">
        <w:rPr>
          <w:rFonts w:asciiTheme="majorHAnsi" w:hAnsiTheme="majorHAnsi" w:cstheme="majorHAnsi"/>
          <w:b/>
          <w:u w:val="single"/>
        </w:rPr>
        <w:t xml:space="preserve"> </w:t>
      </w:r>
      <w:r w:rsidRPr="005F4A5B">
        <w:rPr>
          <w:rStyle w:val="Emphasis"/>
          <w:rFonts w:asciiTheme="majorHAnsi" w:hAnsiTheme="majorHAnsi" w:cstheme="majorHAnsi"/>
          <w:highlight w:val="cyan"/>
        </w:rPr>
        <w:t xml:space="preserve">whose </w:t>
      </w:r>
      <w:proofErr w:type="spellStart"/>
      <w:r w:rsidRPr="005F4A5B">
        <w:rPr>
          <w:rStyle w:val="Emphasis"/>
          <w:rFonts w:asciiTheme="majorHAnsi" w:hAnsiTheme="majorHAnsi" w:cstheme="majorHAnsi"/>
          <w:highlight w:val="cyan"/>
        </w:rPr>
        <w:t>realisation</w:t>
      </w:r>
      <w:proofErr w:type="spellEnd"/>
      <w:r w:rsidRPr="005F4A5B">
        <w:rPr>
          <w:rStyle w:val="Emphasis"/>
          <w:rFonts w:asciiTheme="majorHAnsi" w:hAnsiTheme="majorHAnsi" w:cstheme="majorHAnsi"/>
          <w:highlight w:val="cyan"/>
        </w:rPr>
        <w:t xml:space="preserve"> is</w:t>
      </w:r>
      <w:r w:rsidRPr="005F4A5B">
        <w:rPr>
          <w:rStyle w:val="Emphasis"/>
          <w:rFonts w:asciiTheme="majorHAnsi" w:hAnsiTheme="majorHAnsi" w:cstheme="majorHAnsi"/>
        </w:rPr>
        <w:t xml:space="preserve"> discovered either to be </w:t>
      </w:r>
      <w:r w:rsidRPr="005F4A5B">
        <w:rPr>
          <w:rStyle w:val="Emphasis"/>
          <w:rFonts w:asciiTheme="majorHAnsi" w:hAnsiTheme="majorHAnsi" w:cstheme="majorHAnsi"/>
          <w:highlight w:val="cyan"/>
        </w:rPr>
        <w:t>impossible</w:t>
      </w:r>
      <w:r w:rsidRPr="005F4A5B">
        <w:rPr>
          <w:rFonts w:asciiTheme="majorHAnsi" w:hAnsiTheme="majorHAnsi" w:cstheme="majorHAnsi"/>
          <w:sz w:val="14"/>
        </w:rPr>
        <w:t xml:space="preserve">, sheer fantasy, </w:t>
      </w:r>
      <w:r w:rsidRPr="005F4A5B">
        <w:rPr>
          <w:rStyle w:val="Emphasis"/>
          <w:rFonts w:asciiTheme="majorHAnsi" w:hAnsiTheme="majorHAnsi" w:cstheme="majorHAnsi"/>
          <w:highlight w:val="cyan"/>
        </w:rPr>
        <w:t>or</w:t>
      </w:r>
      <w:r w:rsidRPr="005F4A5B">
        <w:rPr>
          <w:rFonts w:asciiTheme="majorHAnsi" w:hAnsiTheme="majorHAnsi" w:cstheme="majorHAnsi"/>
          <w:sz w:val="14"/>
        </w:rPr>
        <w:t xml:space="preserve"> too possible, and </w:t>
      </w:r>
      <w:r w:rsidRPr="005F4A5B">
        <w:rPr>
          <w:rStyle w:val="Emphasis"/>
          <w:rFonts w:asciiTheme="majorHAnsi" w:hAnsiTheme="majorHAnsi" w:cstheme="majorHAnsi"/>
          <w:highlight w:val="cyan"/>
        </w:rPr>
        <w:t>toxic</w:t>
      </w:r>
      <w:r w:rsidRPr="005F4A5B">
        <w:rPr>
          <w:rStyle w:val="StyleUnderline"/>
          <w:rFonts w:asciiTheme="majorHAnsi" w:hAnsiTheme="majorHAnsi" w:cstheme="majorHAnsi"/>
        </w:rPr>
        <w:t xml:space="preserve">. </w:t>
      </w:r>
      <w:r w:rsidRPr="005F4A5B">
        <w:rPr>
          <w:rStyle w:val="StyleUnderline"/>
          <w:rFonts w:asciiTheme="majorHAnsi" w:hAnsiTheme="majorHAnsi" w:cstheme="majorHAnsi"/>
          <w:highlight w:val="cyan"/>
        </w:rPr>
        <w:t>What's cruel</w:t>
      </w:r>
      <w:r w:rsidRPr="005F4A5B">
        <w:rPr>
          <w:rFonts w:asciiTheme="majorHAnsi" w:hAnsiTheme="majorHAnsi" w:cstheme="majorHAnsi"/>
          <w:sz w:val="14"/>
        </w:rPr>
        <w:t xml:space="preserve"> about these attachments, and not merely inconvenient or tragic, </w:t>
      </w:r>
      <w:r w:rsidRPr="005F4A5B">
        <w:rPr>
          <w:rFonts w:asciiTheme="majorHAnsi" w:hAnsiTheme="majorHAnsi" w:cstheme="majorHAnsi"/>
          <w:b/>
          <w:highlight w:val="cyan"/>
          <w:u w:val="single"/>
        </w:rPr>
        <w:t>is</w:t>
      </w:r>
      <w:r w:rsidRPr="005F4A5B">
        <w:rPr>
          <w:rFonts w:asciiTheme="majorHAnsi" w:hAnsiTheme="majorHAnsi" w:cstheme="majorHAnsi"/>
          <w:b/>
          <w:u w:val="single"/>
        </w:rPr>
        <w:t xml:space="preserve"> that the </w:t>
      </w:r>
      <w:r w:rsidRPr="005F4A5B">
        <w:rPr>
          <w:rFonts w:asciiTheme="majorHAnsi" w:hAnsiTheme="majorHAnsi" w:cstheme="majorHAnsi"/>
          <w:b/>
          <w:highlight w:val="cyan"/>
          <w:u w:val="single"/>
        </w:rPr>
        <w:t>subjects</w:t>
      </w:r>
      <w:r w:rsidRPr="005F4A5B">
        <w:rPr>
          <w:rFonts w:asciiTheme="majorHAnsi" w:hAnsiTheme="majorHAnsi" w:cstheme="majorHAnsi"/>
          <w:b/>
          <w:u w:val="single"/>
        </w:rPr>
        <w:t xml:space="preserve"> who have x in their lives </w:t>
      </w:r>
      <w:r w:rsidRPr="005F4A5B">
        <w:rPr>
          <w:rFonts w:asciiTheme="majorHAnsi" w:hAnsiTheme="majorHAnsi" w:cstheme="majorHAnsi"/>
          <w:b/>
          <w:highlight w:val="cyan"/>
          <w:u w:val="single"/>
        </w:rPr>
        <w:t>might not well endure the loss of their object</w:t>
      </w:r>
      <w:r w:rsidRPr="005F4A5B">
        <w:rPr>
          <w:rFonts w:asciiTheme="majorHAnsi" w:hAnsiTheme="majorHAnsi" w:cstheme="majorHAnsi"/>
          <w:b/>
          <w:u w:val="single"/>
        </w:rPr>
        <w:t xml:space="preserve"> or scene of desire, even though </w:t>
      </w:r>
      <w:r w:rsidRPr="005F4A5B">
        <w:rPr>
          <w:rStyle w:val="Emphasis"/>
          <w:rFonts w:asciiTheme="majorHAnsi" w:hAnsiTheme="majorHAnsi" w:cstheme="majorHAnsi"/>
          <w:highlight w:val="cyan"/>
        </w:rPr>
        <w:t>its presence threatens their well-being</w:t>
      </w:r>
      <w:r w:rsidRPr="005F4A5B">
        <w:rPr>
          <w:rFonts w:asciiTheme="majorHAnsi" w:hAnsiTheme="majorHAnsi" w:cstheme="majorHAnsi"/>
          <w:b/>
          <w:u w:val="single"/>
        </w:rPr>
        <w:t xml:space="preserve">, because whatever the content of the </w:t>
      </w:r>
      <w:r w:rsidRPr="005F4A5B">
        <w:rPr>
          <w:rStyle w:val="Emphasis"/>
          <w:rFonts w:asciiTheme="majorHAnsi" w:hAnsiTheme="majorHAnsi" w:cstheme="majorHAnsi"/>
        </w:rPr>
        <w:t>attachment</w:t>
      </w:r>
      <w:r w:rsidRPr="005F4A5B">
        <w:rPr>
          <w:rFonts w:asciiTheme="majorHAnsi" w:hAnsiTheme="majorHAnsi" w:cstheme="majorHAnsi"/>
          <w:b/>
          <w:u w:val="single"/>
        </w:rPr>
        <w:t xml:space="preserve"> is, the continuity of the form of it provides something of the continuity of the subject's sense of</w:t>
      </w:r>
      <w:r w:rsidRPr="005F4A5B">
        <w:rPr>
          <w:rStyle w:val="StyleUnderline"/>
          <w:rFonts w:asciiTheme="majorHAnsi" w:hAnsiTheme="majorHAnsi" w:cstheme="majorHAnsi"/>
        </w:rPr>
        <w:t xml:space="preserve"> what it means to keep on living on and to look forward to being in the world</w:t>
      </w:r>
      <w:r w:rsidRPr="005F4A5B">
        <w:rPr>
          <w:rFonts w:asciiTheme="majorHAnsi" w:hAnsiTheme="majorHAnsi" w:cstheme="majorHAnsi"/>
          <w:sz w:val="14"/>
        </w:rPr>
        <w:t xml:space="preserve">. This phrase points to a condition different than that of melancholia, which is enacted in the subject's desire to </w:t>
      </w:r>
      <w:proofErr w:type="spellStart"/>
      <w:r w:rsidRPr="005F4A5B">
        <w:rPr>
          <w:rFonts w:asciiTheme="majorHAnsi" w:hAnsiTheme="majorHAnsi" w:cstheme="majorHAnsi"/>
          <w:sz w:val="14"/>
        </w:rPr>
        <w:t>temporise</w:t>
      </w:r>
      <w:proofErr w:type="spellEnd"/>
      <w:r w:rsidRPr="005F4A5B">
        <w:rPr>
          <w:rFonts w:asciiTheme="majorHAnsi" w:hAnsiTheme="majorHAnsi" w:cstheme="majorHAnsi"/>
          <w:sz w:val="14"/>
        </w:rPr>
        <w:t xml:space="preserve"> an experience of the loss of an object/scene with which she has identified her ego continuity. </w:t>
      </w:r>
      <w:r w:rsidRPr="005F4A5B">
        <w:rPr>
          <w:rStyle w:val="Emphasis"/>
          <w:rFonts w:asciiTheme="majorHAnsi" w:hAnsiTheme="majorHAnsi" w:cstheme="majorHAnsi"/>
          <w:highlight w:val="cyan"/>
        </w:rPr>
        <w:t xml:space="preserve">Cruel optimism is </w:t>
      </w:r>
      <w:r w:rsidRPr="005F4A5B">
        <w:rPr>
          <w:rStyle w:val="Emphasis"/>
          <w:rFonts w:asciiTheme="majorHAnsi" w:hAnsiTheme="majorHAnsi" w:cstheme="majorHAnsi"/>
        </w:rPr>
        <w:t xml:space="preserve">the condition of </w:t>
      </w:r>
      <w:r w:rsidRPr="005F4A5B">
        <w:rPr>
          <w:rStyle w:val="Emphasis"/>
          <w:rFonts w:asciiTheme="majorHAnsi" w:hAnsiTheme="majorHAnsi" w:cstheme="majorHAnsi"/>
          <w:highlight w:val="cyan"/>
        </w:rPr>
        <w:t xml:space="preserve">maintaining </w:t>
      </w:r>
      <w:r w:rsidRPr="005F4A5B">
        <w:rPr>
          <w:rStyle w:val="Emphasis"/>
          <w:rFonts w:asciiTheme="majorHAnsi" w:hAnsiTheme="majorHAnsi" w:cstheme="majorHAnsi"/>
        </w:rPr>
        <w:t>an</w:t>
      </w:r>
      <w:r w:rsidRPr="005F4A5B">
        <w:rPr>
          <w:rStyle w:val="Emphasis"/>
          <w:rFonts w:asciiTheme="majorHAnsi" w:hAnsiTheme="majorHAnsi" w:cstheme="majorHAnsi"/>
          <w:highlight w:val="cyan"/>
        </w:rPr>
        <w:t xml:space="preserve"> attachment </w:t>
      </w:r>
      <w:r w:rsidRPr="005F4A5B">
        <w:rPr>
          <w:rStyle w:val="Emphasis"/>
          <w:rFonts w:asciiTheme="majorHAnsi" w:hAnsiTheme="majorHAnsi" w:cstheme="majorHAnsi"/>
        </w:rPr>
        <w:t>to a problematic object</w:t>
      </w:r>
      <w:r w:rsidRPr="005F4A5B">
        <w:rPr>
          <w:rFonts w:asciiTheme="majorHAnsi" w:hAnsiTheme="majorHAnsi" w:cstheme="majorHAnsi"/>
          <w:sz w:val="14"/>
        </w:rPr>
        <w:t xml:space="preserve">. One more thing: </w:t>
      </w:r>
      <w:r w:rsidRPr="005F4A5B">
        <w:rPr>
          <w:rFonts w:asciiTheme="majorHAnsi" w:hAnsiTheme="majorHAnsi" w:cstheme="majorHAnsi"/>
          <w:b/>
          <w:u w:val="single"/>
        </w:rPr>
        <w:t>the cruelty of an optimistic attachment is</w:t>
      </w:r>
      <w:r w:rsidRPr="005F4A5B">
        <w:rPr>
          <w:rFonts w:asciiTheme="majorHAnsi" w:hAnsiTheme="majorHAnsi" w:cstheme="majorHAnsi"/>
          <w:sz w:val="14"/>
        </w:rPr>
        <w:t xml:space="preserve">, I think, usually </w:t>
      </w:r>
      <w:r w:rsidRPr="005F4A5B">
        <w:rPr>
          <w:rFonts w:asciiTheme="majorHAnsi" w:hAnsiTheme="majorHAnsi" w:cstheme="majorHAnsi"/>
          <w:b/>
          <w:u w:val="single"/>
        </w:rPr>
        <w:t>something an analyst observes about someone's</w:t>
      </w:r>
      <w:r w:rsidRPr="005F4A5B">
        <w:rPr>
          <w:rFonts w:asciiTheme="majorHAnsi" w:hAnsiTheme="majorHAnsi" w:cstheme="majorHAnsi"/>
          <w:sz w:val="14"/>
        </w:rPr>
        <w:t xml:space="preserve"> or some group's </w:t>
      </w:r>
      <w:r w:rsidRPr="005F4A5B">
        <w:rPr>
          <w:rFonts w:asciiTheme="majorHAnsi" w:hAnsiTheme="majorHAnsi" w:cstheme="majorHAnsi"/>
          <w:b/>
          <w:u w:val="single"/>
        </w:rPr>
        <w:t>attachment</w:t>
      </w:r>
      <w:r w:rsidRPr="005F4A5B">
        <w:rPr>
          <w:rFonts w:asciiTheme="majorHAnsi" w:hAnsiTheme="majorHAnsi" w:cstheme="majorHAnsi"/>
          <w:sz w:val="14"/>
        </w:rPr>
        <w:t xml:space="preserve"> to x, </w:t>
      </w:r>
      <w:r w:rsidRPr="005F4A5B">
        <w:rPr>
          <w:rFonts w:asciiTheme="majorHAnsi" w:hAnsiTheme="majorHAnsi" w:cstheme="majorHAnsi"/>
          <w:b/>
          <w:u w:val="single"/>
        </w:rPr>
        <w:t xml:space="preserve">since usually </w:t>
      </w:r>
      <w:r w:rsidRPr="005F4A5B">
        <w:rPr>
          <w:rStyle w:val="Emphasis"/>
          <w:rFonts w:asciiTheme="majorHAnsi" w:hAnsiTheme="majorHAnsi" w:cstheme="majorHAnsi"/>
          <w:highlight w:val="cyan"/>
        </w:rPr>
        <w:t>that attachment</w:t>
      </w:r>
      <w:r w:rsidRPr="005F4A5B">
        <w:rPr>
          <w:rFonts w:asciiTheme="majorHAnsi" w:hAnsiTheme="majorHAnsi" w:cstheme="majorHAnsi"/>
          <w:sz w:val="14"/>
        </w:rPr>
        <w:t xml:space="preserve"> exists without being an event, or even better</w:t>
      </w:r>
      <w:r w:rsidRPr="005F4A5B">
        <w:rPr>
          <w:rStyle w:val="Emphasis"/>
          <w:rFonts w:asciiTheme="majorHAnsi" w:hAnsiTheme="majorHAnsi" w:cstheme="majorHAnsi"/>
        </w:rPr>
        <w:t xml:space="preserve">, </w:t>
      </w:r>
      <w:r w:rsidRPr="005F4A5B">
        <w:rPr>
          <w:rStyle w:val="Emphasis"/>
          <w:rFonts w:asciiTheme="majorHAnsi" w:hAnsiTheme="majorHAnsi" w:cstheme="majorHAnsi"/>
          <w:highlight w:val="cyan"/>
        </w:rPr>
        <w:t>seems to</w:t>
      </w:r>
      <w:r w:rsidRPr="005F4A5B">
        <w:rPr>
          <w:rStyle w:val="Emphasis"/>
          <w:rFonts w:asciiTheme="majorHAnsi" w:hAnsiTheme="majorHAnsi" w:cstheme="majorHAnsi"/>
        </w:rPr>
        <w:t xml:space="preserve"> </w:t>
      </w:r>
      <w:r w:rsidRPr="005F4A5B">
        <w:rPr>
          <w:rStyle w:val="Emphasis"/>
          <w:rFonts w:asciiTheme="majorHAnsi" w:hAnsiTheme="majorHAnsi" w:cstheme="majorHAnsi"/>
          <w:highlight w:val="cyan"/>
        </w:rPr>
        <w:t>lighten the load for someone</w:t>
      </w:r>
      <w:r w:rsidRPr="005F4A5B">
        <w:rPr>
          <w:rFonts w:asciiTheme="majorHAnsi" w:hAnsiTheme="majorHAnsi" w:cstheme="majorHAnsi"/>
          <w:sz w:val="14"/>
        </w:rPr>
        <w:t xml:space="preserve">/some group.^ But </w:t>
      </w:r>
      <w:r w:rsidRPr="005F4A5B">
        <w:rPr>
          <w:rFonts w:asciiTheme="majorHAnsi" w:hAnsiTheme="majorHAnsi" w:cstheme="majorHAnsi"/>
          <w:b/>
          <w:u w:val="single"/>
        </w:rPr>
        <w:t>if the cruelty of an attachment is experienced by someone</w:t>
      </w:r>
      <w:r w:rsidRPr="005F4A5B">
        <w:rPr>
          <w:rFonts w:asciiTheme="majorHAnsi" w:hAnsiTheme="majorHAnsi" w:cstheme="majorHAnsi"/>
          <w:sz w:val="14"/>
        </w:rPr>
        <w:t xml:space="preserve">/some group, even in disavowed fashion, </w:t>
      </w:r>
      <w:r w:rsidRPr="005F4A5B">
        <w:rPr>
          <w:rFonts w:asciiTheme="majorHAnsi" w:hAnsiTheme="majorHAnsi" w:cstheme="majorHAnsi"/>
          <w:b/>
          <w:u w:val="single"/>
        </w:rPr>
        <w:t>the fear is that the loss of the object</w:t>
      </w:r>
      <w:r w:rsidRPr="005F4A5B">
        <w:rPr>
          <w:rFonts w:asciiTheme="majorHAnsi" w:hAnsiTheme="majorHAnsi" w:cstheme="majorHAnsi"/>
          <w:sz w:val="14"/>
        </w:rPr>
        <w:t xml:space="preserve">/scene of promising itself </w:t>
      </w:r>
      <w:r w:rsidRPr="005F4A5B">
        <w:rPr>
          <w:rFonts w:asciiTheme="majorHAnsi" w:hAnsiTheme="majorHAnsi" w:cstheme="majorHAnsi"/>
          <w:b/>
          <w:u w:val="single"/>
        </w:rPr>
        <w:t>will defeat the capacity to have any hope about anything</w:t>
      </w:r>
      <w:r w:rsidRPr="005F4A5B">
        <w:rPr>
          <w:rFonts w:asciiTheme="majorHAnsi" w:hAnsiTheme="majorHAnsi" w:cstheme="majorHAnsi"/>
          <w:sz w:val="14"/>
        </w:rPr>
        <w:t xml:space="preserve">. Often this fear of loss of a scene of optimism as such is unstated and only experienced in a sudden incapacity to manage startling situations, as we will see below. One might point out that all objects/scenes of desire are problematic, in </w:t>
      </w:r>
      <w:proofErr w:type="gramStart"/>
      <w:r w:rsidRPr="005F4A5B">
        <w:rPr>
          <w:rFonts w:asciiTheme="majorHAnsi" w:hAnsiTheme="majorHAnsi" w:cstheme="majorHAnsi"/>
          <w:sz w:val="14"/>
        </w:rPr>
        <w:t>that investments</w:t>
      </w:r>
      <w:proofErr w:type="gramEnd"/>
      <w:r w:rsidRPr="005F4A5B">
        <w:rPr>
          <w:rFonts w:asciiTheme="majorHAnsi" w:hAnsiTheme="majorHAnsi" w:cstheme="majorHAnsi"/>
          <w:sz w:val="14"/>
        </w:rPr>
        <w:t xml:space="preserve"> in them and projections onto them are less about them than about what cluster of desires and affects we can manage to keep </w:t>
      </w:r>
      <w:proofErr w:type="spellStart"/>
      <w:r w:rsidRPr="005F4A5B">
        <w:rPr>
          <w:rFonts w:asciiTheme="majorHAnsi" w:hAnsiTheme="majorHAnsi" w:cstheme="majorHAnsi"/>
          <w:sz w:val="14"/>
        </w:rPr>
        <w:t>magnetised</w:t>
      </w:r>
      <w:proofErr w:type="spellEnd"/>
      <w:r w:rsidRPr="005F4A5B">
        <w:rPr>
          <w:rFonts w:asciiTheme="majorHAnsi" w:hAnsiTheme="majorHAnsi" w:cstheme="majorHAnsi"/>
          <w:sz w:val="14"/>
        </w:rPr>
        <w:t xml:space="preserve"> to them. I have indeed wondered whether all optimism is </w:t>
      </w:r>
      <w:proofErr w:type="gramStart"/>
      <w:r w:rsidRPr="005F4A5B">
        <w:rPr>
          <w:rFonts w:asciiTheme="majorHAnsi" w:hAnsiTheme="majorHAnsi" w:cstheme="majorHAnsi"/>
          <w:sz w:val="14"/>
        </w:rPr>
        <w:t>cruel, because</w:t>
      </w:r>
      <w:proofErr w:type="gramEnd"/>
      <w:r w:rsidRPr="005F4A5B">
        <w:rPr>
          <w:rFonts w:asciiTheme="majorHAnsi" w:hAnsiTheme="majorHAnsi" w:cstheme="majorHAnsi"/>
          <w:sz w:val="14"/>
        </w:rPr>
        <w:t xml:space="preserve"> the experience of loss of the conditions of its reproduction can be so breathtakingly bad, just as the threat of the loss of x in the scope of one's attachment drives can feel like a threat to living on itself. But </w:t>
      </w:r>
      <w:r w:rsidRPr="005F4A5B">
        <w:rPr>
          <w:rStyle w:val="Emphasis"/>
          <w:rFonts w:asciiTheme="majorHAnsi" w:hAnsiTheme="majorHAnsi" w:cstheme="majorHAnsi"/>
        </w:rPr>
        <w:t xml:space="preserve">some scenes of optimism are clearly </w:t>
      </w:r>
      <w:proofErr w:type="spellStart"/>
      <w:r w:rsidRPr="005F4A5B">
        <w:rPr>
          <w:rStyle w:val="Emphasis"/>
          <w:rFonts w:asciiTheme="majorHAnsi" w:hAnsiTheme="majorHAnsi" w:cstheme="majorHAnsi"/>
        </w:rPr>
        <w:t>crueller</w:t>
      </w:r>
      <w:proofErr w:type="spellEnd"/>
      <w:r w:rsidRPr="005F4A5B">
        <w:rPr>
          <w:rStyle w:val="Emphasis"/>
          <w:rFonts w:asciiTheme="majorHAnsi" w:hAnsiTheme="majorHAnsi" w:cstheme="majorHAnsi"/>
        </w:rPr>
        <w:t xml:space="preserve"> than others:</w:t>
      </w:r>
      <w:r w:rsidRPr="005F4A5B">
        <w:rPr>
          <w:rFonts w:asciiTheme="majorHAnsi" w:hAnsiTheme="majorHAnsi" w:cstheme="majorHAnsi"/>
          <w:b/>
          <w:u w:val="single"/>
        </w:rPr>
        <w:t xml:space="preserve"> where cruel optimism operates, the very </w:t>
      </w:r>
      <w:proofErr w:type="spellStart"/>
      <w:r w:rsidRPr="005F4A5B">
        <w:rPr>
          <w:rFonts w:asciiTheme="majorHAnsi" w:hAnsiTheme="majorHAnsi" w:cstheme="majorHAnsi"/>
          <w:b/>
          <w:u w:val="single"/>
        </w:rPr>
        <w:t>vitalising</w:t>
      </w:r>
      <w:proofErr w:type="spellEnd"/>
      <w:r w:rsidRPr="005F4A5B">
        <w:rPr>
          <w:rFonts w:asciiTheme="majorHAnsi" w:hAnsiTheme="majorHAnsi" w:cstheme="majorHAnsi"/>
          <w:sz w:val="14"/>
        </w:rPr>
        <w:t xml:space="preserve"> or animating </w:t>
      </w:r>
      <w:r w:rsidRPr="005F4A5B">
        <w:rPr>
          <w:rFonts w:asciiTheme="majorHAnsi" w:hAnsiTheme="majorHAnsi" w:cstheme="majorHAnsi"/>
          <w:b/>
          <w:u w:val="single"/>
        </w:rPr>
        <w:t>potency of an object</w:t>
      </w:r>
      <w:r w:rsidRPr="005F4A5B">
        <w:rPr>
          <w:rFonts w:asciiTheme="majorHAnsi" w:hAnsiTheme="majorHAnsi" w:cstheme="majorHAnsi"/>
          <w:sz w:val="14"/>
        </w:rPr>
        <w:t xml:space="preserve">/ scene </w:t>
      </w:r>
      <w:r w:rsidRPr="005F4A5B">
        <w:rPr>
          <w:rFonts w:asciiTheme="majorHAnsi" w:hAnsiTheme="majorHAnsi" w:cstheme="majorHAnsi"/>
          <w:b/>
          <w:u w:val="single"/>
        </w:rPr>
        <w:t>of desire contributes to the attrition of the very thriving that is supposed to be made possible in the work of attachment in the first place</w:t>
      </w:r>
      <w:r w:rsidRPr="005F4A5B">
        <w:rPr>
          <w:rFonts w:asciiTheme="majorHAnsi" w:hAnsiTheme="majorHAnsi" w:cstheme="majorHAnsi"/>
          <w:sz w:val="14"/>
        </w:rPr>
        <w:t xml:space="preserve">. This might point to something as banal as a scouring love, but it also opens out to obsessive appetites, working for a living, patriotism, all kinds of things. </w:t>
      </w:r>
      <w:r w:rsidRPr="005F4A5B">
        <w:rPr>
          <w:rFonts w:asciiTheme="majorHAnsi" w:hAnsiTheme="majorHAnsi" w:cstheme="majorHAnsi"/>
          <w:b/>
          <w:u w:val="single"/>
        </w:rPr>
        <w:t>One makes affective bargains about the costliness of one's attachments, usually unconscious ones, most of which keep one in proximity to the scene of desire</w:t>
      </w:r>
      <w:r w:rsidRPr="005F4A5B">
        <w:rPr>
          <w:rFonts w:asciiTheme="majorHAnsi" w:hAnsiTheme="majorHAnsi" w:cstheme="majorHAnsi"/>
          <w:sz w:val="14"/>
        </w:rPr>
        <w:t xml:space="preserve">/attrition. This means that a poetics of attachment always involves some splitting off of the story I can </w:t>
      </w:r>
      <w:proofErr w:type="gramStart"/>
      <w:r w:rsidRPr="005F4A5B">
        <w:rPr>
          <w:rFonts w:asciiTheme="majorHAnsi" w:hAnsiTheme="majorHAnsi" w:cstheme="majorHAnsi"/>
          <w:sz w:val="14"/>
        </w:rPr>
        <w:t>tell</w:t>
      </w:r>
      <w:proofErr w:type="gramEnd"/>
      <w:r w:rsidRPr="005F4A5B">
        <w:rPr>
          <w:rFonts w:asciiTheme="majorHAnsi" w:hAnsiTheme="majorHAnsi" w:cstheme="majorHAnsi"/>
          <w:sz w:val="14"/>
        </w:rPr>
        <w:t xml:space="preserve"> about wanting to be near x (as though x has autonomous qualities) from the activity of the emotional habitus I have constructed by having x in my life in order to be able to project out my endurance as proximity to the complex of what x seems to offer and proffer. </w:t>
      </w:r>
      <w:r w:rsidRPr="005F4A5B">
        <w:rPr>
          <w:rFonts w:asciiTheme="majorHAnsi" w:hAnsiTheme="majorHAnsi" w:cstheme="majorHAnsi"/>
          <w:b/>
          <w:u w:val="single"/>
        </w:rPr>
        <w:t>To understand cruel optimism</w:t>
      </w:r>
      <w:r w:rsidRPr="005F4A5B">
        <w:rPr>
          <w:rFonts w:asciiTheme="majorHAnsi" w:hAnsiTheme="majorHAnsi" w:cstheme="majorHAnsi"/>
          <w:sz w:val="14"/>
        </w:rPr>
        <w:t xml:space="preserve">, therefore, </w:t>
      </w:r>
      <w:r w:rsidRPr="005F4A5B">
        <w:rPr>
          <w:rFonts w:asciiTheme="majorHAnsi" w:hAnsiTheme="majorHAnsi" w:cstheme="majorHAnsi"/>
          <w:b/>
          <w:u w:val="single"/>
        </w:rPr>
        <w:t>one must embark on</w:t>
      </w:r>
      <w:r w:rsidRPr="005F4A5B">
        <w:rPr>
          <w:rFonts w:asciiTheme="majorHAnsi" w:hAnsiTheme="majorHAnsi" w:cstheme="majorHAnsi"/>
          <w:sz w:val="14"/>
        </w:rPr>
        <w:t xml:space="preserve"> an analysis of rhetorical indirection, as </w:t>
      </w:r>
      <w:r w:rsidRPr="005F4A5B">
        <w:rPr>
          <w:rFonts w:asciiTheme="majorHAnsi" w:hAnsiTheme="majorHAnsi" w:cstheme="majorHAnsi"/>
          <w:b/>
          <w:u w:val="single"/>
        </w:rPr>
        <w:t xml:space="preserve">a way of thinking about the strange temporalities of projection into </w:t>
      </w:r>
      <w:r w:rsidRPr="005F4A5B">
        <w:rPr>
          <w:rStyle w:val="Emphasis"/>
          <w:rFonts w:asciiTheme="majorHAnsi" w:hAnsiTheme="majorHAnsi" w:cstheme="majorHAnsi"/>
        </w:rPr>
        <w:t>an</w:t>
      </w:r>
      <w:r w:rsidRPr="005F4A5B">
        <w:rPr>
          <w:rFonts w:asciiTheme="majorHAnsi" w:hAnsiTheme="majorHAnsi" w:cstheme="majorHAnsi"/>
          <w:u w:val="single"/>
          <w:bdr w:val="single" w:sz="4" w:space="0" w:color="auto"/>
        </w:rPr>
        <w:t xml:space="preserve"> </w:t>
      </w:r>
      <w:r w:rsidRPr="005F4A5B">
        <w:rPr>
          <w:rStyle w:val="Emphasis"/>
          <w:rFonts w:asciiTheme="majorHAnsi" w:hAnsiTheme="majorHAnsi" w:cstheme="majorHAnsi"/>
        </w:rPr>
        <w:t>enabling object that is also disabling</w:t>
      </w:r>
      <w:r w:rsidRPr="005F4A5B">
        <w:rPr>
          <w:rFonts w:asciiTheme="majorHAnsi" w:hAnsiTheme="majorHAnsi" w:cstheme="majorHAnsi"/>
          <w:sz w:val="14"/>
        </w:rPr>
        <w:t xml:space="preserve">. I learned how to do this from reading Barbara Johnson's work on apostrophe and free indirect discourse. In her poetics of indirection, each of these rhetorical modes is shaped by the ways a writing subjectivity conjures other ones so that, </w:t>
      </w:r>
      <w:r w:rsidRPr="005F4A5B">
        <w:rPr>
          <w:rFonts w:asciiTheme="majorHAnsi" w:hAnsiTheme="majorHAnsi" w:cstheme="majorHAnsi"/>
          <w:b/>
          <w:u w:val="single"/>
        </w:rPr>
        <w:t xml:space="preserve">in a performance of </w:t>
      </w:r>
      <w:proofErr w:type="spellStart"/>
      <w:r w:rsidRPr="005F4A5B">
        <w:rPr>
          <w:rFonts w:asciiTheme="majorHAnsi" w:hAnsiTheme="majorHAnsi" w:cstheme="majorHAnsi"/>
          <w:b/>
          <w:u w:val="single"/>
        </w:rPr>
        <w:t>fantasmatic</w:t>
      </w:r>
      <w:proofErr w:type="spellEnd"/>
      <w:r w:rsidRPr="005F4A5B">
        <w:rPr>
          <w:rFonts w:asciiTheme="majorHAnsi" w:hAnsiTheme="majorHAnsi" w:cstheme="majorHAnsi"/>
          <w:b/>
          <w:u w:val="single"/>
        </w:rPr>
        <w:t xml:space="preserve">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w:t>
      </w:r>
      <w:r w:rsidRPr="005F4A5B">
        <w:rPr>
          <w:rFonts w:asciiTheme="majorHAnsi" w:hAnsiTheme="majorHAnsi" w:cstheme="majorHAnsi"/>
          <w:sz w:val="14"/>
        </w:rPr>
        <w:t xml:space="preserve">. In 'Apostrophe, Animation, and Abortion,' which will be my key referent </w:t>
      </w:r>
      <w:proofErr w:type="spellStart"/>
      <w:r w:rsidRPr="005F4A5B">
        <w:rPr>
          <w:rFonts w:asciiTheme="majorHAnsi" w:hAnsiTheme="majorHAnsi" w:cstheme="majorHAnsi"/>
          <w:sz w:val="14"/>
        </w:rPr>
        <w:t>bere</w:t>
      </w:r>
      <w:proofErr w:type="spellEnd"/>
      <w:r w:rsidRPr="005F4A5B">
        <w:rPr>
          <w:rFonts w:asciiTheme="majorHAnsi" w:hAnsiTheme="majorHAnsi" w:cstheme="majorHAnsi"/>
          <w:sz w:val="14"/>
        </w:rPr>
        <w:t xml:space="preserve">, Johnson tracks the political consequences of apostrophe for what has become </w:t>
      </w:r>
      <w:proofErr w:type="spellStart"/>
      <w:r w:rsidRPr="005F4A5B">
        <w:rPr>
          <w:rFonts w:asciiTheme="majorHAnsi" w:hAnsiTheme="majorHAnsi" w:cstheme="majorHAnsi"/>
          <w:sz w:val="14"/>
        </w:rPr>
        <w:t>foetal</w:t>
      </w:r>
      <w:proofErr w:type="spellEnd"/>
      <w:r w:rsidRPr="005F4A5B">
        <w:rPr>
          <w:rFonts w:asciiTheme="majorHAnsi" w:hAnsiTheme="majorHAnsi" w:cstheme="majorHAnsi"/>
          <w:sz w:val="14"/>
        </w:rPr>
        <w:t xml:space="preserve"> personhood: a silent, affectively present but physically displaced interlocutor (a lover, a </w:t>
      </w:r>
      <w:proofErr w:type="spellStart"/>
      <w:r w:rsidRPr="005F4A5B">
        <w:rPr>
          <w:rFonts w:asciiTheme="majorHAnsi" w:hAnsiTheme="majorHAnsi" w:cstheme="majorHAnsi"/>
          <w:sz w:val="14"/>
        </w:rPr>
        <w:t>foetus</w:t>
      </w:r>
      <w:proofErr w:type="spellEnd"/>
      <w:r w:rsidRPr="005F4A5B">
        <w:rPr>
          <w:rFonts w:asciiTheme="majorHAnsi" w:hAnsiTheme="majorHAnsi" w:cstheme="majorHAnsi"/>
          <w:sz w:val="14"/>
        </w:rPr>
        <w:t xml:space="preserve">) is animated in speech as distant enough for a conversation but close enough to be imaginable by the speaker in whose head the entire scene is happening.' But </w:t>
      </w:r>
      <w:r w:rsidRPr="005F4A5B">
        <w:rPr>
          <w:rFonts w:asciiTheme="majorHAnsi" w:hAnsiTheme="majorHAnsi" w:cstheme="majorHAnsi"/>
          <w:b/>
          <w:highlight w:val="cyan"/>
          <w:u w:val="single"/>
        </w:rPr>
        <w:t>the condition of projected possibility</w:t>
      </w:r>
      <w:r w:rsidRPr="005F4A5B">
        <w:rPr>
          <w:rFonts w:asciiTheme="majorHAnsi" w:hAnsiTheme="majorHAnsi" w:cstheme="majorHAnsi"/>
          <w:sz w:val="14"/>
        </w:rPr>
        <w:t xml:space="preserve">, of a hearing that cannot take place in the terms of its enunciation ('you' are not here, 'you' are eternally belated to the conversation with you that I am imagining) </w:t>
      </w:r>
      <w:r w:rsidRPr="005F4A5B">
        <w:rPr>
          <w:rFonts w:asciiTheme="majorHAnsi" w:hAnsiTheme="majorHAnsi" w:cstheme="majorHAnsi"/>
          <w:b/>
          <w:highlight w:val="cyan"/>
          <w:u w:val="single"/>
        </w:rPr>
        <w:t xml:space="preserve">creates a </w:t>
      </w:r>
      <w:r w:rsidRPr="005F4A5B">
        <w:rPr>
          <w:rStyle w:val="Emphasis"/>
          <w:rFonts w:asciiTheme="majorHAnsi" w:hAnsiTheme="majorHAnsi" w:cstheme="majorHAnsi"/>
          <w:highlight w:val="cyan"/>
        </w:rPr>
        <w:t>fake</w:t>
      </w:r>
      <w:r w:rsidRPr="005F4A5B">
        <w:rPr>
          <w:rStyle w:val="Emphasis"/>
          <w:rFonts w:asciiTheme="majorHAnsi" w:hAnsiTheme="majorHAnsi" w:cstheme="majorHAnsi"/>
        </w:rPr>
        <w:t xml:space="preserve"> present </w:t>
      </w:r>
      <w:r w:rsidRPr="005F4A5B">
        <w:rPr>
          <w:rStyle w:val="Emphasis"/>
          <w:rFonts w:asciiTheme="majorHAnsi" w:hAnsiTheme="majorHAnsi" w:cstheme="majorHAnsi"/>
          <w:highlight w:val="cyan"/>
        </w:rPr>
        <w:t>moment of intersubjectivity</w:t>
      </w:r>
      <w:r w:rsidRPr="005F4A5B">
        <w:rPr>
          <w:rFonts w:asciiTheme="majorHAnsi" w:hAnsiTheme="majorHAnsi" w:cstheme="majorHAnsi"/>
          <w:b/>
          <w:u w:val="single"/>
        </w:rPr>
        <w:t xml:space="preserve"> in which, </w:t>
      </w:r>
      <w:r w:rsidRPr="005F4A5B">
        <w:rPr>
          <w:rFonts w:asciiTheme="majorHAnsi" w:hAnsiTheme="majorHAnsi" w:cstheme="majorHAnsi"/>
          <w:b/>
          <w:u w:val="single"/>
        </w:rPr>
        <w:lastRenderedPageBreak/>
        <w:t xml:space="preserve">nonetheless, a performance of address can take place. The present moment is </w:t>
      </w:r>
      <w:r w:rsidRPr="005F4A5B">
        <w:rPr>
          <w:rFonts w:asciiTheme="majorHAnsi" w:hAnsiTheme="majorHAnsi" w:cstheme="majorHAnsi"/>
          <w:b/>
          <w:highlight w:val="cyan"/>
          <w:u w:val="single"/>
        </w:rPr>
        <w:t>made possible by the fantasy</w:t>
      </w:r>
      <w:r w:rsidRPr="005F4A5B">
        <w:rPr>
          <w:rFonts w:asciiTheme="majorHAnsi" w:hAnsiTheme="majorHAnsi" w:cstheme="majorHAnsi"/>
          <w:sz w:val="14"/>
          <w:highlight w:val="cyan"/>
        </w:rPr>
        <w:t xml:space="preserve"> </w:t>
      </w:r>
      <w:r w:rsidRPr="005F4A5B">
        <w:rPr>
          <w:rFonts w:asciiTheme="majorHAnsi" w:hAnsiTheme="majorHAnsi" w:cstheme="majorHAnsi"/>
          <w:sz w:val="14"/>
        </w:rPr>
        <w:t xml:space="preserve">of you, </w:t>
      </w:r>
      <w:r w:rsidRPr="005F4A5B">
        <w:rPr>
          <w:rFonts w:asciiTheme="majorHAnsi" w:hAnsiTheme="majorHAnsi" w:cstheme="majorHAnsi"/>
          <w:b/>
          <w:u w:val="single"/>
        </w:rPr>
        <w:t>laden with the</w:t>
      </w:r>
      <w:r w:rsidRPr="005F4A5B">
        <w:rPr>
          <w:rFonts w:asciiTheme="majorHAnsi" w:hAnsiTheme="majorHAnsi" w:cstheme="majorHAnsi"/>
          <w:sz w:val="14"/>
        </w:rPr>
        <w:t xml:space="preserve"> x </w:t>
      </w:r>
      <w:r w:rsidRPr="005F4A5B">
        <w:rPr>
          <w:rFonts w:asciiTheme="majorHAnsi" w:hAnsiTheme="majorHAnsi" w:cstheme="majorHAnsi"/>
          <w:b/>
          <w:u w:val="single"/>
        </w:rPr>
        <w:t>qualities I can project</w:t>
      </w:r>
      <w:r w:rsidRPr="005F4A5B">
        <w:rPr>
          <w:rFonts w:asciiTheme="majorHAnsi" w:hAnsiTheme="majorHAnsi" w:cstheme="majorHAnsi"/>
          <w:sz w:val="14"/>
        </w:rPr>
        <w:t xml:space="preserve"> onto you, given your convenient absence. Apostrophe therefore appears to be a reaching out to a you, a direct movement from place x </w:t>
      </w:r>
      <w:proofErr w:type="spellStart"/>
      <w:r w:rsidRPr="005F4A5B">
        <w:rPr>
          <w:rFonts w:asciiTheme="majorHAnsi" w:hAnsiTheme="majorHAnsi" w:cstheme="majorHAnsi"/>
          <w:sz w:val="14"/>
        </w:rPr>
        <w:t>to y</w:t>
      </w:r>
      <w:proofErr w:type="spellEnd"/>
      <w:r w:rsidRPr="005F4A5B">
        <w:rPr>
          <w:rFonts w:asciiTheme="majorHAnsi" w:hAnsiTheme="majorHAnsi" w:cstheme="majorHAnsi"/>
          <w:sz w:val="14"/>
        </w:rPr>
        <w:t xml:space="preserve">, but </w:t>
      </w:r>
      <w:r w:rsidRPr="005F4A5B">
        <w:rPr>
          <w:rStyle w:val="Emphasis"/>
          <w:rFonts w:asciiTheme="majorHAnsi" w:hAnsiTheme="majorHAnsi" w:cstheme="majorHAnsi"/>
        </w:rPr>
        <w:t>it is actually a turning back</w:t>
      </w:r>
      <w:r w:rsidRPr="005F4A5B">
        <w:rPr>
          <w:rFonts w:asciiTheme="majorHAnsi" w:hAnsiTheme="majorHAnsi" w:cstheme="majorHAnsi"/>
          <w:b/>
          <w:u w:val="single"/>
        </w:rPr>
        <w:t xml:space="preserve">, an animating of a receiver on behalf of the desire to make something happen now that </w:t>
      </w:r>
      <w:proofErr w:type="spellStart"/>
      <w:r w:rsidRPr="005F4A5B">
        <w:rPr>
          <w:rFonts w:asciiTheme="majorHAnsi" w:hAnsiTheme="majorHAnsi" w:cstheme="majorHAnsi"/>
          <w:b/>
          <w:u w:val="single"/>
        </w:rPr>
        <w:t>realises</w:t>
      </w:r>
      <w:proofErr w:type="spellEnd"/>
      <w:r w:rsidRPr="005F4A5B">
        <w:rPr>
          <w:rFonts w:asciiTheme="majorHAnsi" w:hAnsiTheme="majorHAnsi" w:cstheme="majorHAnsi"/>
          <w:b/>
          <w:u w:val="single"/>
        </w:rPr>
        <w:t xml:space="preserve"> something in the speaker</w:t>
      </w:r>
      <w:r w:rsidRPr="005F4A5B">
        <w:rPr>
          <w:rFonts w:asciiTheme="majorHAnsi" w:hAnsiTheme="majorHAnsi" w:cstheme="majorHAnsi"/>
          <w:sz w:val="14"/>
        </w:rPr>
        <w:t xml:space="preserve">, makes the speaker more or differently </w:t>
      </w:r>
      <w:r w:rsidRPr="005F4A5B">
        <w:rPr>
          <w:rFonts w:asciiTheme="majorHAnsi" w:hAnsiTheme="majorHAnsi" w:cstheme="majorHAnsi"/>
          <w:sz w:val="14"/>
          <w:szCs w:val="14"/>
        </w:rPr>
        <w:t>possible, because she has admitted, in a sense, the importance of speaking for, as, and to, two: but only under</w:t>
      </w:r>
      <w:r w:rsidRPr="005F4A5B">
        <w:rPr>
          <w:rFonts w:asciiTheme="majorHAnsi" w:hAnsiTheme="majorHAnsi" w:cstheme="majorHAnsi"/>
        </w:rPr>
        <w:t xml:space="preserve"> </w:t>
      </w:r>
      <w:r w:rsidRPr="005F4A5B">
        <w:rPr>
          <w:rFonts w:asciiTheme="majorHAnsi" w:hAnsiTheme="majorHAnsi" w:cstheme="majorHAnsi"/>
          <w:b/>
          <w:highlight w:val="cyan"/>
          <w:u w:val="single"/>
        </w:rPr>
        <w:t>the</w:t>
      </w:r>
      <w:r w:rsidRPr="005F4A5B">
        <w:rPr>
          <w:rFonts w:asciiTheme="majorHAnsi" w:hAnsiTheme="majorHAnsi" w:cstheme="majorHAnsi"/>
          <w:highlight w:val="cyan"/>
        </w:rPr>
        <w:t xml:space="preserve"> </w:t>
      </w:r>
      <w:r w:rsidRPr="005F4A5B">
        <w:rPr>
          <w:rFonts w:asciiTheme="majorHAnsi" w:hAnsiTheme="majorHAnsi" w:cstheme="majorHAnsi"/>
          <w:sz w:val="14"/>
          <w:szCs w:val="14"/>
        </w:rPr>
        <w:t>condition, and</w:t>
      </w:r>
      <w:r w:rsidRPr="005F4A5B">
        <w:rPr>
          <w:rFonts w:asciiTheme="majorHAnsi" w:hAnsiTheme="majorHAnsi" w:cstheme="majorHAnsi"/>
        </w:rPr>
        <w:t xml:space="preserve"> </w:t>
      </w:r>
      <w:r w:rsidRPr="005F4A5B">
        <w:rPr>
          <w:rFonts w:asciiTheme="majorHAnsi" w:hAnsiTheme="majorHAnsi" w:cstheme="majorHAnsi"/>
          <w:b/>
          <w:highlight w:val="cyan"/>
          <w:u w:val="single"/>
        </w:rPr>
        <w:t>illusion</w:t>
      </w:r>
      <w:r w:rsidRPr="005F4A5B">
        <w:rPr>
          <w:rFonts w:asciiTheme="majorHAnsi" w:hAnsiTheme="majorHAnsi" w:cstheme="majorHAnsi"/>
          <w:sz w:val="14"/>
          <w:szCs w:val="14"/>
          <w:highlight w:val="cyan"/>
        </w:rPr>
        <w:t>,</w:t>
      </w:r>
      <w:r w:rsidRPr="005F4A5B">
        <w:rPr>
          <w:rFonts w:asciiTheme="majorHAnsi" w:hAnsiTheme="majorHAnsi" w:cstheme="majorHAnsi"/>
          <w:sz w:val="14"/>
          <w:szCs w:val="14"/>
        </w:rPr>
        <w:t xml:space="preserve"> that the two is really (in) one.</w:t>
      </w:r>
      <w:r w:rsidRPr="005F4A5B">
        <w:rPr>
          <w:rFonts w:asciiTheme="majorHAnsi" w:hAnsiTheme="majorHAnsi" w:cstheme="majorHAnsi"/>
        </w:rPr>
        <w:t xml:space="preserve"> </w:t>
      </w:r>
      <w:r w:rsidRPr="005F4A5B">
        <w:rPr>
          <w:rFonts w:asciiTheme="majorHAnsi" w:hAnsiTheme="majorHAnsi" w:cstheme="majorHAnsi"/>
          <w:sz w:val="14"/>
        </w:rPr>
        <w:t xml:space="preserve">Apostrophe </w:t>
      </w:r>
      <w:r w:rsidRPr="005F4A5B">
        <w:rPr>
          <w:rFonts w:asciiTheme="majorHAnsi" w:hAnsiTheme="majorHAnsi" w:cstheme="majorHAnsi"/>
          <w:b/>
          <w:highlight w:val="cyan"/>
          <w:u w:val="single"/>
        </w:rPr>
        <w:t>is</w:t>
      </w:r>
      <w:r w:rsidRPr="005F4A5B">
        <w:rPr>
          <w:rFonts w:asciiTheme="majorHAnsi" w:hAnsiTheme="majorHAnsi" w:cstheme="majorHAnsi"/>
          <w:b/>
          <w:u w:val="single"/>
        </w:rPr>
        <w:t xml:space="preserve"> thus </w:t>
      </w:r>
      <w:r w:rsidRPr="005F4A5B">
        <w:rPr>
          <w:rFonts w:asciiTheme="majorHAnsi" w:hAnsiTheme="majorHAnsi" w:cstheme="majorHAnsi"/>
          <w:b/>
          <w:highlight w:val="cyan"/>
          <w:u w:val="single"/>
        </w:rPr>
        <w:t>an</w:t>
      </w:r>
      <w:r w:rsidRPr="005F4A5B">
        <w:rPr>
          <w:rFonts w:asciiTheme="majorHAnsi" w:hAnsiTheme="majorHAnsi" w:cstheme="majorHAnsi"/>
          <w:b/>
          <w:u w:val="single"/>
        </w:rPr>
        <w:t xml:space="preserve"> indirect, unstable, physically </w:t>
      </w:r>
      <w:r w:rsidRPr="005F4A5B">
        <w:rPr>
          <w:rFonts w:asciiTheme="majorHAnsi" w:hAnsiTheme="majorHAnsi" w:cstheme="majorHAnsi"/>
          <w:b/>
          <w:highlight w:val="cyan"/>
          <w:u w:val="single"/>
        </w:rPr>
        <w:t xml:space="preserve">impossible </w:t>
      </w:r>
      <w:r w:rsidRPr="005F4A5B">
        <w:rPr>
          <w:rFonts w:asciiTheme="majorHAnsi" w:hAnsiTheme="majorHAnsi" w:cstheme="majorHAnsi"/>
          <w:b/>
          <w:u w:val="single"/>
        </w:rPr>
        <w:t xml:space="preserve">but phenomenologically </w:t>
      </w:r>
      <w:proofErr w:type="spellStart"/>
      <w:r w:rsidRPr="005F4A5B">
        <w:rPr>
          <w:rFonts w:asciiTheme="majorHAnsi" w:hAnsiTheme="majorHAnsi" w:cstheme="majorHAnsi"/>
          <w:b/>
          <w:u w:val="single"/>
        </w:rPr>
        <w:t>vitalising</w:t>
      </w:r>
      <w:proofErr w:type="spellEnd"/>
      <w:r w:rsidRPr="005F4A5B">
        <w:rPr>
          <w:rFonts w:asciiTheme="majorHAnsi" w:hAnsiTheme="majorHAnsi" w:cstheme="majorHAnsi"/>
          <w:b/>
          <w:u w:val="single"/>
        </w:rPr>
        <w:t xml:space="preserve"> </w:t>
      </w:r>
      <w:r w:rsidRPr="005F4A5B">
        <w:rPr>
          <w:rFonts w:asciiTheme="majorHAnsi" w:hAnsiTheme="majorHAnsi" w:cstheme="majorHAnsi"/>
          <w:b/>
          <w:highlight w:val="cyan"/>
          <w:u w:val="single"/>
        </w:rPr>
        <w:t xml:space="preserve">movement </w:t>
      </w:r>
      <w:r w:rsidRPr="005F4A5B">
        <w:rPr>
          <w:rFonts w:asciiTheme="majorHAnsi" w:hAnsiTheme="majorHAnsi" w:cstheme="majorHAnsi"/>
          <w:b/>
          <w:u w:val="single"/>
        </w:rPr>
        <w:t xml:space="preserve">of rhetorical animation </w:t>
      </w:r>
      <w:r w:rsidRPr="005F4A5B">
        <w:rPr>
          <w:rFonts w:asciiTheme="majorHAnsi" w:hAnsiTheme="majorHAnsi" w:cstheme="majorHAnsi"/>
          <w:b/>
          <w:highlight w:val="cyan"/>
          <w:u w:val="single"/>
        </w:rPr>
        <w:t xml:space="preserve">that permits subjects to suspend themselves </w:t>
      </w:r>
      <w:r w:rsidRPr="005F4A5B">
        <w:rPr>
          <w:rFonts w:asciiTheme="majorHAnsi" w:hAnsiTheme="majorHAnsi" w:cstheme="majorHAnsi"/>
          <w:b/>
          <w:u w:val="single"/>
        </w:rPr>
        <w:t xml:space="preserve">in the </w:t>
      </w:r>
      <w:r w:rsidRPr="005F4A5B">
        <w:rPr>
          <w:rFonts w:asciiTheme="majorHAnsi" w:hAnsiTheme="majorHAnsi" w:cstheme="majorHAnsi"/>
          <w:b/>
          <w:highlight w:val="cyan"/>
          <w:u w:val="single"/>
        </w:rPr>
        <w:t>optimism of</w:t>
      </w:r>
      <w:r w:rsidRPr="005F4A5B">
        <w:rPr>
          <w:rFonts w:asciiTheme="majorHAnsi" w:hAnsiTheme="majorHAnsi" w:cstheme="majorHAnsi"/>
          <w:b/>
          <w:u w:val="single"/>
        </w:rPr>
        <w:t xml:space="preserve"> a potential </w:t>
      </w:r>
      <w:r w:rsidRPr="005F4A5B">
        <w:rPr>
          <w:rFonts w:asciiTheme="majorHAnsi" w:hAnsiTheme="majorHAnsi" w:cstheme="majorHAnsi"/>
          <w:b/>
          <w:highlight w:val="cyan"/>
          <w:u w:val="single"/>
        </w:rPr>
        <w:t>occupation of the same psychic space of others</w:t>
      </w:r>
      <w:r w:rsidRPr="005F4A5B">
        <w:rPr>
          <w:rFonts w:asciiTheme="majorHAnsi" w:hAnsiTheme="majorHAnsi" w:cstheme="majorHAnsi"/>
          <w:b/>
          <w:u w:val="single"/>
        </w:rPr>
        <w:t>, the objects of desire who make you possible</w:t>
      </w:r>
      <w:r w:rsidRPr="005F4A5B">
        <w:rPr>
          <w:rFonts w:asciiTheme="majorHAnsi" w:hAnsiTheme="majorHAnsi" w:cstheme="majorHAnsi"/>
          <w:sz w:val="14"/>
        </w:rPr>
        <w:t xml:space="preserve"> (by having some promising qualities, but also by not being there).'' Later work, such as on 'Muteness Envy,' elaborates Johnson's description of the gendered rhetorical politics of this projection of voluble intersubjectivity.'^ The paradox remains that </w:t>
      </w:r>
      <w:r w:rsidRPr="005F4A5B">
        <w:rPr>
          <w:rFonts w:asciiTheme="majorHAnsi" w:hAnsiTheme="majorHAnsi" w:cstheme="majorHAnsi"/>
          <w:b/>
          <w:u w:val="single"/>
        </w:rPr>
        <w:t xml:space="preserve">the conditions of the lush </w:t>
      </w:r>
      <w:r w:rsidRPr="005F4A5B">
        <w:rPr>
          <w:rFonts w:asciiTheme="majorHAnsi" w:hAnsiTheme="majorHAnsi" w:cstheme="majorHAnsi"/>
          <w:b/>
          <w:highlight w:val="cyan"/>
          <w:u w:val="single"/>
        </w:rPr>
        <w:t xml:space="preserve">submerging </w:t>
      </w:r>
      <w:r w:rsidRPr="005F4A5B">
        <w:rPr>
          <w:rFonts w:asciiTheme="majorHAnsi" w:hAnsiTheme="majorHAnsi" w:cstheme="majorHAnsi"/>
          <w:b/>
          <w:u w:val="single"/>
        </w:rPr>
        <w:t xml:space="preserve">of </w:t>
      </w:r>
      <w:r w:rsidRPr="005F4A5B">
        <w:rPr>
          <w:rFonts w:asciiTheme="majorHAnsi" w:hAnsiTheme="majorHAnsi" w:cstheme="majorHAnsi"/>
          <w:b/>
          <w:highlight w:val="cyan"/>
          <w:u w:val="single"/>
        </w:rPr>
        <w:t>one consciousness into another require a double negation: of the speaker's boundaries</w:t>
      </w:r>
      <w:r w:rsidRPr="005F4A5B">
        <w:rPr>
          <w:rFonts w:asciiTheme="majorHAnsi" w:hAnsiTheme="majorHAnsi" w:cstheme="majorHAnsi"/>
          <w:sz w:val="14"/>
        </w:rPr>
        <w:t xml:space="preserve">, so s/he can grow bigger in rhetorical proximity to the object of desire; </w:t>
      </w:r>
      <w:r w:rsidRPr="005F4A5B">
        <w:rPr>
          <w:rFonts w:asciiTheme="majorHAnsi" w:hAnsiTheme="majorHAnsi" w:cstheme="majorHAnsi"/>
          <w:b/>
          <w:highlight w:val="cyan"/>
          <w:u w:val="single"/>
        </w:rPr>
        <w:t>and of the spoken of, who is</w:t>
      </w:r>
      <w:r w:rsidRPr="005F4A5B">
        <w:rPr>
          <w:rFonts w:asciiTheme="majorHAnsi" w:hAnsiTheme="majorHAnsi" w:cstheme="majorHAnsi"/>
          <w:sz w:val="14"/>
        </w:rPr>
        <w:t xml:space="preserve"> more or less </w:t>
      </w:r>
      <w:r w:rsidRPr="005F4A5B">
        <w:rPr>
          <w:rFonts w:asciiTheme="majorHAnsi" w:hAnsiTheme="majorHAnsi" w:cstheme="majorHAnsi"/>
          <w:b/>
          <w:u w:val="single"/>
        </w:rPr>
        <w:t>a</w:t>
      </w:r>
      <w:r w:rsidRPr="005F4A5B">
        <w:rPr>
          <w:rFonts w:asciiTheme="majorHAnsi" w:hAnsiTheme="majorHAnsi" w:cstheme="majorHAnsi"/>
          <w:sz w:val="14"/>
        </w:rPr>
        <w:t xml:space="preserve"> powerful mute </w:t>
      </w:r>
      <w:r w:rsidRPr="005F4A5B">
        <w:rPr>
          <w:rFonts w:asciiTheme="majorHAnsi" w:hAnsiTheme="majorHAnsi" w:cstheme="majorHAnsi"/>
          <w:b/>
          <w:u w:val="single"/>
        </w:rPr>
        <w:t xml:space="preserve">placeholder </w:t>
      </w:r>
      <w:r w:rsidRPr="005F4A5B">
        <w:rPr>
          <w:rFonts w:asciiTheme="majorHAnsi" w:hAnsiTheme="majorHAnsi" w:cstheme="majorHAnsi"/>
          <w:b/>
          <w:highlight w:val="cyan"/>
          <w:u w:val="single"/>
        </w:rPr>
        <w:t>providing</w:t>
      </w:r>
      <w:r w:rsidRPr="005F4A5B">
        <w:rPr>
          <w:rFonts w:asciiTheme="majorHAnsi" w:hAnsiTheme="majorHAnsi" w:cstheme="majorHAnsi"/>
          <w:b/>
          <w:u w:val="single"/>
        </w:rPr>
        <w:t xml:space="preserve"> an </w:t>
      </w:r>
      <w:r w:rsidRPr="005F4A5B">
        <w:rPr>
          <w:rFonts w:asciiTheme="majorHAnsi" w:hAnsiTheme="majorHAnsi" w:cstheme="majorHAnsi"/>
          <w:b/>
          <w:highlight w:val="cyan"/>
          <w:u w:val="single"/>
        </w:rPr>
        <w:t>opportunity for the speaker's imagination</w:t>
      </w:r>
      <w:r w:rsidRPr="005F4A5B">
        <w:rPr>
          <w:rFonts w:asciiTheme="majorHAnsi" w:hAnsiTheme="majorHAnsi" w:cstheme="majorHAnsi"/>
          <w:sz w:val="14"/>
        </w:rPr>
        <w:t xml:space="preserve"> </w:t>
      </w:r>
    </w:p>
    <w:p w14:paraId="7D7E1C8A" w14:textId="1A85D19C" w:rsidR="00C32D58" w:rsidRPr="005F4A5B" w:rsidRDefault="00C32D58" w:rsidP="00C32D58">
      <w:pPr>
        <w:rPr>
          <w:rFonts w:asciiTheme="majorHAnsi" w:hAnsiTheme="majorHAnsi" w:cstheme="majorHAnsi"/>
          <w:sz w:val="14"/>
        </w:rPr>
      </w:pPr>
      <w:r w:rsidRPr="005F4A5B">
        <w:rPr>
          <w:rFonts w:asciiTheme="majorHAnsi" w:hAnsiTheme="majorHAnsi" w:cstheme="majorHAnsi"/>
          <w:sz w:val="14"/>
        </w:rPr>
        <w:t xml:space="preserve">of her/his/their flourishing. </w:t>
      </w:r>
      <w:proofErr w:type="gramStart"/>
      <w:r w:rsidRPr="005F4A5B">
        <w:rPr>
          <w:rFonts w:asciiTheme="majorHAnsi" w:hAnsiTheme="majorHAnsi" w:cstheme="majorHAnsi"/>
          <w:sz w:val="14"/>
        </w:rPr>
        <w:t>Of course</w:t>
      </w:r>
      <w:proofErr w:type="gramEnd"/>
      <w:r w:rsidRPr="005F4A5B">
        <w:rPr>
          <w:rFonts w:asciiTheme="majorHAnsi" w:hAnsiTheme="majorHAnsi" w:cstheme="majorHAnsi"/>
          <w:sz w:val="14"/>
        </w:rPr>
        <w:t xml:space="preserve"> </w:t>
      </w:r>
      <w:r w:rsidRPr="005F4A5B">
        <w:rPr>
          <w:rFonts w:asciiTheme="majorHAnsi" w:hAnsiTheme="majorHAnsi" w:cstheme="majorHAnsi"/>
          <w:b/>
          <w:highlight w:val="cyan"/>
          <w:u w:val="single"/>
        </w:rPr>
        <w:t xml:space="preserve">psychoanalytically speaking </w:t>
      </w:r>
      <w:r w:rsidRPr="005F4A5B">
        <w:rPr>
          <w:rStyle w:val="Emphasis"/>
          <w:rFonts w:asciiTheme="majorHAnsi" w:hAnsiTheme="majorHAnsi" w:cstheme="majorHAnsi"/>
          <w:highlight w:val="cyan"/>
        </w:rPr>
        <w:t>all intersubjectivity is impossible</w:t>
      </w:r>
      <w:r w:rsidRPr="005F4A5B">
        <w:rPr>
          <w:rFonts w:asciiTheme="majorHAnsi" w:hAnsiTheme="majorHAnsi" w:cstheme="majorHAnsi"/>
          <w:b/>
          <w:highlight w:val="cyan"/>
          <w:u w:val="single"/>
        </w:rPr>
        <w:t>. It is</w:t>
      </w:r>
      <w:r w:rsidRPr="005F4A5B">
        <w:rPr>
          <w:rFonts w:asciiTheme="majorHAnsi" w:hAnsiTheme="majorHAnsi" w:cstheme="majorHAnsi"/>
          <w:b/>
          <w:u w:val="single"/>
        </w:rPr>
        <w:t xml:space="preserve"> a</w:t>
      </w:r>
      <w:r w:rsidRPr="005F4A5B">
        <w:rPr>
          <w:rFonts w:asciiTheme="majorHAnsi" w:hAnsiTheme="majorHAnsi" w:cstheme="majorHAnsi"/>
          <w:sz w:val="14"/>
        </w:rPr>
        <w:t xml:space="preserve"> wish, a </w:t>
      </w:r>
      <w:r w:rsidRPr="005F4A5B">
        <w:rPr>
          <w:rFonts w:asciiTheme="majorHAnsi" w:hAnsiTheme="majorHAnsi" w:cstheme="majorHAnsi"/>
          <w:b/>
          <w:u w:val="single"/>
        </w:rPr>
        <w:t>desire</w:t>
      </w:r>
      <w:r w:rsidRPr="005F4A5B">
        <w:rPr>
          <w:rFonts w:asciiTheme="majorHAnsi" w:hAnsiTheme="majorHAnsi" w:cstheme="majorHAnsi"/>
          <w:sz w:val="14"/>
        </w:rPr>
        <w:t xml:space="preserve">, and a demand for an enduring sense of being with and in x, and is related to that big knot </w:t>
      </w:r>
      <w:r w:rsidRPr="005F4A5B">
        <w:rPr>
          <w:rFonts w:asciiTheme="majorHAnsi" w:hAnsiTheme="majorHAnsi" w:cstheme="majorHAnsi"/>
          <w:b/>
          <w:u w:val="single"/>
        </w:rPr>
        <w:t>that marks the indeterminate relation between a feeling of recognition and misrecognition</w:t>
      </w:r>
      <w:r w:rsidRPr="005F4A5B">
        <w:rPr>
          <w:rFonts w:asciiTheme="majorHAnsi" w:hAnsiTheme="majorHAnsi" w:cstheme="majorHAnsi"/>
          <w:sz w:val="14"/>
        </w:rPr>
        <w:t xml:space="preserve"> - recognition is the misrecognition you can bear, </w:t>
      </w:r>
      <w:r w:rsidRPr="005F4A5B">
        <w:rPr>
          <w:rFonts w:asciiTheme="majorHAnsi" w:hAnsiTheme="majorHAnsi" w:cstheme="majorHAnsi"/>
          <w:b/>
          <w:highlight w:val="cyan"/>
          <w:u w:val="single"/>
        </w:rPr>
        <w:t xml:space="preserve">a transaction that affirms you </w:t>
      </w:r>
      <w:r w:rsidRPr="005F4A5B">
        <w:rPr>
          <w:rStyle w:val="Emphasis"/>
          <w:rFonts w:asciiTheme="majorHAnsi" w:hAnsiTheme="majorHAnsi" w:cstheme="majorHAnsi"/>
          <w:highlight w:val="cyan"/>
        </w:rPr>
        <w:t>without,</w:t>
      </w:r>
      <w:r w:rsidRPr="005F4A5B">
        <w:rPr>
          <w:rFonts w:asciiTheme="majorHAnsi" w:hAnsiTheme="majorHAnsi" w:cstheme="majorHAnsi"/>
          <w:sz w:val="14"/>
          <w:highlight w:val="cyan"/>
        </w:rPr>
        <w:t xml:space="preserve"> </w:t>
      </w:r>
      <w:r w:rsidRPr="005F4A5B">
        <w:rPr>
          <w:rFonts w:asciiTheme="majorHAnsi" w:hAnsiTheme="majorHAnsi" w:cstheme="majorHAnsi"/>
          <w:sz w:val="14"/>
        </w:rPr>
        <w:t>again</w:t>
      </w:r>
      <w:r w:rsidRPr="005F4A5B">
        <w:rPr>
          <w:rFonts w:asciiTheme="majorHAnsi" w:hAnsiTheme="majorHAnsi" w:cstheme="majorHAnsi"/>
          <w:sz w:val="14"/>
          <w:highlight w:val="cyan"/>
        </w:rPr>
        <w:t xml:space="preserve">, </w:t>
      </w:r>
      <w:r w:rsidRPr="005F4A5B">
        <w:rPr>
          <w:rStyle w:val="Emphasis"/>
          <w:rFonts w:asciiTheme="majorHAnsi" w:hAnsiTheme="majorHAnsi" w:cstheme="majorHAnsi"/>
          <w:highlight w:val="cyan"/>
        </w:rPr>
        <w:t>necessarily feeling good</w:t>
      </w:r>
      <w:r w:rsidRPr="005F4A5B">
        <w:rPr>
          <w:rFonts w:asciiTheme="majorHAnsi" w:hAnsiTheme="majorHAnsi" w:cstheme="majorHAnsi"/>
          <w:sz w:val="14"/>
        </w:rPr>
        <w:t xml:space="preserve"> or accurate (it might </w:t>
      </w:r>
      <w:proofErr w:type="spellStart"/>
      <w:r w:rsidRPr="005F4A5B">
        <w:rPr>
          <w:rFonts w:asciiTheme="majorHAnsi" w:hAnsiTheme="majorHAnsi" w:cstheme="majorHAnsi"/>
          <w:sz w:val="14"/>
        </w:rPr>
        <w:t>idealise</w:t>
      </w:r>
      <w:proofErr w:type="spellEnd"/>
      <w:r w:rsidRPr="005F4A5B">
        <w:rPr>
          <w:rFonts w:asciiTheme="majorHAnsi" w:hAnsiTheme="majorHAnsi" w:cstheme="majorHAnsi"/>
          <w:sz w:val="14"/>
        </w:rPr>
        <w:t xml:space="preserve">, </w:t>
      </w:r>
      <w:r w:rsidRPr="005F4A5B">
        <w:rPr>
          <w:rFonts w:asciiTheme="majorHAnsi" w:hAnsiTheme="majorHAnsi" w:cstheme="majorHAnsi"/>
          <w:b/>
          <w:highlight w:val="cyan"/>
          <w:u w:val="single"/>
        </w:rPr>
        <w:t>it might affirm</w:t>
      </w:r>
      <w:r w:rsidRPr="005F4A5B">
        <w:rPr>
          <w:rFonts w:asciiTheme="majorHAnsi" w:hAnsiTheme="majorHAnsi" w:cstheme="majorHAnsi"/>
          <w:b/>
          <w:u w:val="single"/>
        </w:rPr>
        <w:t xml:space="preserve"> your </w:t>
      </w:r>
      <w:r w:rsidRPr="005F4A5B">
        <w:rPr>
          <w:rFonts w:asciiTheme="majorHAnsi" w:hAnsiTheme="majorHAnsi" w:cstheme="majorHAnsi"/>
          <w:b/>
          <w:highlight w:val="cyan"/>
          <w:u w:val="single"/>
        </w:rPr>
        <w:t>monstrosity</w:t>
      </w:r>
      <w:r w:rsidRPr="005F4A5B">
        <w:rPr>
          <w:rFonts w:asciiTheme="majorHAnsi" w:hAnsiTheme="majorHAnsi" w:cstheme="majorHAnsi"/>
          <w:sz w:val="14"/>
        </w:rPr>
        <w:t xml:space="preserve">, it might mirror your desire to be nothing enough to live under the radar, it might feel just right, and so on).'' Johnson's work on projection shows that scenes of impossible identity, rhetorically rendered, </w:t>
      </w:r>
      <w:proofErr w:type="gramStart"/>
      <w:r w:rsidRPr="005F4A5B">
        <w:rPr>
          <w:rFonts w:asciiTheme="majorHAnsi" w:hAnsiTheme="majorHAnsi" w:cstheme="majorHAnsi"/>
          <w:sz w:val="14"/>
        </w:rPr>
        <w:t>open up</w:t>
      </w:r>
      <w:proofErr w:type="gramEnd"/>
      <w:r w:rsidRPr="005F4A5B">
        <w:rPr>
          <w:rFonts w:asciiTheme="majorHAnsi" w:hAnsiTheme="majorHAnsi" w:cstheme="majorHAnsi"/>
          <w:sz w:val="14"/>
        </w:rPr>
        <w:t xml:space="preserve"> meaning and knowledge by mining the negative - projective, boundary dissolving - spaces of attachment to the object of address who must be absent in order for the desiring subject of intersubjectivity to get some traction, to </w:t>
      </w:r>
      <w:proofErr w:type="spellStart"/>
      <w:r w:rsidRPr="005F4A5B">
        <w:rPr>
          <w:rFonts w:asciiTheme="majorHAnsi" w:hAnsiTheme="majorHAnsi" w:cstheme="majorHAnsi"/>
          <w:sz w:val="14"/>
        </w:rPr>
        <w:t>stabilise</w:t>
      </w:r>
      <w:proofErr w:type="spellEnd"/>
      <w:r w:rsidRPr="005F4A5B">
        <w:rPr>
          <w:rFonts w:asciiTheme="majorHAnsi" w:hAnsiTheme="majorHAnsi" w:cstheme="majorHAnsi"/>
          <w:sz w:val="14"/>
        </w:rPr>
        <w:t xml:space="preserv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w:t>
      </w:r>
      <w:proofErr w:type="spellStart"/>
      <w:r w:rsidRPr="005F4A5B">
        <w:rPr>
          <w:rFonts w:asciiTheme="majorHAnsi" w:hAnsiTheme="majorHAnsi" w:cstheme="majorHAnsi"/>
          <w:sz w:val="14"/>
        </w:rPr>
        <w:t>any body</w:t>
      </w:r>
      <w:proofErr w:type="spellEnd"/>
      <w:r w:rsidRPr="005F4A5B">
        <w:rPr>
          <w:rFonts w:asciiTheme="majorHAnsi" w:hAnsiTheme="majorHAnsi" w:cstheme="majorHAnsi"/>
          <w:sz w:val="14"/>
        </w:rPr>
        <w:t xml:space="preserve">, and therefore forces the reader to transact a different, more open relation of unfolding to what she is reading, judging, being, and thinking she understands. In </w:t>
      </w:r>
      <w:proofErr w:type="spellStart"/>
      <w:r w:rsidRPr="005F4A5B">
        <w:rPr>
          <w:rFonts w:asciiTheme="majorHAnsi" w:hAnsiTheme="majorHAnsi" w:cstheme="majorHAnsi"/>
          <w:sz w:val="14"/>
        </w:rPr>
        <w:t>Jobnson's</w:t>
      </w:r>
      <w:proofErr w:type="spellEnd"/>
      <w:r w:rsidRPr="005F4A5B">
        <w:rPr>
          <w:rFonts w:asciiTheme="majorHAnsi" w:hAnsiTheme="majorHAnsi" w:cstheme="majorHAnsi"/>
          <w:sz w:val="14"/>
        </w:rPr>
        <w:t xml:space="preserve"> work such a transformative transaction through reading/speaking 'unfolds' the subject in a good way, despite whatever desires they may have not to become significantly different." In short, </w:t>
      </w:r>
      <w:r w:rsidRPr="005F4A5B">
        <w:rPr>
          <w:rFonts w:asciiTheme="majorHAnsi" w:hAnsiTheme="majorHAnsi" w:cstheme="majorHAnsi"/>
          <w:b/>
          <w:u w:val="single"/>
        </w:rPr>
        <w:t xml:space="preserve">Johnson's work on projection is about the optimism of </w:t>
      </w:r>
      <w:proofErr w:type="gramStart"/>
      <w:r w:rsidRPr="005F4A5B">
        <w:rPr>
          <w:rFonts w:asciiTheme="majorHAnsi" w:hAnsiTheme="majorHAnsi" w:cstheme="majorHAnsi"/>
          <w:b/>
          <w:u w:val="single"/>
        </w:rPr>
        <w:t>attachment</w:t>
      </w:r>
      <w:r w:rsidRPr="005F4A5B">
        <w:rPr>
          <w:rFonts w:asciiTheme="majorHAnsi" w:hAnsiTheme="majorHAnsi" w:cstheme="majorHAnsi"/>
          <w:sz w:val="14"/>
        </w:rPr>
        <w:t>, and</w:t>
      </w:r>
      <w:proofErr w:type="gramEnd"/>
      <w:r w:rsidRPr="005F4A5B">
        <w:rPr>
          <w:rFonts w:asciiTheme="majorHAnsi" w:hAnsiTheme="majorHAnsi" w:cstheme="majorHAnsi"/>
          <w:sz w:val="14"/>
        </w:rPr>
        <w:t xml:space="preserve"> is often itself optimistic about the negations and extensions of personhood that forms of suspended intersubjectivity demand from the reader. What follows is not so buoyant: this is an essay </w:t>
      </w:r>
      <w:proofErr w:type="spellStart"/>
      <w:r w:rsidRPr="005F4A5B">
        <w:rPr>
          <w:rFonts w:asciiTheme="majorHAnsi" w:hAnsiTheme="majorHAnsi" w:cstheme="majorHAnsi"/>
          <w:sz w:val="14"/>
        </w:rPr>
        <w:t>politicising</w:t>
      </w:r>
      <w:proofErr w:type="spellEnd"/>
      <w:r w:rsidRPr="005F4A5B">
        <w:rPr>
          <w:rFonts w:asciiTheme="majorHAnsi" w:hAnsiTheme="majorHAnsi" w:cstheme="majorHAnsi"/>
          <w:sz w:val="14"/>
        </w:rPr>
        <w:t xml:space="preserve"> Freud's observation that 'people never willingly abandon a libidinal position, not even, indeed, when a substitute is already beckoning to them</w:t>
      </w:r>
      <w:proofErr w:type="gramStart"/>
      <w:r w:rsidRPr="005F4A5B">
        <w:rPr>
          <w:rFonts w:asciiTheme="majorHAnsi" w:hAnsiTheme="majorHAnsi" w:cstheme="majorHAnsi"/>
          <w:sz w:val="14"/>
        </w:rPr>
        <w:t>'.^</w:t>
      </w:r>
      <w:proofErr w:type="gramEnd"/>
      <w:r w:rsidRPr="005F4A5B">
        <w:rPr>
          <w:rFonts w:asciiTheme="majorHAnsi" w:hAnsiTheme="majorHAnsi" w:cstheme="majorHAnsi"/>
          <w:sz w:val="14"/>
        </w:rPr>
        <w:t xml:space="preserve"> It comes from a longer project about the politics, aesthetics, and projections of political depression</w:t>
      </w:r>
      <w:r w:rsidRPr="005F4A5B">
        <w:rPr>
          <w:rFonts w:asciiTheme="majorHAnsi" w:hAnsiTheme="majorHAnsi" w:cstheme="majorHAnsi"/>
          <w:sz w:val="14"/>
          <w:highlight w:val="cyan"/>
        </w:rPr>
        <w:t xml:space="preserve">. </w:t>
      </w:r>
      <w:r w:rsidRPr="005F4A5B">
        <w:rPr>
          <w:rStyle w:val="Emphasis"/>
          <w:rFonts w:asciiTheme="majorHAnsi" w:hAnsiTheme="majorHAnsi" w:cstheme="majorHAnsi"/>
          <w:highlight w:val="cyan"/>
        </w:rPr>
        <w:t>Political depression</w:t>
      </w:r>
      <w:r w:rsidRPr="005F4A5B">
        <w:rPr>
          <w:rFonts w:asciiTheme="majorHAnsi" w:hAnsiTheme="majorHAnsi" w:cstheme="majorHAnsi"/>
          <w:b/>
          <w:highlight w:val="cyan"/>
          <w:u w:val="single"/>
        </w:rPr>
        <w:t xml:space="preserve"> persists in </w:t>
      </w:r>
      <w:r w:rsidRPr="005F4A5B">
        <w:rPr>
          <w:rFonts w:asciiTheme="majorHAnsi" w:hAnsiTheme="majorHAnsi" w:cstheme="majorHAnsi"/>
          <w:b/>
          <w:u w:val="single"/>
        </w:rPr>
        <w:t xml:space="preserve">affective </w:t>
      </w:r>
      <w:r w:rsidRPr="005F4A5B">
        <w:rPr>
          <w:rFonts w:asciiTheme="majorHAnsi" w:hAnsiTheme="majorHAnsi" w:cstheme="majorHAnsi"/>
          <w:b/>
          <w:highlight w:val="cyan"/>
          <w:u w:val="single"/>
        </w:rPr>
        <w:t>judgments of</w:t>
      </w:r>
      <w:r w:rsidRPr="005F4A5B">
        <w:rPr>
          <w:rFonts w:asciiTheme="majorHAnsi" w:hAnsiTheme="majorHAnsi" w:cstheme="majorHAnsi"/>
          <w:b/>
          <w:u w:val="single"/>
        </w:rPr>
        <w:t xml:space="preserve"> the world's </w:t>
      </w:r>
      <w:r w:rsidRPr="005F4A5B">
        <w:rPr>
          <w:rFonts w:asciiTheme="majorHAnsi" w:hAnsiTheme="majorHAnsi" w:cstheme="majorHAnsi"/>
          <w:b/>
          <w:highlight w:val="cyan"/>
          <w:u w:val="single"/>
        </w:rPr>
        <w:t>intractability</w:t>
      </w:r>
      <w:r w:rsidRPr="005F4A5B">
        <w:rPr>
          <w:rFonts w:asciiTheme="majorHAnsi" w:hAnsiTheme="majorHAnsi" w:cstheme="majorHAnsi"/>
          <w:sz w:val="14"/>
        </w:rPr>
        <w:t xml:space="preserve"> - evidenced in </w:t>
      </w:r>
      <w:proofErr w:type="spellStart"/>
      <w:r w:rsidRPr="005F4A5B">
        <w:rPr>
          <w:rFonts w:asciiTheme="majorHAnsi" w:hAnsiTheme="majorHAnsi" w:cstheme="majorHAnsi"/>
          <w:sz w:val="14"/>
        </w:rPr>
        <w:t>affectlessness</w:t>
      </w:r>
      <w:proofErr w:type="spellEnd"/>
      <w:r w:rsidRPr="005F4A5B">
        <w:rPr>
          <w:rFonts w:asciiTheme="majorHAnsi" w:hAnsiTheme="majorHAnsi" w:cstheme="majorHAnsi"/>
          <w:sz w:val="14"/>
        </w:rPr>
        <w:t xml:space="preserve">, apathy, coolness, cynicism, and so on </w:t>
      </w:r>
      <w:r w:rsidRPr="005F4A5B">
        <w:rPr>
          <w:rFonts w:asciiTheme="majorHAnsi" w:hAnsiTheme="majorHAnsi" w:cstheme="majorHAnsi"/>
          <w:sz w:val="14"/>
          <w:highlight w:val="cyan"/>
        </w:rPr>
        <w:t xml:space="preserve">- </w:t>
      </w:r>
      <w:r w:rsidRPr="005F4A5B">
        <w:rPr>
          <w:rFonts w:asciiTheme="majorHAnsi" w:hAnsiTheme="majorHAnsi" w:cstheme="majorHAnsi"/>
          <w:b/>
          <w:highlight w:val="cyan"/>
          <w:u w:val="single"/>
        </w:rPr>
        <w:t>modes of</w:t>
      </w:r>
      <w:r w:rsidRPr="005F4A5B">
        <w:rPr>
          <w:rFonts w:asciiTheme="majorHAnsi" w:hAnsiTheme="majorHAnsi" w:cstheme="majorHAnsi"/>
          <w:b/>
          <w:u w:val="single"/>
        </w:rPr>
        <w:t xml:space="preserve"> what might be called </w:t>
      </w:r>
      <w:r w:rsidRPr="005F4A5B">
        <w:rPr>
          <w:rFonts w:asciiTheme="majorHAnsi" w:hAnsiTheme="majorHAnsi" w:cstheme="majorHAnsi"/>
          <w:b/>
          <w:highlight w:val="cyan"/>
          <w:u w:val="single"/>
        </w:rPr>
        <w:t xml:space="preserve">detachment </w:t>
      </w:r>
      <w:r w:rsidRPr="005F4A5B">
        <w:rPr>
          <w:rFonts w:asciiTheme="majorHAnsi" w:hAnsiTheme="majorHAnsi" w:cstheme="majorHAnsi"/>
          <w:b/>
          <w:u w:val="single"/>
        </w:rPr>
        <w:t xml:space="preserve">that </w:t>
      </w:r>
      <w:r w:rsidRPr="005F4A5B">
        <w:rPr>
          <w:rFonts w:asciiTheme="majorHAnsi" w:hAnsiTheme="majorHAnsi" w:cstheme="majorHAnsi"/>
          <w:b/>
          <w:highlight w:val="cyan"/>
          <w:u w:val="single"/>
        </w:rPr>
        <w:t xml:space="preserve">are </w:t>
      </w:r>
      <w:proofErr w:type="gramStart"/>
      <w:r w:rsidRPr="005F4A5B">
        <w:rPr>
          <w:rFonts w:asciiTheme="majorHAnsi" w:hAnsiTheme="majorHAnsi" w:cstheme="majorHAnsi"/>
          <w:b/>
          <w:u w:val="single"/>
        </w:rPr>
        <w:t xml:space="preserve">really </w:t>
      </w:r>
      <w:r w:rsidRPr="005F4A5B">
        <w:rPr>
          <w:rFonts w:asciiTheme="majorHAnsi" w:hAnsiTheme="majorHAnsi" w:cstheme="majorHAnsi"/>
          <w:b/>
          <w:highlight w:val="cyan"/>
          <w:u w:val="single"/>
        </w:rPr>
        <w:t>not</w:t>
      </w:r>
      <w:proofErr w:type="gramEnd"/>
      <w:r w:rsidRPr="005F4A5B">
        <w:rPr>
          <w:rFonts w:asciiTheme="majorHAnsi" w:hAnsiTheme="majorHAnsi" w:cstheme="majorHAnsi"/>
          <w:b/>
          <w:highlight w:val="cyan"/>
          <w:u w:val="single"/>
        </w:rPr>
        <w:t xml:space="preserve"> detached </w:t>
      </w:r>
      <w:r w:rsidRPr="005F4A5B">
        <w:rPr>
          <w:rFonts w:asciiTheme="majorHAnsi" w:hAnsiTheme="majorHAnsi" w:cstheme="majorHAnsi"/>
          <w:b/>
          <w:u w:val="single"/>
        </w:rPr>
        <w:t xml:space="preserve">at all </w:t>
      </w:r>
      <w:r w:rsidRPr="005F4A5B">
        <w:rPr>
          <w:rFonts w:asciiTheme="majorHAnsi" w:hAnsiTheme="majorHAnsi" w:cstheme="majorHAnsi"/>
          <w:b/>
          <w:highlight w:val="cyan"/>
          <w:u w:val="single"/>
        </w:rPr>
        <w:t xml:space="preserve">but </w:t>
      </w:r>
      <w:r w:rsidRPr="005F4A5B">
        <w:rPr>
          <w:rStyle w:val="Emphasis"/>
          <w:rFonts w:asciiTheme="majorHAnsi" w:hAnsiTheme="majorHAnsi" w:cstheme="majorHAnsi"/>
          <w:highlight w:val="cyan"/>
        </w:rPr>
        <w:t xml:space="preserve">constitute </w:t>
      </w:r>
      <w:r w:rsidRPr="005F4A5B">
        <w:rPr>
          <w:rStyle w:val="Emphasis"/>
          <w:rFonts w:asciiTheme="majorHAnsi" w:hAnsiTheme="majorHAnsi" w:cstheme="majorHAnsi"/>
        </w:rPr>
        <w:t xml:space="preserve">ongoing </w:t>
      </w:r>
      <w:r w:rsidRPr="005F4A5B">
        <w:rPr>
          <w:rStyle w:val="Emphasis"/>
          <w:rFonts w:asciiTheme="majorHAnsi" w:hAnsiTheme="majorHAnsi" w:cstheme="majorHAnsi"/>
          <w:highlight w:val="cyan"/>
        </w:rPr>
        <w:t>relations of sociality</w:t>
      </w:r>
      <w:r w:rsidRPr="005F4A5B">
        <w:rPr>
          <w:rFonts w:asciiTheme="majorHAnsi" w:hAnsiTheme="majorHAnsi" w:cstheme="majorHAnsi"/>
          <w:b/>
          <w:highlight w:val="cyan"/>
          <w:u w:val="single"/>
        </w:rPr>
        <w:t>.'" The politically depressed position is manifested in</w:t>
      </w:r>
      <w:r w:rsidRPr="005F4A5B">
        <w:rPr>
          <w:rFonts w:asciiTheme="majorHAnsi" w:hAnsiTheme="majorHAnsi" w:cstheme="majorHAnsi"/>
          <w:b/>
          <w:u w:val="single"/>
        </w:rPr>
        <w:t xml:space="preserve"> the problem of </w:t>
      </w:r>
      <w:r w:rsidRPr="005F4A5B">
        <w:rPr>
          <w:rStyle w:val="Emphasis"/>
          <w:rFonts w:asciiTheme="majorHAnsi" w:hAnsiTheme="majorHAnsi" w:cstheme="majorHAnsi"/>
          <w:highlight w:val="cyan"/>
        </w:rPr>
        <w:t>the difficulty of detaching from life-building modalities</w:t>
      </w:r>
      <w:r w:rsidRPr="005F4A5B">
        <w:rPr>
          <w:rStyle w:val="Emphasis"/>
          <w:rFonts w:asciiTheme="majorHAnsi" w:hAnsiTheme="majorHAnsi" w:cstheme="majorHAnsi"/>
        </w:rPr>
        <w:t xml:space="preserve"> that can </w:t>
      </w:r>
      <w:r w:rsidRPr="005F4A5B">
        <w:rPr>
          <w:rStyle w:val="Emphasis"/>
          <w:rFonts w:asciiTheme="majorHAnsi" w:hAnsiTheme="majorHAnsi" w:cstheme="majorHAnsi"/>
          <w:highlight w:val="cyan"/>
        </w:rPr>
        <w:t>no longer</w:t>
      </w:r>
      <w:r w:rsidRPr="005F4A5B">
        <w:rPr>
          <w:rStyle w:val="Emphasis"/>
          <w:rFonts w:asciiTheme="majorHAnsi" w:hAnsiTheme="majorHAnsi" w:cstheme="majorHAnsi"/>
        </w:rPr>
        <w:t xml:space="preserve"> be said to be </w:t>
      </w:r>
      <w:r w:rsidRPr="005F4A5B">
        <w:rPr>
          <w:rStyle w:val="Emphasis"/>
          <w:rFonts w:asciiTheme="majorHAnsi" w:hAnsiTheme="majorHAnsi" w:cstheme="majorHAnsi"/>
          <w:highlight w:val="cyan"/>
        </w:rPr>
        <w:t>doing their work</w:t>
      </w:r>
      <w:r w:rsidRPr="005F4A5B">
        <w:rPr>
          <w:rStyle w:val="Emphasis"/>
          <w:rFonts w:asciiTheme="majorHAnsi" w:hAnsiTheme="majorHAnsi" w:cstheme="majorHAnsi"/>
        </w:rPr>
        <w:t>, and</w:t>
      </w:r>
      <w:r w:rsidRPr="005F4A5B">
        <w:rPr>
          <w:rFonts w:asciiTheme="majorHAnsi" w:hAnsiTheme="majorHAnsi" w:cstheme="majorHAnsi"/>
          <w:b/>
          <w:u w:val="single"/>
          <w:bdr w:val="single" w:sz="4" w:space="0" w:color="auto"/>
        </w:rPr>
        <w:t xml:space="preserve"> </w:t>
      </w:r>
      <w:r w:rsidRPr="005F4A5B">
        <w:rPr>
          <w:rStyle w:val="Emphasis"/>
          <w:rFonts w:asciiTheme="majorHAnsi" w:hAnsiTheme="majorHAnsi" w:cstheme="majorHAnsi"/>
          <w:highlight w:val="cyan"/>
        </w:rPr>
        <w:t>which</w:t>
      </w:r>
      <w:r w:rsidRPr="005F4A5B">
        <w:rPr>
          <w:rStyle w:val="Emphasis"/>
          <w:rFonts w:asciiTheme="majorHAnsi" w:hAnsiTheme="majorHAnsi" w:cstheme="majorHAnsi"/>
        </w:rPr>
        <w:t xml:space="preserve"> indeed </w:t>
      </w:r>
      <w:r w:rsidRPr="005F4A5B">
        <w:rPr>
          <w:rStyle w:val="Emphasis"/>
          <w:rFonts w:asciiTheme="majorHAnsi" w:hAnsiTheme="majorHAnsi" w:cstheme="majorHAnsi"/>
          <w:highlight w:val="cyan"/>
        </w:rPr>
        <w:t>make obstacles to the desires that animate them</w:t>
      </w:r>
      <w:r w:rsidRPr="005F4A5B">
        <w:rPr>
          <w:rStyle w:val="Emphasis"/>
          <w:rFonts w:asciiTheme="majorHAnsi" w:hAnsiTheme="majorHAnsi" w:cstheme="majorHAnsi"/>
        </w:rPr>
        <w:t>;</w:t>
      </w:r>
      <w:r w:rsidRPr="005F4A5B">
        <w:rPr>
          <w:rFonts w:asciiTheme="majorHAnsi" w:hAnsiTheme="majorHAnsi" w:cstheme="majorHAnsi"/>
          <w:sz w:val="14"/>
        </w:rPr>
        <w:t xml:space="preserve"> my archive tracks practices of self-interruption, self-suspension, and self-abeyance that indicate people's struggles to change, but not traumatically, the terms of value in which their life-making activity has been cast." </w:t>
      </w:r>
      <w:r w:rsidRPr="005F4A5B">
        <w:rPr>
          <w:rFonts w:asciiTheme="majorHAnsi" w:hAnsiTheme="majorHAnsi" w:cstheme="majorHAnsi"/>
          <w:b/>
          <w:highlight w:val="cyan"/>
          <w:u w:val="single"/>
        </w:rPr>
        <w:t>Cruel optimism is</w:t>
      </w:r>
      <w:r w:rsidRPr="005F4A5B">
        <w:rPr>
          <w:rFonts w:asciiTheme="majorHAnsi" w:hAnsiTheme="majorHAnsi" w:cstheme="majorHAnsi"/>
          <w:sz w:val="14"/>
          <w:highlight w:val="cyan"/>
        </w:rPr>
        <w:t>,</w:t>
      </w:r>
      <w:r w:rsidRPr="005F4A5B">
        <w:rPr>
          <w:rFonts w:asciiTheme="majorHAnsi" w:hAnsiTheme="majorHAnsi" w:cstheme="majorHAnsi"/>
          <w:sz w:val="14"/>
        </w:rPr>
        <w:t xml:space="preserve"> then, like all phases, a deictic, a phrase that points to a proximate location: as </w:t>
      </w:r>
      <w:r w:rsidRPr="005F4A5B">
        <w:rPr>
          <w:rFonts w:asciiTheme="majorHAnsi" w:hAnsiTheme="majorHAnsi" w:cstheme="majorHAnsi"/>
          <w:b/>
          <w:highlight w:val="cyan"/>
          <w:u w:val="single"/>
        </w:rPr>
        <w:t>an analytic lever</w:t>
      </w:r>
      <w:r w:rsidRPr="005F4A5B">
        <w:rPr>
          <w:rFonts w:asciiTheme="majorHAnsi" w:hAnsiTheme="majorHAnsi" w:cstheme="majorHAnsi"/>
          <w:sz w:val="14"/>
        </w:rPr>
        <w:t xml:space="preserve"> it is an incitement to inhabit and </w:t>
      </w:r>
      <w:r w:rsidRPr="005F4A5B">
        <w:rPr>
          <w:rFonts w:asciiTheme="majorHAnsi" w:hAnsiTheme="majorHAnsi" w:cstheme="majorHAnsi"/>
          <w:b/>
          <w:highlight w:val="cyan"/>
          <w:u w:val="single"/>
        </w:rPr>
        <w:t>to track</w:t>
      </w:r>
      <w:r w:rsidRPr="005F4A5B">
        <w:rPr>
          <w:rFonts w:asciiTheme="majorHAnsi" w:hAnsiTheme="majorHAnsi" w:cstheme="majorHAnsi"/>
          <w:b/>
          <w:u w:val="single"/>
        </w:rPr>
        <w:t xml:space="preserve"> the</w:t>
      </w:r>
      <w:r w:rsidRPr="005F4A5B">
        <w:rPr>
          <w:rFonts w:asciiTheme="majorHAnsi" w:hAnsiTheme="majorHAnsi" w:cstheme="majorHAnsi"/>
          <w:sz w:val="14"/>
        </w:rPr>
        <w:t xml:space="preserve"> affective </w:t>
      </w:r>
      <w:r w:rsidRPr="005F4A5B">
        <w:rPr>
          <w:rFonts w:asciiTheme="majorHAnsi" w:hAnsiTheme="majorHAnsi" w:cstheme="majorHAnsi"/>
          <w:b/>
          <w:highlight w:val="cyan"/>
          <w:u w:val="single"/>
        </w:rPr>
        <w:t>attachment to</w:t>
      </w:r>
      <w:r w:rsidRPr="005F4A5B">
        <w:rPr>
          <w:rFonts w:asciiTheme="majorHAnsi" w:hAnsiTheme="majorHAnsi" w:cstheme="majorHAnsi"/>
          <w:b/>
          <w:u w:val="single"/>
        </w:rPr>
        <w:t xml:space="preserve"> what we call </w:t>
      </w:r>
      <w:r w:rsidRPr="005F4A5B">
        <w:rPr>
          <w:rFonts w:asciiTheme="majorHAnsi" w:hAnsiTheme="majorHAnsi" w:cstheme="majorHAnsi"/>
          <w:b/>
          <w:highlight w:val="cyan"/>
          <w:u w:val="single"/>
        </w:rPr>
        <w:t xml:space="preserve">'the good life,' </w:t>
      </w:r>
      <w:r w:rsidRPr="005F4A5B">
        <w:rPr>
          <w:rStyle w:val="Emphasis"/>
          <w:rFonts w:asciiTheme="majorHAnsi" w:hAnsiTheme="majorHAnsi" w:cstheme="majorHAnsi"/>
          <w:highlight w:val="cyan"/>
        </w:rPr>
        <w:t>which is for so many a bad life that wears out the subjects who nonetheless</w:t>
      </w:r>
      <w:r w:rsidRPr="005F4A5B">
        <w:rPr>
          <w:rFonts w:asciiTheme="majorHAnsi" w:hAnsiTheme="majorHAnsi" w:cstheme="majorHAnsi"/>
          <w:sz w:val="14"/>
        </w:rPr>
        <w:t>, and at the same time</w:t>
      </w:r>
      <w:r w:rsidRPr="005F4A5B">
        <w:rPr>
          <w:rStyle w:val="Emphasis"/>
          <w:rFonts w:asciiTheme="majorHAnsi" w:hAnsiTheme="majorHAnsi" w:cstheme="majorHAnsi"/>
        </w:rPr>
        <w:t xml:space="preserve">, </w:t>
      </w:r>
      <w:r w:rsidRPr="005F4A5B">
        <w:rPr>
          <w:rStyle w:val="Emphasis"/>
          <w:rFonts w:asciiTheme="majorHAnsi" w:hAnsiTheme="majorHAnsi" w:cstheme="majorHAnsi"/>
          <w:highlight w:val="cyan"/>
        </w:rPr>
        <w:t>find their conditions of possibility within it</w:t>
      </w:r>
      <w:r w:rsidRPr="005F4A5B">
        <w:rPr>
          <w:rFonts w:asciiTheme="majorHAnsi" w:hAnsiTheme="majorHAnsi" w:cstheme="majorHAnsi"/>
          <w:b/>
          <w:sz w:val="14"/>
        </w:rPr>
        <w:t>.</w:t>
      </w:r>
      <w:r w:rsidRPr="005F4A5B">
        <w:rPr>
          <w:rFonts w:asciiTheme="majorHAnsi" w:hAnsiTheme="majorHAnsi" w:cstheme="majorHAnsi"/>
          <w:sz w:val="14"/>
        </w:rPr>
        <w:t xml:space="preserve"> My assumption is that </w:t>
      </w:r>
      <w:r w:rsidRPr="005F4A5B">
        <w:rPr>
          <w:rFonts w:asciiTheme="majorHAnsi" w:hAnsiTheme="majorHAnsi" w:cstheme="majorHAnsi"/>
          <w:b/>
          <w:u w:val="single"/>
        </w:rPr>
        <w:t>the conditions of ordinary life</w:t>
      </w:r>
      <w:r w:rsidRPr="005F4A5B">
        <w:rPr>
          <w:rFonts w:asciiTheme="majorHAnsi" w:hAnsiTheme="majorHAnsi" w:cstheme="majorHAnsi"/>
          <w:sz w:val="14"/>
        </w:rPr>
        <w:t xml:space="preserve"> in the contemporary world even of relative wealth, as in the US, </w:t>
      </w:r>
      <w:r w:rsidRPr="005F4A5B">
        <w:rPr>
          <w:rFonts w:asciiTheme="majorHAnsi" w:hAnsiTheme="majorHAnsi" w:cstheme="majorHAnsi"/>
          <w:b/>
          <w:u w:val="single"/>
        </w:rPr>
        <w:t>are conditions of the</w:t>
      </w:r>
      <w:r w:rsidRPr="005F4A5B">
        <w:rPr>
          <w:rFonts w:asciiTheme="majorHAnsi" w:hAnsiTheme="majorHAnsi" w:cstheme="majorHAnsi"/>
          <w:sz w:val="14"/>
        </w:rPr>
        <w:t xml:space="preserve"> attrition or the </w:t>
      </w:r>
      <w:r w:rsidRPr="005F4A5B">
        <w:rPr>
          <w:rFonts w:asciiTheme="majorHAnsi" w:hAnsiTheme="majorHAnsi" w:cstheme="majorHAnsi"/>
          <w:b/>
          <w:u w:val="single"/>
        </w:rPr>
        <w:t>wearing out of the subject</w:t>
      </w:r>
      <w:r w:rsidRPr="005F4A5B">
        <w:rPr>
          <w:rFonts w:asciiTheme="majorHAnsi" w:hAnsiTheme="majorHAnsi" w:cstheme="majorHAnsi"/>
          <w:sz w:val="14"/>
        </w:rPr>
        <w:t xml:space="preserve">, and that the irony - that the </w:t>
      </w:r>
      <w:proofErr w:type="spellStart"/>
      <w:r w:rsidRPr="005F4A5B">
        <w:rPr>
          <w:rFonts w:asciiTheme="majorHAnsi" w:hAnsiTheme="majorHAnsi" w:cstheme="majorHAnsi"/>
          <w:sz w:val="14"/>
        </w:rPr>
        <w:t>labour</w:t>
      </w:r>
      <w:proofErr w:type="spellEnd"/>
      <w:r w:rsidRPr="005F4A5B">
        <w:rPr>
          <w:rFonts w:asciiTheme="majorHAnsi" w:hAnsiTheme="majorHAnsi" w:cstheme="majorHAnsi"/>
          <w:sz w:val="14"/>
        </w:rPr>
        <w:t xml:space="preserve">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w:t>
      </w:r>
      <w:r w:rsidRPr="005F4A5B">
        <w:rPr>
          <w:rFonts w:asciiTheme="majorHAnsi" w:hAnsiTheme="majorHAnsi" w:cstheme="majorHAnsi"/>
          <w:b/>
          <w:highlight w:val="cyan"/>
          <w:u w:val="single"/>
        </w:rPr>
        <w:t>Cruel optimism is</w:t>
      </w:r>
      <w:r w:rsidRPr="005F4A5B">
        <w:rPr>
          <w:rFonts w:asciiTheme="majorHAnsi" w:hAnsiTheme="majorHAnsi" w:cstheme="majorHAnsi"/>
          <w:sz w:val="14"/>
        </w:rPr>
        <w:t xml:space="preserve"> in this sense </w:t>
      </w:r>
      <w:r w:rsidRPr="005F4A5B">
        <w:rPr>
          <w:rFonts w:asciiTheme="majorHAnsi" w:hAnsiTheme="majorHAnsi" w:cstheme="majorHAnsi"/>
          <w:b/>
          <w:u w:val="single"/>
        </w:rPr>
        <w:t>a concept pointing toward a mode of lived imminence</w:t>
      </w:r>
      <w:r w:rsidRPr="005F4A5B">
        <w:rPr>
          <w:rFonts w:asciiTheme="majorHAnsi" w:hAnsiTheme="majorHAnsi" w:cstheme="majorHAnsi"/>
          <w:sz w:val="14"/>
        </w:rPr>
        <w:t xml:space="preserve">, one that grows from a perception about </w:t>
      </w:r>
      <w:r w:rsidRPr="005F4A5B">
        <w:rPr>
          <w:rFonts w:asciiTheme="majorHAnsi" w:hAnsiTheme="majorHAnsi" w:cstheme="majorHAnsi"/>
          <w:b/>
          <w:u w:val="single"/>
        </w:rPr>
        <w:t>the reasons people</w:t>
      </w:r>
      <w:r w:rsidRPr="005F4A5B">
        <w:rPr>
          <w:rFonts w:asciiTheme="majorHAnsi" w:hAnsiTheme="majorHAnsi" w:cstheme="majorHAnsi"/>
          <w:sz w:val="14"/>
        </w:rPr>
        <w:t xml:space="preserve"> are not </w:t>
      </w:r>
      <w:proofErr w:type="spellStart"/>
      <w:r w:rsidRPr="005F4A5B">
        <w:rPr>
          <w:rFonts w:asciiTheme="majorHAnsi" w:hAnsiTheme="majorHAnsi" w:cstheme="majorHAnsi"/>
          <w:sz w:val="14"/>
        </w:rPr>
        <w:t>Bartlehy</w:t>
      </w:r>
      <w:proofErr w:type="spellEnd"/>
      <w:r w:rsidRPr="005F4A5B">
        <w:rPr>
          <w:rFonts w:asciiTheme="majorHAnsi" w:hAnsiTheme="majorHAnsi" w:cstheme="majorHAnsi"/>
          <w:sz w:val="14"/>
        </w:rPr>
        <w:t xml:space="preserve">, do not prefer to interfere with varieties of immiseration, but </w:t>
      </w:r>
      <w:r w:rsidRPr="005F4A5B">
        <w:rPr>
          <w:rFonts w:asciiTheme="majorHAnsi" w:hAnsiTheme="majorHAnsi" w:cstheme="majorHAnsi"/>
          <w:b/>
          <w:u w:val="single"/>
        </w:rPr>
        <w:t xml:space="preserve">choose </w:t>
      </w:r>
      <w:r w:rsidRPr="005F4A5B">
        <w:rPr>
          <w:rFonts w:asciiTheme="majorHAnsi" w:hAnsiTheme="majorHAnsi" w:cstheme="majorHAnsi"/>
          <w:b/>
          <w:highlight w:val="cyan"/>
          <w:u w:val="single"/>
        </w:rPr>
        <w:t>to ride the wave of the system</w:t>
      </w:r>
      <w:r w:rsidRPr="005F4A5B">
        <w:rPr>
          <w:rFonts w:asciiTheme="majorHAnsi" w:hAnsiTheme="majorHAnsi" w:cstheme="majorHAnsi"/>
          <w:b/>
          <w:u w:val="single"/>
        </w:rPr>
        <w:t xml:space="preserve"> of attachment that they are used to, to syncopate with it, or to be held in a relation of </w:t>
      </w:r>
      <w:r w:rsidRPr="005F4A5B">
        <w:rPr>
          <w:rFonts w:asciiTheme="majorHAnsi" w:hAnsiTheme="majorHAnsi" w:cstheme="majorHAnsi"/>
          <w:b/>
          <w:u w:val="single"/>
        </w:rPr>
        <w:lastRenderedPageBreak/>
        <w:t>reciprocity, reconciliation, or resignation that does not mean defeat by it</w:t>
      </w:r>
      <w:r w:rsidRPr="005F4A5B">
        <w:rPr>
          <w:rFonts w:asciiTheme="majorHAnsi" w:hAnsiTheme="majorHAnsi" w:cstheme="majorHAnsi"/>
          <w:sz w:val="14"/>
        </w:rPr>
        <w:t xml:space="preserve">. Or perhaps they move to normative form to get numb with the consensual promise, </w:t>
      </w:r>
      <w:r w:rsidRPr="005F4A5B">
        <w:rPr>
          <w:rFonts w:asciiTheme="majorHAnsi" w:hAnsiTheme="majorHAnsi" w:cstheme="majorHAnsi"/>
          <w:b/>
          <w:highlight w:val="cyan"/>
          <w:u w:val="single"/>
        </w:rPr>
        <w:t>and</w:t>
      </w:r>
      <w:r w:rsidRPr="005F4A5B">
        <w:rPr>
          <w:rFonts w:asciiTheme="majorHAnsi" w:hAnsiTheme="majorHAnsi" w:cstheme="majorHAnsi"/>
          <w:sz w:val="14"/>
        </w:rPr>
        <w:t xml:space="preserve"> to </w:t>
      </w:r>
      <w:proofErr w:type="spellStart"/>
      <w:r w:rsidRPr="005F4A5B">
        <w:rPr>
          <w:rFonts w:asciiTheme="majorHAnsi" w:hAnsiTheme="majorHAnsi" w:cstheme="majorHAnsi"/>
          <w:b/>
          <w:highlight w:val="cyan"/>
          <w:u w:val="single"/>
        </w:rPr>
        <w:t>misrecognise</w:t>
      </w:r>
      <w:proofErr w:type="spellEnd"/>
      <w:r w:rsidRPr="005F4A5B">
        <w:rPr>
          <w:rFonts w:asciiTheme="majorHAnsi" w:hAnsiTheme="majorHAnsi" w:cstheme="majorHAnsi"/>
          <w:b/>
          <w:highlight w:val="cyan"/>
          <w:u w:val="single"/>
        </w:rPr>
        <w:t xml:space="preserve"> that</w:t>
      </w:r>
      <w:r w:rsidRPr="005F4A5B">
        <w:rPr>
          <w:rFonts w:asciiTheme="majorHAnsi" w:hAnsiTheme="majorHAnsi" w:cstheme="majorHAnsi"/>
          <w:sz w:val="14"/>
        </w:rPr>
        <w:t xml:space="preserve"> promise </w:t>
      </w:r>
      <w:r w:rsidRPr="005F4A5B">
        <w:rPr>
          <w:rFonts w:asciiTheme="majorHAnsi" w:hAnsiTheme="majorHAnsi" w:cstheme="majorHAnsi"/>
          <w:b/>
          <w:highlight w:val="cyan"/>
          <w:u w:val="single"/>
        </w:rPr>
        <w:t>as</w:t>
      </w:r>
      <w:r w:rsidRPr="005F4A5B">
        <w:rPr>
          <w:rFonts w:asciiTheme="majorHAnsi" w:hAnsiTheme="majorHAnsi" w:cstheme="majorHAnsi"/>
          <w:b/>
          <w:u w:val="single"/>
        </w:rPr>
        <w:t xml:space="preserve"> an </w:t>
      </w:r>
      <w:r w:rsidRPr="005F4A5B">
        <w:rPr>
          <w:rFonts w:asciiTheme="majorHAnsi" w:hAnsiTheme="majorHAnsi" w:cstheme="majorHAnsi"/>
          <w:b/>
          <w:highlight w:val="cyan"/>
          <w:u w:val="single"/>
        </w:rPr>
        <w:t>achievement</w:t>
      </w:r>
      <w:r w:rsidRPr="005F4A5B">
        <w:rPr>
          <w:rFonts w:asciiTheme="majorHAnsi" w:hAnsiTheme="majorHAnsi" w:cstheme="majorHAnsi"/>
          <w:sz w:val="14"/>
        </w:rPr>
        <w:t xml:space="preserve">. This essay traverses three episodes of suspension - from John </w:t>
      </w:r>
      <w:proofErr w:type="spellStart"/>
      <w:r w:rsidRPr="005F4A5B">
        <w:rPr>
          <w:rFonts w:asciiTheme="majorHAnsi" w:hAnsiTheme="majorHAnsi" w:cstheme="majorHAnsi"/>
          <w:sz w:val="14"/>
        </w:rPr>
        <w:t>Ashhery</w:t>
      </w:r>
      <w:proofErr w:type="spellEnd"/>
      <w:r w:rsidRPr="005F4A5B">
        <w:rPr>
          <w:rFonts w:asciiTheme="majorHAnsi" w:hAnsiTheme="majorHAnsi" w:cstheme="majorHAnsi"/>
          <w:sz w:val="14"/>
        </w:rPr>
        <w:t xml:space="preserve">, Charles Johnson, and </w:t>
      </w:r>
      <w:proofErr w:type="spellStart"/>
      <w:r w:rsidRPr="005F4A5B">
        <w:rPr>
          <w:rFonts w:asciiTheme="majorHAnsi" w:hAnsiTheme="majorHAnsi" w:cstheme="majorHAnsi"/>
          <w:sz w:val="14"/>
        </w:rPr>
        <w:t>Ceoff</w:t>
      </w:r>
      <w:proofErr w:type="spellEnd"/>
      <w:r w:rsidRPr="005F4A5B">
        <w:rPr>
          <w:rFonts w:asciiTheme="majorHAnsi" w:hAnsiTheme="majorHAnsi" w:cstheme="majorHAnsi"/>
          <w:sz w:val="14"/>
        </w:rPr>
        <w:t xml:space="preserve"> Ryman - of the reproduction of habituated or normative life. These suspensions open up revelations about the promises that had clustered as people's objects of desire, stage moments of exuberance in the impasse near the normal, and provide tools for suggesting why </w:t>
      </w:r>
      <w:r w:rsidRPr="005F4A5B">
        <w:rPr>
          <w:rStyle w:val="StyleUnderline"/>
          <w:rFonts w:asciiTheme="majorHAnsi" w:hAnsiTheme="majorHAnsi" w:cstheme="majorHAnsi"/>
        </w:rPr>
        <w:t xml:space="preserve">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w:t>
      </w:r>
      <w:r w:rsidRPr="005F4A5B">
        <w:rPr>
          <w:rFonts w:asciiTheme="majorHAnsi" w:hAnsiTheme="majorHAnsi" w:cstheme="majorHAnsi"/>
          <w:sz w:val="14"/>
        </w:rPr>
        <w:t>by the promises that they have attached to in this world.</w:t>
      </w:r>
    </w:p>
    <w:p w14:paraId="2ED8E7C9" w14:textId="77777777" w:rsidR="00527367" w:rsidRPr="005F4A5B" w:rsidRDefault="00527367" w:rsidP="00527367">
      <w:pPr>
        <w:pStyle w:val="Heading4"/>
        <w:rPr>
          <w:rFonts w:asciiTheme="majorHAnsi" w:hAnsiTheme="majorHAnsi" w:cstheme="majorHAnsi"/>
        </w:rPr>
      </w:pPr>
      <w:proofErr w:type="gramStart"/>
      <w:r w:rsidRPr="005F4A5B">
        <w:rPr>
          <w:rFonts w:asciiTheme="majorHAnsi" w:hAnsiTheme="majorHAnsi" w:cstheme="majorHAnsi"/>
        </w:rPr>
        <w:t>Instead</w:t>
      </w:r>
      <w:proofErr w:type="gramEnd"/>
      <w:r w:rsidRPr="005F4A5B">
        <w:rPr>
          <w:rFonts w:asciiTheme="majorHAnsi" w:hAnsiTheme="majorHAnsi" w:cstheme="majorHAnsi"/>
        </w:rPr>
        <w:t xml:space="preserve"> we must refuse the politics of liberalism and its accompanying economization of injury and suffering—our politics does not ignore the violence of the world, but rather refuses those particular representations and values which frame violence in favor of a politics of sensuous life. </w:t>
      </w:r>
    </w:p>
    <w:p w14:paraId="5240DB9E" w14:textId="77777777" w:rsidR="00527367" w:rsidRPr="005F4A5B" w:rsidRDefault="00527367" w:rsidP="00527367">
      <w:pPr>
        <w:rPr>
          <w:rFonts w:asciiTheme="majorHAnsi" w:hAnsiTheme="majorHAnsi" w:cstheme="majorHAnsi"/>
          <w:b/>
          <w:bCs/>
        </w:rPr>
      </w:pPr>
      <w:r w:rsidRPr="005F4A5B">
        <w:rPr>
          <w:rStyle w:val="Style13ptBold"/>
          <w:rFonts w:asciiTheme="majorHAnsi" w:hAnsiTheme="majorHAnsi" w:cstheme="majorHAnsi"/>
        </w:rPr>
        <w:t xml:space="preserve">Abbas ’10 </w:t>
      </w:r>
      <w:r w:rsidRPr="005F4A5B">
        <w:rPr>
          <w:rFonts w:asciiTheme="majorHAnsi" w:hAnsiTheme="majorHAnsi" w:cstheme="majorHAnsi"/>
          <w:sz w:val="16"/>
          <w:szCs w:val="16"/>
        </w:rPr>
        <w:t>/Asma, Professor and Division Head in Social Studies, Political Science, Philosophy at the Liebowitz Center for International Studies at Bard College at Simon’s Rock, Liberalism and Human Suffering: Materialist Reflections on Politics, Ethics, and Aesthetics, London: Palgrave Macmillan, pg. Pg. 183 - 187/</w:t>
      </w:r>
    </w:p>
    <w:p w14:paraId="1D360ED2" w14:textId="77777777" w:rsidR="00527367" w:rsidRPr="005F4A5B" w:rsidRDefault="00527367" w:rsidP="00527367">
      <w:pPr>
        <w:rPr>
          <w:rStyle w:val="StyleUnderline"/>
          <w:rFonts w:asciiTheme="majorHAnsi" w:hAnsiTheme="majorHAnsi" w:cstheme="majorHAnsi"/>
        </w:rPr>
      </w:pPr>
      <w:r w:rsidRPr="005F4A5B">
        <w:rPr>
          <w:rFonts w:asciiTheme="majorHAnsi" w:hAnsiTheme="majorHAnsi" w:cstheme="majorHAnsi"/>
          <w:sz w:val="16"/>
          <w:szCs w:val="12"/>
        </w:rPr>
        <w:t xml:space="preserve">In Martha Nussbaum’s celebration of cosmopolitanism, the familiar move of the invocation of the worst sufferings of mankind is bound to shut up and line everyone else in submission, not to the pain of  others (as it may appear), but more fundamentally to iterations of who  I am as one who suffers, as one who responds to suffering, and as one  troubled by each of those questions rather than having settled them.47  Nussbaum or </w:t>
      </w:r>
      <w:proofErr w:type="spellStart"/>
      <w:r w:rsidRPr="005F4A5B">
        <w:rPr>
          <w:rFonts w:asciiTheme="majorHAnsi" w:hAnsiTheme="majorHAnsi" w:cstheme="majorHAnsi"/>
          <w:sz w:val="16"/>
          <w:szCs w:val="12"/>
        </w:rPr>
        <w:t>Shklar</w:t>
      </w:r>
      <w:proofErr w:type="spellEnd"/>
      <w:r w:rsidRPr="005F4A5B">
        <w:rPr>
          <w:rFonts w:asciiTheme="majorHAnsi" w:hAnsiTheme="majorHAnsi" w:cstheme="majorHAnsi"/>
          <w:sz w:val="16"/>
          <w:szCs w:val="12"/>
        </w:rPr>
        <w:t xml:space="preserve">, in their philosophical commitments to different  metaphysics (even in explicit noncommitments to metaphysics),  do not even consider that their invocation of events of unimaginable  suffering as cautionary tales for all of humanity is beholden to the sublime  in ways complicit with liberalism’s political economy of suffering.  In being so, they inadvertently evacuate the political in favor of some formalistic ethical certitude that may carry its own violent </w:t>
      </w:r>
      <w:proofErr w:type="gramStart"/>
      <w:r w:rsidRPr="005F4A5B">
        <w:rPr>
          <w:rFonts w:asciiTheme="majorHAnsi" w:hAnsiTheme="majorHAnsi" w:cstheme="majorHAnsi"/>
          <w:sz w:val="16"/>
          <w:szCs w:val="12"/>
        </w:rPr>
        <w:t xml:space="preserve">obliterations,  </w:t>
      </w:r>
      <w:proofErr w:type="spellStart"/>
      <w:r w:rsidRPr="005F4A5B">
        <w:rPr>
          <w:rFonts w:asciiTheme="majorHAnsi" w:hAnsiTheme="majorHAnsi" w:cstheme="majorHAnsi"/>
          <w:sz w:val="16"/>
          <w:szCs w:val="12"/>
        </w:rPr>
        <w:t>dysfunctionalizing</w:t>
      </w:r>
      <w:proofErr w:type="spellEnd"/>
      <w:proofErr w:type="gramEnd"/>
      <w:r w:rsidRPr="005F4A5B">
        <w:rPr>
          <w:rFonts w:asciiTheme="majorHAnsi" w:hAnsiTheme="majorHAnsi" w:cstheme="majorHAnsi"/>
          <w:sz w:val="16"/>
          <w:szCs w:val="12"/>
        </w:rPr>
        <w:t xml:space="preserve"> political judgment in submission to ethical  judgments already made for us.</w:t>
      </w:r>
      <w:r w:rsidRPr="005F4A5B">
        <w:rPr>
          <w:rFonts w:asciiTheme="majorHAnsi" w:hAnsiTheme="majorHAnsi" w:cstheme="majorHAnsi"/>
          <w:sz w:val="16"/>
        </w:rPr>
        <w:t xml:space="preserve"> </w:t>
      </w:r>
      <w:r w:rsidRPr="005F4A5B">
        <w:rPr>
          <w:rStyle w:val="StyleUnderline"/>
          <w:rFonts w:asciiTheme="majorHAnsi" w:hAnsiTheme="majorHAnsi" w:cstheme="majorHAnsi"/>
          <w:highlight w:val="cyan"/>
        </w:rPr>
        <w:t xml:space="preserve">The </w:t>
      </w:r>
      <w:proofErr w:type="spellStart"/>
      <w:r w:rsidRPr="005F4A5B">
        <w:rPr>
          <w:rStyle w:val="StyleUnderline"/>
          <w:rFonts w:asciiTheme="majorHAnsi" w:hAnsiTheme="majorHAnsi" w:cstheme="majorHAnsi"/>
        </w:rPr>
        <w:t>ethicization</w:t>
      </w:r>
      <w:proofErr w:type="spellEnd"/>
      <w:r w:rsidRPr="005F4A5B">
        <w:rPr>
          <w:rStyle w:val="StyleUnderline"/>
          <w:rFonts w:asciiTheme="majorHAnsi" w:hAnsiTheme="majorHAnsi" w:cstheme="majorHAnsi"/>
        </w:rPr>
        <w:t xml:space="preserve"> of </w:t>
      </w:r>
      <w:r w:rsidRPr="005F4A5B">
        <w:rPr>
          <w:rStyle w:val="StyleUnderline"/>
          <w:rFonts w:asciiTheme="majorHAnsi" w:hAnsiTheme="majorHAnsi" w:cstheme="majorHAnsi"/>
          <w:highlight w:val="cyan"/>
        </w:rPr>
        <w:t xml:space="preserve">discourse on suffering, </w:t>
      </w:r>
      <w:r w:rsidRPr="005F4A5B">
        <w:rPr>
          <w:rStyle w:val="StyleUnderline"/>
          <w:rFonts w:asciiTheme="majorHAnsi" w:hAnsiTheme="majorHAnsi" w:cstheme="majorHAnsi"/>
        </w:rPr>
        <w:t>and the submission to the violence of violence</w:t>
      </w:r>
      <w:r w:rsidRPr="005F4A5B">
        <w:rPr>
          <w:rStyle w:val="StyleUnderline"/>
          <w:rFonts w:asciiTheme="majorHAnsi" w:hAnsiTheme="majorHAnsi" w:cstheme="majorHAnsi"/>
          <w:highlight w:val="cyan"/>
        </w:rPr>
        <w:t>, is a parallel to the death of the political</w:t>
      </w:r>
      <w:r w:rsidRPr="005F4A5B">
        <w:rPr>
          <w:rFonts w:asciiTheme="majorHAnsi" w:hAnsiTheme="majorHAnsi" w:cstheme="majorHAnsi"/>
          <w:sz w:val="16"/>
        </w:rPr>
        <w:t xml:space="preserve">. Similarly, </w:t>
      </w:r>
      <w:proofErr w:type="gramStart"/>
      <w:r w:rsidRPr="005F4A5B">
        <w:rPr>
          <w:rFonts w:asciiTheme="majorHAnsi" w:hAnsiTheme="majorHAnsi" w:cstheme="majorHAnsi"/>
          <w:sz w:val="16"/>
        </w:rPr>
        <w:t>as long as</w:t>
      </w:r>
      <w:proofErr w:type="gramEnd"/>
      <w:r w:rsidRPr="005F4A5B">
        <w:rPr>
          <w:rFonts w:asciiTheme="majorHAnsi" w:hAnsiTheme="majorHAnsi" w:cstheme="majorHAnsi"/>
          <w:sz w:val="16"/>
        </w:rPr>
        <w:t xml:space="preserve"> the aesthetic follows this logic—that representation is unethical and violent in nature and that we must somehow leave it behind—it will be limited in its vision, unable to see the deep and necessary ontological connection between suffering and representation. Beyond considering aesthetics at play </w:t>
      </w:r>
      <w:proofErr w:type="gramStart"/>
      <w:r w:rsidRPr="005F4A5B">
        <w:rPr>
          <w:rFonts w:asciiTheme="majorHAnsi" w:hAnsiTheme="majorHAnsi" w:cstheme="majorHAnsi"/>
          <w:sz w:val="16"/>
        </w:rPr>
        <w:t>in  the</w:t>
      </w:r>
      <w:proofErr w:type="gramEnd"/>
      <w:r w:rsidRPr="005F4A5B">
        <w:rPr>
          <w:rFonts w:asciiTheme="majorHAnsi" w:hAnsiTheme="majorHAnsi" w:cstheme="majorHAnsi"/>
          <w:sz w:val="16"/>
        </w:rPr>
        <w:t xml:space="preserve"> artistry of rights and interests that privileges the Western </w:t>
      </w:r>
      <w:proofErr w:type="spellStart"/>
      <w:r w:rsidRPr="005F4A5B">
        <w:rPr>
          <w:rFonts w:asciiTheme="majorHAnsi" w:hAnsiTheme="majorHAnsi" w:cstheme="majorHAnsi"/>
          <w:sz w:val="16"/>
        </w:rPr>
        <w:t>scopic</w:t>
      </w:r>
      <w:proofErr w:type="spellEnd"/>
      <w:r w:rsidRPr="005F4A5B">
        <w:rPr>
          <w:rFonts w:asciiTheme="majorHAnsi" w:hAnsiTheme="majorHAnsi" w:cstheme="majorHAnsi"/>
          <w:sz w:val="16"/>
        </w:rPr>
        <w:t xml:space="preserve">  and </w:t>
      </w:r>
      <w:proofErr w:type="spellStart"/>
      <w:r w:rsidRPr="005F4A5B">
        <w:rPr>
          <w:rFonts w:asciiTheme="majorHAnsi" w:hAnsiTheme="majorHAnsi" w:cstheme="majorHAnsi"/>
          <w:sz w:val="16"/>
        </w:rPr>
        <w:t>rhetoricist</w:t>
      </w:r>
      <w:proofErr w:type="spellEnd"/>
      <w:r w:rsidRPr="005F4A5B">
        <w:rPr>
          <w:rFonts w:asciiTheme="majorHAnsi" w:hAnsiTheme="majorHAnsi" w:cstheme="majorHAnsi"/>
          <w:sz w:val="16"/>
        </w:rPr>
        <w:t xml:space="preserve"> regimes, the aesthetic must be seen as more closely derived from </w:t>
      </w:r>
      <w:proofErr w:type="spellStart"/>
      <w:r w:rsidRPr="005F4A5B">
        <w:rPr>
          <w:rFonts w:asciiTheme="majorHAnsi" w:hAnsiTheme="majorHAnsi" w:cstheme="majorHAnsi"/>
          <w:sz w:val="16"/>
        </w:rPr>
        <w:t>aisthesis</w:t>
      </w:r>
      <w:proofErr w:type="spellEnd"/>
      <w:r w:rsidRPr="005F4A5B">
        <w:rPr>
          <w:rFonts w:asciiTheme="majorHAnsi" w:hAnsiTheme="majorHAnsi" w:cstheme="majorHAnsi"/>
          <w:sz w:val="16"/>
        </w:rPr>
        <w:t xml:space="preserve"> (perception from the senses). </w:t>
      </w:r>
      <w:r w:rsidRPr="005F4A5B">
        <w:rPr>
          <w:rStyle w:val="StyleUnderline"/>
          <w:rFonts w:asciiTheme="majorHAnsi" w:hAnsiTheme="majorHAnsi" w:cstheme="majorHAnsi"/>
        </w:rPr>
        <w:t>The resulting essential, ontic, and experiential proximity to suffering may allow us to radically reimagine our subjection to injuries, interests, and rights.</w:t>
      </w:r>
      <w:r w:rsidRPr="005F4A5B">
        <w:rPr>
          <w:rFonts w:asciiTheme="majorHAnsi" w:hAnsiTheme="majorHAnsi" w:cstheme="majorHAnsi"/>
          <w:sz w:val="16"/>
        </w:rPr>
        <w:t xml:space="preserve"> </w:t>
      </w:r>
      <w:r w:rsidRPr="005F4A5B">
        <w:rPr>
          <w:rStyle w:val="StyleUnderline"/>
          <w:rFonts w:asciiTheme="majorHAnsi" w:hAnsiTheme="majorHAnsi" w:cstheme="majorHAnsi"/>
        </w:rPr>
        <w:t>The elements of a historical materialism of suffering</w:t>
      </w:r>
      <w:r w:rsidRPr="005F4A5B">
        <w:rPr>
          <w:rFonts w:asciiTheme="majorHAnsi" w:hAnsiTheme="majorHAnsi" w:cstheme="majorHAnsi"/>
          <w:sz w:val="16"/>
        </w:rPr>
        <w:t xml:space="preserve"> introduced over the course of this chapter—necessity, hope, and a materialist sensuous ethos—</w:t>
      </w:r>
      <w:r w:rsidRPr="005F4A5B">
        <w:rPr>
          <w:rStyle w:val="StyleUnderline"/>
          <w:rFonts w:asciiTheme="majorHAnsi" w:hAnsiTheme="majorHAnsi" w:cstheme="majorHAnsi"/>
        </w:rPr>
        <w:t>reconsider woundedness and victimhood</w:t>
      </w:r>
      <w:r w:rsidRPr="005F4A5B">
        <w:rPr>
          <w:rFonts w:asciiTheme="majorHAnsi" w:hAnsiTheme="majorHAnsi" w:cstheme="majorHAnsi"/>
          <w:sz w:val="16"/>
        </w:rPr>
        <w:t xml:space="preserve"> </w:t>
      </w:r>
      <w:proofErr w:type="gramStart"/>
      <w:r w:rsidRPr="005F4A5B">
        <w:rPr>
          <w:rFonts w:asciiTheme="majorHAnsi" w:hAnsiTheme="majorHAnsi" w:cstheme="majorHAnsi"/>
          <w:sz w:val="16"/>
        </w:rPr>
        <w:t>in order to</w:t>
      </w:r>
      <w:proofErr w:type="gramEnd"/>
      <w:r w:rsidRPr="005F4A5B">
        <w:rPr>
          <w:rFonts w:asciiTheme="majorHAnsi" w:hAnsiTheme="majorHAnsi" w:cstheme="majorHAnsi"/>
          <w:sz w:val="16"/>
        </w:rPr>
        <w:t xml:space="preserve"> illuminate the multiplicity of relations that are, and can be, had to our own and others’ suffering. They expose the presumptions and certainties regarding the imperatives suffering poses for sufferers that codify a basic distance from suffering and an inability to insinuate </w:t>
      </w:r>
      <w:proofErr w:type="gramStart"/>
      <w:r w:rsidRPr="005F4A5B">
        <w:rPr>
          <w:rFonts w:asciiTheme="majorHAnsi" w:hAnsiTheme="majorHAnsi" w:cstheme="majorHAnsi"/>
          <w:sz w:val="16"/>
        </w:rPr>
        <w:t>the  question</w:t>
      </w:r>
      <w:proofErr w:type="gramEnd"/>
      <w:r w:rsidRPr="005F4A5B">
        <w:rPr>
          <w:rFonts w:asciiTheme="majorHAnsi" w:hAnsiTheme="majorHAnsi" w:cstheme="majorHAnsi"/>
          <w:sz w:val="16"/>
        </w:rPr>
        <w:t xml:space="preserve"> </w:t>
      </w:r>
      <w:r w:rsidRPr="005F4A5B">
        <w:rPr>
          <w:rFonts w:asciiTheme="majorHAnsi" w:hAnsiTheme="majorHAnsi" w:cstheme="majorHAnsi"/>
          <w:sz w:val="16"/>
          <w:szCs w:val="12"/>
        </w:rPr>
        <w:t xml:space="preserve">of suffering in our comportments, orientations, and internal  relations of simultaneity to the world.  A righteous or tolerant pluralism of sufferings, enacted </w:t>
      </w:r>
      <w:proofErr w:type="gramStart"/>
      <w:r w:rsidRPr="005F4A5B">
        <w:rPr>
          <w:rFonts w:asciiTheme="majorHAnsi" w:hAnsiTheme="majorHAnsi" w:cstheme="majorHAnsi"/>
          <w:sz w:val="16"/>
          <w:szCs w:val="12"/>
        </w:rPr>
        <w:t>wounds,  and</w:t>
      </w:r>
      <w:proofErr w:type="gramEnd"/>
      <w:r w:rsidRPr="005F4A5B">
        <w:rPr>
          <w:rFonts w:asciiTheme="majorHAnsi" w:hAnsiTheme="majorHAnsi" w:cstheme="majorHAnsi"/>
          <w:sz w:val="16"/>
          <w:szCs w:val="12"/>
        </w:rPr>
        <w:t xml:space="preserve"> relations to our own and others’ suffering is not my objective  here. One only </w:t>
      </w:r>
      <w:proofErr w:type="gramStart"/>
      <w:r w:rsidRPr="005F4A5B">
        <w:rPr>
          <w:rFonts w:asciiTheme="majorHAnsi" w:hAnsiTheme="majorHAnsi" w:cstheme="majorHAnsi"/>
          <w:sz w:val="16"/>
          <w:szCs w:val="12"/>
        </w:rPr>
        <w:t>has to</w:t>
      </w:r>
      <w:proofErr w:type="gramEnd"/>
      <w:r w:rsidRPr="005F4A5B">
        <w:rPr>
          <w:rFonts w:asciiTheme="majorHAnsi" w:hAnsiTheme="majorHAnsi" w:cstheme="majorHAnsi"/>
          <w:sz w:val="16"/>
          <w:szCs w:val="12"/>
        </w:rPr>
        <w:t xml:space="preserve"> consider, to build to a different end, how </w:t>
      </w:r>
      <w:r w:rsidRPr="005F4A5B">
        <w:rPr>
          <w:rStyle w:val="StyleUnderline"/>
          <w:rFonts w:asciiTheme="majorHAnsi" w:hAnsiTheme="majorHAnsi" w:cstheme="majorHAnsi"/>
          <w:highlight w:val="cyan"/>
        </w:rPr>
        <w:t xml:space="preserve">the judgments, </w:t>
      </w:r>
      <w:r w:rsidRPr="005F4A5B">
        <w:rPr>
          <w:rStyle w:val="StyleUnderline"/>
          <w:rFonts w:asciiTheme="majorHAnsi" w:hAnsiTheme="majorHAnsi" w:cstheme="majorHAnsi"/>
        </w:rPr>
        <w:t>actions</w:t>
      </w:r>
      <w:r w:rsidRPr="005F4A5B">
        <w:rPr>
          <w:rStyle w:val="StyleUnderline"/>
          <w:rFonts w:asciiTheme="majorHAnsi" w:hAnsiTheme="majorHAnsi" w:cstheme="majorHAnsi"/>
          <w:highlight w:val="cyan"/>
        </w:rPr>
        <w:t xml:space="preserve">, and reactions </w:t>
      </w:r>
      <w:r w:rsidRPr="005F4A5B">
        <w:rPr>
          <w:rStyle w:val="StyleUnderline"/>
          <w:rFonts w:asciiTheme="majorHAnsi" w:hAnsiTheme="majorHAnsi" w:cstheme="majorHAnsi"/>
        </w:rPr>
        <w:t xml:space="preserve">of many among us </w:t>
      </w:r>
      <w:r w:rsidRPr="005F4A5B">
        <w:rPr>
          <w:rStyle w:val="StyleUnderline"/>
          <w:rFonts w:asciiTheme="majorHAnsi" w:hAnsiTheme="majorHAnsi" w:cstheme="majorHAnsi"/>
          <w:highlight w:val="cyan"/>
        </w:rPr>
        <w:t>cannot help but reject consolations that come from codified knowledges</w:t>
      </w:r>
      <w:r w:rsidRPr="005F4A5B">
        <w:rPr>
          <w:rFonts w:asciiTheme="majorHAnsi" w:hAnsiTheme="majorHAnsi" w:cstheme="majorHAnsi"/>
          <w:sz w:val="16"/>
        </w:rPr>
        <w:t xml:space="preserve"> and certitudes, such as those pertaining to what suffering is, how we must despise it, and how we must fix it. Then, </w:t>
      </w:r>
      <w:r w:rsidRPr="005F4A5B">
        <w:rPr>
          <w:rStyle w:val="StyleUnderline"/>
          <w:rFonts w:asciiTheme="majorHAnsi" w:hAnsiTheme="majorHAnsi" w:cstheme="majorHAnsi"/>
          <w:highlight w:val="cyan"/>
        </w:rPr>
        <w:t>one only has to question the imperatives these knowledges</w:t>
      </w:r>
      <w:r w:rsidRPr="005F4A5B">
        <w:rPr>
          <w:rStyle w:val="StyleUnderline"/>
          <w:rFonts w:asciiTheme="majorHAnsi" w:hAnsiTheme="majorHAnsi" w:cstheme="majorHAnsi"/>
        </w:rPr>
        <w:t xml:space="preserve"> and certitudes pose for all of </w:t>
      </w:r>
      <w:proofErr w:type="gramStart"/>
      <w:r w:rsidRPr="005F4A5B">
        <w:rPr>
          <w:rStyle w:val="StyleUnderline"/>
          <w:rFonts w:asciiTheme="majorHAnsi" w:hAnsiTheme="majorHAnsi" w:cstheme="majorHAnsi"/>
        </w:rPr>
        <w:t xml:space="preserve">us, </w:t>
      </w:r>
      <w:r w:rsidRPr="005F4A5B">
        <w:rPr>
          <w:rStyle w:val="StyleUnderline"/>
          <w:rFonts w:asciiTheme="majorHAnsi" w:hAnsiTheme="majorHAnsi" w:cstheme="majorHAnsi"/>
          <w:highlight w:val="cyan"/>
        </w:rPr>
        <w:t>and</w:t>
      </w:r>
      <w:proofErr w:type="gramEnd"/>
      <w:r w:rsidRPr="005F4A5B">
        <w:rPr>
          <w:rStyle w:val="StyleUnderline"/>
          <w:rFonts w:asciiTheme="majorHAnsi" w:hAnsiTheme="majorHAnsi" w:cstheme="majorHAnsi"/>
          <w:highlight w:val="cyan"/>
        </w:rPr>
        <w:t xml:space="preserve"> </w:t>
      </w:r>
      <w:r w:rsidRPr="005F4A5B">
        <w:rPr>
          <w:rFonts w:asciiTheme="majorHAnsi" w:hAnsiTheme="majorHAnsi" w:cstheme="majorHAnsi"/>
          <w:sz w:val="16"/>
        </w:rPr>
        <w:t xml:space="preserve">examine the utilitarian charm of the beguiling tragedy of “powerless” institutions and other conscriptions of sympathy, empathy, voice, and desire for a markedly different world. This may involve not giving liberal institutions or fervent recruiters of various marginalities the power to set the terms of honoring the suffering and hope of others, and not giving them the power to corner our pathos, in a moment of ethical noblesse, </w:t>
      </w:r>
      <w:r w:rsidRPr="005F4A5B">
        <w:rPr>
          <w:rStyle w:val="StyleUnderline"/>
          <w:rFonts w:asciiTheme="majorHAnsi" w:hAnsiTheme="majorHAnsi" w:cstheme="majorHAnsi"/>
          <w:highlight w:val="cyan"/>
        </w:rPr>
        <w:t xml:space="preserve">by emphasizing how another’s suffering is impenetrable </w:t>
      </w:r>
      <w:r w:rsidRPr="005F4A5B">
        <w:rPr>
          <w:rStyle w:val="StyleUnderline"/>
          <w:rFonts w:asciiTheme="majorHAnsi" w:hAnsiTheme="majorHAnsi" w:cstheme="majorHAnsi"/>
        </w:rPr>
        <w:t>and unknowable.</w:t>
      </w:r>
      <w:r w:rsidRPr="005F4A5B">
        <w:rPr>
          <w:rFonts w:asciiTheme="majorHAnsi" w:hAnsiTheme="majorHAnsi" w:cstheme="majorHAnsi"/>
          <w:sz w:val="16"/>
        </w:rPr>
        <w:t xml:space="preserve"> </w:t>
      </w:r>
      <w:r w:rsidRPr="005F4A5B">
        <w:rPr>
          <w:rStyle w:val="StyleUnderline"/>
          <w:rFonts w:asciiTheme="majorHAnsi" w:hAnsiTheme="majorHAnsi" w:cstheme="majorHAnsi"/>
        </w:rPr>
        <w:t xml:space="preserve">As much as </w:t>
      </w:r>
      <w:r w:rsidRPr="005F4A5B">
        <w:rPr>
          <w:rStyle w:val="StyleUnderline"/>
          <w:rFonts w:asciiTheme="majorHAnsi" w:hAnsiTheme="majorHAnsi" w:cstheme="majorHAnsi"/>
          <w:highlight w:val="cyan"/>
        </w:rPr>
        <w:t>this</w:t>
      </w:r>
      <w:r w:rsidRPr="005F4A5B">
        <w:rPr>
          <w:rStyle w:val="StyleUnderline"/>
          <w:rFonts w:asciiTheme="majorHAnsi" w:hAnsiTheme="majorHAnsi" w:cstheme="majorHAnsi"/>
        </w:rPr>
        <w:t xml:space="preserve"> ethical noblesse upholds the letting be of the other, it </w:t>
      </w:r>
      <w:r w:rsidRPr="005F4A5B">
        <w:rPr>
          <w:rStyle w:val="StyleUnderline"/>
          <w:rFonts w:asciiTheme="majorHAnsi" w:hAnsiTheme="majorHAnsi" w:cstheme="majorHAnsi"/>
          <w:highlight w:val="cyan"/>
        </w:rPr>
        <w:t xml:space="preserve">is a preservation, </w:t>
      </w:r>
      <w:r w:rsidRPr="005F4A5B">
        <w:rPr>
          <w:rStyle w:val="StyleUnderline"/>
          <w:rFonts w:asciiTheme="majorHAnsi" w:hAnsiTheme="majorHAnsi" w:cstheme="majorHAnsi"/>
        </w:rPr>
        <w:t xml:space="preserve">first and foremost, </w:t>
      </w:r>
      <w:r w:rsidRPr="005F4A5B">
        <w:rPr>
          <w:rStyle w:val="StyleUnderline"/>
          <w:rFonts w:asciiTheme="majorHAnsi" w:hAnsiTheme="majorHAnsi" w:cstheme="majorHAnsi"/>
          <w:highlight w:val="cyan"/>
        </w:rPr>
        <w:t>of oneself</w:t>
      </w:r>
      <w:r w:rsidRPr="005F4A5B">
        <w:rPr>
          <w:rFonts w:asciiTheme="majorHAnsi" w:hAnsiTheme="majorHAnsi" w:cstheme="majorHAnsi"/>
          <w:sz w:val="16"/>
        </w:rPr>
        <w:t>—</w:t>
      </w:r>
      <w:proofErr w:type="gramStart"/>
      <w:r w:rsidRPr="005F4A5B">
        <w:rPr>
          <w:rFonts w:asciiTheme="majorHAnsi" w:hAnsiTheme="majorHAnsi" w:cstheme="majorHAnsi"/>
          <w:sz w:val="16"/>
        </w:rPr>
        <w:t>perversely  reminiscent</w:t>
      </w:r>
      <w:proofErr w:type="gramEnd"/>
      <w:r w:rsidRPr="005F4A5B">
        <w:rPr>
          <w:rFonts w:asciiTheme="majorHAnsi" w:hAnsiTheme="majorHAnsi" w:cstheme="majorHAnsi"/>
          <w:sz w:val="16"/>
        </w:rPr>
        <w:t xml:space="preserve"> of the confusing touch-me-not of the Christ back from the dead, a Christ whose triumph over death ironically inspires  entire cultures built on surplus fear, suffering, and death as offerings  for those with terminal senses but endless lives (often the courtesy of the same historical cryogenics). </w:t>
      </w:r>
      <w:r w:rsidRPr="005F4A5B">
        <w:rPr>
          <w:rStyle w:val="StyleUnderline"/>
          <w:rFonts w:asciiTheme="majorHAnsi" w:hAnsiTheme="majorHAnsi" w:cstheme="majorHAnsi"/>
          <w:highlight w:val="cyan"/>
        </w:rPr>
        <w:t xml:space="preserve">It is imperative to reject </w:t>
      </w:r>
      <w:r w:rsidRPr="005F4A5B">
        <w:rPr>
          <w:rStyle w:val="StyleUnderline"/>
          <w:rFonts w:asciiTheme="majorHAnsi" w:hAnsiTheme="majorHAnsi" w:cstheme="majorHAnsi"/>
        </w:rPr>
        <w:t xml:space="preserve">both the righteous or tolerant pluralism of sufferings and the </w:t>
      </w:r>
      <w:r w:rsidRPr="005F4A5B">
        <w:rPr>
          <w:rStyle w:val="StyleUnderline"/>
          <w:rFonts w:asciiTheme="majorHAnsi" w:hAnsiTheme="majorHAnsi" w:cstheme="majorHAnsi"/>
        </w:rPr>
        <w:lastRenderedPageBreak/>
        <w:t xml:space="preserve">touch-me-not version of seemingly </w:t>
      </w:r>
      <w:r w:rsidRPr="005F4A5B">
        <w:rPr>
          <w:rStyle w:val="StyleUnderline"/>
          <w:rFonts w:asciiTheme="majorHAnsi" w:hAnsiTheme="majorHAnsi" w:cstheme="majorHAnsi"/>
          <w:highlight w:val="cyan"/>
        </w:rPr>
        <w:t>other-centered politics in favor of seeing our sufferings</w:t>
      </w:r>
      <w:r w:rsidRPr="005F4A5B">
        <w:rPr>
          <w:rStyle w:val="StyleUnderline"/>
          <w:rFonts w:asciiTheme="majorHAnsi" w:hAnsiTheme="majorHAnsi" w:cstheme="majorHAnsi"/>
        </w:rPr>
        <w:t xml:space="preserve"> and our labors </w:t>
      </w:r>
      <w:r w:rsidRPr="005F4A5B">
        <w:rPr>
          <w:rStyle w:val="StyleUnderline"/>
          <w:rFonts w:asciiTheme="majorHAnsi" w:hAnsiTheme="majorHAnsi" w:cstheme="majorHAnsi"/>
          <w:highlight w:val="cyan"/>
        </w:rPr>
        <w:t xml:space="preserve">as </w:t>
      </w:r>
      <w:proofErr w:type="spellStart"/>
      <w:r w:rsidRPr="005F4A5B">
        <w:rPr>
          <w:rStyle w:val="StyleUnderline"/>
          <w:rFonts w:asciiTheme="majorHAnsi" w:hAnsiTheme="majorHAnsi" w:cstheme="majorHAnsi"/>
          <w:highlight w:val="cyan"/>
        </w:rPr>
        <w:t>coconstitutive</w:t>
      </w:r>
      <w:proofErr w:type="spellEnd"/>
      <w:r w:rsidRPr="005F4A5B">
        <w:rPr>
          <w:rStyle w:val="StyleUnderline"/>
          <w:rFonts w:asciiTheme="majorHAnsi" w:hAnsiTheme="majorHAnsi" w:cstheme="majorHAnsi"/>
        </w:rPr>
        <w:t xml:space="preserve"> </w:t>
      </w:r>
      <w:r w:rsidRPr="005F4A5B">
        <w:rPr>
          <w:rFonts w:asciiTheme="majorHAnsi" w:hAnsiTheme="majorHAnsi" w:cstheme="majorHAnsi"/>
          <w:sz w:val="16"/>
        </w:rPr>
        <w:t>of the world we inhabit.  What would it mean, as Louis puts it to the Rabbi, to “incorporate sickness into one’s sense of how things are supposed to go,” to convoke a politics that is “good with death” but asks for “more life</w:t>
      </w:r>
      <w:r w:rsidRPr="005F4A5B">
        <w:rPr>
          <w:rFonts w:asciiTheme="majorHAnsi" w:hAnsiTheme="majorHAnsi" w:cstheme="majorHAnsi"/>
          <w:sz w:val="16"/>
          <w:highlight w:val="cyan"/>
        </w:rPr>
        <w:t>”</w:t>
      </w:r>
      <w:r w:rsidRPr="005F4A5B">
        <w:rPr>
          <w:rFonts w:asciiTheme="majorHAnsi" w:hAnsiTheme="majorHAnsi" w:cstheme="majorHAnsi"/>
          <w:sz w:val="16"/>
        </w:rPr>
        <w:t xml:space="preserve">?  Perhaps the sufferer </w:t>
      </w:r>
      <w:proofErr w:type="gramStart"/>
      <w:r w:rsidRPr="005F4A5B">
        <w:rPr>
          <w:rFonts w:asciiTheme="majorHAnsi" w:hAnsiTheme="majorHAnsi" w:cstheme="majorHAnsi"/>
          <w:sz w:val="16"/>
        </w:rPr>
        <w:t>not be</w:t>
      </w:r>
      <w:proofErr w:type="gramEnd"/>
      <w:r w:rsidRPr="005F4A5B">
        <w:rPr>
          <w:rFonts w:asciiTheme="majorHAnsi" w:hAnsiTheme="majorHAnsi" w:cstheme="majorHAnsi"/>
          <w:sz w:val="16"/>
        </w:rPr>
        <w:t xml:space="preserve"> incidental to the suffering when suffering is defined as a problem only in the terms we can pretend to solve, only to fail at that, too. Perhaps</w:t>
      </w:r>
      <w:r w:rsidRPr="005F4A5B">
        <w:rPr>
          <w:rStyle w:val="StyleUnderline"/>
          <w:rFonts w:asciiTheme="majorHAnsi" w:hAnsiTheme="majorHAnsi" w:cstheme="majorHAnsi"/>
        </w:rPr>
        <w:t xml:space="preserve"> liberal politics should accept that statistics</w:t>
      </w:r>
      <w:r w:rsidRPr="005F4A5B">
        <w:rPr>
          <w:rFonts w:asciiTheme="majorHAnsi" w:hAnsiTheme="majorHAnsi" w:cstheme="majorHAnsi"/>
          <w:sz w:val="16"/>
        </w:rPr>
        <w:t xml:space="preserve"> of diseases, mortalities, and morbidities, calculated in terms of the loss in human productivity, on the one hand, and those of prison populations and philanthropic gifts, on the other, </w:t>
      </w:r>
      <w:r w:rsidRPr="005F4A5B">
        <w:rPr>
          <w:rStyle w:val="StyleUnderline"/>
          <w:rFonts w:asciiTheme="majorHAnsi" w:hAnsiTheme="majorHAnsi" w:cstheme="majorHAnsi"/>
        </w:rPr>
        <w:t xml:space="preserve">are not graceful confessions of its mastery of suffering or death. It is not that there are no sufferings </w:t>
      </w:r>
      <w:r w:rsidRPr="005F4A5B">
        <w:rPr>
          <w:rFonts w:asciiTheme="majorHAnsi" w:hAnsiTheme="majorHAnsi" w:cstheme="majorHAnsi"/>
          <w:sz w:val="16"/>
        </w:rPr>
        <w:t>to be named, interpreted, and tended to. However, it is important to remember that</w:t>
      </w:r>
      <w:r w:rsidRPr="005F4A5B">
        <w:rPr>
          <w:rStyle w:val="StyleUnderline"/>
          <w:rFonts w:asciiTheme="majorHAnsi" w:hAnsiTheme="majorHAnsi" w:cstheme="majorHAnsi"/>
        </w:rPr>
        <w:t xml:space="preserve"> </w:t>
      </w:r>
      <w:r w:rsidRPr="005F4A5B">
        <w:rPr>
          <w:rStyle w:val="StyleUnderline"/>
          <w:rFonts w:asciiTheme="majorHAnsi" w:hAnsiTheme="majorHAnsi" w:cstheme="majorHAnsi"/>
          <w:highlight w:val="cyan"/>
        </w:rPr>
        <w:t>this is not a random</w:t>
      </w:r>
      <w:r w:rsidRPr="005F4A5B">
        <w:rPr>
          <w:rStyle w:val="StyleUnderline"/>
          <w:rFonts w:asciiTheme="majorHAnsi" w:hAnsiTheme="majorHAnsi" w:cstheme="majorHAnsi"/>
        </w:rPr>
        <w:t xml:space="preserve">, altruistic, </w:t>
      </w:r>
      <w:r w:rsidRPr="005F4A5B">
        <w:rPr>
          <w:rStyle w:val="StyleUnderline"/>
          <w:rFonts w:asciiTheme="majorHAnsi" w:hAnsiTheme="majorHAnsi" w:cstheme="majorHAnsi"/>
          <w:highlight w:val="cyan"/>
        </w:rPr>
        <w:t>or unmediated process</w:t>
      </w:r>
      <w:r w:rsidRPr="005F4A5B">
        <w:rPr>
          <w:rStyle w:val="StyleUnderline"/>
          <w:rFonts w:asciiTheme="majorHAnsi" w:hAnsiTheme="majorHAnsi" w:cstheme="majorHAnsi"/>
        </w:rPr>
        <w:t xml:space="preserve">, </w:t>
      </w:r>
      <w:r w:rsidRPr="005F4A5B">
        <w:rPr>
          <w:rFonts w:asciiTheme="majorHAnsi" w:hAnsiTheme="majorHAnsi" w:cstheme="majorHAnsi"/>
          <w:sz w:val="16"/>
        </w:rPr>
        <w:t>and it benefits those with the agency and position to act on another’s suffering. Perhaps</w:t>
      </w:r>
      <w:r w:rsidRPr="005F4A5B">
        <w:rPr>
          <w:rStyle w:val="StyleUnderline"/>
          <w:rFonts w:asciiTheme="majorHAnsi" w:hAnsiTheme="majorHAnsi" w:cstheme="majorHAnsi"/>
        </w:rPr>
        <w:t xml:space="preserve"> </w:t>
      </w:r>
      <w:r w:rsidRPr="005F4A5B">
        <w:rPr>
          <w:rStyle w:val="StyleUnderline"/>
          <w:rFonts w:asciiTheme="majorHAnsi" w:hAnsiTheme="majorHAnsi" w:cstheme="majorHAnsi"/>
          <w:highlight w:val="cyan"/>
        </w:rPr>
        <w:t>politics should be able to speak to,</w:t>
      </w:r>
      <w:r w:rsidRPr="005F4A5B">
        <w:rPr>
          <w:rStyle w:val="StyleUnderline"/>
          <w:rFonts w:asciiTheme="majorHAnsi" w:hAnsiTheme="majorHAnsi" w:cstheme="majorHAnsi"/>
        </w:rPr>
        <w:t xml:space="preserve"> and for, </w:t>
      </w:r>
      <w:r w:rsidRPr="005F4A5B">
        <w:rPr>
          <w:rStyle w:val="StyleUnderline"/>
          <w:rFonts w:asciiTheme="majorHAnsi" w:hAnsiTheme="majorHAnsi" w:cstheme="majorHAnsi"/>
          <w:highlight w:val="cyan"/>
        </w:rPr>
        <w:t xml:space="preserve">the reserve army of those with abject, </w:t>
      </w:r>
      <w:r w:rsidRPr="005F4A5B">
        <w:rPr>
          <w:rStyle w:val="StyleUnderline"/>
          <w:rFonts w:asciiTheme="majorHAnsi" w:hAnsiTheme="majorHAnsi" w:cstheme="majorHAnsi"/>
        </w:rPr>
        <w:t xml:space="preserve">yet-to-be-interpreted-and-recompensed </w:t>
      </w:r>
      <w:r w:rsidRPr="005F4A5B">
        <w:rPr>
          <w:rStyle w:val="StyleUnderline"/>
          <w:rFonts w:asciiTheme="majorHAnsi" w:hAnsiTheme="majorHAnsi" w:cstheme="majorHAnsi"/>
          <w:highlight w:val="cyan"/>
        </w:rPr>
        <w:t>sufferings</w:t>
      </w:r>
      <w:r w:rsidRPr="005F4A5B">
        <w:rPr>
          <w:rStyle w:val="StyleUnderline"/>
          <w:rFonts w:asciiTheme="majorHAnsi" w:hAnsiTheme="majorHAnsi" w:cstheme="majorHAnsi"/>
        </w:rPr>
        <w:t xml:space="preserve">, </w:t>
      </w:r>
      <w:r w:rsidRPr="005F4A5B">
        <w:rPr>
          <w:rFonts w:asciiTheme="majorHAnsi" w:hAnsiTheme="majorHAnsi" w:cstheme="majorHAnsi"/>
          <w:sz w:val="16"/>
        </w:rPr>
        <w:t xml:space="preserve">and those who have no ability to be injured outside of the </w:t>
      </w:r>
      <w:proofErr w:type="gramStart"/>
      <w:r w:rsidRPr="005F4A5B">
        <w:rPr>
          <w:rFonts w:asciiTheme="majorHAnsi" w:hAnsiTheme="majorHAnsi" w:cstheme="majorHAnsi"/>
          <w:sz w:val="16"/>
        </w:rPr>
        <w:t>terms</w:t>
      </w:r>
      <w:proofErr w:type="gramEnd"/>
      <w:r w:rsidRPr="005F4A5B">
        <w:rPr>
          <w:rFonts w:asciiTheme="majorHAnsi" w:hAnsiTheme="majorHAnsi" w:cstheme="majorHAnsi"/>
          <w:sz w:val="16"/>
        </w:rPr>
        <w:t xml:space="preserve"> native to liberal capitalist discourse.  Perhaps politics can diverge from its reliance on certain frames of suffering </w:t>
      </w:r>
      <w:proofErr w:type="gramStart"/>
      <w:r w:rsidRPr="005F4A5B">
        <w:rPr>
          <w:rFonts w:asciiTheme="majorHAnsi" w:hAnsiTheme="majorHAnsi" w:cstheme="majorHAnsi"/>
          <w:sz w:val="16"/>
        </w:rPr>
        <w:t>in order to</w:t>
      </w:r>
      <w:proofErr w:type="gramEnd"/>
      <w:r w:rsidRPr="005F4A5B">
        <w:rPr>
          <w:rFonts w:asciiTheme="majorHAnsi" w:hAnsiTheme="majorHAnsi" w:cstheme="majorHAnsi"/>
          <w:sz w:val="16"/>
        </w:rPr>
        <w:t xml:space="preserve"> address the ubiquity and ordinariness of human tragedy and suffering. Perhaps, still, if politics is concerned with the creation and maintenance of forms of life, then the activities of this making, when they negotiate with the past, present, and future, necessitate a look at the way old and new wounds are enacted </w:t>
      </w:r>
      <w:proofErr w:type="gramStart"/>
      <w:r w:rsidRPr="005F4A5B">
        <w:rPr>
          <w:rFonts w:asciiTheme="majorHAnsi" w:hAnsiTheme="majorHAnsi" w:cstheme="majorHAnsi"/>
          <w:sz w:val="16"/>
        </w:rPr>
        <w:t>in order to</w:t>
      </w:r>
      <w:proofErr w:type="gramEnd"/>
      <w:r w:rsidRPr="005F4A5B">
        <w:rPr>
          <w:rFonts w:asciiTheme="majorHAnsi" w:hAnsiTheme="majorHAnsi" w:cstheme="majorHAnsi"/>
          <w:sz w:val="16"/>
        </w:rPr>
        <w:t xml:space="preserve"> yield forms that are different.  Ultimately, perhaps</w:t>
      </w:r>
      <w:r w:rsidRPr="005F4A5B">
        <w:rPr>
          <w:rStyle w:val="StyleUnderline"/>
          <w:rFonts w:asciiTheme="majorHAnsi" w:hAnsiTheme="majorHAnsi" w:cstheme="majorHAnsi"/>
        </w:rPr>
        <w:t xml:space="preserve"> </w:t>
      </w:r>
      <w:r w:rsidRPr="005F4A5B">
        <w:rPr>
          <w:rStyle w:val="StyleUnderline"/>
          <w:rFonts w:asciiTheme="majorHAnsi" w:hAnsiTheme="majorHAnsi" w:cstheme="majorHAnsi"/>
          <w:highlight w:val="cyan"/>
        </w:rPr>
        <w:t xml:space="preserve">liberalism’s colonization of suffering, </w:t>
      </w:r>
      <w:r w:rsidRPr="005F4A5B">
        <w:rPr>
          <w:rStyle w:val="StyleUnderline"/>
          <w:rFonts w:asciiTheme="majorHAnsi" w:hAnsiTheme="majorHAnsi" w:cstheme="majorHAnsi"/>
        </w:rPr>
        <w:t xml:space="preserve">and its moral dominion over it, </w:t>
      </w:r>
      <w:r w:rsidRPr="005F4A5B">
        <w:rPr>
          <w:rStyle w:val="StyleUnderline"/>
          <w:rFonts w:asciiTheme="majorHAnsi" w:hAnsiTheme="majorHAnsi" w:cstheme="majorHAnsi"/>
          <w:highlight w:val="cyan"/>
        </w:rPr>
        <w:t xml:space="preserve">needs to be resisted </w:t>
      </w:r>
      <w:r w:rsidRPr="005F4A5B">
        <w:rPr>
          <w:rStyle w:val="StyleUnderline"/>
          <w:rFonts w:asciiTheme="majorHAnsi" w:hAnsiTheme="majorHAnsi" w:cstheme="majorHAnsi"/>
        </w:rPr>
        <w:t>and loosened</w:t>
      </w:r>
      <w:r w:rsidRPr="005F4A5B">
        <w:rPr>
          <w:rStyle w:val="StyleUnderline"/>
          <w:rFonts w:asciiTheme="majorHAnsi" w:hAnsiTheme="majorHAnsi" w:cstheme="majorHAnsi"/>
          <w:highlight w:val="cyan"/>
        </w:rPr>
        <w:t xml:space="preserve">. Questioning the forms in which we suffer </w:t>
      </w:r>
      <w:r w:rsidRPr="005F4A5B">
        <w:rPr>
          <w:rStyle w:val="StyleUnderline"/>
          <w:rFonts w:asciiTheme="majorHAnsi" w:hAnsiTheme="majorHAnsi" w:cstheme="majorHAnsi"/>
        </w:rPr>
        <w:t xml:space="preserve">and are told to do so </w:t>
      </w:r>
      <w:r w:rsidRPr="005F4A5B">
        <w:rPr>
          <w:rStyle w:val="StyleUnderline"/>
          <w:rFonts w:asciiTheme="majorHAnsi" w:hAnsiTheme="majorHAnsi" w:cstheme="majorHAnsi"/>
          <w:highlight w:val="cyan"/>
        </w:rPr>
        <w:t>is not the same as</w:t>
      </w:r>
      <w:r w:rsidRPr="005F4A5B">
        <w:rPr>
          <w:rStyle w:val="StyleUnderline"/>
          <w:rFonts w:asciiTheme="majorHAnsi" w:hAnsiTheme="majorHAnsi" w:cstheme="majorHAnsi"/>
        </w:rPr>
        <w:t xml:space="preserve"> altogether </w:t>
      </w:r>
      <w:r w:rsidRPr="005F4A5B">
        <w:rPr>
          <w:rStyle w:val="StyleUnderline"/>
          <w:rFonts w:asciiTheme="majorHAnsi" w:hAnsiTheme="majorHAnsi" w:cstheme="majorHAnsi"/>
          <w:highlight w:val="cyan"/>
        </w:rPr>
        <w:t>questioning the reality</w:t>
      </w:r>
      <w:r w:rsidRPr="005F4A5B">
        <w:rPr>
          <w:rStyle w:val="StyleUnderline"/>
          <w:rFonts w:asciiTheme="majorHAnsi" w:hAnsiTheme="majorHAnsi" w:cstheme="majorHAnsi"/>
        </w:rPr>
        <w:t xml:space="preserve"> or centrality </w:t>
      </w:r>
      <w:r w:rsidRPr="005F4A5B">
        <w:rPr>
          <w:rStyle w:val="StyleUnderline"/>
          <w:rFonts w:asciiTheme="majorHAnsi" w:hAnsiTheme="majorHAnsi" w:cstheme="majorHAnsi"/>
          <w:highlight w:val="cyan"/>
        </w:rPr>
        <w:t>of suffering</w:t>
      </w:r>
      <w:r w:rsidRPr="005F4A5B">
        <w:rPr>
          <w:rStyle w:val="StyleUnderline"/>
          <w:rFonts w:asciiTheme="majorHAnsi" w:hAnsiTheme="majorHAnsi" w:cstheme="majorHAnsi"/>
        </w:rPr>
        <w:t xml:space="preserve"> </w:t>
      </w:r>
      <w:r w:rsidRPr="005F4A5B">
        <w:rPr>
          <w:rFonts w:asciiTheme="majorHAnsi" w:hAnsiTheme="majorHAnsi" w:cstheme="majorHAnsi"/>
          <w:sz w:val="16"/>
        </w:rPr>
        <w:t>and our responsibility to it. The ways in which we suffer tell us what we need and do not need, what our bodies can and cannot bear. Politics must be pushed to engineer the passing of certain forms of suffering, not the passing of suffering altogether.  The claim to having nailed the problem of suffering becomes suspect when politics learns from suffering not via the question of justice but, more immediately, as it responds to the suffering that is life; when it is urgent to understand those ways of suffering that do not follow liberal logics; when attending to bodies who suffer, remember, and act out of their wounds differently is extremely necessary; when the question of the suffering of action is inseparable from the actions of the suffering; when our experience of the world and its ethical, political, and aesthetic moments is not prior to or outside of justice, but constitutive of it; and when the need to understand necessity, the lack of choice, and the ordinariness of tragedy is part of the same story as the clumsiness of our responses to grand disaster.</w:t>
      </w:r>
      <w:r w:rsidRPr="005F4A5B">
        <w:rPr>
          <w:rStyle w:val="StyleUnderline"/>
          <w:rFonts w:asciiTheme="majorHAnsi" w:hAnsiTheme="majorHAnsi" w:cstheme="majorHAnsi"/>
        </w:rPr>
        <w:t xml:space="preserve"> This is an offering toward a politics that is not modeled on the liberal, capitalist, and colonizing</w:t>
      </w:r>
      <w:r w:rsidRPr="005F4A5B">
        <w:rPr>
          <w:rStyle w:val="StyleUnderline"/>
          <w:rFonts w:asciiTheme="majorHAnsi" w:hAnsiTheme="majorHAnsi" w:cstheme="majorHAnsi"/>
          <w:highlight w:val="cyan"/>
        </w:rPr>
        <w:t xml:space="preserve"> </w:t>
      </w:r>
      <w:r w:rsidRPr="005F4A5B">
        <w:rPr>
          <w:rStyle w:val="StyleUnderline"/>
          <w:rFonts w:asciiTheme="majorHAnsi" w:hAnsiTheme="majorHAnsi" w:cstheme="majorHAnsi"/>
        </w:rPr>
        <w:t xml:space="preserve">ideals of healthy agents who are asked to live diametrically </w:t>
      </w:r>
      <w:r w:rsidRPr="005F4A5B">
        <w:rPr>
          <w:rFonts w:asciiTheme="majorHAnsi" w:hAnsiTheme="majorHAnsi" w:cstheme="majorHAnsi"/>
          <w:sz w:val="16"/>
        </w:rPr>
        <w:t xml:space="preserve">across from the pole of victimhood. Such an approach would factor in the material experiences of destruction, tragedy, violence, defeat, wounds, memory, hope, and survival that risk obliteration even by many well-meaning victim-centered politics.  The imagining of such a politics is not merely premised on suffering as something to be undone. Rather, </w:t>
      </w:r>
      <w:r w:rsidRPr="005F4A5B">
        <w:rPr>
          <w:rStyle w:val="StyleUnderline"/>
          <w:rFonts w:asciiTheme="majorHAnsi" w:hAnsiTheme="majorHAnsi" w:cstheme="majorHAnsi"/>
          <w:highlight w:val="cyan"/>
        </w:rPr>
        <w:t>it holds on to the ability to suffer as something to be</w:t>
      </w:r>
      <w:r w:rsidRPr="005F4A5B">
        <w:rPr>
          <w:rStyle w:val="StyleUnderline"/>
          <w:rFonts w:asciiTheme="majorHAnsi" w:hAnsiTheme="majorHAnsi" w:cstheme="majorHAnsi"/>
        </w:rPr>
        <w:t xml:space="preserve"> striven for, </w:t>
      </w:r>
      <w:r w:rsidRPr="005F4A5B">
        <w:rPr>
          <w:rStyle w:val="StyleUnderline"/>
          <w:rFonts w:asciiTheme="majorHAnsi" w:hAnsiTheme="majorHAnsi" w:cstheme="majorHAnsi"/>
          <w:highlight w:val="cyan"/>
        </w:rPr>
        <w:t xml:space="preserve">grasped anew, </w:t>
      </w:r>
      <w:r w:rsidRPr="005F4A5B">
        <w:rPr>
          <w:rFonts w:asciiTheme="majorHAnsi" w:hAnsiTheme="majorHAnsi" w:cstheme="majorHAnsi"/>
          <w:sz w:val="16"/>
        </w:rPr>
        <w:t xml:space="preserve">and salvaged from the arbitrary dissipations imposed on it by global powers who not only refuse to take responsibility for the plight that they have every role in creating and locating but also shamelessly arbitrate how the wounded can make their suffering matter. Modern schemes for solving the problem of human suffering succumb to their own hubris, even as they set the terms of joy and sorrow, love and death, life and hope, </w:t>
      </w:r>
      <w:proofErr w:type="gramStart"/>
      <w:r w:rsidRPr="005F4A5B">
        <w:rPr>
          <w:rFonts w:asciiTheme="majorHAnsi" w:hAnsiTheme="majorHAnsi" w:cstheme="majorHAnsi"/>
          <w:sz w:val="16"/>
        </w:rPr>
        <w:t>salvation</w:t>
      </w:r>
      <w:proofErr w:type="gramEnd"/>
      <w:r w:rsidRPr="005F4A5B">
        <w:rPr>
          <w:rFonts w:asciiTheme="majorHAnsi" w:hAnsiTheme="majorHAnsi" w:cstheme="majorHAnsi"/>
          <w:sz w:val="16"/>
        </w:rPr>
        <w:t xml:space="preserve"> and freedom, that those subject to these schemes ought to have a role in determining. Maybe these schemes have no relevance to those who suffer abjectly, or maybe the latter have lost their senses living among the dead who tyrannize us and the dead who beseech us.</w:t>
      </w:r>
      <w:r w:rsidRPr="005F4A5B">
        <w:rPr>
          <w:rStyle w:val="StyleUnderline"/>
          <w:rFonts w:asciiTheme="majorHAnsi" w:hAnsiTheme="majorHAnsi" w:cstheme="majorHAnsi"/>
          <w:szCs w:val="20"/>
        </w:rPr>
        <w:t xml:space="preserve"> </w:t>
      </w:r>
      <w:r w:rsidRPr="005F4A5B">
        <w:rPr>
          <w:rStyle w:val="StyleUnderline"/>
          <w:rFonts w:asciiTheme="majorHAnsi" w:hAnsiTheme="majorHAnsi" w:cstheme="majorHAnsi"/>
          <w:szCs w:val="20"/>
          <w:highlight w:val="cyan"/>
        </w:rPr>
        <w:t xml:space="preserve">It is time that we confront the nauseating exploitations </w:t>
      </w:r>
      <w:r w:rsidRPr="005F4A5B">
        <w:rPr>
          <w:rStyle w:val="StyleUnderline"/>
          <w:rFonts w:asciiTheme="majorHAnsi" w:hAnsiTheme="majorHAnsi" w:cstheme="majorHAnsi"/>
          <w:szCs w:val="20"/>
        </w:rPr>
        <w:t xml:space="preserve">and self-affirming decrepitude </w:t>
      </w:r>
      <w:r w:rsidRPr="005F4A5B">
        <w:rPr>
          <w:rStyle w:val="StyleUnderline"/>
          <w:rFonts w:asciiTheme="majorHAnsi" w:hAnsiTheme="majorHAnsi" w:cstheme="majorHAnsi"/>
          <w:szCs w:val="20"/>
          <w:highlight w:val="cyan"/>
        </w:rPr>
        <w:t xml:space="preserve">of Western liberal </w:t>
      </w:r>
      <w:r w:rsidRPr="005F4A5B">
        <w:rPr>
          <w:rStyle w:val="StyleUnderline"/>
          <w:rFonts w:asciiTheme="majorHAnsi" w:hAnsiTheme="majorHAnsi" w:cstheme="majorHAnsi"/>
          <w:szCs w:val="20"/>
        </w:rPr>
        <w:t xml:space="preserve">capitalist </w:t>
      </w:r>
      <w:r w:rsidRPr="005F4A5B">
        <w:rPr>
          <w:rStyle w:val="StyleUnderline"/>
          <w:rFonts w:asciiTheme="majorHAnsi" w:hAnsiTheme="majorHAnsi" w:cstheme="majorHAnsi"/>
          <w:szCs w:val="20"/>
          <w:highlight w:val="cyan"/>
        </w:rPr>
        <w:t>arbitrations of where suffering must live and</w:t>
      </w:r>
      <w:r w:rsidRPr="005F4A5B">
        <w:rPr>
          <w:rStyle w:val="StyleUnderline"/>
          <w:rFonts w:asciiTheme="majorHAnsi" w:hAnsiTheme="majorHAnsi" w:cstheme="majorHAnsi"/>
          <w:szCs w:val="20"/>
        </w:rPr>
        <w:t xml:space="preserve"> where it must </w:t>
      </w:r>
      <w:r w:rsidRPr="005F4A5B">
        <w:rPr>
          <w:rStyle w:val="StyleUnderline"/>
          <w:rFonts w:asciiTheme="majorHAnsi" w:hAnsiTheme="majorHAnsi" w:cstheme="majorHAnsi"/>
          <w:szCs w:val="20"/>
          <w:highlight w:val="cyan"/>
        </w:rPr>
        <w:t>die</w:t>
      </w:r>
      <w:r w:rsidRPr="005F4A5B">
        <w:rPr>
          <w:rFonts w:asciiTheme="majorHAnsi" w:hAnsiTheme="majorHAnsi" w:cstheme="majorHAnsi"/>
          <w:sz w:val="16"/>
        </w:rPr>
        <w:t>—these moralities keep themselves alive and ascendant by always invoking their choice exceptions, fixating on those marginal relations to suffering and life signified in the savage acts of, say blowing up one’s own and others’ bodies, often regarded as savage for no other reason than their violation of some silly rational choice maxim. There are many other exceptions that confront these dominations, not the least of which are the forms of acculturations, past and present, that see the realm of ethics as deeper and richer than the space of individual moralities acted out. Similarly, some of these exceptions to learn from hold and honor suffering as an inherently social act, as a welcome burden to carry with and for each other. If it is indeed the case that</w:t>
      </w:r>
      <w:r w:rsidRPr="005F4A5B">
        <w:rPr>
          <w:rStyle w:val="StyleUnderline"/>
          <w:rFonts w:asciiTheme="majorHAnsi" w:hAnsiTheme="majorHAnsi" w:cstheme="majorHAnsi"/>
        </w:rPr>
        <w:t xml:space="preserve"> </w:t>
      </w:r>
      <w:r w:rsidRPr="005F4A5B">
        <w:rPr>
          <w:rStyle w:val="StyleUnderline"/>
          <w:rFonts w:asciiTheme="majorHAnsi" w:hAnsiTheme="majorHAnsi" w:cstheme="majorHAnsi"/>
          <w:highlight w:val="cyan"/>
        </w:rPr>
        <w:t xml:space="preserve">the world is so because the colonized have not stopped regurgitating, </w:t>
      </w:r>
      <w:r w:rsidRPr="005F4A5B">
        <w:rPr>
          <w:rStyle w:val="StyleUnderline"/>
          <w:rFonts w:asciiTheme="majorHAnsi" w:hAnsiTheme="majorHAnsi" w:cstheme="majorHAnsi"/>
        </w:rPr>
        <w:t xml:space="preserve">then the incipient </w:t>
      </w:r>
      <w:r w:rsidRPr="005F4A5B">
        <w:rPr>
          <w:rStyle w:val="StyleUnderline"/>
          <w:rFonts w:asciiTheme="majorHAnsi" w:hAnsiTheme="majorHAnsi" w:cstheme="majorHAnsi"/>
          <w:highlight w:val="cyan"/>
        </w:rPr>
        <w:t xml:space="preserve">fascisms </w:t>
      </w:r>
      <w:r w:rsidRPr="005F4A5B">
        <w:rPr>
          <w:rStyle w:val="StyleUnderline"/>
          <w:rFonts w:asciiTheme="majorHAnsi" w:hAnsiTheme="majorHAnsi" w:cstheme="majorHAnsi"/>
        </w:rPr>
        <w:t xml:space="preserve">in the metropoles today ought to make us wonder whether our problem as people of this world </w:t>
      </w:r>
      <w:r w:rsidRPr="005F4A5B">
        <w:rPr>
          <w:rStyle w:val="StyleUnderline"/>
          <w:rFonts w:asciiTheme="majorHAnsi" w:hAnsiTheme="majorHAnsi" w:cstheme="majorHAnsi"/>
          <w:highlight w:val="cyan"/>
        </w:rPr>
        <w:t>is not that there is not enough liberalism, but that</w:t>
      </w:r>
      <w:r w:rsidRPr="005F4A5B">
        <w:rPr>
          <w:rStyle w:val="StyleUnderline"/>
          <w:rFonts w:asciiTheme="majorHAnsi" w:hAnsiTheme="majorHAnsi" w:cstheme="majorHAnsi"/>
        </w:rPr>
        <w:t xml:space="preserve">, at best, </w:t>
      </w:r>
      <w:r w:rsidRPr="005F4A5B">
        <w:rPr>
          <w:rStyle w:val="StyleUnderline"/>
          <w:rFonts w:asciiTheme="majorHAnsi" w:hAnsiTheme="majorHAnsi" w:cstheme="majorHAnsi"/>
          <w:highlight w:val="cyan"/>
        </w:rPr>
        <w:t xml:space="preserve">liberalism is insufficient, </w:t>
      </w:r>
      <w:r w:rsidRPr="005F4A5B">
        <w:rPr>
          <w:rFonts w:asciiTheme="majorHAnsi" w:hAnsiTheme="majorHAnsi" w:cstheme="majorHAnsi"/>
          <w:sz w:val="16"/>
        </w:rPr>
        <w:t xml:space="preserve">and, at worst, it is complicit. Perhaps </w:t>
      </w:r>
      <w:proofErr w:type="gramStart"/>
      <w:r w:rsidRPr="005F4A5B">
        <w:rPr>
          <w:rFonts w:asciiTheme="majorHAnsi" w:hAnsiTheme="majorHAnsi" w:cstheme="majorHAnsi"/>
          <w:sz w:val="16"/>
        </w:rPr>
        <w:t>the majority of</w:t>
      </w:r>
      <w:proofErr w:type="gramEnd"/>
      <w:r w:rsidRPr="005F4A5B">
        <w:rPr>
          <w:rFonts w:asciiTheme="majorHAnsi" w:hAnsiTheme="majorHAnsi" w:cstheme="majorHAnsi"/>
          <w:sz w:val="16"/>
        </w:rPr>
        <w:t xml:space="preserve"> the world needs a politics that is material enough to speak to, and with, their silences, their pain, their losses, their defeats, their victories, their </w:t>
      </w:r>
      <w:proofErr w:type="spellStart"/>
      <w:r w:rsidRPr="005F4A5B">
        <w:rPr>
          <w:rFonts w:asciiTheme="majorHAnsi" w:hAnsiTheme="majorHAnsi" w:cstheme="majorHAnsi"/>
          <w:sz w:val="16"/>
        </w:rPr>
        <w:t>dispensabilities</w:t>
      </w:r>
      <w:proofErr w:type="spellEnd"/>
      <w:r w:rsidRPr="005F4A5B">
        <w:rPr>
          <w:rFonts w:asciiTheme="majorHAnsi" w:hAnsiTheme="majorHAnsi" w:cstheme="majorHAnsi"/>
          <w:sz w:val="16"/>
        </w:rPr>
        <w:t>, their mutilations, their self-injuries, their fidelities, their betrayals, their memories, their justice, their humor, and their hope.</w:t>
      </w:r>
      <w:r w:rsidRPr="005F4A5B">
        <w:rPr>
          <w:rStyle w:val="StyleUnderline"/>
          <w:rFonts w:asciiTheme="majorHAnsi" w:hAnsiTheme="majorHAnsi" w:cstheme="majorHAnsi"/>
        </w:rPr>
        <w:t xml:space="preserve"> At stake in such an imagining is nothing less than the possibility of newer forms of joy, desire, hope, and life itself.</w:t>
      </w:r>
    </w:p>
    <w:p w14:paraId="1AC71E13" w14:textId="77777777" w:rsidR="00527367" w:rsidRPr="005F4A5B" w:rsidRDefault="00527367" w:rsidP="00C32D58">
      <w:pPr>
        <w:rPr>
          <w:rFonts w:asciiTheme="majorHAnsi" w:hAnsiTheme="majorHAnsi" w:cstheme="majorHAnsi"/>
          <w:b/>
          <w:highlight w:val="cyan"/>
          <w:u w:val="single"/>
        </w:rPr>
      </w:pPr>
    </w:p>
    <w:p w14:paraId="6A19D444" w14:textId="1DD99036" w:rsidR="00C32D58" w:rsidRPr="005F4A5B" w:rsidRDefault="00C32D58" w:rsidP="00C32D58">
      <w:pPr>
        <w:pStyle w:val="Heading4"/>
        <w:rPr>
          <w:rFonts w:asciiTheme="majorHAnsi" w:hAnsiTheme="majorHAnsi" w:cstheme="majorHAnsi"/>
        </w:rPr>
      </w:pPr>
      <w:r w:rsidRPr="005F4A5B">
        <w:rPr>
          <w:rFonts w:asciiTheme="majorHAnsi" w:hAnsiTheme="majorHAnsi" w:cstheme="majorHAnsi"/>
        </w:rPr>
        <w:t xml:space="preserve">The </w:t>
      </w:r>
      <w:proofErr w:type="spellStart"/>
      <w:r w:rsidRPr="005F4A5B">
        <w:rPr>
          <w:rFonts w:asciiTheme="majorHAnsi" w:hAnsiTheme="majorHAnsi" w:cstheme="majorHAnsi"/>
        </w:rPr>
        <w:t>aff’s</w:t>
      </w:r>
      <w:proofErr w:type="spellEnd"/>
      <w:r w:rsidRPr="005F4A5B">
        <w:rPr>
          <w:rFonts w:asciiTheme="majorHAnsi" w:hAnsiTheme="majorHAnsi" w:cstheme="majorHAnsi"/>
        </w:rPr>
        <w:t xml:space="preserve"> rejection of institutionalized </w:t>
      </w:r>
      <w:proofErr w:type="spellStart"/>
      <w:r w:rsidRPr="005F4A5B">
        <w:rPr>
          <w:rFonts w:asciiTheme="majorHAnsi" w:hAnsiTheme="majorHAnsi" w:cstheme="majorHAnsi"/>
        </w:rPr>
        <w:t>ptx</w:t>
      </w:r>
      <w:proofErr w:type="spellEnd"/>
      <w:r w:rsidRPr="005F4A5B">
        <w:rPr>
          <w:rFonts w:asciiTheme="majorHAnsi" w:hAnsiTheme="majorHAnsi" w:cstheme="majorHAnsi"/>
        </w:rPr>
        <w:t xml:space="preserve"> to individual resistance through the </w:t>
      </w:r>
      <w:proofErr w:type="spellStart"/>
      <w:r w:rsidRPr="005F4A5B">
        <w:rPr>
          <w:rFonts w:asciiTheme="majorHAnsi" w:hAnsiTheme="majorHAnsi" w:cstheme="majorHAnsi"/>
        </w:rPr>
        <w:t>undercommons</w:t>
      </w:r>
      <w:proofErr w:type="spellEnd"/>
      <w:r w:rsidRPr="005F4A5B">
        <w:rPr>
          <w:rFonts w:asciiTheme="majorHAnsi" w:hAnsiTheme="majorHAnsi" w:cstheme="majorHAnsi"/>
        </w:rPr>
        <w:t xml:space="preserve"> means that nothing happens – previous similar movements show no success</w:t>
      </w:r>
    </w:p>
    <w:p w14:paraId="10E01B21" w14:textId="77777777" w:rsidR="00C32D58" w:rsidRPr="005F4A5B" w:rsidRDefault="00C32D58" w:rsidP="00C32D58">
      <w:pPr>
        <w:rPr>
          <w:rFonts w:asciiTheme="majorHAnsi" w:hAnsiTheme="majorHAnsi" w:cstheme="majorHAnsi"/>
        </w:rPr>
      </w:pPr>
      <w:r w:rsidRPr="005F4A5B">
        <w:rPr>
          <w:rFonts w:asciiTheme="majorHAnsi" w:hAnsiTheme="majorHAnsi" w:cstheme="majorHAnsi"/>
        </w:rPr>
        <w:t xml:space="preserve">Michael J. </w:t>
      </w:r>
      <w:r w:rsidRPr="005F4A5B">
        <w:rPr>
          <w:rStyle w:val="Style13ptBold"/>
          <w:rFonts w:asciiTheme="majorHAnsi" w:hAnsiTheme="majorHAnsi" w:cstheme="majorHAnsi"/>
        </w:rPr>
        <w:t>Thompson 15</w:t>
      </w:r>
      <w:r w:rsidRPr="005F4A5B">
        <w:rPr>
          <w:rFonts w:asciiTheme="majorHAnsi" w:hAnsiTheme="majorHAnsi" w:cstheme="majorHAnsi"/>
        </w:rPr>
        <w:t>, Associate Professor of Political Science at William Paterson University, Introduction to Radical Intellectuals and the Subversion of Progressive Politics, 2015, pp. 10-12</w:t>
      </w:r>
    </w:p>
    <w:p w14:paraId="007D754B" w14:textId="77777777" w:rsidR="00C32D58" w:rsidRPr="005F4A5B" w:rsidRDefault="00C32D58" w:rsidP="00C32D58">
      <w:pPr>
        <w:pStyle w:val="Heading4"/>
        <w:rPr>
          <w:rFonts w:asciiTheme="majorHAnsi" w:hAnsiTheme="majorHAnsi" w:cstheme="majorHAnsi"/>
          <w:b w:val="0"/>
          <w:sz w:val="22"/>
        </w:rPr>
      </w:pPr>
      <w:r w:rsidRPr="005F4A5B">
        <w:rPr>
          <w:rStyle w:val="StyleUnderline"/>
          <w:rFonts w:asciiTheme="majorHAnsi" w:hAnsiTheme="majorHAnsi" w:cstheme="majorHAnsi"/>
        </w:rPr>
        <w:lastRenderedPageBreak/>
        <w:t>A</w:t>
      </w:r>
      <w:r w:rsidRPr="005F4A5B">
        <w:rPr>
          <w:rFonts w:asciiTheme="majorHAnsi" w:hAnsiTheme="majorHAnsi" w:cstheme="majorHAnsi"/>
          <w:sz w:val="16"/>
        </w:rPr>
        <w:t xml:space="preserve"> third </w:t>
      </w:r>
      <w:r w:rsidRPr="005F4A5B">
        <w:rPr>
          <w:rStyle w:val="StyleUnderline"/>
          <w:rFonts w:asciiTheme="majorHAnsi" w:hAnsiTheme="majorHAnsi" w:cstheme="majorHAnsi"/>
        </w:rPr>
        <w:t>salient feature of</w:t>
      </w:r>
      <w:r w:rsidRPr="005F4A5B">
        <w:rPr>
          <w:rFonts w:asciiTheme="majorHAnsi" w:hAnsiTheme="majorHAnsi" w:cstheme="majorHAnsi"/>
          <w:sz w:val="16"/>
        </w:rPr>
        <w:t xml:space="preserve"> this </w:t>
      </w:r>
      <w:r w:rsidRPr="005F4A5B">
        <w:rPr>
          <w:rStyle w:val="StyleUnderline"/>
          <w:rFonts w:asciiTheme="majorHAnsi" w:hAnsiTheme="majorHAnsi" w:cstheme="majorHAnsi"/>
        </w:rPr>
        <w:t>nouveau radicalism is its emphasis on spontaneous, disruptive, and localized struggle as the means of politics</w:t>
      </w:r>
      <w:r w:rsidRPr="005F4A5B">
        <w:rPr>
          <w:rFonts w:asciiTheme="majorHAnsi" w:hAnsiTheme="majorHAnsi" w:cstheme="majorHAnsi"/>
          <w:sz w:val="16"/>
        </w:rPr>
        <w:t xml:space="preserve">. </w:t>
      </w:r>
      <w:r w:rsidRPr="005F4A5B">
        <w:rPr>
          <w:rStyle w:val="StyleUnderline"/>
          <w:rFonts w:asciiTheme="majorHAnsi" w:hAnsiTheme="majorHAnsi" w:cstheme="majorHAnsi"/>
        </w:rPr>
        <w:t>Taking their cues from the legacy of anarchism and third-world indigenous struggles</w:t>
      </w:r>
      <w:r w:rsidRPr="005F4A5B">
        <w:rPr>
          <w:rFonts w:asciiTheme="majorHAnsi" w:hAnsiTheme="majorHAnsi" w:cstheme="majorHAnsi"/>
          <w:sz w:val="16"/>
        </w:rPr>
        <w:t xml:space="preserve"> such as the Zapatistas, </w:t>
      </w:r>
      <w:r w:rsidRPr="005F4A5B">
        <w:rPr>
          <w:rStyle w:val="StyleUnderline"/>
          <w:rFonts w:asciiTheme="majorHAnsi" w:hAnsiTheme="majorHAnsi" w:cstheme="majorHAnsi"/>
        </w:rPr>
        <w:t>these tactics are seen as the essence of a democratic politics of resistance</w:t>
      </w:r>
      <w:r w:rsidRPr="005F4A5B">
        <w:rPr>
          <w:rFonts w:asciiTheme="majorHAnsi" w:hAnsiTheme="majorHAnsi" w:cstheme="majorHAnsi"/>
          <w:sz w:val="16"/>
        </w:rPr>
        <w:t xml:space="preserve">. The basis for new movements is now seen to be the emergence of new identities, themselves created from the exaggerated subjectivity of the modern, narcissistic self. 14 </w:t>
      </w:r>
      <w:r w:rsidRPr="005F4A5B">
        <w:rPr>
          <w:rStyle w:val="StyleUnderline"/>
          <w:rFonts w:asciiTheme="majorHAnsi" w:hAnsiTheme="majorHAnsi" w:cstheme="majorHAnsi"/>
          <w:highlight w:val="cyan"/>
        </w:rPr>
        <w:t>Rejecting the state</w:t>
      </w:r>
      <w:r w:rsidRPr="005F4A5B">
        <w:rPr>
          <w:rStyle w:val="StyleUnderline"/>
          <w:rFonts w:asciiTheme="majorHAnsi" w:hAnsiTheme="majorHAnsi" w:cstheme="majorHAnsi"/>
        </w:rPr>
        <w:t xml:space="preserve"> and conceiving of a post-state politics </w:t>
      </w:r>
      <w:r w:rsidRPr="005F4A5B">
        <w:rPr>
          <w:rStyle w:val="StyleUnderline"/>
          <w:rFonts w:asciiTheme="majorHAnsi" w:hAnsiTheme="majorHAnsi" w:cstheme="majorHAnsi"/>
          <w:highlight w:val="cyan"/>
        </w:rPr>
        <w:t>is now</w:t>
      </w:r>
      <w:r w:rsidRPr="005F4A5B">
        <w:rPr>
          <w:rStyle w:val="StyleUnderline"/>
          <w:rFonts w:asciiTheme="majorHAnsi" w:hAnsiTheme="majorHAnsi" w:cstheme="majorHAnsi"/>
        </w:rPr>
        <w:t xml:space="preserve"> a </w:t>
      </w:r>
      <w:r w:rsidRPr="005F4A5B">
        <w:rPr>
          <w:rStyle w:val="Emphasis"/>
          <w:rFonts w:asciiTheme="majorHAnsi" w:hAnsiTheme="majorHAnsi" w:cstheme="majorHAnsi"/>
          <w:highlight w:val="cyan"/>
        </w:rPr>
        <w:t>central dogma</w:t>
      </w:r>
      <w:r w:rsidRPr="005F4A5B">
        <w:rPr>
          <w:rFonts w:asciiTheme="majorHAnsi" w:hAnsiTheme="majorHAnsi" w:cstheme="majorHAnsi"/>
          <w:sz w:val="16"/>
        </w:rPr>
        <w:t xml:space="preserve"> </w:t>
      </w:r>
      <w:r w:rsidRPr="005F4A5B">
        <w:rPr>
          <w:rStyle w:val="StyleUnderline"/>
          <w:rFonts w:asciiTheme="majorHAnsi" w:hAnsiTheme="majorHAnsi" w:cstheme="majorHAnsi"/>
        </w:rPr>
        <w:t xml:space="preserve">of the new “radical” </w:t>
      </w:r>
      <w:r w:rsidRPr="005F4A5B">
        <w:rPr>
          <w:rStyle w:val="StyleUnderline"/>
          <w:rFonts w:asciiTheme="majorHAnsi" w:hAnsiTheme="majorHAnsi" w:cstheme="majorHAnsi"/>
          <w:highlight w:val="cyan"/>
        </w:rPr>
        <w:t>theorists</w:t>
      </w:r>
      <w:r w:rsidRPr="005F4A5B">
        <w:rPr>
          <w:rFonts w:asciiTheme="majorHAnsi" w:hAnsiTheme="majorHAnsi" w:cstheme="majorHAnsi"/>
          <w:sz w:val="16"/>
        </w:rPr>
        <w:t xml:space="preserve">. </w:t>
      </w:r>
      <w:r w:rsidRPr="005F4A5B">
        <w:rPr>
          <w:rStyle w:val="StyleUnderline"/>
          <w:rFonts w:asciiTheme="majorHAnsi" w:hAnsiTheme="majorHAnsi" w:cstheme="majorHAnsi"/>
        </w:rPr>
        <w:t xml:space="preserve">Since the state is </w:t>
      </w:r>
      <w:r w:rsidRPr="005F4A5B">
        <w:rPr>
          <w:rStyle w:val="Emphasis"/>
          <w:rFonts w:asciiTheme="majorHAnsi" w:hAnsiTheme="majorHAnsi" w:cstheme="majorHAnsi"/>
        </w:rPr>
        <w:t>seen to be inherently despotic</w:t>
      </w:r>
      <w:r w:rsidRPr="005F4A5B">
        <w:rPr>
          <w:rFonts w:asciiTheme="majorHAnsi" w:hAnsiTheme="majorHAnsi" w:cstheme="majorHAnsi"/>
          <w:sz w:val="16"/>
        </w:rPr>
        <w:t xml:space="preserve">, </w:t>
      </w:r>
      <w:r w:rsidRPr="005F4A5B">
        <w:rPr>
          <w:rStyle w:val="StyleUnderline"/>
          <w:rFonts w:asciiTheme="majorHAnsi" w:hAnsiTheme="majorHAnsi" w:cstheme="majorHAnsi"/>
        </w:rPr>
        <w:t>only the spontaneous, autonomous collection of groups who act against the state and outside of it are viewed as vehicles of political change</w:t>
      </w:r>
      <w:r w:rsidRPr="005F4A5B">
        <w:rPr>
          <w:rFonts w:asciiTheme="majorHAnsi" w:hAnsiTheme="majorHAnsi" w:cstheme="majorHAnsi"/>
          <w:sz w:val="16"/>
        </w:rPr>
        <w:t xml:space="preserve">. The absence of domination is now cast as the freedom to explore narcissistic lifestyles as well as expand an already exaggerated subjectivity where participatory and direct democracy become the political ideal. In the end, </w:t>
      </w:r>
      <w:r w:rsidRPr="005F4A5B">
        <w:rPr>
          <w:rStyle w:val="Emphasis"/>
          <w:rFonts w:asciiTheme="majorHAnsi" w:hAnsiTheme="majorHAnsi" w:cstheme="majorHAnsi"/>
          <w:sz w:val="24"/>
        </w:rPr>
        <w:t xml:space="preserve">they </w:t>
      </w:r>
      <w:r w:rsidRPr="005F4A5B">
        <w:rPr>
          <w:rStyle w:val="Emphasis"/>
          <w:rFonts w:asciiTheme="majorHAnsi" w:hAnsiTheme="majorHAnsi" w:cstheme="majorHAnsi"/>
          <w:sz w:val="24"/>
          <w:highlight w:val="cyan"/>
        </w:rPr>
        <w:t>valorize</w:t>
      </w:r>
      <w:r w:rsidRPr="005F4A5B">
        <w:rPr>
          <w:rStyle w:val="Emphasis"/>
          <w:rFonts w:asciiTheme="majorHAnsi" w:hAnsiTheme="majorHAnsi" w:cstheme="majorHAnsi"/>
          <w:sz w:val="24"/>
        </w:rPr>
        <w:t xml:space="preserve"> the </w:t>
      </w:r>
      <w:r w:rsidRPr="005F4A5B">
        <w:rPr>
          <w:rStyle w:val="Emphasis"/>
          <w:rFonts w:asciiTheme="majorHAnsi" w:hAnsiTheme="majorHAnsi" w:cstheme="majorHAnsi"/>
          <w:sz w:val="24"/>
          <w:highlight w:val="cyan"/>
        </w:rPr>
        <w:t>individual</w:t>
      </w:r>
      <w:r w:rsidRPr="005F4A5B">
        <w:rPr>
          <w:rStyle w:val="Emphasis"/>
          <w:rFonts w:asciiTheme="majorHAnsi" w:hAnsiTheme="majorHAnsi" w:cstheme="majorHAnsi"/>
          <w:sz w:val="24"/>
        </w:rPr>
        <w:t xml:space="preserve">’s </w:t>
      </w:r>
      <w:r w:rsidRPr="005F4A5B">
        <w:rPr>
          <w:rStyle w:val="Emphasis"/>
          <w:rFonts w:asciiTheme="majorHAnsi" w:hAnsiTheme="majorHAnsi" w:cstheme="majorHAnsi"/>
          <w:sz w:val="24"/>
          <w:highlight w:val="cyan"/>
        </w:rPr>
        <w:t>resistance</w:t>
      </w:r>
      <w:r w:rsidRPr="005F4A5B">
        <w:rPr>
          <w:rStyle w:val="Emphasis"/>
          <w:rFonts w:asciiTheme="majorHAnsi" w:hAnsiTheme="majorHAnsi" w:cstheme="majorHAnsi"/>
          <w:sz w:val="24"/>
        </w:rPr>
        <w:t xml:space="preserve"> to the state </w:t>
      </w:r>
      <w:r w:rsidRPr="005F4A5B">
        <w:rPr>
          <w:rStyle w:val="Emphasis"/>
          <w:rFonts w:asciiTheme="majorHAnsi" w:hAnsiTheme="majorHAnsi" w:cstheme="majorHAnsi"/>
          <w:sz w:val="24"/>
          <w:highlight w:val="cyan"/>
        </w:rPr>
        <w:t>and</w:t>
      </w:r>
      <w:r w:rsidRPr="005F4A5B">
        <w:rPr>
          <w:rStyle w:val="Emphasis"/>
          <w:rFonts w:asciiTheme="majorHAnsi" w:hAnsiTheme="majorHAnsi" w:cstheme="majorHAnsi"/>
          <w:sz w:val="24"/>
        </w:rPr>
        <w:t xml:space="preserve"> the power of </w:t>
      </w:r>
      <w:r w:rsidRPr="005F4A5B">
        <w:rPr>
          <w:rStyle w:val="Emphasis"/>
          <w:rFonts w:asciiTheme="majorHAnsi" w:hAnsiTheme="majorHAnsi" w:cstheme="majorHAnsi"/>
          <w:sz w:val="24"/>
          <w:highlight w:val="cyan"/>
        </w:rPr>
        <w:t>localism</w:t>
      </w:r>
      <w:r w:rsidRPr="005F4A5B">
        <w:rPr>
          <w:rStyle w:val="StyleUnderline"/>
          <w:rFonts w:asciiTheme="majorHAnsi" w:hAnsiTheme="majorHAnsi" w:cstheme="majorHAnsi"/>
        </w:rPr>
        <w:t>. Here</w:t>
      </w:r>
      <w:r w:rsidRPr="005F4A5B">
        <w:rPr>
          <w:rFonts w:asciiTheme="majorHAnsi" w:hAnsiTheme="majorHAnsi" w:cstheme="majorHAnsi"/>
          <w:sz w:val="16"/>
        </w:rPr>
        <w:t xml:space="preserve"> </w:t>
      </w:r>
      <w:r w:rsidRPr="005F4A5B">
        <w:rPr>
          <w:rStyle w:val="Emphasis"/>
          <w:rFonts w:asciiTheme="majorHAnsi" w:hAnsiTheme="majorHAnsi" w:cstheme="majorHAnsi"/>
        </w:rPr>
        <w:t>left and right touch in their extremes</w:t>
      </w:r>
      <w:r w:rsidRPr="005F4A5B">
        <w:rPr>
          <w:rFonts w:asciiTheme="majorHAnsi" w:hAnsiTheme="majorHAnsi" w:cstheme="majorHAnsi"/>
          <w:sz w:val="16"/>
        </w:rPr>
        <w:t>—</w:t>
      </w:r>
      <w:r w:rsidRPr="005F4A5B">
        <w:rPr>
          <w:rStyle w:val="StyleUnderline"/>
          <w:rFonts w:asciiTheme="majorHAnsi" w:hAnsiTheme="majorHAnsi" w:cstheme="majorHAnsi"/>
        </w:rPr>
        <w:t>it is</w:t>
      </w:r>
      <w:r w:rsidRPr="005F4A5B">
        <w:rPr>
          <w:rFonts w:asciiTheme="majorHAnsi" w:hAnsiTheme="majorHAnsi" w:cstheme="majorHAnsi"/>
          <w:sz w:val="16"/>
        </w:rPr>
        <w:t xml:space="preserve"> precisely </w:t>
      </w:r>
      <w:r w:rsidRPr="005F4A5B">
        <w:rPr>
          <w:rStyle w:val="StyleUnderline"/>
          <w:rFonts w:asciiTheme="majorHAnsi" w:hAnsiTheme="majorHAnsi" w:cstheme="majorHAnsi"/>
        </w:rPr>
        <w:t>a libertarian ethos of freedom that dominates their vision</w:t>
      </w:r>
      <w:r w:rsidRPr="005F4A5B">
        <w:rPr>
          <w:rFonts w:asciiTheme="majorHAnsi" w:hAnsiTheme="majorHAnsi" w:cstheme="majorHAnsi"/>
          <w:sz w:val="16"/>
        </w:rPr>
        <w:t>, as David Harvey has insightfully pointed out: “</w:t>
      </w:r>
      <w:r w:rsidRPr="005F4A5B">
        <w:rPr>
          <w:rStyle w:val="Emphasis"/>
          <w:rFonts w:asciiTheme="majorHAnsi" w:hAnsiTheme="majorHAnsi" w:cstheme="majorHAnsi"/>
          <w:sz w:val="24"/>
          <w:highlight w:val="cyan"/>
        </w:rPr>
        <w:t>This is</w:t>
      </w:r>
      <w:r w:rsidRPr="005F4A5B">
        <w:rPr>
          <w:rStyle w:val="Emphasis"/>
          <w:rFonts w:asciiTheme="majorHAnsi" w:hAnsiTheme="majorHAnsi" w:cstheme="majorHAnsi"/>
          <w:sz w:val="24"/>
        </w:rPr>
        <w:t xml:space="preserve"> the world that </w:t>
      </w:r>
      <w:r w:rsidRPr="005F4A5B">
        <w:rPr>
          <w:rStyle w:val="Emphasis"/>
          <w:rFonts w:asciiTheme="majorHAnsi" w:hAnsiTheme="majorHAnsi" w:cstheme="majorHAnsi"/>
          <w:sz w:val="24"/>
          <w:highlight w:val="cyan"/>
        </w:rPr>
        <w:t>libertarian</w:t>
      </w:r>
      <w:r w:rsidRPr="005F4A5B">
        <w:rPr>
          <w:rStyle w:val="Emphasis"/>
          <w:rFonts w:asciiTheme="majorHAnsi" w:hAnsiTheme="majorHAnsi" w:cstheme="majorHAnsi"/>
          <w:sz w:val="24"/>
        </w:rPr>
        <w:t xml:space="preserve"> </w:t>
      </w:r>
      <w:proofErr w:type="gramStart"/>
      <w:r w:rsidRPr="005F4A5B">
        <w:rPr>
          <w:rStyle w:val="Emphasis"/>
          <w:rFonts w:asciiTheme="majorHAnsi" w:hAnsiTheme="majorHAnsi" w:cstheme="majorHAnsi"/>
          <w:sz w:val="24"/>
        </w:rPr>
        <w:t>Republicans</w:t>
      </w:r>
      <w:proofErr w:type="gramEnd"/>
      <w:r w:rsidRPr="005F4A5B">
        <w:rPr>
          <w:rStyle w:val="Emphasis"/>
          <w:rFonts w:asciiTheme="majorHAnsi" w:hAnsiTheme="majorHAnsi" w:cstheme="majorHAnsi"/>
          <w:sz w:val="24"/>
        </w:rPr>
        <w:t xml:space="preserve"> construct</w:t>
      </w:r>
      <w:r w:rsidRPr="005F4A5B">
        <w:rPr>
          <w:rFonts w:asciiTheme="majorHAnsi" w:hAnsiTheme="majorHAnsi" w:cstheme="majorHAnsi"/>
          <w:sz w:val="16"/>
        </w:rPr>
        <w:t xml:space="preserve">. It is also the view of individual liberty and freedom embraced by much of the anarchist and autonomist left, even as the capitalist version of the free market is roundly condemned.” 15 </w:t>
      </w:r>
      <w:r w:rsidRPr="005F4A5B">
        <w:rPr>
          <w:rStyle w:val="StyleUnderline"/>
          <w:rFonts w:asciiTheme="majorHAnsi" w:hAnsiTheme="majorHAnsi" w:cstheme="majorHAnsi"/>
        </w:rPr>
        <w:t xml:space="preserve">Now, it is a “multitude,” a disruptive </w:t>
      </w:r>
      <w:proofErr w:type="gramStart"/>
      <w:r w:rsidRPr="005F4A5B">
        <w:rPr>
          <w:rStyle w:val="StyleUnderline"/>
          <w:rFonts w:asciiTheme="majorHAnsi" w:hAnsiTheme="majorHAnsi" w:cstheme="majorHAnsi"/>
        </w:rPr>
        <w:t>demos ,</w:t>
      </w:r>
      <w:proofErr w:type="gramEnd"/>
      <w:r w:rsidRPr="005F4A5B">
        <w:rPr>
          <w:rStyle w:val="StyleUnderline"/>
          <w:rFonts w:asciiTheme="majorHAnsi" w:hAnsiTheme="majorHAnsi" w:cstheme="majorHAnsi"/>
        </w:rPr>
        <w:t xml:space="preserve"> that commands the political imaginary of the new radicals</w:t>
      </w:r>
      <w:r w:rsidRPr="005F4A5B">
        <w:rPr>
          <w:rFonts w:asciiTheme="majorHAnsi" w:hAnsiTheme="majorHAnsi" w:cstheme="majorHAnsi"/>
          <w:sz w:val="16"/>
        </w:rPr>
        <w:t xml:space="preserve">. </w:t>
      </w:r>
      <w:r w:rsidRPr="005F4A5B">
        <w:rPr>
          <w:rStyle w:val="StyleUnderline"/>
          <w:rFonts w:asciiTheme="majorHAnsi" w:hAnsiTheme="majorHAnsi" w:cstheme="majorHAnsi"/>
        </w:rPr>
        <w:t>Instead of a rational radical position that seeks to democratize the state and its powers and to transform it in order to enhance and protect public goods</w:t>
      </w:r>
      <w:r w:rsidRPr="005F4A5B">
        <w:rPr>
          <w:rFonts w:asciiTheme="majorHAnsi" w:hAnsiTheme="majorHAnsi" w:cstheme="majorHAnsi"/>
          <w:sz w:val="16"/>
        </w:rPr>
        <w:t xml:space="preserve">, the new interpretation of radical </w:t>
      </w:r>
      <w:r w:rsidRPr="005F4A5B">
        <w:rPr>
          <w:rStyle w:val="StyleUnderline"/>
          <w:rFonts w:asciiTheme="majorHAnsi" w:hAnsiTheme="majorHAnsi" w:cstheme="majorHAnsi"/>
          <w:highlight w:val="cyan"/>
        </w:rPr>
        <w:t>democracy</w:t>
      </w:r>
      <w:r w:rsidRPr="005F4A5B">
        <w:rPr>
          <w:rFonts w:asciiTheme="majorHAnsi" w:hAnsiTheme="majorHAnsi" w:cstheme="majorHAnsi"/>
          <w:sz w:val="16"/>
        </w:rPr>
        <w:t xml:space="preserve"> “is only intelligible once it is thought as being </w:t>
      </w:r>
      <w:r w:rsidRPr="005F4A5B">
        <w:rPr>
          <w:rStyle w:val="Emphasis"/>
          <w:rFonts w:asciiTheme="majorHAnsi" w:hAnsiTheme="majorHAnsi" w:cstheme="majorHAnsi"/>
          <w:highlight w:val="cyan"/>
        </w:rPr>
        <w:t>against the state</w:t>
      </w:r>
      <w:r w:rsidRPr="005F4A5B">
        <w:rPr>
          <w:rFonts w:asciiTheme="majorHAnsi" w:hAnsiTheme="majorHAnsi" w:cstheme="majorHAnsi"/>
          <w:sz w:val="16"/>
        </w:rPr>
        <w:t xml:space="preserve">—and once the term ‘democratic State,’ which appeared so naturally from Tocqueville’s pen, is by the same stroke rejected.” 16 In turn, claims like these have been used to legitimize the use of violence; to pit the violence of the state against “emancipatory violence.” 17 Further, it has been used as a pretext for reviving left-wing totalitarian traditions, such as Jacobinism, Leninism, and Maoism, and reconsidering their significance for the modern Left. 18 Of course, these claims are made </w:t>
      </w:r>
      <w:proofErr w:type="gramStart"/>
      <w:r w:rsidRPr="005F4A5B">
        <w:rPr>
          <w:rFonts w:asciiTheme="majorHAnsi" w:hAnsiTheme="majorHAnsi" w:cstheme="majorHAnsi"/>
          <w:sz w:val="16"/>
        </w:rPr>
        <w:t>cautiously</w:t>
      </w:r>
      <w:proofErr w:type="gramEnd"/>
      <w:r w:rsidRPr="005F4A5B">
        <w:rPr>
          <w:rFonts w:asciiTheme="majorHAnsi" w:hAnsiTheme="majorHAnsi" w:cstheme="majorHAnsi"/>
          <w:sz w:val="16"/>
        </w:rPr>
        <w:t xml:space="preserve"> and a modern Maoist like Alain </w:t>
      </w:r>
      <w:proofErr w:type="spellStart"/>
      <w:r w:rsidRPr="005F4A5B">
        <w:rPr>
          <w:rFonts w:asciiTheme="majorHAnsi" w:hAnsiTheme="majorHAnsi" w:cstheme="majorHAnsi"/>
          <w:sz w:val="16"/>
        </w:rPr>
        <w:t>Badiou</w:t>
      </w:r>
      <w:proofErr w:type="spellEnd"/>
      <w:r w:rsidRPr="005F4A5B">
        <w:rPr>
          <w:rFonts w:asciiTheme="majorHAnsi" w:hAnsiTheme="majorHAnsi" w:cstheme="majorHAnsi"/>
          <w:sz w:val="16"/>
        </w:rPr>
        <w:t xml:space="preserve"> easily slips into patent misapplication of mathematics to obscure his politics. 19 Finally, in opposition to the universal and the concrete, the new radical politics and its advocates in the academy have come to celebrate the uncertain and unstable as a principle both for conducting politics and for pursuing research. Hence, for example, the history of feminist thought has “only paradoxes to offer.” 20 </w:t>
      </w:r>
      <w:r w:rsidRPr="005F4A5B">
        <w:rPr>
          <w:rStyle w:val="StyleUnderline"/>
          <w:rFonts w:asciiTheme="majorHAnsi" w:hAnsiTheme="majorHAnsi" w:cstheme="majorHAnsi"/>
        </w:rPr>
        <w:t>The effort to understand mechanisms of domination and oppression is itself a manifestation of ideology</w:t>
      </w:r>
      <w:r w:rsidRPr="005F4A5B">
        <w:rPr>
          <w:rFonts w:asciiTheme="majorHAnsi" w:hAnsiTheme="majorHAnsi" w:cstheme="majorHAnsi"/>
          <w:sz w:val="16"/>
        </w:rPr>
        <w:t xml:space="preserve">. 21 </w:t>
      </w:r>
      <w:r w:rsidRPr="005F4A5B">
        <w:rPr>
          <w:rStyle w:val="StyleUnderline"/>
          <w:rFonts w:asciiTheme="majorHAnsi" w:hAnsiTheme="majorHAnsi" w:cstheme="majorHAnsi"/>
        </w:rPr>
        <w:t xml:space="preserve">Any recourse to </w:t>
      </w:r>
      <w:r w:rsidRPr="005F4A5B">
        <w:rPr>
          <w:rStyle w:val="Emphasis"/>
          <w:rFonts w:asciiTheme="majorHAnsi" w:hAnsiTheme="majorHAnsi" w:cstheme="majorHAnsi"/>
        </w:rPr>
        <w:t>normative judgments</w:t>
      </w:r>
      <w:r w:rsidRPr="005F4A5B">
        <w:rPr>
          <w:rStyle w:val="StyleUnderline"/>
          <w:rFonts w:asciiTheme="majorHAnsi" w:hAnsiTheme="majorHAnsi" w:cstheme="majorHAnsi"/>
        </w:rPr>
        <w:t xml:space="preserve"> or </w:t>
      </w:r>
      <w:r w:rsidRPr="005F4A5B">
        <w:rPr>
          <w:rStyle w:val="Emphasis"/>
          <w:rFonts w:asciiTheme="majorHAnsi" w:hAnsiTheme="majorHAnsi" w:cstheme="majorHAnsi"/>
        </w:rPr>
        <w:t>empirical claims</w:t>
      </w:r>
      <w:r w:rsidRPr="005F4A5B">
        <w:rPr>
          <w:rStyle w:val="StyleUnderline"/>
          <w:rFonts w:asciiTheme="majorHAnsi" w:hAnsiTheme="majorHAnsi" w:cstheme="majorHAnsi"/>
        </w:rPr>
        <w:t xml:space="preserve"> is hopeless</w:t>
      </w:r>
      <w:r w:rsidRPr="005F4A5B">
        <w:rPr>
          <w:rFonts w:asciiTheme="majorHAnsi" w:hAnsiTheme="majorHAnsi" w:cstheme="majorHAnsi"/>
          <w:sz w:val="16"/>
        </w:rPr>
        <w:t xml:space="preserve">. “In vain do we try to break out of the ideological dream by ‘opening our eyes and trying to see reality as it is,’ by throwing away the ideological spectacles: as the subjects of such a post-ideological, objective, sober look, free of so-called ideological prejudices, as the subjects of a look which views the facts as they are, we remain throughout ‘the consciousness of our ideological dream.’” 22 Ultimately, </w:t>
      </w:r>
      <w:r w:rsidRPr="005F4A5B">
        <w:rPr>
          <w:rStyle w:val="StyleUnderline"/>
          <w:rFonts w:asciiTheme="majorHAnsi" w:hAnsiTheme="majorHAnsi" w:cstheme="majorHAnsi"/>
        </w:rPr>
        <w:t>for the new radical intellectual</w:t>
      </w:r>
      <w:r w:rsidRPr="005F4A5B">
        <w:rPr>
          <w:rFonts w:asciiTheme="majorHAnsi" w:hAnsiTheme="majorHAnsi" w:cstheme="majorHAnsi"/>
          <w:sz w:val="16"/>
        </w:rPr>
        <w:t xml:space="preserve">, everything is a form of ideology. This does not mean that critique should become more rigorous, but, rather, that </w:t>
      </w:r>
      <w:r w:rsidRPr="005F4A5B">
        <w:rPr>
          <w:rStyle w:val="StyleUnderline"/>
          <w:rFonts w:asciiTheme="majorHAnsi" w:hAnsiTheme="majorHAnsi" w:cstheme="majorHAnsi"/>
        </w:rPr>
        <w:t xml:space="preserve">we should </w:t>
      </w:r>
      <w:r w:rsidRPr="005F4A5B">
        <w:rPr>
          <w:rStyle w:val="StyleUnderline"/>
          <w:rFonts w:asciiTheme="majorHAnsi" w:hAnsiTheme="majorHAnsi" w:cstheme="majorHAnsi"/>
          <w:highlight w:val="cyan"/>
        </w:rPr>
        <w:t>celebrate indeterminacy</w:t>
      </w:r>
      <w:r w:rsidRPr="005F4A5B">
        <w:rPr>
          <w:rFonts w:asciiTheme="majorHAnsi" w:hAnsiTheme="majorHAnsi" w:cstheme="majorHAnsi"/>
          <w:sz w:val="16"/>
        </w:rPr>
        <w:t xml:space="preserve">. Au courant theories of emancipation start with the premise that there is no “real.” We become free when we are disabused of the notion that critique can reveal truths that are obfuscated by social relations. We are liberated from definitions and categorizations. Such thinking has had its strongest effect among radical theorists discussing race and gender. Racial and gendered oppression is supposedly combated when we recognize these categories as ideological constructions. However, </w:t>
      </w:r>
      <w:r w:rsidRPr="005F4A5B">
        <w:rPr>
          <w:rStyle w:val="StyleUnderline"/>
          <w:rFonts w:asciiTheme="majorHAnsi" w:hAnsiTheme="majorHAnsi" w:cstheme="majorHAnsi"/>
        </w:rPr>
        <w:t xml:space="preserve">the consequence of such thinking </w:t>
      </w:r>
      <w:r w:rsidRPr="005F4A5B">
        <w:rPr>
          <w:rStyle w:val="StyleUnderline"/>
          <w:rFonts w:asciiTheme="majorHAnsi" w:hAnsiTheme="majorHAnsi" w:cstheme="majorHAnsi"/>
          <w:highlight w:val="cyan"/>
        </w:rPr>
        <w:t>leaves</w:t>
      </w:r>
      <w:r w:rsidRPr="005F4A5B">
        <w:rPr>
          <w:rStyle w:val="StyleUnderline"/>
          <w:rFonts w:asciiTheme="majorHAnsi" w:hAnsiTheme="majorHAnsi" w:cstheme="majorHAnsi"/>
        </w:rPr>
        <w:t xml:space="preserve"> the </w:t>
      </w:r>
      <w:r w:rsidRPr="005F4A5B">
        <w:rPr>
          <w:rStyle w:val="Emphasis"/>
          <w:rFonts w:asciiTheme="majorHAnsi" w:hAnsiTheme="majorHAnsi" w:cstheme="majorHAnsi"/>
        </w:rPr>
        <w:t xml:space="preserve">systemic and </w:t>
      </w:r>
      <w:r w:rsidRPr="005F4A5B">
        <w:rPr>
          <w:rStyle w:val="Emphasis"/>
          <w:rFonts w:asciiTheme="majorHAnsi" w:hAnsiTheme="majorHAnsi" w:cstheme="majorHAnsi"/>
          <w:highlight w:val="cyan"/>
        </w:rPr>
        <w:t>institutionalized</w:t>
      </w:r>
      <w:r w:rsidRPr="005F4A5B">
        <w:rPr>
          <w:rStyle w:val="Emphasis"/>
          <w:rFonts w:asciiTheme="majorHAnsi" w:hAnsiTheme="majorHAnsi" w:cstheme="majorHAnsi"/>
        </w:rPr>
        <w:t xml:space="preserve"> forces</w:t>
      </w:r>
      <w:r w:rsidRPr="005F4A5B">
        <w:rPr>
          <w:rStyle w:val="StyleUnderline"/>
          <w:rFonts w:asciiTheme="majorHAnsi" w:hAnsiTheme="majorHAnsi" w:cstheme="majorHAnsi"/>
        </w:rPr>
        <w:t xml:space="preserve"> that perpetuate </w:t>
      </w:r>
      <w:r w:rsidRPr="005F4A5B">
        <w:rPr>
          <w:rStyle w:val="StyleUnderline"/>
          <w:rFonts w:asciiTheme="majorHAnsi" w:hAnsiTheme="majorHAnsi" w:cstheme="majorHAnsi"/>
          <w:highlight w:val="cyan"/>
        </w:rPr>
        <w:t xml:space="preserve">oppression </w:t>
      </w:r>
      <w:r w:rsidRPr="005F4A5B">
        <w:rPr>
          <w:rStyle w:val="Emphasis"/>
          <w:rFonts w:asciiTheme="majorHAnsi" w:hAnsiTheme="majorHAnsi" w:cstheme="majorHAnsi"/>
          <w:highlight w:val="cyan"/>
        </w:rPr>
        <w:t>unaddressed</w:t>
      </w:r>
      <w:r w:rsidRPr="005F4A5B">
        <w:rPr>
          <w:rFonts w:asciiTheme="majorHAnsi" w:hAnsiTheme="majorHAnsi" w:cstheme="majorHAnsi"/>
          <w:sz w:val="16"/>
        </w:rPr>
        <w:t xml:space="preserve">. Both society and individual are constructed by incommensurables. This means that </w:t>
      </w:r>
      <w:r w:rsidRPr="005F4A5B">
        <w:rPr>
          <w:rStyle w:val="StyleUnderline"/>
          <w:rFonts w:asciiTheme="majorHAnsi" w:hAnsiTheme="majorHAnsi" w:cstheme="majorHAnsi"/>
        </w:rPr>
        <w:t>any political struggle that would seek to establish a freer, more just society would fall prey to merely creating new ideologies</w:t>
      </w:r>
      <w:r w:rsidRPr="005F4A5B">
        <w:rPr>
          <w:rFonts w:asciiTheme="majorHAnsi" w:hAnsiTheme="majorHAnsi" w:cstheme="majorHAnsi"/>
          <w:sz w:val="16"/>
        </w:rPr>
        <w:t xml:space="preserve">. </w:t>
      </w:r>
      <w:r w:rsidRPr="005F4A5B">
        <w:rPr>
          <w:rStyle w:val="StyleUnderline"/>
          <w:rFonts w:asciiTheme="majorHAnsi" w:hAnsiTheme="majorHAnsi" w:cstheme="majorHAnsi"/>
        </w:rPr>
        <w:t>These</w:t>
      </w:r>
      <w:r w:rsidRPr="005F4A5B">
        <w:rPr>
          <w:rFonts w:asciiTheme="majorHAnsi" w:hAnsiTheme="majorHAnsi" w:cstheme="majorHAnsi"/>
          <w:sz w:val="16"/>
        </w:rPr>
        <w:t xml:space="preserve"> four </w:t>
      </w:r>
      <w:r w:rsidRPr="005F4A5B">
        <w:rPr>
          <w:rStyle w:val="StyleUnderline"/>
          <w:rFonts w:asciiTheme="majorHAnsi" w:hAnsiTheme="majorHAnsi" w:cstheme="majorHAnsi"/>
        </w:rPr>
        <w:t>elements</w:t>
      </w:r>
      <w:r w:rsidRPr="005F4A5B">
        <w:rPr>
          <w:rFonts w:asciiTheme="majorHAnsi" w:hAnsiTheme="majorHAnsi" w:cstheme="majorHAnsi"/>
          <w:sz w:val="16"/>
        </w:rPr>
        <w:t xml:space="preserve"> of the new radical intellectuals and the movements they have influenced </w:t>
      </w:r>
      <w:r w:rsidRPr="005F4A5B">
        <w:rPr>
          <w:rStyle w:val="StyleUnderline"/>
          <w:rFonts w:asciiTheme="majorHAnsi" w:hAnsiTheme="majorHAnsi" w:cstheme="majorHAnsi"/>
        </w:rPr>
        <w:t xml:space="preserve">are in </w:t>
      </w:r>
      <w:r w:rsidRPr="005F4A5B">
        <w:rPr>
          <w:rStyle w:val="Emphasis"/>
          <w:rFonts w:asciiTheme="majorHAnsi" w:hAnsiTheme="majorHAnsi" w:cstheme="majorHAnsi"/>
        </w:rPr>
        <w:t>direct contradiction</w:t>
      </w:r>
      <w:r w:rsidRPr="005F4A5B">
        <w:rPr>
          <w:rStyle w:val="StyleUnderline"/>
          <w:rFonts w:asciiTheme="majorHAnsi" w:hAnsiTheme="majorHAnsi" w:cstheme="majorHAnsi"/>
        </w:rPr>
        <w:t xml:space="preserve"> to the </w:t>
      </w:r>
      <w:r w:rsidRPr="005F4A5B">
        <w:rPr>
          <w:rStyle w:val="Emphasis"/>
          <w:rFonts w:asciiTheme="majorHAnsi" w:hAnsiTheme="majorHAnsi" w:cstheme="majorHAnsi"/>
        </w:rPr>
        <w:t>rational radicalism</w:t>
      </w:r>
      <w:r w:rsidRPr="005F4A5B">
        <w:rPr>
          <w:rStyle w:val="StyleUnderline"/>
          <w:rFonts w:asciiTheme="majorHAnsi" w:hAnsiTheme="majorHAnsi" w:cstheme="majorHAnsi"/>
        </w:rPr>
        <w:t xml:space="preserve"> that</w:t>
      </w:r>
      <w:r w:rsidRPr="005F4A5B">
        <w:rPr>
          <w:rFonts w:asciiTheme="majorHAnsi" w:hAnsiTheme="majorHAnsi" w:cstheme="majorHAnsi"/>
          <w:sz w:val="16"/>
        </w:rPr>
        <w:t xml:space="preserve"> we implicitly </w:t>
      </w:r>
      <w:r w:rsidRPr="005F4A5B">
        <w:rPr>
          <w:rStyle w:val="StyleUnderline"/>
          <w:rFonts w:asciiTheme="majorHAnsi" w:hAnsiTheme="majorHAnsi" w:cstheme="majorHAnsi"/>
        </w:rPr>
        <w:t>espouse here</w:t>
      </w:r>
      <w:r w:rsidRPr="005F4A5B">
        <w:rPr>
          <w:rFonts w:asciiTheme="majorHAnsi" w:hAnsiTheme="majorHAnsi" w:cstheme="majorHAnsi"/>
          <w:sz w:val="16"/>
        </w:rPr>
        <w:t xml:space="preserve">. On our reading, </w:t>
      </w:r>
      <w:r w:rsidRPr="005F4A5B">
        <w:rPr>
          <w:rStyle w:val="StyleUnderline"/>
          <w:rFonts w:asciiTheme="majorHAnsi" w:hAnsiTheme="majorHAnsi" w:cstheme="majorHAnsi"/>
          <w:highlight w:val="cyan"/>
        </w:rPr>
        <w:t>there is</w:t>
      </w:r>
      <w:r w:rsidRPr="005F4A5B">
        <w:rPr>
          <w:rFonts w:asciiTheme="majorHAnsi" w:hAnsiTheme="majorHAnsi" w:cstheme="majorHAnsi"/>
          <w:sz w:val="16"/>
        </w:rPr>
        <w:t xml:space="preserve"> not only a theoretical but also </w:t>
      </w:r>
      <w:r w:rsidRPr="005F4A5B">
        <w:rPr>
          <w:rStyle w:val="StyleUnderline"/>
          <w:rFonts w:asciiTheme="majorHAnsi" w:hAnsiTheme="majorHAnsi" w:cstheme="majorHAnsi"/>
          <w:highlight w:val="cyan"/>
        </w:rPr>
        <w:t xml:space="preserve">a </w:t>
      </w:r>
      <w:r w:rsidRPr="005F4A5B">
        <w:rPr>
          <w:rStyle w:val="Emphasis"/>
          <w:rFonts w:asciiTheme="majorHAnsi" w:hAnsiTheme="majorHAnsi" w:cstheme="majorHAnsi"/>
          <w:highlight w:val="cyan"/>
        </w:rPr>
        <w:t>deep</w:t>
      </w:r>
      <w:r w:rsidRPr="005F4A5B">
        <w:rPr>
          <w:rStyle w:val="StyleUnderline"/>
          <w:rFonts w:asciiTheme="majorHAnsi" w:hAnsiTheme="majorHAnsi" w:cstheme="majorHAnsi"/>
        </w:rPr>
        <w:t xml:space="preserve">ly political </w:t>
      </w:r>
      <w:r w:rsidRPr="005F4A5B">
        <w:rPr>
          <w:rStyle w:val="Emphasis"/>
          <w:rFonts w:asciiTheme="majorHAnsi" w:hAnsiTheme="majorHAnsi" w:cstheme="majorHAnsi"/>
          <w:highlight w:val="cyan"/>
        </w:rPr>
        <w:t>difference</w:t>
      </w:r>
      <w:r w:rsidRPr="005F4A5B">
        <w:rPr>
          <w:rFonts w:asciiTheme="majorHAnsi" w:hAnsiTheme="majorHAnsi" w:cstheme="majorHAnsi"/>
          <w:sz w:val="16"/>
          <w:highlight w:val="cyan"/>
        </w:rPr>
        <w:t xml:space="preserve"> </w:t>
      </w:r>
      <w:r w:rsidRPr="005F4A5B">
        <w:rPr>
          <w:rStyle w:val="StyleUnderline"/>
          <w:rFonts w:asciiTheme="majorHAnsi" w:hAnsiTheme="majorHAnsi" w:cstheme="majorHAnsi"/>
          <w:highlight w:val="cyan"/>
        </w:rPr>
        <w:t>between</w:t>
      </w:r>
      <w:r w:rsidRPr="005F4A5B">
        <w:rPr>
          <w:rStyle w:val="StyleUnderline"/>
          <w:rFonts w:asciiTheme="majorHAnsi" w:hAnsiTheme="majorHAnsi" w:cstheme="majorHAnsi"/>
        </w:rPr>
        <w:t xml:space="preserve"> what </w:t>
      </w:r>
      <w:r w:rsidRPr="005F4A5B">
        <w:rPr>
          <w:rStyle w:val="StyleUnderline"/>
          <w:rFonts w:asciiTheme="majorHAnsi" w:hAnsiTheme="majorHAnsi" w:cstheme="majorHAnsi"/>
          <w:highlight w:val="cyan"/>
        </w:rPr>
        <w:t>these</w:t>
      </w:r>
      <w:r w:rsidRPr="005F4A5B">
        <w:rPr>
          <w:rStyle w:val="StyleUnderline"/>
          <w:rFonts w:asciiTheme="majorHAnsi" w:hAnsiTheme="majorHAnsi" w:cstheme="majorHAnsi"/>
        </w:rPr>
        <w:t xml:space="preserve"> theorists search </w:t>
      </w:r>
      <w:proofErr w:type="gramStart"/>
      <w:r w:rsidRPr="005F4A5B">
        <w:rPr>
          <w:rStyle w:val="StyleUnderline"/>
          <w:rFonts w:asciiTheme="majorHAnsi" w:hAnsiTheme="majorHAnsi" w:cstheme="majorHAnsi"/>
        </w:rPr>
        <w:t>for</w:t>
      </w:r>
      <w:proofErr w:type="gramEnd"/>
      <w:r w:rsidRPr="005F4A5B">
        <w:rPr>
          <w:rStyle w:val="StyleUnderline"/>
          <w:rFonts w:asciiTheme="majorHAnsi" w:hAnsiTheme="majorHAnsi" w:cstheme="majorHAnsi"/>
        </w:rPr>
        <w:t xml:space="preserve"> </w:t>
      </w:r>
      <w:r w:rsidRPr="005F4A5B">
        <w:rPr>
          <w:rStyle w:val="StyleUnderline"/>
          <w:rFonts w:asciiTheme="majorHAnsi" w:hAnsiTheme="majorHAnsi" w:cstheme="majorHAnsi"/>
          <w:highlight w:val="cyan"/>
        </w:rPr>
        <w:t>and the</w:t>
      </w:r>
      <w:r w:rsidRPr="005F4A5B">
        <w:rPr>
          <w:rFonts w:asciiTheme="majorHAnsi" w:hAnsiTheme="majorHAnsi" w:cstheme="majorHAnsi"/>
          <w:sz w:val="16"/>
        </w:rPr>
        <w:t xml:space="preserve"> Enlightenment-inspired </w:t>
      </w:r>
      <w:r w:rsidRPr="005F4A5B">
        <w:rPr>
          <w:rStyle w:val="StyleUnderline"/>
          <w:rFonts w:asciiTheme="majorHAnsi" w:hAnsiTheme="majorHAnsi" w:cstheme="majorHAnsi"/>
          <w:highlight w:val="cyan"/>
        </w:rPr>
        <w:t xml:space="preserve">radical view of a social order marked by </w:t>
      </w:r>
      <w:r w:rsidRPr="005F4A5B">
        <w:rPr>
          <w:rStyle w:val="Emphasis"/>
          <w:rFonts w:asciiTheme="majorHAnsi" w:hAnsiTheme="majorHAnsi" w:cstheme="majorHAnsi"/>
          <w:highlight w:val="cyan"/>
        </w:rPr>
        <w:t>solidarity around common goods</w:t>
      </w:r>
      <w:r w:rsidRPr="005F4A5B">
        <w:rPr>
          <w:rFonts w:asciiTheme="majorHAnsi" w:hAnsiTheme="majorHAnsi" w:cstheme="majorHAnsi"/>
          <w:sz w:val="16"/>
        </w:rPr>
        <w:t xml:space="preserve">, </w:t>
      </w:r>
      <w:r w:rsidRPr="005F4A5B">
        <w:rPr>
          <w:rFonts w:asciiTheme="majorHAnsi" w:hAnsiTheme="majorHAnsi" w:cstheme="majorHAnsi"/>
          <w:sz w:val="16"/>
          <w:szCs w:val="16"/>
        </w:rPr>
        <w:t>civic virtue oriented toward the defense of the public welfare, well-ordered political institutions</w:t>
      </w:r>
      <w:r w:rsidRPr="005F4A5B">
        <w:rPr>
          <w:rFonts w:asciiTheme="majorHAnsi" w:hAnsiTheme="majorHAnsi" w:cstheme="majorHAnsi"/>
          <w:sz w:val="16"/>
        </w:rPr>
        <w:t xml:space="preserve"> with public purpose as their aim, constitutionalism that secures individual rights, </w:t>
      </w:r>
      <w:r w:rsidRPr="005F4A5B">
        <w:rPr>
          <w:rStyle w:val="StyleUnderline"/>
          <w:rFonts w:asciiTheme="majorHAnsi" w:hAnsiTheme="majorHAnsi" w:cstheme="majorHAnsi"/>
          <w:highlight w:val="cyan"/>
        </w:rPr>
        <w:t>and</w:t>
      </w:r>
      <w:r w:rsidRPr="005F4A5B">
        <w:rPr>
          <w:rStyle w:val="StyleUnderline"/>
          <w:rFonts w:asciiTheme="majorHAnsi" w:hAnsiTheme="majorHAnsi" w:cstheme="majorHAnsi"/>
        </w:rPr>
        <w:t xml:space="preserve"> the </w:t>
      </w:r>
      <w:r w:rsidRPr="005F4A5B">
        <w:rPr>
          <w:rStyle w:val="Emphasis"/>
          <w:rFonts w:asciiTheme="majorHAnsi" w:hAnsiTheme="majorHAnsi" w:cstheme="majorHAnsi"/>
          <w:highlight w:val="cyan"/>
        </w:rPr>
        <w:t>democratization</w:t>
      </w:r>
      <w:r w:rsidRPr="005F4A5B">
        <w:rPr>
          <w:rStyle w:val="Emphasis"/>
          <w:rFonts w:asciiTheme="majorHAnsi" w:hAnsiTheme="majorHAnsi" w:cstheme="majorHAnsi"/>
        </w:rPr>
        <w:t xml:space="preserve"> of economic life</w:t>
      </w:r>
      <w:r w:rsidRPr="005F4A5B">
        <w:rPr>
          <w:rStyle w:val="StyleUnderline"/>
          <w:rFonts w:asciiTheme="majorHAnsi" w:hAnsiTheme="majorHAnsi" w:cstheme="majorHAnsi"/>
        </w:rPr>
        <w:t xml:space="preserve"> </w:t>
      </w:r>
      <w:r w:rsidRPr="005F4A5B">
        <w:rPr>
          <w:rStyle w:val="StyleUnderline"/>
          <w:rFonts w:asciiTheme="majorHAnsi" w:hAnsiTheme="majorHAnsi" w:cstheme="majorHAnsi"/>
          <w:highlight w:val="cyan"/>
        </w:rPr>
        <w:t>as the criterion of social justice</w:t>
      </w:r>
      <w:r w:rsidRPr="005F4A5B">
        <w:rPr>
          <w:rStyle w:val="StyleUnderline"/>
          <w:rFonts w:asciiTheme="majorHAnsi" w:hAnsiTheme="majorHAnsi" w:cstheme="majorHAnsi"/>
        </w:rPr>
        <w:t>.</w:t>
      </w:r>
      <w:r w:rsidRPr="005F4A5B">
        <w:rPr>
          <w:rFonts w:asciiTheme="majorHAnsi" w:hAnsiTheme="majorHAnsi" w:cstheme="majorHAnsi"/>
          <w:sz w:val="16"/>
        </w:rPr>
        <w:t xml:space="preserve"> The alternative move, marked by identity politics, </w:t>
      </w:r>
      <w:proofErr w:type="spellStart"/>
      <w:r w:rsidRPr="005F4A5B">
        <w:rPr>
          <w:rFonts w:asciiTheme="majorHAnsi" w:hAnsiTheme="majorHAnsi" w:cstheme="majorHAnsi"/>
          <w:sz w:val="16"/>
        </w:rPr>
        <w:t>antistatism</w:t>
      </w:r>
      <w:proofErr w:type="spellEnd"/>
      <w:r w:rsidRPr="005F4A5B">
        <w:rPr>
          <w:rFonts w:asciiTheme="majorHAnsi" w:hAnsiTheme="majorHAnsi" w:cstheme="majorHAnsi"/>
          <w:sz w:val="16"/>
        </w:rPr>
        <w:t xml:space="preserve">, direct and participatory democracy, and neo-anarchism has succeeded in fragmenting and marginalizing left movements and politics. Perhaps even worse, </w:t>
      </w:r>
      <w:r w:rsidRPr="005F4A5B">
        <w:rPr>
          <w:rStyle w:val="StyleUnderline"/>
          <w:rFonts w:asciiTheme="majorHAnsi" w:hAnsiTheme="majorHAnsi" w:cstheme="majorHAnsi"/>
        </w:rPr>
        <w:t>these “</w:t>
      </w:r>
      <w:r w:rsidRPr="005F4A5B">
        <w:rPr>
          <w:rStyle w:val="StyleUnderline"/>
          <w:rFonts w:asciiTheme="majorHAnsi" w:hAnsiTheme="majorHAnsi" w:cstheme="majorHAnsi"/>
          <w:highlight w:val="cyan"/>
        </w:rPr>
        <w:t>new movements</w:t>
      </w:r>
      <w:r w:rsidRPr="005F4A5B">
        <w:rPr>
          <w:rStyle w:val="StyleUnderline"/>
          <w:rFonts w:asciiTheme="majorHAnsi" w:hAnsiTheme="majorHAnsi" w:cstheme="majorHAnsi"/>
        </w:rPr>
        <w:t xml:space="preserve">” lack any real </w:t>
      </w:r>
      <w:r w:rsidRPr="005F4A5B">
        <w:rPr>
          <w:rStyle w:val="StyleUnderline"/>
          <w:rFonts w:asciiTheme="majorHAnsi" w:hAnsiTheme="majorHAnsi" w:cstheme="majorHAnsi"/>
        </w:rPr>
        <w:lastRenderedPageBreak/>
        <w:t xml:space="preserve">constituency, </w:t>
      </w:r>
      <w:r w:rsidRPr="005F4A5B">
        <w:rPr>
          <w:rStyle w:val="StyleUnderline"/>
          <w:rFonts w:asciiTheme="majorHAnsi" w:hAnsiTheme="majorHAnsi" w:cstheme="majorHAnsi"/>
          <w:highlight w:val="cyan"/>
        </w:rPr>
        <w:t>have scarcely any concrete</w:t>
      </w:r>
      <w:r w:rsidRPr="005F4A5B">
        <w:rPr>
          <w:rStyle w:val="StyleUnderline"/>
          <w:rFonts w:asciiTheme="majorHAnsi" w:hAnsiTheme="majorHAnsi" w:cstheme="majorHAnsi"/>
        </w:rPr>
        <w:t xml:space="preserve"> political </w:t>
      </w:r>
      <w:r w:rsidRPr="005F4A5B">
        <w:rPr>
          <w:rStyle w:val="StyleUnderline"/>
          <w:rFonts w:asciiTheme="majorHAnsi" w:hAnsiTheme="majorHAnsi" w:cstheme="majorHAnsi"/>
          <w:highlight w:val="cyan"/>
        </w:rPr>
        <w:t xml:space="preserve">demands, and are </w:t>
      </w:r>
      <w:r w:rsidRPr="005F4A5B">
        <w:rPr>
          <w:rStyle w:val="Emphasis"/>
          <w:rFonts w:asciiTheme="majorHAnsi" w:hAnsiTheme="majorHAnsi" w:cstheme="majorHAnsi"/>
          <w:sz w:val="24"/>
          <w:highlight w:val="cyan"/>
        </w:rPr>
        <w:t>purposefully self-alienated from the levers of</w:t>
      </w:r>
      <w:r w:rsidRPr="005F4A5B">
        <w:rPr>
          <w:rStyle w:val="Emphasis"/>
          <w:rFonts w:asciiTheme="majorHAnsi" w:hAnsiTheme="majorHAnsi" w:cstheme="majorHAnsi"/>
          <w:sz w:val="24"/>
        </w:rPr>
        <w:t xml:space="preserve"> real </w:t>
      </w:r>
      <w:r w:rsidRPr="005F4A5B">
        <w:rPr>
          <w:rStyle w:val="Emphasis"/>
          <w:rFonts w:asciiTheme="majorHAnsi" w:hAnsiTheme="majorHAnsi" w:cstheme="majorHAnsi"/>
          <w:sz w:val="24"/>
          <w:highlight w:val="cyan"/>
        </w:rPr>
        <w:t>power</w:t>
      </w:r>
      <w:r w:rsidRPr="005F4A5B">
        <w:rPr>
          <w:rStyle w:val="Emphasis"/>
          <w:rFonts w:asciiTheme="majorHAnsi" w:hAnsiTheme="majorHAnsi" w:cstheme="majorHAnsi"/>
          <w:sz w:val="24"/>
        </w:rPr>
        <w:t xml:space="preserve"> and policy</w:t>
      </w:r>
      <w:r w:rsidRPr="005F4A5B">
        <w:rPr>
          <w:rFonts w:asciiTheme="majorHAnsi" w:hAnsiTheme="majorHAnsi" w:cstheme="majorHAnsi"/>
          <w:sz w:val="16"/>
        </w:rPr>
        <w:t xml:space="preserve">. 23 Indeed, </w:t>
      </w:r>
      <w:r w:rsidRPr="005F4A5B">
        <w:rPr>
          <w:rStyle w:val="Emphasis"/>
          <w:rFonts w:asciiTheme="majorHAnsi" w:hAnsiTheme="majorHAnsi" w:cstheme="majorHAnsi"/>
          <w:highlight w:val="cyan"/>
        </w:rPr>
        <w:t>as a result</w:t>
      </w:r>
      <w:r w:rsidRPr="005F4A5B">
        <w:rPr>
          <w:rFonts w:asciiTheme="majorHAnsi" w:hAnsiTheme="majorHAnsi" w:cstheme="majorHAnsi"/>
          <w:sz w:val="16"/>
        </w:rPr>
        <w:t xml:space="preserve">, </w:t>
      </w:r>
      <w:r w:rsidRPr="005F4A5B">
        <w:rPr>
          <w:rStyle w:val="StyleUnderline"/>
          <w:rFonts w:asciiTheme="majorHAnsi" w:hAnsiTheme="majorHAnsi" w:cstheme="majorHAnsi"/>
          <w:highlight w:val="cyan"/>
        </w:rPr>
        <w:t>a</w:t>
      </w:r>
      <w:r w:rsidRPr="005F4A5B">
        <w:rPr>
          <w:rStyle w:val="StyleUnderline"/>
          <w:rFonts w:asciiTheme="majorHAnsi" w:hAnsiTheme="majorHAnsi" w:cstheme="majorHAnsi"/>
        </w:rPr>
        <w:t xml:space="preserve"> real, </w:t>
      </w:r>
      <w:r w:rsidRPr="005F4A5B">
        <w:rPr>
          <w:rStyle w:val="StyleUnderline"/>
          <w:rFonts w:asciiTheme="majorHAnsi" w:hAnsiTheme="majorHAnsi" w:cstheme="majorHAnsi"/>
          <w:highlight w:val="cyan"/>
        </w:rPr>
        <w:t xml:space="preserve">politically consequential Left has </w:t>
      </w:r>
      <w:r w:rsidRPr="005F4A5B">
        <w:rPr>
          <w:rStyle w:val="Emphasis"/>
          <w:rFonts w:asciiTheme="majorHAnsi" w:hAnsiTheme="majorHAnsi" w:cstheme="majorHAnsi"/>
          <w:highlight w:val="cyan"/>
        </w:rPr>
        <w:t>withered</w:t>
      </w:r>
      <w:r w:rsidRPr="005F4A5B">
        <w:rPr>
          <w:rFonts w:asciiTheme="majorHAnsi" w:hAnsiTheme="majorHAnsi" w:cstheme="majorHAnsi"/>
          <w:sz w:val="16"/>
        </w:rPr>
        <w:t xml:space="preserve">. The political culture of Western democracies is marked more by a general value-consensus around liberal-capitalism than at any time since the late 1950s. Movements that once saw the true mechanisms of politics—the need to influence parties, to push for legislative reform, to insist on the expansion of the democratization of economic and political institutions, to forge ideologies that were rooted in national culture—have simply disappeared. Nietzsche’s insistence that aesthetics replace the political has now become manifest in this new radicalism. Now, so-called </w:t>
      </w:r>
      <w:r w:rsidRPr="005F4A5B">
        <w:rPr>
          <w:rStyle w:val="StyleUnderline"/>
          <w:rFonts w:asciiTheme="majorHAnsi" w:hAnsiTheme="majorHAnsi" w:cstheme="majorHAnsi"/>
        </w:rPr>
        <w:t>academic radicals</w:t>
      </w:r>
      <w:r w:rsidRPr="005F4A5B">
        <w:rPr>
          <w:rFonts w:asciiTheme="majorHAnsi" w:hAnsiTheme="majorHAnsi" w:cstheme="majorHAnsi"/>
          <w:sz w:val="16"/>
        </w:rPr>
        <w:t xml:space="preserve"> can be seen to have betrayed politics: They </w:t>
      </w:r>
      <w:r w:rsidRPr="005F4A5B">
        <w:rPr>
          <w:rStyle w:val="StyleUnderline"/>
          <w:rFonts w:asciiTheme="majorHAnsi" w:hAnsiTheme="majorHAnsi" w:cstheme="majorHAnsi"/>
        </w:rPr>
        <w:t>dismiss</w:t>
      </w:r>
      <w:r w:rsidRPr="005F4A5B">
        <w:rPr>
          <w:rFonts w:asciiTheme="majorHAnsi" w:hAnsiTheme="majorHAnsi" w:cstheme="majorHAnsi"/>
          <w:sz w:val="16"/>
        </w:rPr>
        <w:t xml:space="preserve"> the reality of </w:t>
      </w:r>
      <w:r w:rsidRPr="005F4A5B">
        <w:rPr>
          <w:rStyle w:val="StyleUnderline"/>
          <w:rFonts w:asciiTheme="majorHAnsi" w:hAnsiTheme="majorHAnsi" w:cstheme="majorHAnsi"/>
        </w:rPr>
        <w:t xml:space="preserve">the political process and instead call for an </w:t>
      </w:r>
      <w:r w:rsidRPr="005F4A5B">
        <w:rPr>
          <w:rStyle w:val="Emphasis"/>
          <w:rFonts w:asciiTheme="majorHAnsi" w:hAnsiTheme="majorHAnsi" w:cstheme="majorHAnsi"/>
        </w:rPr>
        <w:t>obscure and abstract “resistance</w:t>
      </w:r>
      <w:r w:rsidRPr="005F4A5B">
        <w:rPr>
          <w:rFonts w:asciiTheme="majorHAnsi" w:hAnsiTheme="majorHAnsi" w:cstheme="majorHAnsi"/>
          <w:sz w:val="16"/>
        </w:rPr>
        <w:t xml:space="preserve">.” Perhaps the basic thesis can be laid out that where there is no strong labor movement, there can be no robust left politics, and even less relevant left political theory. But whatever the explanation for the increased irrationalism of current left theory, we believe that </w:t>
      </w:r>
      <w:r w:rsidRPr="005F4A5B">
        <w:rPr>
          <w:rStyle w:val="Emphasis"/>
          <w:rFonts w:asciiTheme="majorHAnsi" w:hAnsiTheme="majorHAnsi" w:cstheme="majorHAnsi"/>
          <w:sz w:val="24"/>
          <w:highlight w:val="cyan"/>
        </w:rPr>
        <w:t>these intellectuals should be held accountable for</w:t>
      </w:r>
      <w:r w:rsidRPr="005F4A5B">
        <w:rPr>
          <w:rStyle w:val="Emphasis"/>
          <w:rFonts w:asciiTheme="majorHAnsi" w:hAnsiTheme="majorHAnsi" w:cstheme="majorHAnsi"/>
          <w:sz w:val="24"/>
        </w:rPr>
        <w:t xml:space="preserve"> the ideas they promulgate</w:t>
      </w:r>
      <w:r w:rsidRPr="005F4A5B">
        <w:rPr>
          <w:rFonts w:asciiTheme="majorHAnsi" w:hAnsiTheme="majorHAnsi" w:cstheme="majorHAnsi"/>
          <w:sz w:val="16"/>
        </w:rPr>
        <w:t xml:space="preserve">. </w:t>
      </w:r>
      <w:r w:rsidRPr="005F4A5B">
        <w:rPr>
          <w:rStyle w:val="StyleUnderline"/>
          <w:rFonts w:asciiTheme="majorHAnsi" w:hAnsiTheme="majorHAnsi" w:cstheme="majorHAnsi"/>
        </w:rPr>
        <w:t>Staggering is the extent to which</w:t>
      </w:r>
      <w:r w:rsidRPr="005F4A5B">
        <w:rPr>
          <w:rFonts w:asciiTheme="majorHAnsi" w:hAnsiTheme="majorHAnsi" w:cstheme="majorHAnsi"/>
          <w:sz w:val="16"/>
        </w:rPr>
        <w:t xml:space="preserve"> these </w:t>
      </w:r>
      <w:r w:rsidRPr="005F4A5B">
        <w:rPr>
          <w:rStyle w:val="StyleUnderline"/>
          <w:rFonts w:asciiTheme="majorHAnsi" w:hAnsiTheme="majorHAnsi" w:cstheme="majorHAnsi"/>
        </w:rPr>
        <w:t>radical mandarins self-confidently strut</w:t>
      </w:r>
      <w:r w:rsidRPr="005F4A5B">
        <w:rPr>
          <w:rFonts w:asciiTheme="majorHAnsi" w:hAnsiTheme="majorHAnsi" w:cstheme="majorHAnsi"/>
          <w:sz w:val="16"/>
        </w:rPr>
        <w:t xml:space="preserve"> their stuff, </w:t>
      </w:r>
      <w:r w:rsidRPr="005F4A5B">
        <w:rPr>
          <w:rStyle w:val="StyleUnderline"/>
          <w:rFonts w:asciiTheme="majorHAnsi" w:hAnsiTheme="majorHAnsi" w:cstheme="majorHAnsi"/>
        </w:rPr>
        <w:t xml:space="preserve">even as political defeats mount for leftist politics with the </w:t>
      </w:r>
      <w:r w:rsidRPr="005F4A5B">
        <w:rPr>
          <w:rStyle w:val="Emphasis"/>
          <w:rFonts w:asciiTheme="majorHAnsi" w:hAnsiTheme="majorHAnsi" w:cstheme="majorHAnsi"/>
        </w:rPr>
        <w:t xml:space="preserve">increasing victory of </w:t>
      </w:r>
      <w:r w:rsidRPr="005F4A5B">
        <w:rPr>
          <w:rStyle w:val="Emphasis"/>
          <w:rFonts w:asciiTheme="majorHAnsi" w:hAnsiTheme="majorHAnsi" w:cstheme="majorHAnsi"/>
          <w:highlight w:val="cyan"/>
        </w:rPr>
        <w:t>“right to work” legislation</w:t>
      </w:r>
      <w:r w:rsidRPr="005F4A5B">
        <w:rPr>
          <w:rFonts w:asciiTheme="majorHAnsi" w:hAnsiTheme="majorHAnsi" w:cstheme="majorHAnsi"/>
          <w:sz w:val="16"/>
          <w:highlight w:val="cyan"/>
        </w:rPr>
        <w:t>,</w:t>
      </w:r>
      <w:r w:rsidRPr="005F4A5B">
        <w:rPr>
          <w:rFonts w:asciiTheme="majorHAnsi" w:hAnsiTheme="majorHAnsi" w:cstheme="majorHAnsi"/>
          <w:sz w:val="16"/>
        </w:rPr>
        <w:t xml:space="preserve"> </w:t>
      </w:r>
      <w:r w:rsidRPr="005F4A5B">
        <w:rPr>
          <w:rStyle w:val="StyleUnderline"/>
          <w:rFonts w:asciiTheme="majorHAnsi" w:hAnsiTheme="majorHAnsi" w:cstheme="majorHAnsi"/>
        </w:rPr>
        <w:t xml:space="preserve">the </w:t>
      </w:r>
      <w:r w:rsidRPr="005F4A5B">
        <w:rPr>
          <w:rStyle w:val="Emphasis"/>
          <w:rFonts w:asciiTheme="majorHAnsi" w:hAnsiTheme="majorHAnsi" w:cstheme="majorHAnsi"/>
          <w:highlight w:val="cyan"/>
        </w:rPr>
        <w:t>dismantling of environmental protections</w:t>
      </w:r>
      <w:r w:rsidRPr="005F4A5B">
        <w:rPr>
          <w:rFonts w:asciiTheme="majorHAnsi" w:hAnsiTheme="majorHAnsi" w:cstheme="majorHAnsi"/>
          <w:sz w:val="16"/>
        </w:rPr>
        <w:t xml:space="preserve">, </w:t>
      </w:r>
      <w:r w:rsidRPr="005F4A5B">
        <w:rPr>
          <w:rStyle w:val="StyleUnderline"/>
          <w:rFonts w:asciiTheme="majorHAnsi" w:hAnsiTheme="majorHAnsi" w:cstheme="majorHAnsi"/>
        </w:rPr>
        <w:t xml:space="preserve">the </w:t>
      </w:r>
      <w:r w:rsidRPr="005F4A5B">
        <w:rPr>
          <w:rStyle w:val="StyleUnderline"/>
          <w:rFonts w:asciiTheme="majorHAnsi" w:hAnsiTheme="majorHAnsi" w:cstheme="majorHAnsi"/>
          <w:highlight w:val="cyan"/>
        </w:rPr>
        <w:t>increased</w:t>
      </w:r>
      <w:r w:rsidRPr="005F4A5B">
        <w:rPr>
          <w:rStyle w:val="StyleUnderline"/>
          <w:rFonts w:asciiTheme="majorHAnsi" w:hAnsiTheme="majorHAnsi" w:cstheme="majorHAnsi"/>
        </w:rPr>
        <w:t xml:space="preserve"> power of </w:t>
      </w:r>
      <w:r w:rsidRPr="005F4A5B">
        <w:rPr>
          <w:rStyle w:val="StyleUnderline"/>
          <w:rFonts w:asciiTheme="majorHAnsi" w:hAnsiTheme="majorHAnsi" w:cstheme="majorHAnsi"/>
          <w:highlight w:val="cyan"/>
        </w:rPr>
        <w:t>corporate interests</w:t>
      </w:r>
      <w:r w:rsidRPr="005F4A5B">
        <w:rPr>
          <w:rFonts w:asciiTheme="majorHAnsi" w:hAnsiTheme="majorHAnsi" w:cstheme="majorHAnsi"/>
          <w:sz w:val="16"/>
          <w:highlight w:val="cyan"/>
        </w:rPr>
        <w:t xml:space="preserve">, </w:t>
      </w:r>
      <w:r w:rsidRPr="005F4A5B">
        <w:rPr>
          <w:rStyle w:val="StyleUnderline"/>
          <w:rFonts w:asciiTheme="majorHAnsi" w:hAnsiTheme="majorHAnsi" w:cstheme="majorHAnsi"/>
          <w:highlight w:val="cyan"/>
        </w:rPr>
        <w:t xml:space="preserve">and an </w:t>
      </w:r>
      <w:r w:rsidRPr="005F4A5B">
        <w:rPr>
          <w:rStyle w:val="Emphasis"/>
          <w:rFonts w:asciiTheme="majorHAnsi" w:hAnsiTheme="majorHAnsi" w:cstheme="majorHAnsi"/>
          <w:highlight w:val="cyan"/>
        </w:rPr>
        <w:t>expanding wealth</w:t>
      </w:r>
      <w:r w:rsidRPr="005F4A5B">
        <w:rPr>
          <w:rStyle w:val="Emphasis"/>
          <w:rFonts w:asciiTheme="majorHAnsi" w:hAnsiTheme="majorHAnsi" w:cstheme="majorHAnsi"/>
        </w:rPr>
        <w:t xml:space="preserve"> and income </w:t>
      </w:r>
      <w:r w:rsidRPr="005F4A5B">
        <w:rPr>
          <w:rStyle w:val="Emphasis"/>
          <w:rFonts w:asciiTheme="majorHAnsi" w:hAnsiTheme="majorHAnsi" w:cstheme="majorHAnsi"/>
          <w:highlight w:val="cyan"/>
        </w:rPr>
        <w:t>divide</w:t>
      </w:r>
      <w:r w:rsidRPr="005F4A5B">
        <w:rPr>
          <w:rStyle w:val="StyleUnderline"/>
          <w:rFonts w:asciiTheme="majorHAnsi" w:hAnsiTheme="majorHAnsi" w:cstheme="majorHAnsi"/>
        </w:rPr>
        <w:t>.</w:t>
      </w:r>
      <w:r w:rsidRPr="005F4A5B">
        <w:rPr>
          <w:rFonts w:asciiTheme="majorHAnsi" w:hAnsiTheme="majorHAnsi" w:cstheme="majorHAnsi"/>
          <w:sz w:val="16"/>
        </w:rPr>
        <w:t xml:space="preserve"> We take seriously the notion that </w:t>
      </w:r>
      <w:r w:rsidRPr="005F4A5B">
        <w:rPr>
          <w:rStyle w:val="StyleUnderline"/>
          <w:rFonts w:asciiTheme="majorHAnsi" w:hAnsiTheme="majorHAnsi" w:cstheme="majorHAnsi"/>
        </w:rPr>
        <w:t>there is a responsibility for intellectuals to debate and critique ideas that have public consequence;</w:t>
      </w:r>
      <w:r w:rsidRPr="005F4A5B">
        <w:rPr>
          <w:rFonts w:asciiTheme="majorHAnsi" w:hAnsiTheme="majorHAnsi" w:cstheme="majorHAnsi"/>
          <w:sz w:val="16"/>
        </w:rPr>
        <w:t xml:space="preserve"> the effect of these thinkers and their ideas on the Left we see as a primary concern. As Christopher </w:t>
      </w:r>
      <w:proofErr w:type="spellStart"/>
      <w:r w:rsidRPr="005F4A5B">
        <w:rPr>
          <w:rFonts w:asciiTheme="majorHAnsi" w:hAnsiTheme="majorHAnsi" w:cstheme="majorHAnsi"/>
          <w:sz w:val="16"/>
        </w:rPr>
        <w:t>Lasch</w:t>
      </w:r>
      <w:proofErr w:type="spellEnd"/>
      <w:r w:rsidRPr="005F4A5B">
        <w:rPr>
          <w:rFonts w:asciiTheme="majorHAnsi" w:hAnsiTheme="majorHAnsi" w:cstheme="majorHAnsi"/>
          <w:sz w:val="16"/>
        </w:rPr>
        <w:t xml:space="preserve"> once remarked, “Cultural radicalism has become so fashionable, and so pernicious in the support it unwittingly provides for the status quo, that any criticism of contemporary society that hopes to get beneath the surface has to criticize, at the same time, much of what currently goes under the name of radicalism.” 24 With this in mind, the basic proposition that drives this book is that the tradition of rational progressive politics can be saved only once these new thinkers and approaches have been interrogated and critiqued. Confronting the fashionable nonsense of the present requires that these thinkers, their ideas, and their implications be scrutinized against the more rationalist claims that have given shape to radical and critical thought since the Enlightenment, not to mention the common sense that the thinkers we address have sought to evade. We believe that the success of these thinkers and ideas marks a real and disturbing departure from the more rationalist, more realist understanding of progressive and radical politics that marked the more successful movements of the nineteenth century and much of the twentieth century.</w:t>
      </w:r>
    </w:p>
    <w:p w14:paraId="022E5B1E" w14:textId="77777777" w:rsidR="00C32D58" w:rsidRPr="005F4A5B" w:rsidRDefault="00C32D58" w:rsidP="00C32D58">
      <w:pPr>
        <w:rPr>
          <w:rFonts w:asciiTheme="majorHAnsi" w:hAnsiTheme="majorHAnsi" w:cstheme="majorHAnsi"/>
        </w:rPr>
      </w:pPr>
    </w:p>
    <w:p w14:paraId="44630250" w14:textId="76853A88" w:rsidR="00C32D58" w:rsidRPr="005F4A5B" w:rsidRDefault="00C32D58" w:rsidP="00C32D58">
      <w:pPr>
        <w:rPr>
          <w:rFonts w:asciiTheme="majorHAnsi" w:hAnsiTheme="majorHAnsi" w:cstheme="majorHAnsi"/>
        </w:rPr>
      </w:pPr>
    </w:p>
    <w:p w14:paraId="70235EED" w14:textId="77777777" w:rsidR="00C32D58" w:rsidRPr="005F4A5B" w:rsidRDefault="00C32D58" w:rsidP="00C32D58">
      <w:pPr>
        <w:rPr>
          <w:rFonts w:asciiTheme="majorHAnsi" w:hAnsiTheme="majorHAnsi" w:cstheme="majorHAnsi"/>
        </w:rPr>
      </w:pPr>
    </w:p>
    <w:sectPr w:rsidR="00C32D58" w:rsidRPr="005F4A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8FA1DAB"/>
    <w:multiLevelType w:val="hybridMultilevel"/>
    <w:tmpl w:val="C76022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6D6509"/>
    <w:multiLevelType w:val="hybridMultilevel"/>
    <w:tmpl w:val="E570B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2D58"/>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946"/>
    <w:rsid w:val="001F1173"/>
    <w:rsid w:val="002005A8"/>
    <w:rsid w:val="00203DD8"/>
    <w:rsid w:val="00204E1D"/>
    <w:rsid w:val="002059BD"/>
    <w:rsid w:val="00207FD8"/>
    <w:rsid w:val="00210FAF"/>
    <w:rsid w:val="00213B1E"/>
    <w:rsid w:val="00215284"/>
    <w:rsid w:val="002168F2"/>
    <w:rsid w:val="0022589F"/>
    <w:rsid w:val="00225DA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36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A5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EF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C8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776"/>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39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D58"/>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ECB"/>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E466B3"/>
  <w14:defaultImageDpi w14:val="300"/>
  <w15:docId w15:val="{7940EE57-0BAF-104D-91A4-C9F0E015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2D5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32D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2D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2D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TAG"/>
    <w:basedOn w:val="Normal"/>
    <w:next w:val="Normal"/>
    <w:link w:val="Heading4Char"/>
    <w:uiPriority w:val="9"/>
    <w:unhideWhenUsed/>
    <w:qFormat/>
    <w:rsid w:val="00C32D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2D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2D58"/>
  </w:style>
  <w:style w:type="character" w:customStyle="1" w:styleId="Heading1Char">
    <w:name w:val="Heading 1 Char"/>
    <w:aliases w:val="Pocket Char"/>
    <w:basedOn w:val="DefaultParagraphFont"/>
    <w:link w:val="Heading1"/>
    <w:uiPriority w:val="9"/>
    <w:rsid w:val="00C32D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2D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2D5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Ch Char"/>
    <w:basedOn w:val="DefaultParagraphFont"/>
    <w:link w:val="Heading4"/>
    <w:uiPriority w:val="9"/>
    <w:rsid w:val="00C32D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2D58"/>
    <w:rPr>
      <w:b/>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1"/>
    <w:qFormat/>
    <w:rsid w:val="00C32D58"/>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C32D5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32D5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C32D58"/>
    <w:rPr>
      <w:color w:val="auto"/>
      <w:u w:val="none"/>
    </w:rPr>
  </w:style>
  <w:style w:type="paragraph" w:styleId="DocumentMap">
    <w:name w:val="Document Map"/>
    <w:basedOn w:val="Normal"/>
    <w:link w:val="DocumentMapChar"/>
    <w:uiPriority w:val="99"/>
    <w:semiHidden/>
    <w:unhideWhenUsed/>
    <w:rsid w:val="00C32D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2D58"/>
    <w:rPr>
      <w:rFonts w:ascii="Lucida Grande" w:hAnsi="Lucida Grande" w:cs="Lucida Grande"/>
    </w:rPr>
  </w:style>
  <w:style w:type="character" w:customStyle="1" w:styleId="underline">
    <w:name w:val="underline"/>
    <w:basedOn w:val="DefaultParagraphFont"/>
    <w:qFormat/>
    <w:rsid w:val="00C32D58"/>
    <w:rPr>
      <w:b/>
      <w:u w:val="single"/>
    </w:rPr>
  </w:style>
  <w:style w:type="paragraph" w:customStyle="1" w:styleId="Emphasize">
    <w:name w:val="Emphasize"/>
    <w:basedOn w:val="Normal"/>
    <w:link w:val="Emphasis"/>
    <w:autoRedefine/>
    <w:uiPriority w:val="20"/>
    <w:qFormat/>
    <w:rsid w:val="00C32D58"/>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uiPriority w:val="20"/>
    <w:qFormat/>
    <w:rsid w:val="00C32D58"/>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e-flux.com/architecture/artificial-labor/140680/promethean-labors-and-domestic-re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20</Pages>
  <Words>12927</Words>
  <Characters>73689</Characters>
  <Application>Microsoft Office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6</cp:revision>
  <dcterms:created xsi:type="dcterms:W3CDTF">2021-10-09T20:25:00Z</dcterms:created>
  <dcterms:modified xsi:type="dcterms:W3CDTF">2021-10-09T21:27:00Z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