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D70C2" w14:textId="50AA8ACA" w:rsidR="00B16935" w:rsidRDefault="00626BB7" w:rsidP="00B16935">
      <w:pPr>
        <w:pStyle w:val="Heading3"/>
        <w:rPr>
          <w:rFonts w:asciiTheme="majorHAnsi" w:hAnsiTheme="majorHAnsi" w:cstheme="majorHAnsi"/>
        </w:rPr>
      </w:pPr>
      <w:r>
        <w:rPr>
          <w:rFonts w:asciiTheme="majorHAnsi" w:hAnsiTheme="majorHAnsi" w:cstheme="majorHAnsi"/>
        </w:rPr>
        <w:t>1</w:t>
      </w:r>
    </w:p>
    <w:p w14:paraId="12A68A74" w14:textId="5BAFB5E1" w:rsidR="00626BB7" w:rsidRDefault="00626BB7" w:rsidP="00626BB7">
      <w:pPr>
        <w:pStyle w:val="Heading4"/>
      </w:pPr>
      <w:proofErr w:type="spellStart"/>
      <w:r>
        <w:t>Neolib</w:t>
      </w:r>
      <w:proofErr w:type="spellEnd"/>
      <w:r>
        <w:t xml:space="preserve"> makes </w:t>
      </w:r>
      <w:r>
        <w:rPr>
          <w:u w:val="single"/>
        </w:rPr>
        <w:t>great power war inevitable</w:t>
      </w:r>
      <w:r>
        <w:t xml:space="preserve"> – states need to expand for </w:t>
      </w:r>
      <w:r>
        <w:rPr>
          <w:u w:val="single"/>
        </w:rPr>
        <w:t>access to markets</w:t>
      </w:r>
      <w:r>
        <w:t xml:space="preserve"> and </w:t>
      </w:r>
      <w:r>
        <w:rPr>
          <w:u w:val="single"/>
        </w:rPr>
        <w:t>resources</w:t>
      </w:r>
      <w:r>
        <w:t xml:space="preserve">, </w:t>
      </w:r>
      <w:r>
        <w:rPr>
          <w:u w:val="single"/>
        </w:rPr>
        <w:t>uneven development</w:t>
      </w:r>
      <w:r>
        <w:t xml:space="preserve"> means the balance of power constantly shifts, and capitalism </w:t>
      </w:r>
      <w:r>
        <w:rPr>
          <w:u w:val="single"/>
        </w:rPr>
        <w:t>necessitates</w:t>
      </w:r>
      <w:r>
        <w:t xml:space="preserve"> US imperialism to secure liberalization.</w:t>
      </w:r>
      <w:r w:rsidR="00951976">
        <w:t xml:space="preserve"> The ROB is to vote for the</w:t>
      </w:r>
      <w:r w:rsidR="00727C1A">
        <w:t xml:space="preserve"> team that</w:t>
      </w:r>
      <w:r w:rsidR="00951976">
        <w:t xml:space="preserve"> best challenges capitalism. </w:t>
      </w:r>
    </w:p>
    <w:p w14:paraId="1A1A3E10" w14:textId="77777777" w:rsidR="00626BB7" w:rsidRDefault="00626BB7" w:rsidP="00626BB7">
      <w:r>
        <w:rPr>
          <w:b/>
          <w:sz w:val="26"/>
          <w:szCs w:val="26"/>
        </w:rPr>
        <w:t>Callinicos ’14</w:t>
      </w:r>
      <w:r>
        <w:t xml:space="preserve"> </w:t>
      </w:r>
      <w:r>
        <w:rPr>
          <w:sz w:val="16"/>
          <w:szCs w:val="16"/>
        </w:rPr>
        <w:t>(Alex Callinicos in 2014 political theorist and activist. In an academic capacity, he serves as Professor of European Studies at King's College London, The multiple crises of imperialism, International Socialism, http://isj.org.uk/the-multiple-crises-of-imperialism/)</w:t>
      </w:r>
    </w:p>
    <w:p w14:paraId="399B3755" w14:textId="50037086" w:rsidR="00626BB7" w:rsidRPr="00626BB7" w:rsidRDefault="00626BB7" w:rsidP="00626BB7">
      <w:pPr>
        <w:rPr>
          <w:sz w:val="16"/>
          <w:szCs w:val="16"/>
        </w:rPr>
      </w:pPr>
      <w:r w:rsidRPr="00FA50CE">
        <w:rPr>
          <w:u w:val="single"/>
        </w:rPr>
        <w:t xml:space="preserve">If the United States remains the command </w:t>
      </w:r>
      <w:proofErr w:type="spellStart"/>
      <w:r w:rsidRPr="00FA50CE">
        <w:rPr>
          <w:u w:val="single"/>
        </w:rPr>
        <w:t>centre</w:t>
      </w:r>
      <w:proofErr w:type="spellEnd"/>
      <w:r w:rsidRPr="00FA50CE">
        <w:rPr>
          <w:u w:val="single"/>
        </w:rPr>
        <w:t xml:space="preserve"> of global capitalism, a multiplicity of crises has been flashing up</w:t>
      </w:r>
      <w:r w:rsidRPr="00FA50CE">
        <w:rPr>
          <w:sz w:val="16"/>
          <w:szCs w:val="16"/>
        </w:rPr>
        <w:t xml:space="preserve"> on its screens in the past few months. Let’s consider them in ascending order of importance from the perspective of US decision makers. First, there was </w:t>
      </w:r>
      <w:r w:rsidRPr="00FA50CE">
        <w:rPr>
          <w:u w:val="single"/>
        </w:rPr>
        <w:t>Israel’s latest war on Gaza</w:t>
      </w:r>
      <w:r w:rsidRPr="00FA50CE">
        <w:rPr>
          <w:sz w:val="16"/>
          <w:szCs w:val="16"/>
        </w:rPr>
        <w:t xml:space="preserve">—not a crisis for Washington, more the kind of violent outburst through which a kind of equilibrium is re-established, but for growing numbers of people around the world an outrage and a crime. Secondly, there was </w:t>
      </w:r>
      <w:r w:rsidRPr="00FA50CE">
        <w:rPr>
          <w:u w:val="single"/>
        </w:rPr>
        <w:t>the war</w:t>
      </w:r>
      <w:r w:rsidRPr="00FA50CE">
        <w:rPr>
          <w:sz w:val="16"/>
          <w:szCs w:val="16"/>
        </w:rPr>
        <w:t xml:space="preserve">—now halted by an uneasy ceasefire—between the pro-Western government in Kiev and Russian-backed forces </w:t>
      </w:r>
      <w:r w:rsidRPr="00FA50CE">
        <w:rPr>
          <w:u w:val="single"/>
        </w:rPr>
        <w:t>in</w:t>
      </w:r>
      <w:r w:rsidRPr="00FA50CE">
        <w:rPr>
          <w:sz w:val="16"/>
          <w:szCs w:val="16"/>
        </w:rPr>
        <w:t xml:space="preserve"> </w:t>
      </w:r>
      <w:proofErr w:type="gramStart"/>
      <w:r w:rsidRPr="00FA50CE">
        <w:rPr>
          <w:sz w:val="16"/>
          <w:szCs w:val="16"/>
        </w:rPr>
        <w:t>south eastern</w:t>
      </w:r>
      <w:proofErr w:type="gramEnd"/>
      <w:r w:rsidRPr="00FA50CE">
        <w:rPr>
          <w:sz w:val="16"/>
          <w:szCs w:val="16"/>
        </w:rPr>
        <w:t xml:space="preserve"> </w:t>
      </w:r>
      <w:r w:rsidRPr="00FA50CE">
        <w:rPr>
          <w:u w:val="single"/>
        </w:rPr>
        <w:t>Ukraine</w:t>
      </w:r>
      <w:r w:rsidRPr="00FA50CE">
        <w:rPr>
          <w:sz w:val="16"/>
          <w:szCs w:val="16"/>
        </w:rPr>
        <w:t xml:space="preserve">. Thirdly, there is </w:t>
      </w:r>
      <w:r w:rsidRPr="00FA50CE">
        <w:rPr>
          <w:u w:val="single"/>
        </w:rPr>
        <w:t>the US bombing campaign to halt</w:t>
      </w:r>
      <w:r w:rsidRPr="00FA50CE">
        <w:rPr>
          <w:sz w:val="16"/>
          <w:szCs w:val="16"/>
        </w:rPr>
        <w:t xml:space="preserve"> the advance of the jihadi group that calls itself the Islamic State, but which we will continue to call </w:t>
      </w:r>
      <w:r w:rsidRPr="00FA50CE">
        <w:rPr>
          <w:u w:val="single"/>
        </w:rPr>
        <w:t>ISIS</w:t>
      </w:r>
      <w:r w:rsidRPr="00FA50CE">
        <w:rPr>
          <w:sz w:val="16"/>
          <w:szCs w:val="16"/>
        </w:rPr>
        <w:t xml:space="preserve">, in Iraq and Syria. </w:t>
      </w:r>
      <w:r w:rsidRPr="00FA50CE">
        <w:rPr>
          <w:u w:val="single"/>
        </w:rPr>
        <w:t>And</w:t>
      </w:r>
      <w:r w:rsidRPr="00FA50CE">
        <w:rPr>
          <w:sz w:val="16"/>
          <w:szCs w:val="16"/>
        </w:rPr>
        <w:t xml:space="preserve">, finally—not yet a crisis, but </w:t>
      </w:r>
      <w:r w:rsidRPr="00FA50CE">
        <w:rPr>
          <w:u w:val="single"/>
        </w:rPr>
        <w:t>potentially the most serious conflict</w:t>
      </w:r>
      <w:r w:rsidRPr="00FA50CE">
        <w:rPr>
          <w:sz w:val="16"/>
          <w:szCs w:val="16"/>
        </w:rPr>
        <w:t xml:space="preserve">—there’s </w:t>
      </w:r>
      <w:r w:rsidRPr="00FA50CE">
        <w:rPr>
          <w:u w:val="single"/>
        </w:rPr>
        <w:t>the</w:t>
      </w:r>
      <w:r w:rsidRPr="00FA50CE">
        <w:rPr>
          <w:sz w:val="16"/>
          <w:szCs w:val="16"/>
        </w:rPr>
        <w:t xml:space="preserve"> increasingly </w:t>
      </w:r>
      <w:r w:rsidRPr="00FA50CE">
        <w:rPr>
          <w:u w:val="single"/>
        </w:rPr>
        <w:t>intense</w:t>
      </w:r>
      <w:r w:rsidRPr="00FA50CE">
        <w:rPr>
          <w:sz w:val="16"/>
          <w:szCs w:val="16"/>
        </w:rPr>
        <w:t xml:space="preserve"> interstate </w:t>
      </w:r>
      <w:r w:rsidRPr="00FA50CE">
        <w:rPr>
          <w:u w:val="single"/>
        </w:rPr>
        <w:t>competition in East Asia in response to China’s growing power</w:t>
      </w:r>
      <w:r w:rsidRPr="00FA50CE">
        <w:rPr>
          <w:sz w:val="16"/>
          <w:szCs w:val="16"/>
        </w:rPr>
        <w:t xml:space="preserve">.1 One interesting thing about this list is that two of the items—the war in Ukraine and the rise of ISIS—wouldn’t have figured in anyone’s predictions at the beginning of 2014. </w:t>
      </w:r>
      <w:r w:rsidRPr="00FA50CE">
        <w:rPr>
          <w:b/>
          <w:u w:val="single"/>
        </w:rPr>
        <w:t>This is a sign of the volatility of the international situation, which is a consequence of power shifts among the leading capitalist states</w:t>
      </w:r>
      <w:r w:rsidRPr="00FA50CE">
        <w:rPr>
          <w:sz w:val="16"/>
          <w:szCs w:val="16"/>
        </w:rPr>
        <w:t xml:space="preserve">. But it’s also quite frightening. Christopher Clark in his influential recent book on the outbreak of the First World War argues that, despite the </w:t>
      </w:r>
      <w:proofErr w:type="spellStart"/>
      <w:r w:rsidRPr="00FA50CE">
        <w:rPr>
          <w:sz w:val="16"/>
          <w:szCs w:val="16"/>
        </w:rPr>
        <w:t>polarisation</w:t>
      </w:r>
      <w:proofErr w:type="spellEnd"/>
      <w:r w:rsidRPr="00FA50CE">
        <w:rPr>
          <w:sz w:val="16"/>
          <w:szCs w:val="16"/>
        </w:rPr>
        <w:t xml:space="preserve"> of Europe into two rival power blocs, in the summer of 1914 “the danger of a conflict between the great alliance blocs seemed to be receding, just as the chain of events that would ultimately drag Europe into war got underway”.2 </w:t>
      </w:r>
      <w:r w:rsidRPr="00FA50CE">
        <w:rPr>
          <w:u w:val="single"/>
        </w:rPr>
        <w:t>War can take even the greatest powers by surprise</w:t>
      </w:r>
      <w:r w:rsidRPr="00FA50CE">
        <w:rPr>
          <w:sz w:val="16"/>
          <w:szCs w:val="16"/>
        </w:rPr>
        <w:t xml:space="preserve">, as we can see now in Barack Obama’s reluctant redeployment of US military power in Iraq. But </w:t>
      </w:r>
      <w:r w:rsidRPr="00FA50CE">
        <w:rPr>
          <w:u w:val="single"/>
        </w:rPr>
        <w:t>for many on the left</w:t>
      </w:r>
      <w:r w:rsidRPr="00FA50CE">
        <w:rPr>
          <w:sz w:val="16"/>
          <w:szCs w:val="16"/>
        </w:rPr>
        <w:t xml:space="preserve"> internationally this reluctance is feigned. For them, </w:t>
      </w:r>
      <w:r w:rsidRPr="00FA50CE">
        <w:rPr>
          <w:u w:val="single"/>
        </w:rPr>
        <w:t xml:space="preserve">the unifying theme </w:t>
      </w:r>
      <w:r w:rsidRPr="00FA50CE">
        <w:rPr>
          <w:sz w:val="16"/>
          <w:szCs w:val="16"/>
        </w:rPr>
        <w:t xml:space="preserve">in these different crises </w:t>
      </w:r>
      <w:r w:rsidRPr="00FA50CE">
        <w:rPr>
          <w:u w:val="single"/>
        </w:rPr>
        <w:t>is the assertion of American power</w:t>
      </w:r>
      <w:r w:rsidRPr="00FA50CE">
        <w:rPr>
          <w:sz w:val="16"/>
          <w:szCs w:val="16"/>
        </w:rPr>
        <w:t xml:space="preserve"> </w:t>
      </w:r>
      <w:r w:rsidRPr="00FA50CE">
        <w:rPr>
          <w:u w:val="single"/>
        </w:rPr>
        <w:t>to</w:t>
      </w:r>
      <w:r w:rsidRPr="00FA50CE">
        <w:rPr>
          <w:sz w:val="16"/>
          <w:szCs w:val="16"/>
        </w:rPr>
        <w:t xml:space="preserve"> </w:t>
      </w:r>
      <w:r w:rsidRPr="00FA50CE">
        <w:rPr>
          <w:u w:val="single"/>
        </w:rPr>
        <w:t>maintain</w:t>
      </w:r>
      <w:r w:rsidRPr="00FA50CE">
        <w:rPr>
          <w:sz w:val="16"/>
          <w:szCs w:val="16"/>
        </w:rPr>
        <w:t xml:space="preserve"> and even expand </w:t>
      </w:r>
      <w:r w:rsidRPr="00FA50CE">
        <w:rPr>
          <w:b/>
          <w:u w:val="single"/>
        </w:rPr>
        <w:t>Washington’s global domination, in</w:t>
      </w:r>
      <w:r>
        <w:rPr>
          <w:b/>
          <w:u w:val="single"/>
        </w:rPr>
        <w:t xml:space="preserve"> the process </w:t>
      </w:r>
      <w:proofErr w:type="spellStart"/>
      <w:r>
        <w:rPr>
          <w:b/>
          <w:u w:val="single"/>
        </w:rPr>
        <w:t>pulverising</w:t>
      </w:r>
      <w:proofErr w:type="spellEnd"/>
      <w:r>
        <w:rPr>
          <w:b/>
          <w:u w:val="single"/>
        </w:rPr>
        <w:t xml:space="preserve"> states</w:t>
      </w:r>
      <w:r>
        <w:rPr>
          <w:sz w:val="16"/>
          <w:szCs w:val="16"/>
        </w:rPr>
        <w:t xml:space="preserve"> such as Iraq, Syria and Ukraine. This diagnosis often dovetails into a revival of what was called “</w:t>
      </w:r>
      <w:proofErr w:type="spellStart"/>
      <w:r>
        <w:rPr>
          <w:sz w:val="16"/>
          <w:szCs w:val="16"/>
        </w:rPr>
        <w:t>campism</w:t>
      </w:r>
      <w:proofErr w:type="spellEnd"/>
      <w:r>
        <w:rPr>
          <w:sz w:val="16"/>
          <w:szCs w:val="16"/>
        </w:rPr>
        <w:t xml:space="preserve">” during the Cold War—that is, political support for states that, because they resist the US geopolitically, are seen as in some sense progressive. The Ukraine war has, as Rob Ferguson discusses elsewhere in this issue, been accompanied by an outburst of </w:t>
      </w:r>
      <w:proofErr w:type="spellStart"/>
      <w:r>
        <w:rPr>
          <w:sz w:val="16"/>
          <w:szCs w:val="16"/>
        </w:rPr>
        <w:t>campism</w:t>
      </w:r>
      <w:proofErr w:type="spellEnd"/>
      <w:r>
        <w:rPr>
          <w:sz w:val="16"/>
          <w:szCs w:val="16"/>
        </w:rPr>
        <w:t xml:space="preserve">, with the highly respected Russian Marxist Boris </w:t>
      </w:r>
      <w:proofErr w:type="spellStart"/>
      <w:r>
        <w:rPr>
          <w:sz w:val="16"/>
          <w:szCs w:val="16"/>
        </w:rPr>
        <w:t>Kagarlitsky</w:t>
      </w:r>
      <w:proofErr w:type="spellEnd"/>
      <w:r>
        <w:rPr>
          <w:sz w:val="16"/>
          <w:szCs w:val="16"/>
        </w:rPr>
        <w:t xml:space="preserve"> going so far as to claim about the Russian-backed forces in south eastern Ukraine: “What is happening in Novorossiya is a revolutionary movement, though it’s not yet a revolution in terms of social change”.3 In the Middle East </w:t>
      </w:r>
      <w:proofErr w:type="spellStart"/>
      <w:r>
        <w:rPr>
          <w:sz w:val="16"/>
          <w:szCs w:val="16"/>
        </w:rPr>
        <w:t>campism</w:t>
      </w:r>
      <w:proofErr w:type="spellEnd"/>
      <w:r>
        <w:rPr>
          <w:sz w:val="16"/>
          <w:szCs w:val="16"/>
        </w:rPr>
        <w:t xml:space="preserve"> takes the form of support for the alliance orchestrated by the Islamic Republican regime in Iran, including notably the regime of Bashar al-Assad in Syria and </w:t>
      </w:r>
      <w:proofErr w:type="spellStart"/>
      <w:r>
        <w:rPr>
          <w:sz w:val="16"/>
          <w:szCs w:val="16"/>
        </w:rPr>
        <w:t>Hizbollah</w:t>
      </w:r>
      <w:proofErr w:type="spellEnd"/>
      <w:r>
        <w:rPr>
          <w:sz w:val="16"/>
          <w:szCs w:val="16"/>
        </w:rPr>
        <w:t xml:space="preserve">, the Shiite Islamist movement that dominates Lebanon. More generally, many on the left look to Russia and China as counterweights to the US. The problem with this complex of ideas is simultaneously factual, </w:t>
      </w:r>
      <w:proofErr w:type="gramStart"/>
      <w:r>
        <w:rPr>
          <w:sz w:val="16"/>
          <w:szCs w:val="16"/>
        </w:rPr>
        <w:t>theoretical</w:t>
      </w:r>
      <w:proofErr w:type="gramEnd"/>
      <w:r>
        <w:rPr>
          <w:sz w:val="16"/>
          <w:szCs w:val="16"/>
        </w:rPr>
        <w:t xml:space="preserve"> and political. We’ll return to the politics. Factually: </w:t>
      </w:r>
      <w:r>
        <w:rPr>
          <w:u w:val="single"/>
        </w:rPr>
        <w:t xml:space="preserve">the US has often </w:t>
      </w:r>
      <w:proofErr w:type="spellStart"/>
      <w:r>
        <w:rPr>
          <w:u w:val="single"/>
        </w:rPr>
        <w:t>harboured</w:t>
      </w:r>
      <w:proofErr w:type="spellEnd"/>
      <w:r>
        <w:rPr>
          <w:u w:val="single"/>
        </w:rPr>
        <w:t xml:space="preserve"> expansionist designs</w:t>
      </w:r>
      <w:r>
        <w:rPr>
          <w:sz w:val="16"/>
          <w:szCs w:val="16"/>
        </w:rPr>
        <w:t xml:space="preserve">. </w:t>
      </w:r>
      <w:r>
        <w:rPr>
          <w:u w:val="single"/>
        </w:rPr>
        <w:t>This was true in broad terms after the Cold Wa</w:t>
      </w:r>
      <w:r>
        <w:rPr>
          <w:sz w:val="16"/>
          <w:szCs w:val="16"/>
        </w:rPr>
        <w:t xml:space="preserve">r, when successive administrations sought, </w:t>
      </w:r>
      <w:r>
        <w:rPr>
          <w:u w:val="single"/>
        </w:rPr>
        <w:t>by exporting neoliberalism</w:t>
      </w:r>
      <w:r>
        <w:rPr>
          <w:sz w:val="16"/>
          <w:szCs w:val="16"/>
        </w:rPr>
        <w:t xml:space="preserve"> and expanding NATO, </w:t>
      </w:r>
      <w:r>
        <w:rPr>
          <w:u w:val="single"/>
        </w:rPr>
        <w:t>to create a global order economically and politically dominated by the US</w:t>
      </w:r>
      <w:r>
        <w:rPr>
          <w:sz w:val="16"/>
          <w:szCs w:val="16"/>
        </w:rPr>
        <w:t xml:space="preserve">.4 And, more specifically, the administration of George W Bush in the neocons’ heyday after 9/11 sought to seize Iraq in order to entrench US domination of the Middle East, topple hostile regimes in Syria and Iran, and spread bourgeois democracy neoliberal style to the Arab world.5 But the Middle East today is shaped above all by the failure of this vainglorious project and by the Arab revolutions and the reactionary attempts to crush them. The Obama administration is profoundly conscious of this. This doesn’t mean that it won’t inflict more evils on the </w:t>
      </w:r>
      <w:proofErr w:type="gramStart"/>
      <w:r>
        <w:rPr>
          <w:sz w:val="16"/>
          <w:szCs w:val="16"/>
        </w:rPr>
        <w:t>region, or</w:t>
      </w:r>
      <w:proofErr w:type="gramEnd"/>
      <w:r>
        <w:rPr>
          <w:sz w:val="16"/>
          <w:szCs w:val="16"/>
        </w:rPr>
        <w:t xml:space="preserve"> collude in them (for example through its support for Israel), but, as we will see in more detail below, its current aims are primarily defensive. Understanding imperialism today </w:t>
      </w:r>
      <w:proofErr w:type="gramStart"/>
      <w:r>
        <w:rPr>
          <w:sz w:val="16"/>
          <w:szCs w:val="16"/>
        </w:rPr>
        <w:t>The</w:t>
      </w:r>
      <w:proofErr w:type="gramEnd"/>
      <w:r>
        <w:rPr>
          <w:sz w:val="16"/>
          <w:szCs w:val="16"/>
        </w:rPr>
        <w:t xml:space="preserve"> problem is also theoretical. For much of the left imperialism is equated with US domination. But this is not how it was understood by the classical theorists of imperialism—and not because they were writing a hundred years ago, long before the onset of American hegemony. For them, </w:t>
      </w:r>
      <w:r>
        <w:rPr>
          <w:u w:val="single"/>
        </w:rPr>
        <w:t>imperialism</w:t>
      </w:r>
      <w:r>
        <w:rPr>
          <w:sz w:val="16"/>
          <w:szCs w:val="16"/>
        </w:rPr>
        <w:t xml:space="preserve"> had two crucial features. </w:t>
      </w:r>
      <w:proofErr w:type="gramStart"/>
      <w:r>
        <w:rPr>
          <w:sz w:val="16"/>
          <w:szCs w:val="16"/>
        </w:rPr>
        <w:t>First of all</w:t>
      </w:r>
      <w:proofErr w:type="gramEnd"/>
      <w:r>
        <w:rPr>
          <w:sz w:val="16"/>
          <w:szCs w:val="16"/>
        </w:rPr>
        <w:t xml:space="preserve">, it </w:t>
      </w:r>
      <w:r>
        <w:rPr>
          <w:b/>
          <w:u w:val="single"/>
        </w:rPr>
        <w:t xml:space="preserve">involved a system of geopolitical </w:t>
      </w:r>
      <w:r w:rsidRPr="00E46A8C">
        <w:rPr>
          <w:b/>
          <w:highlight w:val="green"/>
          <w:u w:val="single"/>
        </w:rPr>
        <w:t>rivalries among</w:t>
      </w:r>
      <w:r>
        <w:rPr>
          <w:b/>
          <w:u w:val="single"/>
        </w:rPr>
        <w:t xml:space="preserve"> the </w:t>
      </w:r>
      <w:r w:rsidRPr="00E46A8C">
        <w:rPr>
          <w:b/>
          <w:highlight w:val="green"/>
          <w:u w:val="single"/>
        </w:rPr>
        <w:t>Great Powers</w:t>
      </w:r>
      <w:r>
        <w:rPr>
          <w:sz w:val="16"/>
          <w:szCs w:val="16"/>
        </w:rPr>
        <w:t xml:space="preserve">. As the Liberal J </w:t>
      </w:r>
      <w:proofErr w:type="gramStart"/>
      <w:r>
        <w:rPr>
          <w:sz w:val="16"/>
          <w:szCs w:val="16"/>
        </w:rPr>
        <w:t>A</w:t>
      </w:r>
      <w:proofErr w:type="gramEnd"/>
      <w:r>
        <w:rPr>
          <w:sz w:val="16"/>
          <w:szCs w:val="16"/>
        </w:rPr>
        <w:t xml:space="preserve"> Hobson (a major influence on Lenin) put it, “</w:t>
      </w:r>
      <w:r>
        <w:rPr>
          <w:u w:val="single"/>
        </w:rPr>
        <w:t xml:space="preserve">the novelty of recent imperialism regarded as a policy consists chiefly in its adoption by several </w:t>
      </w:r>
      <w:r>
        <w:rPr>
          <w:u w:val="single"/>
        </w:rPr>
        <w:lastRenderedPageBreak/>
        <w:t>nations</w:t>
      </w:r>
      <w:r>
        <w:rPr>
          <w:sz w:val="16"/>
          <w:szCs w:val="16"/>
        </w:rPr>
        <w:t xml:space="preserve">. The notion of a number of competing empires is essentially modern”.6 </w:t>
      </w:r>
      <w:r>
        <w:rPr>
          <w:b/>
          <w:u w:val="single"/>
        </w:rPr>
        <w:t xml:space="preserve">Secondly, the emergence of these rivalries </w:t>
      </w:r>
      <w:r w:rsidRPr="00E46A8C">
        <w:rPr>
          <w:b/>
          <w:highlight w:val="green"/>
          <w:u w:val="single"/>
        </w:rPr>
        <w:t>was a consequence of</w:t>
      </w:r>
      <w:r>
        <w:rPr>
          <w:b/>
          <w:u w:val="single"/>
        </w:rPr>
        <w:t xml:space="preserve"> a specific phase of </w:t>
      </w:r>
      <w:r w:rsidRPr="00E46A8C">
        <w:rPr>
          <w:b/>
          <w:highlight w:val="green"/>
          <w:u w:val="single"/>
        </w:rPr>
        <w:t>capitalist development</w:t>
      </w:r>
      <w:r>
        <w:rPr>
          <w:sz w:val="16"/>
          <w:szCs w:val="16"/>
        </w:rPr>
        <w:t xml:space="preserve">, as Lenin underlines in his pamphlet Imperialism. </w:t>
      </w:r>
      <w:r w:rsidRPr="00E46A8C">
        <w:rPr>
          <w:b/>
          <w:highlight w:val="green"/>
          <w:u w:val="single"/>
        </w:rPr>
        <w:t>The concentration</w:t>
      </w:r>
      <w:r>
        <w:rPr>
          <w:b/>
          <w:u w:val="single"/>
        </w:rPr>
        <w:t xml:space="preserve"> and </w:t>
      </w:r>
      <w:proofErr w:type="spellStart"/>
      <w:r>
        <w:rPr>
          <w:b/>
          <w:u w:val="single"/>
        </w:rPr>
        <w:t>centralisation</w:t>
      </w:r>
      <w:proofErr w:type="spellEnd"/>
      <w:r>
        <w:rPr>
          <w:b/>
          <w:u w:val="single"/>
        </w:rPr>
        <w:t xml:space="preserve"> </w:t>
      </w:r>
      <w:r w:rsidRPr="00E46A8C">
        <w:rPr>
          <w:b/>
          <w:highlight w:val="green"/>
          <w:u w:val="single"/>
        </w:rPr>
        <w:t>of capital</w:t>
      </w:r>
      <w:r>
        <w:rPr>
          <w:b/>
          <w:u w:val="single"/>
        </w:rPr>
        <w:t xml:space="preserve"> </w:t>
      </w:r>
      <w:r>
        <w:rPr>
          <w:sz w:val="16"/>
          <w:szCs w:val="16"/>
        </w:rPr>
        <w:t xml:space="preserve">that Marx identifies in Capital, Volume I </w:t>
      </w:r>
      <w:r>
        <w:rPr>
          <w:b/>
          <w:u w:val="single"/>
        </w:rPr>
        <w:t>as one of the main tendencies arising from the capitalist accumulation process</w:t>
      </w:r>
      <w:r>
        <w:rPr>
          <w:sz w:val="16"/>
          <w:szCs w:val="16"/>
        </w:rPr>
        <w:t xml:space="preserve"> </w:t>
      </w:r>
      <w:r w:rsidRPr="00E46A8C">
        <w:rPr>
          <w:b/>
          <w:highlight w:val="green"/>
          <w:u w:val="single"/>
        </w:rPr>
        <w:t>led</w:t>
      </w:r>
      <w:r>
        <w:rPr>
          <w:sz w:val="16"/>
          <w:szCs w:val="16"/>
        </w:rPr>
        <w:t xml:space="preserve"> by the beginning of the 20th century </w:t>
      </w:r>
      <w:r w:rsidRPr="00E46A8C">
        <w:rPr>
          <w:b/>
          <w:highlight w:val="green"/>
          <w:u w:val="single"/>
        </w:rPr>
        <w:t>to</w:t>
      </w:r>
      <w:r>
        <w:rPr>
          <w:b/>
          <w:u w:val="single"/>
        </w:rPr>
        <w:t xml:space="preserve"> the intersection of economic and geopolitical competition. Capitals</w:t>
      </w:r>
      <w:r>
        <w:rPr>
          <w:sz w:val="16"/>
          <w:szCs w:val="16"/>
        </w:rPr>
        <w:t xml:space="preserve">, increasingly large in scale and </w:t>
      </w:r>
      <w:r>
        <w:rPr>
          <w:b/>
          <w:u w:val="single"/>
        </w:rPr>
        <w:t xml:space="preserve">operating internationally, came to depend on the support of their </w:t>
      </w:r>
      <w:r w:rsidRPr="00E46A8C">
        <w:rPr>
          <w:b/>
          <w:highlight w:val="green"/>
          <w:u w:val="single"/>
        </w:rPr>
        <w:t>nation state to defend their interests</w:t>
      </w:r>
      <w:r>
        <w:rPr>
          <w:sz w:val="16"/>
          <w:szCs w:val="16"/>
        </w:rPr>
        <w:t xml:space="preserve">; equally, </w:t>
      </w:r>
      <w:r>
        <w:rPr>
          <w:b/>
          <w:u w:val="single"/>
        </w:rPr>
        <w:t>to maintain themselves against their rivals, states had to promote the industrial capitalist economies that alone could provide complex modern weapons systems and the infrastructure of war</w:t>
      </w:r>
      <w:r>
        <w:rPr>
          <w:sz w:val="16"/>
          <w:szCs w:val="16"/>
        </w:rPr>
        <w:t xml:space="preserve">. </w:t>
      </w:r>
      <w:r>
        <w:rPr>
          <w:u w:val="single"/>
        </w:rPr>
        <w:t>The growing interdependence of states and capitals gave rise to the intensification of geopolitical rivalries that exploded into world war</w:t>
      </w:r>
      <w:r>
        <w:rPr>
          <w:sz w:val="16"/>
          <w:szCs w:val="16"/>
        </w:rPr>
        <w:t xml:space="preserve"> in August 1914 and that produced a second bout of carnage in 1939-45.7 So from a Marxist perspective, </w:t>
      </w:r>
      <w:r>
        <w:rPr>
          <w:b/>
          <w:u w:val="single"/>
        </w:rPr>
        <w:t xml:space="preserve">modern imperialism is a system of </w:t>
      </w:r>
      <w:proofErr w:type="spellStart"/>
      <w:r>
        <w:rPr>
          <w:b/>
          <w:u w:val="single"/>
        </w:rPr>
        <w:t>intercapitalist</w:t>
      </w:r>
      <w:proofErr w:type="spellEnd"/>
      <w:r>
        <w:rPr>
          <w:b/>
          <w:u w:val="single"/>
        </w:rPr>
        <w:t xml:space="preserve"> competition and rivalry</w:t>
      </w:r>
      <w:r>
        <w:rPr>
          <w:sz w:val="16"/>
          <w:szCs w:val="16"/>
        </w:rPr>
        <w:t xml:space="preserve">. </w:t>
      </w:r>
      <w:r>
        <w:rPr>
          <w:u w:val="single"/>
        </w:rPr>
        <w:t xml:space="preserve">Lenin’s key contribution to the theory was the concept of </w:t>
      </w:r>
      <w:r w:rsidRPr="00E46A8C">
        <w:rPr>
          <w:highlight w:val="green"/>
          <w:u w:val="single"/>
        </w:rPr>
        <w:t>uneven development</w:t>
      </w:r>
      <w:r>
        <w:rPr>
          <w:sz w:val="16"/>
          <w:szCs w:val="16"/>
        </w:rPr>
        <w:t xml:space="preserve">. </w:t>
      </w:r>
      <w:r>
        <w:rPr>
          <w:u w:val="single"/>
        </w:rPr>
        <w:t xml:space="preserve">Capitalism doesn’t grow uniformly: some states and regions leap ahead; others </w:t>
      </w:r>
      <w:proofErr w:type="gramStart"/>
      <w:r>
        <w:rPr>
          <w:u w:val="single"/>
        </w:rPr>
        <w:t>lag behind</w:t>
      </w:r>
      <w:proofErr w:type="gramEnd"/>
      <w:r>
        <w:rPr>
          <w:u w:val="single"/>
        </w:rPr>
        <w:t>. This</w:t>
      </w:r>
      <w:r>
        <w:rPr>
          <w:sz w:val="16"/>
          <w:szCs w:val="16"/>
        </w:rPr>
        <w:t xml:space="preserve"> unevenness </w:t>
      </w:r>
      <w:r w:rsidRPr="00E46A8C">
        <w:rPr>
          <w:highlight w:val="green"/>
          <w:u w:val="single"/>
        </w:rPr>
        <w:t>defines the hierarchy of power</w:t>
      </w:r>
      <w:r>
        <w:rPr>
          <w:u w:val="single"/>
        </w:rPr>
        <w:t xml:space="preserve"> in the world</w:t>
      </w:r>
      <w:r>
        <w:rPr>
          <w:sz w:val="16"/>
          <w:szCs w:val="16"/>
        </w:rPr>
        <w:t xml:space="preserve">. But, crucially, </w:t>
      </w:r>
      <w:r>
        <w:rPr>
          <w:b/>
          <w:u w:val="single"/>
        </w:rPr>
        <w:t xml:space="preserve">the uneven development of capitalism redistributes power </w:t>
      </w:r>
      <w:r w:rsidRPr="00E46A8C">
        <w:rPr>
          <w:b/>
          <w:highlight w:val="green"/>
          <w:u w:val="single"/>
        </w:rPr>
        <w:t>among the leading states. This means</w:t>
      </w:r>
      <w:r>
        <w:rPr>
          <w:b/>
          <w:u w:val="single"/>
        </w:rPr>
        <w:t xml:space="preserve"> that </w:t>
      </w:r>
      <w:r w:rsidRPr="00E46A8C">
        <w:rPr>
          <w:b/>
          <w:highlight w:val="green"/>
          <w:u w:val="single"/>
        </w:rPr>
        <w:t>the balance of power is constantly shifting, creating</w:t>
      </w:r>
      <w:r>
        <w:rPr>
          <w:sz w:val="16"/>
          <w:szCs w:val="16"/>
        </w:rPr>
        <w:t xml:space="preserve"> the circumstances of </w:t>
      </w:r>
      <w:r>
        <w:rPr>
          <w:b/>
          <w:u w:val="single"/>
        </w:rPr>
        <w:t xml:space="preserve">new </w:t>
      </w:r>
      <w:r w:rsidRPr="00E46A8C">
        <w:rPr>
          <w:b/>
          <w:highlight w:val="green"/>
          <w:u w:val="single"/>
        </w:rPr>
        <w:t>conflicts</w:t>
      </w:r>
      <w:r>
        <w:rPr>
          <w:sz w:val="16"/>
          <w:szCs w:val="16"/>
        </w:rPr>
        <w:t xml:space="preserve">. </w:t>
      </w:r>
      <w:r>
        <w:rPr>
          <w:u w:val="single"/>
        </w:rPr>
        <w:t>The key geopolitical development in the first half of the 20th century was the shift in relative power between Britain</w:t>
      </w:r>
      <w:r>
        <w:rPr>
          <w:sz w:val="16"/>
          <w:szCs w:val="16"/>
        </w:rPr>
        <w:t xml:space="preserve">, hitherto the dominant capitalist state, </w:t>
      </w:r>
      <w:r>
        <w:rPr>
          <w:b/>
          <w:u w:val="single"/>
        </w:rPr>
        <w:t xml:space="preserve">and the US and Germany; today another shift in relative power is taking place </w:t>
      </w:r>
      <w:r w:rsidRPr="00E46A8C">
        <w:rPr>
          <w:b/>
          <w:highlight w:val="green"/>
          <w:u w:val="single"/>
        </w:rPr>
        <w:t>between the US and China</w:t>
      </w:r>
      <w:r>
        <w:rPr>
          <w:sz w:val="16"/>
          <w:szCs w:val="16"/>
        </w:rPr>
        <w:t xml:space="preserve">. </w:t>
      </w:r>
      <w:r>
        <w:rPr>
          <w:u w:val="single"/>
        </w:rPr>
        <w:t>Changes of this nature</w:t>
      </w:r>
      <w:r>
        <w:rPr>
          <w:sz w:val="16"/>
          <w:szCs w:val="16"/>
        </w:rPr>
        <w:t xml:space="preserve">, Lenin insisted, </w:t>
      </w:r>
      <w:r>
        <w:rPr>
          <w:u w:val="single"/>
        </w:rPr>
        <w:t xml:space="preserve">make the peaceful transnational integration of capitals </w:t>
      </w:r>
      <w:r>
        <w:rPr>
          <w:sz w:val="16"/>
          <w:szCs w:val="16"/>
        </w:rPr>
        <w:t xml:space="preserve">that Karl </w:t>
      </w:r>
      <w:proofErr w:type="spellStart"/>
      <w:r>
        <w:rPr>
          <w:sz w:val="16"/>
          <w:szCs w:val="16"/>
        </w:rPr>
        <w:t>Kautsky</w:t>
      </w:r>
      <w:proofErr w:type="spellEnd"/>
      <w:r>
        <w:rPr>
          <w:sz w:val="16"/>
          <w:szCs w:val="16"/>
        </w:rPr>
        <w:t xml:space="preserve"> called “ultra-imperialism” and Michael Hardt and Toni Negri have more recently named “Empire</w:t>
      </w:r>
      <w:r>
        <w:rPr>
          <w:b/>
          <w:u w:val="single"/>
        </w:rPr>
        <w:t>” impossible: the redistribution of power among states undermines the deals that would be needed to make such integration work</w:t>
      </w:r>
      <w:r>
        <w:rPr>
          <w:sz w:val="16"/>
          <w:szCs w:val="16"/>
        </w:rPr>
        <w:t>.8</w:t>
      </w:r>
    </w:p>
    <w:p w14:paraId="3C7B914D" w14:textId="77777777" w:rsidR="00B16935" w:rsidRPr="00D13230" w:rsidRDefault="00B16935" w:rsidP="00B16935">
      <w:pPr>
        <w:pStyle w:val="Heading4"/>
        <w:rPr>
          <w:rFonts w:asciiTheme="majorHAnsi" w:hAnsiTheme="majorHAnsi" w:cstheme="majorHAnsi"/>
        </w:rPr>
      </w:pPr>
      <w:bookmarkStart w:id="0" w:name="OLE_LINK1"/>
      <w:bookmarkStart w:id="1" w:name="OLE_LINK2"/>
      <w:r w:rsidRPr="00D13230">
        <w:rPr>
          <w:rFonts w:asciiTheme="majorHAnsi" w:hAnsiTheme="majorHAnsi" w:cstheme="majorHAnsi"/>
        </w:rPr>
        <w:t xml:space="preserve">The affirmative is a futile compromise in the battlefield of capitalism. Even softening </w:t>
      </w:r>
      <w:proofErr w:type="spellStart"/>
      <w:r w:rsidRPr="00D13230">
        <w:rPr>
          <w:rFonts w:asciiTheme="majorHAnsi" w:hAnsiTheme="majorHAnsi" w:cstheme="majorHAnsi"/>
        </w:rPr>
        <w:t>ip</w:t>
      </w:r>
      <w:proofErr w:type="spellEnd"/>
      <w:r w:rsidRPr="00D13230">
        <w:rPr>
          <w:rFonts w:asciiTheme="majorHAnsi" w:hAnsiTheme="majorHAnsi" w:cstheme="majorHAnsi"/>
        </w:rPr>
        <w:t xml:space="preserve"> protections will not resolve contradictions and inequalities in society but only preserve laborers needed for the capitalist economy to function. </w:t>
      </w:r>
    </w:p>
    <w:p w14:paraId="6B82141B" w14:textId="77777777" w:rsidR="00B16935" w:rsidRPr="00D13230" w:rsidRDefault="00B16935" w:rsidP="00B16935">
      <w:pPr>
        <w:rPr>
          <w:rFonts w:asciiTheme="majorHAnsi" w:hAnsiTheme="majorHAnsi" w:cstheme="majorHAnsi"/>
          <w:sz w:val="16"/>
          <w:szCs w:val="18"/>
        </w:rPr>
      </w:pPr>
      <w:proofErr w:type="spellStart"/>
      <w:r w:rsidRPr="00D13230">
        <w:rPr>
          <w:rStyle w:val="Style13ptBold"/>
          <w:rFonts w:asciiTheme="majorHAnsi" w:hAnsiTheme="majorHAnsi" w:cstheme="majorHAnsi"/>
        </w:rPr>
        <w:t>Rikowski</w:t>
      </w:r>
      <w:proofErr w:type="spellEnd"/>
      <w:r w:rsidRPr="00D13230">
        <w:rPr>
          <w:rStyle w:val="Style13ptBold"/>
          <w:rFonts w:asciiTheme="majorHAnsi" w:hAnsiTheme="majorHAnsi" w:cstheme="majorHAnsi"/>
        </w:rPr>
        <w:t xml:space="preserve"> 2006</w:t>
      </w:r>
      <w:r w:rsidRPr="00D13230">
        <w:rPr>
          <w:rFonts w:asciiTheme="majorHAnsi" w:hAnsiTheme="majorHAnsi" w:cstheme="majorHAnsi"/>
        </w:rPr>
        <w:t xml:space="preserve"> (</w:t>
      </w:r>
      <w:r w:rsidRPr="00D13230">
        <w:rPr>
          <w:rFonts w:asciiTheme="majorHAnsi" w:hAnsiTheme="majorHAnsi" w:cstheme="majorHAnsi"/>
          <w:sz w:val="18"/>
          <w:szCs w:val="18"/>
        </w:rPr>
        <w:t xml:space="preserve">“A Marxist </w:t>
      </w:r>
      <w:proofErr w:type="spellStart"/>
      <w:r w:rsidRPr="00D13230">
        <w:rPr>
          <w:rFonts w:asciiTheme="majorHAnsi" w:hAnsiTheme="majorHAnsi" w:cstheme="majorHAnsi"/>
          <w:sz w:val="18"/>
          <w:szCs w:val="18"/>
        </w:rPr>
        <w:t>Analyhsis</w:t>
      </w:r>
      <w:proofErr w:type="spellEnd"/>
      <w:r w:rsidRPr="00D13230">
        <w:rPr>
          <w:rFonts w:asciiTheme="majorHAnsi" w:hAnsiTheme="majorHAnsi" w:cstheme="majorHAnsi"/>
          <w:sz w:val="18"/>
          <w:szCs w:val="18"/>
        </w:rPr>
        <w:t xml:space="preserve"> of the World Trade Organization’s Agreement on Trade-Related Aspects of Intellectual Property Rights.” By Ruthe </w:t>
      </w:r>
      <w:proofErr w:type="spellStart"/>
      <w:r w:rsidRPr="00D13230">
        <w:rPr>
          <w:rFonts w:asciiTheme="majorHAnsi" w:hAnsiTheme="majorHAnsi" w:cstheme="majorHAnsi"/>
          <w:sz w:val="18"/>
          <w:szCs w:val="18"/>
        </w:rPr>
        <w:t>Rikowski</w:t>
      </w:r>
      <w:proofErr w:type="spellEnd"/>
      <w:r w:rsidRPr="00D13230">
        <w:rPr>
          <w:rFonts w:asciiTheme="majorHAnsi" w:hAnsiTheme="majorHAnsi" w:cstheme="majorHAnsi"/>
          <w:sz w:val="18"/>
          <w:szCs w:val="18"/>
        </w:rPr>
        <w:t xml:space="preserve"> (Lecturer at London South Bank University. Senior </w:t>
      </w:r>
      <w:proofErr w:type="spellStart"/>
      <w:r w:rsidRPr="00D13230">
        <w:rPr>
          <w:rFonts w:asciiTheme="majorHAnsi" w:hAnsiTheme="majorHAnsi" w:cstheme="majorHAnsi"/>
          <w:sz w:val="18"/>
          <w:szCs w:val="18"/>
        </w:rPr>
        <w:t>Edoitor</w:t>
      </w:r>
      <w:proofErr w:type="spellEnd"/>
      <w:r w:rsidRPr="00D13230">
        <w:rPr>
          <w:rFonts w:asciiTheme="majorHAnsi" w:hAnsiTheme="majorHAnsi" w:cstheme="majorHAnsi"/>
          <w:sz w:val="18"/>
          <w:szCs w:val="18"/>
        </w:rPr>
        <w:t xml:space="preserve"> for </w:t>
      </w:r>
      <w:proofErr w:type="spellStart"/>
      <w:r w:rsidRPr="00D13230">
        <w:rPr>
          <w:rFonts w:asciiTheme="majorHAnsi" w:hAnsiTheme="majorHAnsi" w:cstheme="majorHAnsi"/>
          <w:sz w:val="18"/>
          <w:szCs w:val="18"/>
        </w:rPr>
        <w:t>Chandos</w:t>
      </w:r>
      <w:proofErr w:type="spellEnd"/>
      <w:r w:rsidRPr="00D13230">
        <w:rPr>
          <w:rFonts w:asciiTheme="majorHAnsi" w:hAnsiTheme="majorHAnsi" w:cstheme="majorHAnsi"/>
          <w:sz w:val="18"/>
          <w:szCs w:val="18"/>
        </w:rPr>
        <w:t xml:space="preserve"> Information Processional Series, and author of multiple books and journal articles.) Volume 4, Number 4 2006 of Policy Futures in Education. </w:t>
      </w:r>
      <w:hyperlink r:id="rId9" w:history="1">
        <w:r w:rsidRPr="00D13230">
          <w:rPr>
            <w:rStyle w:val="Hyperlink"/>
            <w:rFonts w:asciiTheme="majorHAnsi" w:hAnsiTheme="majorHAnsi" w:cstheme="majorHAnsi"/>
            <w:sz w:val="18"/>
            <w:szCs w:val="18"/>
          </w:rPr>
          <w:t>https://journals.sagepub.com/doi/pdf/10.2304/pfie.2006.4.4.396</w:t>
        </w:r>
      </w:hyperlink>
      <w:r w:rsidRPr="00D13230">
        <w:rPr>
          <w:rFonts w:asciiTheme="majorHAnsi" w:hAnsiTheme="majorHAnsi" w:cstheme="majorHAnsi"/>
        </w:rPr>
        <w:t xml:space="preserve">) </w:t>
      </w:r>
      <w:r w:rsidRPr="00D13230">
        <w:rPr>
          <w:rFonts w:asciiTheme="majorHAnsi" w:hAnsiTheme="majorHAnsi" w:cstheme="majorHAnsi"/>
          <w:sz w:val="16"/>
          <w:szCs w:val="18"/>
        </w:rPr>
        <w:t>0:24</w:t>
      </w:r>
    </w:p>
    <w:p w14:paraId="784A478A" w14:textId="77777777" w:rsidR="00B16935" w:rsidRPr="00D13230" w:rsidRDefault="00B16935" w:rsidP="00B16935">
      <w:pPr>
        <w:rPr>
          <w:rFonts w:asciiTheme="majorHAnsi" w:hAnsiTheme="majorHAnsi" w:cstheme="majorHAnsi"/>
        </w:rPr>
      </w:pPr>
      <w:r w:rsidRPr="00D13230">
        <w:rPr>
          <w:rFonts w:asciiTheme="majorHAnsi" w:hAnsiTheme="majorHAnsi" w:cstheme="majorHAnsi"/>
        </w:rPr>
        <w:t xml:space="preserve">Fundamentally, </w:t>
      </w:r>
      <w:r w:rsidRPr="00D13230">
        <w:rPr>
          <w:rStyle w:val="StyleUnderline"/>
          <w:rFonts w:asciiTheme="majorHAnsi" w:hAnsiTheme="majorHAnsi" w:cstheme="majorHAnsi"/>
        </w:rPr>
        <w:t xml:space="preserve">it will be </w:t>
      </w:r>
      <w:r w:rsidRPr="00D13230">
        <w:rPr>
          <w:rStyle w:val="StyleUnderline"/>
          <w:rFonts w:asciiTheme="majorHAnsi" w:hAnsiTheme="majorHAnsi" w:cstheme="majorHAnsi"/>
          <w:highlight w:val="cyan"/>
        </w:rPr>
        <w:t>impossible to implement TRIPS</w:t>
      </w:r>
      <w:r w:rsidRPr="00D13230">
        <w:rPr>
          <w:rStyle w:val="StyleUnderline"/>
          <w:rFonts w:asciiTheme="majorHAnsi" w:hAnsiTheme="majorHAnsi" w:cstheme="majorHAnsi"/>
        </w:rPr>
        <w:t xml:space="preserve"> in a way </w:t>
      </w:r>
      <w:r w:rsidRPr="00D13230">
        <w:rPr>
          <w:rStyle w:val="StyleUnderline"/>
          <w:rFonts w:asciiTheme="majorHAnsi" w:hAnsiTheme="majorHAnsi" w:cstheme="majorHAnsi"/>
          <w:highlight w:val="cyan"/>
        </w:rPr>
        <w:t>that will</w:t>
      </w:r>
      <w:r w:rsidRPr="00D13230">
        <w:rPr>
          <w:rStyle w:val="StyleUnderline"/>
          <w:rFonts w:asciiTheme="majorHAnsi" w:hAnsiTheme="majorHAnsi" w:cstheme="majorHAnsi"/>
        </w:rPr>
        <w:t xml:space="preserve"> significantly </w:t>
      </w:r>
      <w:r w:rsidRPr="00D13230">
        <w:rPr>
          <w:rStyle w:val="StyleUnderline"/>
          <w:rFonts w:asciiTheme="majorHAnsi" w:hAnsiTheme="majorHAnsi" w:cstheme="majorHAnsi"/>
          <w:highlight w:val="cyan"/>
        </w:rPr>
        <w:t>benefit the developing world</w:t>
      </w:r>
      <w:r w:rsidRPr="00D13230">
        <w:rPr>
          <w:rFonts w:asciiTheme="majorHAnsi" w:hAnsiTheme="majorHAnsi" w:cstheme="majorHAnsi"/>
          <w:highlight w:val="cyan"/>
        </w:rPr>
        <w:t>,</w:t>
      </w:r>
      <w:r w:rsidRPr="00D13230">
        <w:rPr>
          <w:rFonts w:asciiTheme="majorHAnsi" w:hAnsiTheme="majorHAnsi" w:cstheme="majorHAnsi"/>
        </w:rPr>
        <w:t xml:space="preserve"> </w:t>
      </w:r>
      <w:r w:rsidRPr="00D13230">
        <w:rPr>
          <w:rStyle w:val="StyleUnderline"/>
          <w:rFonts w:asciiTheme="majorHAnsi" w:hAnsiTheme="majorHAnsi" w:cstheme="majorHAnsi"/>
        </w:rPr>
        <w:t xml:space="preserve">because of the inherent </w:t>
      </w:r>
      <w:r w:rsidRPr="00D13230">
        <w:rPr>
          <w:rStyle w:val="StyleUnderline"/>
          <w:rFonts w:asciiTheme="majorHAnsi" w:hAnsiTheme="majorHAnsi" w:cstheme="majorHAnsi"/>
          <w:highlight w:val="cyan"/>
        </w:rPr>
        <w:t>inequalities and contradictions</w:t>
      </w:r>
      <w:r w:rsidRPr="00D13230">
        <w:rPr>
          <w:rStyle w:val="StyleUnderline"/>
          <w:rFonts w:asciiTheme="majorHAnsi" w:hAnsiTheme="majorHAnsi" w:cstheme="majorHAnsi"/>
        </w:rPr>
        <w:t xml:space="preserve"> that </w:t>
      </w:r>
      <w:r w:rsidRPr="00D13230">
        <w:rPr>
          <w:rStyle w:val="StyleUnderline"/>
          <w:rFonts w:asciiTheme="majorHAnsi" w:hAnsiTheme="majorHAnsi" w:cstheme="majorHAnsi"/>
          <w:highlight w:val="cyan"/>
        </w:rPr>
        <w:t>are built into</w:t>
      </w:r>
      <w:r w:rsidRPr="00D13230">
        <w:rPr>
          <w:rStyle w:val="StyleUnderline"/>
          <w:rFonts w:asciiTheme="majorHAnsi" w:hAnsiTheme="majorHAnsi" w:cstheme="majorHAnsi"/>
        </w:rPr>
        <w:t xml:space="preserve"> the very fabric of global </w:t>
      </w:r>
      <w:r w:rsidRPr="00D13230">
        <w:rPr>
          <w:rStyle w:val="StyleUnderline"/>
          <w:rFonts w:asciiTheme="majorHAnsi" w:hAnsiTheme="majorHAnsi" w:cstheme="majorHAnsi"/>
          <w:highlight w:val="cyan"/>
        </w:rPr>
        <w:t>capitalism</w:t>
      </w:r>
      <w:r w:rsidRPr="00D13230">
        <w:rPr>
          <w:rStyle w:val="StyleUnderline"/>
          <w:rFonts w:asciiTheme="majorHAnsi" w:hAnsiTheme="majorHAnsi" w:cstheme="majorHAnsi"/>
        </w:rPr>
        <w:t xml:space="preserve"> itself</w:t>
      </w:r>
      <w:r w:rsidRPr="00D13230">
        <w:rPr>
          <w:rFonts w:asciiTheme="majorHAnsi" w:hAnsiTheme="majorHAnsi" w:cstheme="majorHAnsi"/>
        </w:rPr>
        <w:t xml:space="preserve">. Furthermore, </w:t>
      </w:r>
      <w:r w:rsidRPr="00D13230">
        <w:rPr>
          <w:rStyle w:val="StyleUnderline"/>
          <w:rFonts w:asciiTheme="majorHAnsi" w:hAnsiTheme="majorHAnsi" w:cstheme="majorHAnsi"/>
        </w:rPr>
        <w:t xml:space="preserve">the </w:t>
      </w:r>
      <w:r w:rsidRPr="00D13230">
        <w:rPr>
          <w:rStyle w:val="StyleUnderline"/>
          <w:rFonts w:asciiTheme="majorHAnsi" w:hAnsiTheme="majorHAnsi" w:cstheme="majorHAnsi"/>
          <w:highlight w:val="cyan"/>
        </w:rPr>
        <w:t>drives of capital are infinite</w:t>
      </w:r>
      <w:r w:rsidRPr="00D13230">
        <w:rPr>
          <w:rStyle w:val="StyleUnderline"/>
          <w:rFonts w:asciiTheme="majorHAnsi" w:hAnsiTheme="majorHAnsi" w:cstheme="majorHAnsi"/>
        </w:rPr>
        <w:t xml:space="preserve">; it will never be satisfied. So, </w:t>
      </w:r>
      <w:r w:rsidRPr="00D13230">
        <w:rPr>
          <w:rStyle w:val="StyleUnderline"/>
          <w:rFonts w:asciiTheme="majorHAnsi" w:hAnsiTheme="majorHAnsi" w:cstheme="majorHAnsi"/>
          <w:highlight w:val="cyan"/>
        </w:rPr>
        <w:t>there will never come a point where</w:t>
      </w:r>
      <w:r w:rsidRPr="00D13230">
        <w:rPr>
          <w:rStyle w:val="StyleUnderline"/>
          <w:rFonts w:asciiTheme="majorHAnsi" w:hAnsiTheme="majorHAnsi" w:cstheme="majorHAnsi"/>
        </w:rPr>
        <w:t xml:space="preserve"> it will be decided that the </w:t>
      </w:r>
      <w:r w:rsidRPr="00D13230">
        <w:rPr>
          <w:rStyle w:val="StyleUnderline"/>
          <w:rFonts w:asciiTheme="majorHAnsi" w:hAnsiTheme="majorHAnsi" w:cstheme="majorHAnsi"/>
          <w:highlight w:val="cyan"/>
        </w:rPr>
        <w:t>inequalities need to be lessened</w:t>
      </w:r>
      <w:r w:rsidRPr="00D13230">
        <w:rPr>
          <w:rStyle w:val="StyleUnderline"/>
          <w:rFonts w:asciiTheme="majorHAnsi" w:hAnsiTheme="majorHAnsi" w:cstheme="majorHAnsi"/>
        </w:rPr>
        <w:t xml:space="preserve"> </w:t>
      </w:r>
      <w:r w:rsidRPr="00D13230">
        <w:rPr>
          <w:rStyle w:val="StyleUnderline"/>
          <w:rFonts w:asciiTheme="majorHAnsi" w:hAnsiTheme="majorHAnsi" w:cstheme="majorHAnsi"/>
          <w:highlight w:val="cyan"/>
        </w:rPr>
        <w:t>in a</w:t>
      </w:r>
      <w:r w:rsidRPr="00D13230">
        <w:rPr>
          <w:rStyle w:val="StyleUnderline"/>
          <w:rFonts w:asciiTheme="majorHAnsi" w:hAnsiTheme="majorHAnsi" w:cstheme="majorHAnsi"/>
        </w:rPr>
        <w:t xml:space="preserve">ny </w:t>
      </w:r>
      <w:r w:rsidRPr="00D13230">
        <w:rPr>
          <w:rStyle w:val="StyleUnderline"/>
          <w:rFonts w:asciiTheme="majorHAnsi" w:hAnsiTheme="majorHAnsi" w:cstheme="majorHAnsi"/>
          <w:highlight w:val="cyan"/>
        </w:rPr>
        <w:t>fundamental way</w:t>
      </w:r>
      <w:r w:rsidRPr="00D13230">
        <w:rPr>
          <w:rFonts w:asciiTheme="majorHAnsi" w:hAnsiTheme="majorHAnsi" w:cstheme="majorHAnsi"/>
        </w:rPr>
        <w:t xml:space="preserve">. Instead, TRIPS, as a tool which aids the furtherance of global capitalism, is likely to increase the inequalities. Furthermore, </w:t>
      </w:r>
      <w:r w:rsidRPr="00D13230">
        <w:rPr>
          <w:rStyle w:val="StyleUnderline"/>
          <w:rFonts w:asciiTheme="majorHAnsi" w:hAnsiTheme="majorHAnsi" w:cstheme="majorHAnsi"/>
          <w:highlight w:val="cyan"/>
        </w:rPr>
        <w:t>inequalities</w:t>
      </w:r>
      <w:r w:rsidRPr="00D13230">
        <w:rPr>
          <w:rStyle w:val="StyleUnderline"/>
          <w:rFonts w:asciiTheme="majorHAnsi" w:hAnsiTheme="majorHAnsi" w:cstheme="majorHAnsi"/>
        </w:rPr>
        <w:t xml:space="preserve"> and poverty </w:t>
      </w:r>
      <w:r w:rsidRPr="00D13230">
        <w:rPr>
          <w:rStyle w:val="StyleUnderline"/>
          <w:rFonts w:asciiTheme="majorHAnsi" w:hAnsiTheme="majorHAnsi" w:cstheme="majorHAnsi"/>
          <w:highlight w:val="cyan"/>
        </w:rPr>
        <w:t>will only</w:t>
      </w:r>
      <w:r w:rsidRPr="00D13230">
        <w:rPr>
          <w:rStyle w:val="StyleUnderline"/>
          <w:rFonts w:asciiTheme="majorHAnsi" w:hAnsiTheme="majorHAnsi" w:cstheme="majorHAnsi"/>
        </w:rPr>
        <w:t xml:space="preserve"> ever </w:t>
      </w:r>
      <w:r w:rsidRPr="00D13230">
        <w:rPr>
          <w:rStyle w:val="StyleUnderline"/>
          <w:rFonts w:asciiTheme="majorHAnsi" w:hAnsiTheme="majorHAnsi" w:cstheme="majorHAnsi"/>
          <w:highlight w:val="cyan"/>
        </w:rPr>
        <w:t>be lessened</w:t>
      </w:r>
      <w:r w:rsidRPr="00D13230">
        <w:rPr>
          <w:rStyle w:val="StyleUnderline"/>
          <w:rFonts w:asciiTheme="majorHAnsi" w:hAnsiTheme="majorHAnsi" w:cstheme="majorHAnsi"/>
        </w:rPr>
        <w:t xml:space="preserve"> </w:t>
      </w:r>
      <w:r w:rsidRPr="00D13230">
        <w:rPr>
          <w:rFonts w:asciiTheme="majorHAnsi" w:hAnsiTheme="majorHAnsi" w:cstheme="majorHAnsi"/>
        </w:rPr>
        <w:t xml:space="preserve">(and largely </w:t>
      </w:r>
      <w:r w:rsidRPr="00D13230">
        <w:rPr>
          <w:rStyle w:val="StyleUnderline"/>
          <w:rFonts w:asciiTheme="majorHAnsi" w:hAnsiTheme="majorHAnsi" w:cstheme="majorHAnsi"/>
          <w:highlight w:val="cyan"/>
        </w:rPr>
        <w:t xml:space="preserve">on a temporary basis) </w:t>
      </w:r>
      <w:r w:rsidRPr="00D13230">
        <w:rPr>
          <w:rStyle w:val="StyleUnderline"/>
          <w:rFonts w:asciiTheme="majorHAnsi" w:hAnsiTheme="majorHAnsi" w:cstheme="majorHAnsi"/>
        </w:rPr>
        <w:t>when pressure is placed on those in positions of power</w:t>
      </w:r>
      <w:r w:rsidRPr="00D13230">
        <w:rPr>
          <w:rFonts w:asciiTheme="majorHAnsi" w:hAnsiTheme="majorHAnsi" w:cstheme="majorHAnsi"/>
        </w:rPr>
        <w:t xml:space="preserve">. </w:t>
      </w:r>
      <w:proofErr w:type="gramStart"/>
      <w:r w:rsidRPr="00D13230">
        <w:rPr>
          <w:rStyle w:val="StyleUnderline"/>
          <w:rFonts w:asciiTheme="majorHAnsi" w:hAnsiTheme="majorHAnsi" w:cstheme="majorHAnsi"/>
        </w:rPr>
        <w:t>In regard to</w:t>
      </w:r>
      <w:proofErr w:type="gramEnd"/>
      <w:r w:rsidRPr="00D13230">
        <w:rPr>
          <w:rStyle w:val="StyleUnderline"/>
          <w:rFonts w:asciiTheme="majorHAnsi" w:hAnsiTheme="majorHAnsi" w:cstheme="majorHAnsi"/>
        </w:rPr>
        <w:t xml:space="preserve"> </w:t>
      </w:r>
      <w:r w:rsidRPr="00D13230">
        <w:rPr>
          <w:rStyle w:val="StyleUnderline"/>
          <w:rFonts w:asciiTheme="majorHAnsi" w:hAnsiTheme="majorHAnsi" w:cstheme="majorHAnsi"/>
          <w:highlight w:val="cyan"/>
        </w:rPr>
        <w:t>TRIPS</w:t>
      </w:r>
      <w:r w:rsidRPr="00D13230">
        <w:rPr>
          <w:rStyle w:val="StyleUnderline"/>
          <w:rFonts w:asciiTheme="majorHAnsi" w:hAnsiTheme="majorHAnsi" w:cstheme="majorHAnsi"/>
        </w:rPr>
        <w:t xml:space="preserve"> this </w:t>
      </w:r>
      <w:r w:rsidRPr="00D13230">
        <w:rPr>
          <w:rStyle w:val="StyleUnderline"/>
          <w:rFonts w:asciiTheme="majorHAnsi" w:hAnsiTheme="majorHAnsi" w:cstheme="majorHAnsi"/>
          <w:highlight w:val="cyan"/>
        </w:rPr>
        <w:t>rests on</w:t>
      </w:r>
      <w:r w:rsidRPr="00D13230">
        <w:rPr>
          <w:rStyle w:val="StyleUnderline"/>
          <w:rFonts w:asciiTheme="majorHAnsi" w:hAnsiTheme="majorHAnsi" w:cstheme="majorHAnsi"/>
        </w:rPr>
        <w:t xml:space="preserve"> putting </w:t>
      </w:r>
      <w:r w:rsidRPr="00D13230">
        <w:rPr>
          <w:rStyle w:val="StyleUnderline"/>
          <w:rFonts w:asciiTheme="majorHAnsi" w:hAnsiTheme="majorHAnsi" w:cstheme="majorHAnsi"/>
          <w:highlight w:val="cyan"/>
        </w:rPr>
        <w:t>pressure on the WTO</w:t>
      </w:r>
      <w:r w:rsidRPr="00D13230">
        <w:rPr>
          <w:rFonts w:asciiTheme="majorHAnsi" w:hAnsiTheme="majorHAnsi" w:cstheme="majorHAnsi"/>
        </w:rPr>
        <w:t xml:space="preserve"> through </w:t>
      </w:r>
      <w:proofErr w:type="spellStart"/>
      <w:r w:rsidRPr="00D13230">
        <w:rPr>
          <w:rFonts w:asciiTheme="majorHAnsi" w:hAnsiTheme="majorHAnsi" w:cstheme="majorHAnsi"/>
        </w:rPr>
        <w:t>organisations</w:t>
      </w:r>
      <w:proofErr w:type="spellEnd"/>
      <w:r w:rsidRPr="00D13230">
        <w:rPr>
          <w:rFonts w:asciiTheme="majorHAnsi" w:hAnsiTheme="majorHAnsi" w:cstheme="majorHAnsi"/>
        </w:rPr>
        <w:t xml:space="preserve"> such as the Third World Network and various NGOs in order to soften some of the most worrying of the implications of TRIPS for the poor and those in the developing world. </w:t>
      </w:r>
    </w:p>
    <w:p w14:paraId="54A78386" w14:textId="77777777" w:rsidR="00B16935" w:rsidRPr="00D13230" w:rsidRDefault="00B16935" w:rsidP="00B16935">
      <w:pPr>
        <w:rPr>
          <w:rFonts w:asciiTheme="majorHAnsi" w:hAnsiTheme="majorHAnsi" w:cstheme="majorHAnsi"/>
        </w:rPr>
      </w:pPr>
      <w:r w:rsidRPr="00D13230">
        <w:rPr>
          <w:rStyle w:val="StyleUnderline"/>
          <w:rFonts w:asciiTheme="majorHAnsi" w:hAnsiTheme="majorHAnsi" w:cstheme="majorHAnsi"/>
        </w:rPr>
        <w:lastRenderedPageBreak/>
        <w:t xml:space="preserve">However, </w:t>
      </w:r>
      <w:r w:rsidRPr="00D13230">
        <w:rPr>
          <w:rStyle w:val="StyleUnderline"/>
          <w:rFonts w:asciiTheme="majorHAnsi" w:hAnsiTheme="majorHAnsi" w:cstheme="majorHAnsi"/>
          <w:highlight w:val="cyan"/>
        </w:rPr>
        <w:t>cap</w:t>
      </w:r>
      <w:r w:rsidRPr="00D13230">
        <w:rPr>
          <w:rStyle w:val="StyleUnderline"/>
          <w:rFonts w:asciiTheme="majorHAnsi" w:hAnsiTheme="majorHAnsi" w:cstheme="majorHAnsi"/>
        </w:rPr>
        <w:t xml:space="preserve">italism </w:t>
      </w:r>
      <w:r w:rsidRPr="00D13230">
        <w:rPr>
          <w:rStyle w:val="StyleUnderline"/>
          <w:rFonts w:asciiTheme="majorHAnsi" w:hAnsiTheme="majorHAnsi" w:cstheme="majorHAnsi"/>
          <w:highlight w:val="cyan"/>
        </w:rPr>
        <w:t>is a battlefield</w:t>
      </w:r>
      <w:r w:rsidRPr="00D13230">
        <w:rPr>
          <w:rStyle w:val="StyleUnderline"/>
          <w:rFonts w:asciiTheme="majorHAnsi" w:hAnsiTheme="majorHAnsi" w:cstheme="majorHAnsi"/>
        </w:rPr>
        <w:t xml:space="preserve"> upon which various </w:t>
      </w:r>
      <w:r w:rsidRPr="00D13230">
        <w:rPr>
          <w:rStyle w:val="StyleUnderline"/>
          <w:rFonts w:asciiTheme="majorHAnsi" w:hAnsiTheme="majorHAnsi" w:cstheme="majorHAnsi"/>
          <w:highlight w:val="cyan"/>
        </w:rPr>
        <w:t>compromises are and can only</w:t>
      </w:r>
      <w:r w:rsidRPr="00D13230">
        <w:rPr>
          <w:rStyle w:val="StyleUnderline"/>
          <w:rFonts w:asciiTheme="majorHAnsi" w:hAnsiTheme="majorHAnsi" w:cstheme="majorHAnsi"/>
        </w:rPr>
        <w:t xml:space="preserve"> ever </w:t>
      </w:r>
      <w:r w:rsidRPr="00D13230">
        <w:rPr>
          <w:rStyle w:val="StyleUnderline"/>
          <w:rFonts w:asciiTheme="majorHAnsi" w:hAnsiTheme="majorHAnsi" w:cstheme="majorHAnsi"/>
          <w:highlight w:val="cyan"/>
        </w:rPr>
        <w:t>be made</w:t>
      </w:r>
      <w:r w:rsidRPr="00D13230">
        <w:rPr>
          <w:rStyle w:val="StyleUnderline"/>
          <w:rFonts w:asciiTheme="majorHAnsi" w:hAnsiTheme="majorHAnsi" w:cstheme="majorHAnsi"/>
        </w:rPr>
        <w:t xml:space="preserve">, but it can </w:t>
      </w:r>
      <w:r w:rsidRPr="00D13230">
        <w:rPr>
          <w:rStyle w:val="StyleUnderline"/>
          <w:rFonts w:asciiTheme="majorHAnsi" w:hAnsiTheme="majorHAnsi" w:cstheme="majorHAnsi"/>
          <w:highlight w:val="cyan"/>
        </w:rPr>
        <w:t>never</w:t>
      </w:r>
      <w:r w:rsidRPr="00D13230">
        <w:rPr>
          <w:rStyle w:val="StyleUnderline"/>
          <w:rFonts w:asciiTheme="majorHAnsi" w:hAnsiTheme="majorHAnsi" w:cstheme="majorHAnsi"/>
        </w:rPr>
        <w:t xml:space="preserve"> ultimately be </w:t>
      </w:r>
      <w:r w:rsidRPr="00D13230">
        <w:rPr>
          <w:rStyle w:val="StyleUnderline"/>
          <w:rFonts w:asciiTheme="majorHAnsi" w:hAnsiTheme="majorHAnsi" w:cstheme="majorHAnsi"/>
          <w:highlight w:val="cyan"/>
        </w:rPr>
        <w:t>for</w:t>
      </w:r>
      <w:r w:rsidRPr="00D13230">
        <w:rPr>
          <w:rStyle w:val="StyleUnderline"/>
          <w:rFonts w:asciiTheme="majorHAnsi" w:hAnsiTheme="majorHAnsi" w:cstheme="majorHAnsi"/>
        </w:rPr>
        <w:t xml:space="preserve"> the benefit of </w:t>
      </w:r>
      <w:r w:rsidRPr="00D13230">
        <w:rPr>
          <w:rStyle w:val="StyleUnderline"/>
          <w:rFonts w:asciiTheme="majorHAnsi" w:hAnsiTheme="majorHAnsi" w:cstheme="majorHAnsi"/>
          <w:highlight w:val="cyan"/>
        </w:rPr>
        <w:t xml:space="preserve">the </w:t>
      </w:r>
      <w:proofErr w:type="spellStart"/>
      <w:r w:rsidRPr="00D13230">
        <w:rPr>
          <w:rStyle w:val="StyleUnderline"/>
          <w:rFonts w:asciiTheme="majorHAnsi" w:hAnsiTheme="majorHAnsi" w:cstheme="majorHAnsi"/>
          <w:highlight w:val="cyan"/>
        </w:rPr>
        <w:t>labourer</w:t>
      </w:r>
      <w:proofErr w:type="spellEnd"/>
      <w:r w:rsidRPr="00D13230">
        <w:rPr>
          <w:rStyle w:val="StyleUnderline"/>
          <w:rFonts w:asciiTheme="majorHAnsi" w:hAnsiTheme="majorHAnsi" w:cstheme="majorHAnsi"/>
          <w:highlight w:val="cyan"/>
        </w:rPr>
        <w:t xml:space="preserve"> and</w:t>
      </w:r>
      <w:r w:rsidRPr="00D13230">
        <w:rPr>
          <w:rStyle w:val="StyleUnderline"/>
          <w:rFonts w:asciiTheme="majorHAnsi" w:hAnsiTheme="majorHAnsi" w:cstheme="majorHAnsi"/>
        </w:rPr>
        <w:t xml:space="preserve"> the </w:t>
      </w:r>
      <w:r w:rsidRPr="00D13230">
        <w:rPr>
          <w:rStyle w:val="StyleUnderline"/>
          <w:rFonts w:asciiTheme="majorHAnsi" w:hAnsiTheme="majorHAnsi" w:cstheme="majorHAnsi"/>
          <w:highlight w:val="cyan"/>
        </w:rPr>
        <w:t>poor</w:t>
      </w:r>
      <w:r w:rsidRPr="00D13230">
        <w:rPr>
          <w:rStyle w:val="StyleUnderline"/>
          <w:rFonts w:asciiTheme="majorHAnsi" w:hAnsiTheme="majorHAnsi" w:cstheme="majorHAnsi"/>
        </w:rPr>
        <w:t xml:space="preserve">. </w:t>
      </w:r>
      <w:r w:rsidRPr="00D13230">
        <w:rPr>
          <w:rStyle w:val="StyleUnderline"/>
          <w:rFonts w:asciiTheme="majorHAnsi" w:hAnsiTheme="majorHAnsi" w:cstheme="majorHAnsi"/>
          <w:highlight w:val="cyan"/>
        </w:rPr>
        <w:t>To change the situation</w:t>
      </w:r>
      <w:r w:rsidRPr="00D13230">
        <w:rPr>
          <w:rStyle w:val="StyleUnderline"/>
          <w:rFonts w:asciiTheme="majorHAnsi" w:hAnsiTheme="majorHAnsi" w:cstheme="majorHAnsi"/>
        </w:rPr>
        <w:t xml:space="preserve"> on a </w:t>
      </w:r>
      <w:r w:rsidRPr="00D13230">
        <w:rPr>
          <w:rStyle w:val="StyleUnderline"/>
          <w:rFonts w:asciiTheme="majorHAnsi" w:hAnsiTheme="majorHAnsi" w:cstheme="majorHAnsi"/>
          <w:highlight w:val="cyan"/>
        </w:rPr>
        <w:t>permanent</w:t>
      </w:r>
      <w:r w:rsidRPr="00D13230">
        <w:rPr>
          <w:rStyle w:val="StyleUnderline"/>
          <w:rFonts w:asciiTheme="majorHAnsi" w:hAnsiTheme="majorHAnsi" w:cstheme="majorHAnsi"/>
        </w:rPr>
        <w:t xml:space="preserve"> basis, </w:t>
      </w:r>
      <w:r w:rsidRPr="00D13230">
        <w:rPr>
          <w:rStyle w:val="StyleUnderline"/>
          <w:rFonts w:asciiTheme="majorHAnsi" w:hAnsiTheme="majorHAnsi" w:cstheme="majorHAnsi"/>
          <w:highlight w:val="cyan"/>
        </w:rPr>
        <w:t>we need to terminate cap</w:t>
      </w:r>
      <w:r w:rsidRPr="00D13230">
        <w:rPr>
          <w:rStyle w:val="StyleUnderline"/>
          <w:rFonts w:asciiTheme="majorHAnsi" w:hAnsiTheme="majorHAnsi" w:cstheme="majorHAnsi"/>
        </w:rPr>
        <w:t>italism and replace it</w:t>
      </w:r>
      <w:r w:rsidRPr="00D13230">
        <w:rPr>
          <w:rFonts w:asciiTheme="majorHAnsi" w:hAnsiTheme="majorHAnsi" w:cstheme="majorHAnsi"/>
        </w:rPr>
        <w:t xml:space="preserve"> with socialism and eventually with communism in my opinion.</w:t>
      </w:r>
    </w:p>
    <w:bookmarkEnd w:id="0"/>
    <w:bookmarkEnd w:id="1"/>
    <w:p w14:paraId="396D9867" w14:textId="77777777" w:rsidR="00B16935" w:rsidRPr="00D13230" w:rsidRDefault="00B16935" w:rsidP="00B16935">
      <w:pPr>
        <w:rPr>
          <w:rFonts w:asciiTheme="majorHAnsi" w:hAnsiTheme="majorHAnsi" w:cstheme="majorHAnsi"/>
        </w:rPr>
      </w:pPr>
    </w:p>
    <w:p w14:paraId="3C7C7066" w14:textId="77777777" w:rsidR="00B16935" w:rsidRPr="00D13230" w:rsidRDefault="00B16935" w:rsidP="00B16935">
      <w:pPr>
        <w:pStyle w:val="Heading4"/>
        <w:rPr>
          <w:rStyle w:val="Style13ptBold"/>
          <w:rFonts w:asciiTheme="majorHAnsi" w:hAnsiTheme="majorHAnsi" w:cstheme="majorHAnsi"/>
          <w:b/>
        </w:rPr>
      </w:pPr>
      <w:r w:rsidRPr="00D13230">
        <w:rPr>
          <w:rStyle w:val="Style13ptBold"/>
          <w:rFonts w:asciiTheme="majorHAnsi" w:hAnsiTheme="majorHAnsi" w:cstheme="majorHAnsi"/>
          <w:b/>
        </w:rPr>
        <w:t>Pandemics like COVID are symptoms of capitalism that cannot be reformed away</w:t>
      </w:r>
    </w:p>
    <w:p w14:paraId="0CF0CFC0" w14:textId="77777777" w:rsidR="00B16935" w:rsidRPr="00D13230" w:rsidRDefault="00B16935" w:rsidP="00B16935">
      <w:pPr>
        <w:rPr>
          <w:rFonts w:asciiTheme="majorHAnsi" w:hAnsiTheme="majorHAnsi" w:cstheme="majorHAnsi"/>
        </w:rPr>
      </w:pPr>
      <w:r w:rsidRPr="00D13230">
        <w:rPr>
          <w:rStyle w:val="Style13ptBold"/>
          <w:rFonts w:asciiTheme="majorHAnsi" w:hAnsiTheme="majorHAnsi" w:cstheme="majorHAnsi"/>
        </w:rPr>
        <w:t>Eds. 8/20</w:t>
      </w:r>
      <w:r w:rsidRPr="00D13230">
        <w:rPr>
          <w:rFonts w:asciiTheme="majorHAnsi" w:hAnsiTheme="majorHAnsi" w:cstheme="majorHAnsi"/>
        </w:rPr>
        <w:t xml:space="preserve"> [Eds., 8-1-2020, " COVID-19, capitalism and climate," MR Online, accessed 9-29-2020, https://mronline.org/2020/08/01/covid-19-capitalism-and-climate/?utm_source=rss&amp;amp;utm_medium=rss&amp;amp;utm_campaign=covid-19-capitalism-and-climate] //YBKN</w:t>
      </w:r>
    </w:p>
    <w:p w14:paraId="0D5EB24C" w14:textId="77777777" w:rsidR="00B16935" w:rsidRPr="00D13230" w:rsidRDefault="00B16935" w:rsidP="00B16935">
      <w:pPr>
        <w:rPr>
          <w:rFonts w:asciiTheme="majorHAnsi" w:hAnsiTheme="majorHAnsi" w:cstheme="majorHAnsi"/>
        </w:rPr>
      </w:pPr>
      <w:r w:rsidRPr="00D13230">
        <w:rPr>
          <w:rFonts w:asciiTheme="majorHAnsi" w:hAnsiTheme="majorHAnsi" w:cstheme="majorHAnsi"/>
          <w:u w:val="single"/>
        </w:rPr>
        <w:t xml:space="preserve">Because while </w:t>
      </w:r>
      <w:r w:rsidRPr="00D13230">
        <w:rPr>
          <w:rFonts w:asciiTheme="majorHAnsi" w:hAnsiTheme="majorHAnsi" w:cstheme="majorHAnsi"/>
          <w:highlight w:val="cyan"/>
          <w:u w:val="single"/>
        </w:rPr>
        <w:t>COVI</w:t>
      </w:r>
      <w:r w:rsidRPr="00D13230">
        <w:rPr>
          <w:rFonts w:asciiTheme="majorHAnsi" w:hAnsiTheme="majorHAnsi" w:cstheme="majorHAnsi"/>
          <w:u w:val="single"/>
        </w:rPr>
        <w:t>D-19 is ravaging humanity planet-wide, i</w:t>
      </w:r>
      <w:r w:rsidRPr="00D13230">
        <w:rPr>
          <w:rFonts w:asciiTheme="majorHAnsi" w:hAnsiTheme="majorHAnsi" w:cstheme="majorHAnsi"/>
          <w:highlight w:val="cyan"/>
          <w:u w:val="single"/>
        </w:rPr>
        <w:t>t is</w:t>
      </w:r>
      <w:r w:rsidRPr="00D13230">
        <w:rPr>
          <w:rFonts w:asciiTheme="majorHAnsi" w:hAnsiTheme="majorHAnsi" w:cstheme="majorHAnsi"/>
          <w:u w:val="single"/>
        </w:rPr>
        <w:t xml:space="preserve"> merel</w:t>
      </w:r>
      <w:r w:rsidRPr="00D13230">
        <w:rPr>
          <w:rFonts w:asciiTheme="majorHAnsi" w:hAnsiTheme="majorHAnsi" w:cstheme="majorHAnsi"/>
          <w:highlight w:val="cyan"/>
          <w:u w:val="single"/>
        </w:rPr>
        <w:t xml:space="preserve">y a symptom of </w:t>
      </w:r>
      <w:r w:rsidRPr="00D13230">
        <w:rPr>
          <w:rFonts w:asciiTheme="majorHAnsi" w:hAnsiTheme="majorHAnsi" w:cstheme="majorHAnsi"/>
          <w:u w:val="single"/>
        </w:rPr>
        <w:t xml:space="preserve">the real underlying disease of </w:t>
      </w:r>
      <w:r w:rsidRPr="00D13230">
        <w:rPr>
          <w:rFonts w:asciiTheme="majorHAnsi" w:hAnsiTheme="majorHAnsi" w:cstheme="majorHAnsi"/>
          <w:highlight w:val="cyan"/>
          <w:u w:val="single"/>
        </w:rPr>
        <w:t>capitalism.</w:t>
      </w:r>
      <w:r w:rsidRPr="00D13230">
        <w:rPr>
          <w:rFonts w:asciiTheme="majorHAnsi" w:hAnsiTheme="majorHAnsi" w:cstheme="majorHAnsi"/>
          <w:u w:val="single"/>
        </w:rPr>
        <w:t xml:space="preserve"> The profit motive drives capitalists to dominate “the entire surface of the globe. It must nestle everywhere, settle everywhere, establish </w:t>
      </w:r>
      <w:proofErr w:type="spellStart"/>
      <w:r w:rsidRPr="00D13230">
        <w:rPr>
          <w:rFonts w:asciiTheme="majorHAnsi" w:hAnsiTheme="majorHAnsi" w:cstheme="majorHAnsi"/>
          <w:u w:val="single"/>
        </w:rPr>
        <w:t>connexions</w:t>
      </w:r>
      <w:proofErr w:type="spellEnd"/>
      <w:r w:rsidRPr="00D13230">
        <w:rPr>
          <w:rFonts w:asciiTheme="majorHAnsi" w:hAnsiTheme="majorHAnsi" w:cstheme="majorHAnsi"/>
          <w:u w:val="single"/>
        </w:rPr>
        <w:t xml:space="preserve"> everywhere.” Scientists have identified nine planetary boundaries for a livable planet: ozone depletion, biodiversity loss and extinctions, Chemical pollution, Climate Change, Ocean acidification, Freshwater consumption, Land system change, Nitrogen and phosphorus flows to the biosphere and oceans and Atmospheric aerosol loading. In a few hundred years of capitalist domination of the world, all nine have been or are in danger of being crossed. </w:t>
      </w:r>
      <w:r w:rsidRPr="00D13230">
        <w:rPr>
          <w:rFonts w:asciiTheme="majorHAnsi" w:hAnsiTheme="majorHAnsi" w:cstheme="majorHAnsi"/>
          <w:sz w:val="16"/>
        </w:rPr>
        <w:t xml:space="preserve">Geographer Jason Moore put it this way: “Capitalist production does not have an epidemiology so much as it is an epidemiology”. </w:t>
      </w:r>
      <w:r w:rsidRPr="00D13230">
        <w:rPr>
          <w:rFonts w:asciiTheme="majorHAnsi" w:hAnsiTheme="majorHAnsi" w:cstheme="majorHAnsi"/>
          <w:u w:val="single"/>
        </w:rPr>
        <w:t xml:space="preserve">Fighting for reforms that can help people, preserve the </w:t>
      </w:r>
      <w:proofErr w:type="gramStart"/>
      <w:r w:rsidRPr="00D13230">
        <w:rPr>
          <w:rFonts w:asciiTheme="majorHAnsi" w:hAnsiTheme="majorHAnsi" w:cstheme="majorHAnsi"/>
          <w:u w:val="single"/>
        </w:rPr>
        <w:t>environment</w:t>
      </w:r>
      <w:proofErr w:type="gramEnd"/>
      <w:r w:rsidRPr="00D13230">
        <w:rPr>
          <w:rFonts w:asciiTheme="majorHAnsi" w:hAnsiTheme="majorHAnsi" w:cstheme="majorHAnsi"/>
          <w:u w:val="single"/>
        </w:rPr>
        <w:t xml:space="preserve"> and contribute to better outcomes is not optional</w:t>
      </w:r>
      <w:r w:rsidRPr="00D13230">
        <w:rPr>
          <w:rFonts w:asciiTheme="majorHAnsi" w:hAnsiTheme="majorHAnsi" w:cstheme="majorHAnsi"/>
          <w:sz w:val="16"/>
        </w:rPr>
        <w:t xml:space="preserve">. Socialists who help organize to win struggles from below in workplaces, schools and communities against the system build confidence in the ability of ordinary people to change the </w:t>
      </w:r>
      <w:proofErr w:type="gramStart"/>
      <w:r w:rsidRPr="00D13230">
        <w:rPr>
          <w:rFonts w:asciiTheme="majorHAnsi" w:hAnsiTheme="majorHAnsi" w:cstheme="majorHAnsi"/>
          <w:sz w:val="16"/>
        </w:rPr>
        <w:t>world, and</w:t>
      </w:r>
      <w:proofErr w:type="gramEnd"/>
      <w:r w:rsidRPr="00D13230">
        <w:rPr>
          <w:rFonts w:asciiTheme="majorHAnsi" w:hAnsiTheme="majorHAnsi" w:cstheme="majorHAnsi"/>
          <w:sz w:val="16"/>
        </w:rPr>
        <w:t xml:space="preserve"> aim to organize the movement. But ultimately, </w:t>
      </w:r>
      <w:r w:rsidRPr="00D13230">
        <w:rPr>
          <w:rFonts w:asciiTheme="majorHAnsi" w:hAnsiTheme="majorHAnsi" w:cstheme="majorHAnsi"/>
          <w:highlight w:val="cyan"/>
          <w:u w:val="single"/>
        </w:rPr>
        <w:t xml:space="preserve">we can’t reform a system </w:t>
      </w:r>
      <w:r w:rsidRPr="00D13230">
        <w:rPr>
          <w:rFonts w:asciiTheme="majorHAnsi" w:hAnsiTheme="majorHAnsi" w:cstheme="majorHAnsi"/>
          <w:u w:val="single"/>
        </w:rPr>
        <w:t>whose logic is to pursue every possible profitable enterprise</w:t>
      </w:r>
      <w:r w:rsidRPr="00D13230">
        <w:rPr>
          <w:rFonts w:asciiTheme="majorHAnsi" w:hAnsiTheme="majorHAnsi" w:cstheme="majorHAnsi"/>
          <w:highlight w:val="cyan"/>
          <w:u w:val="single"/>
        </w:rPr>
        <w:t>,</w:t>
      </w:r>
      <w:r w:rsidRPr="00D13230">
        <w:rPr>
          <w:rFonts w:asciiTheme="majorHAnsi" w:hAnsiTheme="majorHAnsi" w:cstheme="majorHAnsi"/>
          <w:u w:val="single"/>
        </w:rPr>
        <w:t xml:space="preserve"> </w:t>
      </w:r>
      <w:r w:rsidRPr="00D13230">
        <w:rPr>
          <w:rFonts w:asciiTheme="majorHAnsi" w:hAnsiTheme="majorHAnsi" w:cstheme="majorHAnsi"/>
          <w:highlight w:val="cyan"/>
          <w:u w:val="single"/>
        </w:rPr>
        <w:t>regardless of what it does to the health</w:t>
      </w:r>
      <w:r w:rsidRPr="00D13230">
        <w:rPr>
          <w:rFonts w:asciiTheme="majorHAnsi" w:hAnsiTheme="majorHAnsi" w:cstheme="majorHAnsi"/>
          <w:u w:val="single"/>
        </w:rPr>
        <w:t xml:space="preserve"> of animals and the natural environment o</w:t>
      </w:r>
      <w:r w:rsidRPr="00D13230">
        <w:rPr>
          <w:rFonts w:asciiTheme="majorHAnsi" w:hAnsiTheme="majorHAnsi" w:cstheme="majorHAnsi"/>
          <w:highlight w:val="cyan"/>
          <w:u w:val="single"/>
        </w:rPr>
        <w:t>r huma</w:t>
      </w:r>
      <w:r w:rsidRPr="00D13230">
        <w:rPr>
          <w:rFonts w:asciiTheme="majorHAnsi" w:hAnsiTheme="majorHAnsi" w:cstheme="majorHAnsi"/>
          <w:u w:val="single"/>
        </w:rPr>
        <w:t>n being</w:t>
      </w:r>
      <w:r w:rsidRPr="00D13230">
        <w:rPr>
          <w:rFonts w:asciiTheme="majorHAnsi" w:hAnsiTheme="majorHAnsi" w:cstheme="majorHAnsi"/>
          <w:highlight w:val="cyan"/>
          <w:u w:val="single"/>
        </w:rPr>
        <w:t>s</w:t>
      </w:r>
      <w:r w:rsidRPr="00D13230">
        <w:rPr>
          <w:rFonts w:asciiTheme="majorHAnsi" w:hAnsiTheme="majorHAnsi" w:cstheme="majorHAnsi"/>
          <w:u w:val="single"/>
        </w:rPr>
        <w:t xml:space="preserve">. </w:t>
      </w:r>
      <w:r w:rsidRPr="00D13230">
        <w:rPr>
          <w:rFonts w:asciiTheme="majorHAnsi" w:hAnsiTheme="majorHAnsi" w:cstheme="majorHAnsi"/>
          <w:highlight w:val="cyan"/>
          <w:u w:val="single"/>
        </w:rPr>
        <w:t>It</w:t>
      </w:r>
      <w:r w:rsidRPr="00D13230">
        <w:rPr>
          <w:rFonts w:asciiTheme="majorHAnsi" w:hAnsiTheme="majorHAnsi" w:cstheme="majorHAnsi"/>
          <w:u w:val="single"/>
        </w:rPr>
        <w:t xml:space="preserve"> is a system that </w:t>
      </w:r>
      <w:r w:rsidRPr="00D13230">
        <w:rPr>
          <w:rFonts w:asciiTheme="majorHAnsi" w:hAnsiTheme="majorHAnsi" w:cstheme="majorHAnsi"/>
          <w:highlight w:val="cyan"/>
          <w:u w:val="single"/>
        </w:rPr>
        <w:t xml:space="preserve">will produce new </w:t>
      </w:r>
      <w:r w:rsidRPr="00D13230">
        <w:rPr>
          <w:rFonts w:asciiTheme="majorHAnsi" w:hAnsiTheme="majorHAnsi" w:cstheme="majorHAnsi"/>
          <w:u w:val="single"/>
        </w:rPr>
        <w:t xml:space="preserve">killer </w:t>
      </w:r>
      <w:r w:rsidRPr="00D13230">
        <w:rPr>
          <w:rFonts w:asciiTheme="majorHAnsi" w:hAnsiTheme="majorHAnsi" w:cstheme="majorHAnsi"/>
          <w:highlight w:val="cyan"/>
          <w:u w:val="single"/>
        </w:rPr>
        <w:t xml:space="preserve">pandemics </w:t>
      </w:r>
      <w:r w:rsidRPr="00D13230">
        <w:rPr>
          <w:rFonts w:asciiTheme="majorHAnsi" w:hAnsiTheme="majorHAnsi" w:cstheme="majorHAnsi"/>
          <w:u w:val="single"/>
        </w:rPr>
        <w:t xml:space="preserve">along with the food we eat. It is a system that rewards the cutting down of the Amazon Rainforest, the earth’s lungs, to produce more meat that we don’t need. It is a system that will allow oil companies to extract every drop from the earth </w:t>
      </w:r>
      <w:proofErr w:type="gramStart"/>
      <w:r w:rsidRPr="00D13230">
        <w:rPr>
          <w:rFonts w:asciiTheme="majorHAnsi" w:hAnsiTheme="majorHAnsi" w:cstheme="majorHAnsi"/>
          <w:u w:val="single"/>
        </w:rPr>
        <w:t>despite the fact that</w:t>
      </w:r>
      <w:proofErr w:type="gramEnd"/>
      <w:r w:rsidRPr="00D13230">
        <w:rPr>
          <w:rFonts w:asciiTheme="majorHAnsi" w:hAnsiTheme="majorHAnsi" w:cstheme="majorHAnsi"/>
          <w:u w:val="single"/>
        </w:rPr>
        <w:t xml:space="preserve"> this will surely make the planet </w:t>
      </w:r>
      <w:proofErr w:type="spellStart"/>
      <w:r w:rsidRPr="00D13230">
        <w:rPr>
          <w:rFonts w:asciiTheme="majorHAnsi" w:hAnsiTheme="majorHAnsi" w:cstheme="majorHAnsi"/>
          <w:u w:val="single"/>
        </w:rPr>
        <w:t>unliveable</w:t>
      </w:r>
      <w:proofErr w:type="spellEnd"/>
      <w:r w:rsidRPr="00D13230">
        <w:rPr>
          <w:rFonts w:asciiTheme="majorHAnsi" w:hAnsiTheme="majorHAnsi" w:cstheme="majorHAnsi"/>
          <w:u w:val="single"/>
        </w:rPr>
        <w:t xml:space="preserve"> for humans and many other species. It is </w:t>
      </w:r>
      <w:r w:rsidRPr="00D13230">
        <w:rPr>
          <w:rFonts w:asciiTheme="majorHAnsi" w:hAnsiTheme="majorHAnsi" w:cstheme="majorHAnsi"/>
          <w:highlight w:val="cyan"/>
          <w:u w:val="single"/>
        </w:rPr>
        <w:t xml:space="preserve">a system that </w:t>
      </w:r>
      <w:r w:rsidRPr="00D13230">
        <w:rPr>
          <w:rFonts w:asciiTheme="majorHAnsi" w:hAnsiTheme="majorHAnsi" w:cstheme="majorHAnsi"/>
          <w:u w:val="single"/>
        </w:rPr>
        <w:t xml:space="preserve">controls, </w:t>
      </w:r>
      <w:proofErr w:type="gramStart"/>
      <w:r w:rsidRPr="00D13230">
        <w:rPr>
          <w:rFonts w:asciiTheme="majorHAnsi" w:hAnsiTheme="majorHAnsi" w:cstheme="majorHAnsi"/>
          <w:u w:val="single"/>
        </w:rPr>
        <w:t>tortures</w:t>
      </w:r>
      <w:proofErr w:type="gramEnd"/>
      <w:r w:rsidRPr="00D13230">
        <w:rPr>
          <w:rFonts w:asciiTheme="majorHAnsi" w:hAnsiTheme="majorHAnsi" w:cstheme="majorHAnsi"/>
          <w:u w:val="single"/>
        </w:rPr>
        <w:t xml:space="preserve"> and </w:t>
      </w:r>
      <w:r w:rsidRPr="00D13230">
        <w:rPr>
          <w:rFonts w:asciiTheme="majorHAnsi" w:hAnsiTheme="majorHAnsi" w:cstheme="majorHAnsi"/>
          <w:highlight w:val="cyan"/>
          <w:u w:val="single"/>
        </w:rPr>
        <w:t xml:space="preserve">kills Black and Indigenous people </w:t>
      </w:r>
      <w:r w:rsidRPr="00D13230">
        <w:rPr>
          <w:rFonts w:asciiTheme="majorHAnsi" w:hAnsiTheme="majorHAnsi" w:cstheme="majorHAnsi"/>
          <w:u w:val="single"/>
        </w:rPr>
        <w:t>and justifies it with racist mythologies to keep the profits going.</w:t>
      </w:r>
      <w:r w:rsidRPr="00D13230">
        <w:rPr>
          <w:rFonts w:asciiTheme="majorHAnsi" w:hAnsiTheme="majorHAnsi" w:cstheme="majorHAnsi"/>
          <w:sz w:val="16"/>
        </w:rPr>
        <w:t xml:space="preserve"> </w:t>
      </w:r>
      <w:r w:rsidRPr="00D13230">
        <w:rPr>
          <w:rFonts w:asciiTheme="majorHAnsi" w:hAnsiTheme="majorHAnsi" w:cstheme="majorHAnsi"/>
          <w:u w:val="single"/>
        </w:rPr>
        <w:t>The power to change the system lies with the working class, the overwhelming majority.</w:t>
      </w:r>
      <w:r w:rsidRPr="00D13230">
        <w:rPr>
          <w:rFonts w:asciiTheme="majorHAnsi" w:hAnsiTheme="majorHAnsi" w:cstheme="majorHAnsi"/>
          <w:sz w:val="16"/>
        </w:rPr>
        <w:t xml:space="preserve"> But to lead a working class of millions </w:t>
      </w:r>
      <w:r w:rsidRPr="00D13230">
        <w:rPr>
          <w:rFonts w:asciiTheme="majorHAnsi" w:hAnsiTheme="majorHAnsi" w:cstheme="majorHAnsi"/>
          <w:highlight w:val="cyan"/>
          <w:u w:val="single"/>
        </w:rPr>
        <w:t xml:space="preserve">we </w:t>
      </w:r>
      <w:r w:rsidRPr="00D13230">
        <w:rPr>
          <w:rFonts w:asciiTheme="majorHAnsi" w:hAnsiTheme="majorHAnsi" w:cstheme="majorHAnsi"/>
          <w:u w:val="single"/>
        </w:rPr>
        <w:t xml:space="preserve">urgently </w:t>
      </w:r>
      <w:r w:rsidRPr="00D13230">
        <w:rPr>
          <w:rFonts w:asciiTheme="majorHAnsi" w:hAnsiTheme="majorHAnsi" w:cstheme="majorHAnsi"/>
          <w:highlight w:val="cyan"/>
          <w:u w:val="single"/>
        </w:rPr>
        <w:t>need a revolution</w:t>
      </w:r>
      <w:r w:rsidRPr="00D13230">
        <w:rPr>
          <w:rFonts w:asciiTheme="majorHAnsi" w:hAnsiTheme="majorHAnsi" w:cstheme="majorHAnsi"/>
          <w:u w:val="single"/>
        </w:rPr>
        <w:t xml:space="preserve">ary party comprised of the most </w:t>
      </w:r>
      <w:proofErr w:type="gramStart"/>
      <w:r w:rsidRPr="00D13230">
        <w:rPr>
          <w:rFonts w:asciiTheme="majorHAnsi" w:hAnsiTheme="majorHAnsi" w:cstheme="majorHAnsi"/>
          <w:u w:val="single"/>
        </w:rPr>
        <w:t>class conscious</w:t>
      </w:r>
      <w:proofErr w:type="gramEnd"/>
      <w:r w:rsidRPr="00D13230">
        <w:rPr>
          <w:rFonts w:asciiTheme="majorHAnsi" w:hAnsiTheme="majorHAnsi" w:cstheme="majorHAnsi"/>
          <w:u w:val="single"/>
        </w:rPr>
        <w:t xml:space="preserve"> elements linking the struggles against the system together and fighting for unity against racist, sexist, homophobic and transphobic divisions.</w:t>
      </w:r>
      <w:r w:rsidRPr="00D13230">
        <w:rPr>
          <w:rFonts w:asciiTheme="majorHAnsi" w:hAnsiTheme="majorHAnsi" w:cstheme="majorHAnsi"/>
          <w:sz w:val="16"/>
        </w:rPr>
        <w:t xml:space="preserve"> The IS makes no pretense of being a mass party, but remains committed</w:t>
      </w:r>
    </w:p>
    <w:p w14:paraId="04EAD445" w14:textId="77777777" w:rsidR="00B16935" w:rsidRPr="00D13230" w:rsidRDefault="00B16935" w:rsidP="00B16935">
      <w:pPr>
        <w:pStyle w:val="Heading4"/>
        <w:rPr>
          <w:rFonts w:asciiTheme="majorHAnsi" w:eastAsia="Calibri" w:hAnsiTheme="majorHAnsi" w:cstheme="majorHAnsi"/>
          <w:b w:val="0"/>
          <w:color w:val="000000"/>
        </w:rPr>
      </w:pPr>
      <w:r w:rsidRPr="00D13230">
        <w:rPr>
          <w:rFonts w:asciiTheme="majorHAnsi" w:eastAsia="Calibri" w:hAnsiTheme="majorHAnsi" w:cstheme="majorHAnsi"/>
          <w:color w:val="000000"/>
        </w:rPr>
        <w:t>Cap causes extinction – nuclear war, environmental destruction, and social inequality.</w:t>
      </w:r>
      <w:r w:rsidRPr="00D13230">
        <w:rPr>
          <w:rFonts w:asciiTheme="majorHAnsi" w:hAnsiTheme="majorHAnsi" w:cstheme="majorHAnsi"/>
          <w:iCs/>
          <w:color w:val="000000" w:themeColor="text1"/>
        </w:rPr>
        <w:t xml:space="preserve"> The collapse will come by 2050 and cause extinction absent radical recalibration.</w:t>
      </w:r>
    </w:p>
    <w:p w14:paraId="3FDE198F" w14:textId="77777777" w:rsidR="00B16935" w:rsidRPr="00D13230" w:rsidRDefault="00B16935" w:rsidP="00B16935">
      <w:pPr>
        <w:rPr>
          <w:rFonts w:asciiTheme="majorHAnsi" w:hAnsiTheme="majorHAnsi" w:cstheme="majorHAnsi"/>
          <w:bCs/>
          <w:color w:val="000000" w:themeColor="text1"/>
          <w:sz w:val="26"/>
        </w:rPr>
      </w:pPr>
      <w:proofErr w:type="spellStart"/>
      <w:r w:rsidRPr="00D13230">
        <w:rPr>
          <w:rStyle w:val="Style13ptBold"/>
          <w:rFonts w:asciiTheme="majorHAnsi" w:hAnsiTheme="majorHAnsi" w:cstheme="majorHAnsi"/>
          <w:color w:val="000000" w:themeColor="text1"/>
        </w:rPr>
        <w:t>Streeck</w:t>
      </w:r>
      <w:proofErr w:type="spellEnd"/>
      <w:r w:rsidRPr="00D13230">
        <w:rPr>
          <w:rStyle w:val="Style13ptBold"/>
          <w:rFonts w:asciiTheme="majorHAnsi" w:hAnsiTheme="majorHAnsi" w:cstheme="majorHAnsi"/>
          <w:color w:val="000000" w:themeColor="text1"/>
        </w:rPr>
        <w:t xml:space="preserve"> 16.</w:t>
      </w:r>
      <w:r w:rsidRPr="00D13230">
        <w:rPr>
          <w:rFonts w:asciiTheme="majorHAnsi" w:hAnsiTheme="majorHAnsi" w:cstheme="majorHAnsi"/>
          <w:b/>
          <w:bCs/>
          <w:color w:val="000000" w:themeColor="text1"/>
          <w:sz w:val="26"/>
        </w:rPr>
        <w:t xml:space="preserve"> </w:t>
      </w:r>
      <w:r w:rsidRPr="00D13230">
        <w:rPr>
          <w:rFonts w:asciiTheme="majorHAnsi" w:hAnsiTheme="majorHAnsi" w:cstheme="majorHAnsi"/>
          <w:bCs/>
          <w:color w:val="000000" w:themeColor="text1"/>
          <w:sz w:val="26"/>
        </w:rPr>
        <w:t xml:space="preserve">(Wolfgang, </w:t>
      </w:r>
      <w:r w:rsidRPr="00D13230">
        <w:rPr>
          <w:rFonts w:asciiTheme="majorHAnsi" w:hAnsiTheme="majorHAnsi" w:cstheme="majorHAnsi"/>
          <w:color w:val="000000" w:themeColor="text1"/>
        </w:rPr>
        <w:t xml:space="preserve">Emeritus Director of the Max-Planck-Institute for the Study of Societies, Cologne, </w:t>
      </w:r>
      <w:r w:rsidRPr="00D13230">
        <w:rPr>
          <w:rFonts w:asciiTheme="majorHAnsi" w:hAnsiTheme="majorHAnsi" w:cstheme="majorHAnsi"/>
          <w:i/>
          <w:color w:val="000000" w:themeColor="text1"/>
        </w:rPr>
        <w:t xml:space="preserve">How Will Capitalism </w:t>
      </w:r>
      <w:proofErr w:type="gramStart"/>
      <w:r w:rsidRPr="00D13230">
        <w:rPr>
          <w:rFonts w:asciiTheme="majorHAnsi" w:hAnsiTheme="majorHAnsi" w:cstheme="majorHAnsi"/>
          <w:i/>
          <w:color w:val="000000" w:themeColor="text1"/>
        </w:rPr>
        <w:t>End?:</w:t>
      </w:r>
      <w:proofErr w:type="gramEnd"/>
      <w:r w:rsidRPr="00D13230">
        <w:rPr>
          <w:rFonts w:asciiTheme="majorHAnsi" w:hAnsiTheme="majorHAnsi" w:cstheme="majorHAnsi"/>
          <w:i/>
          <w:color w:val="000000" w:themeColor="text1"/>
        </w:rPr>
        <w:t xml:space="preserve"> Essays on a Failing System</w:t>
      </w:r>
      <w:r w:rsidRPr="00D13230">
        <w:rPr>
          <w:rFonts w:asciiTheme="majorHAnsi" w:hAnsiTheme="majorHAnsi" w:cstheme="majorHAnsi"/>
          <w:color w:val="000000" w:themeColor="text1"/>
        </w:rPr>
        <w:t>, p. 1-15)</w:t>
      </w:r>
    </w:p>
    <w:p w14:paraId="46874928" w14:textId="77777777" w:rsidR="00B16935" w:rsidRPr="00D13230" w:rsidRDefault="00B16935" w:rsidP="00B16935">
      <w:pPr>
        <w:rPr>
          <w:rFonts w:asciiTheme="majorHAnsi" w:hAnsiTheme="majorHAnsi" w:cstheme="majorHAnsi"/>
          <w:color w:val="000000" w:themeColor="text1"/>
          <w:sz w:val="16"/>
        </w:rPr>
      </w:pPr>
      <w:r w:rsidRPr="00D13230">
        <w:rPr>
          <w:rFonts w:asciiTheme="majorHAnsi" w:hAnsiTheme="majorHAnsi" w:cstheme="majorHAnsi"/>
          <w:color w:val="000000" w:themeColor="text1"/>
          <w:highlight w:val="yellow"/>
          <w:u w:val="single"/>
        </w:rPr>
        <w:lastRenderedPageBreak/>
        <w:t xml:space="preserve">Capitalism has </w:t>
      </w:r>
      <w:r w:rsidRPr="00D13230">
        <w:rPr>
          <w:rFonts w:asciiTheme="majorHAnsi" w:hAnsiTheme="majorHAnsi" w:cstheme="majorHAnsi"/>
          <w:color w:val="000000" w:themeColor="text1"/>
          <w:u w:val="single"/>
        </w:rPr>
        <w:t xml:space="preserve">always </w:t>
      </w:r>
      <w:r w:rsidRPr="00D13230">
        <w:rPr>
          <w:rFonts w:asciiTheme="majorHAnsi" w:hAnsiTheme="majorHAnsi" w:cstheme="majorHAnsi"/>
          <w:color w:val="000000" w:themeColor="text1"/>
          <w:highlight w:val="yellow"/>
          <w:u w:val="single"/>
        </w:rPr>
        <w:t>been</w:t>
      </w:r>
      <w:r w:rsidRPr="00D13230">
        <w:rPr>
          <w:rFonts w:asciiTheme="majorHAnsi" w:hAnsiTheme="majorHAnsi" w:cstheme="majorHAnsi"/>
          <w:color w:val="000000" w:themeColor="text1"/>
          <w:sz w:val="16"/>
          <w:highlight w:val="yellow"/>
        </w:rPr>
        <w:t xml:space="preserve"> </w:t>
      </w:r>
      <w:r w:rsidRPr="00D13230">
        <w:rPr>
          <w:rFonts w:asciiTheme="majorHAnsi" w:hAnsiTheme="majorHAnsi" w:cstheme="majorHAnsi"/>
          <w:color w:val="000000" w:themeColor="text1"/>
          <w:sz w:val="16"/>
        </w:rPr>
        <w:t xml:space="preserve">an improbable social formation, full of conflicts and contradictions, therefore </w:t>
      </w:r>
      <w:r w:rsidRPr="00D13230">
        <w:rPr>
          <w:rFonts w:asciiTheme="majorHAnsi" w:hAnsiTheme="majorHAnsi" w:cstheme="majorHAnsi"/>
          <w:b/>
          <w:iCs/>
          <w:color w:val="000000" w:themeColor="text1"/>
          <w:highlight w:val="yellow"/>
          <w:u w:val="single"/>
        </w:rPr>
        <w:t>permanently unstable</w:t>
      </w:r>
      <w:r w:rsidRPr="00D13230">
        <w:rPr>
          <w:rFonts w:asciiTheme="majorHAnsi" w:hAnsiTheme="majorHAnsi" w:cstheme="majorHAnsi"/>
          <w:color w:val="000000" w:themeColor="text1"/>
          <w:u w:val="single"/>
        </w:rPr>
        <w:t xml:space="preserve"> and in flux</w:t>
      </w:r>
      <w:r w:rsidRPr="00D13230">
        <w:rPr>
          <w:rFonts w:asciiTheme="majorHAnsi" w:hAnsiTheme="majorHAnsi" w:cstheme="majorHAnsi"/>
          <w:color w:val="000000" w:themeColor="text1"/>
          <w:sz w:val="16"/>
        </w:rPr>
        <w:t xml:space="preserve">, and highly conditional on historically contingent and precarious supportive as well as constraining events and institutions. </w:t>
      </w:r>
      <w:r w:rsidRPr="00D13230">
        <w:rPr>
          <w:rFonts w:asciiTheme="majorHAnsi" w:hAnsiTheme="majorHAnsi" w:cstheme="majorHAnsi"/>
          <w:color w:val="000000" w:themeColor="text1"/>
          <w:u w:val="single"/>
        </w:rPr>
        <w:t>Capitalist society</w:t>
      </w:r>
      <w:r w:rsidRPr="00D13230">
        <w:rPr>
          <w:rFonts w:asciiTheme="majorHAnsi" w:hAnsiTheme="majorHAnsi" w:cstheme="majorHAnsi"/>
          <w:color w:val="000000" w:themeColor="text1"/>
          <w:sz w:val="16"/>
        </w:rPr>
        <w:t xml:space="preserve"> may be described in shorthand as a 'progressive' society in the sense of Adam Smith 1 and the enlightenment, a society that has </w:t>
      </w:r>
      <w:r w:rsidRPr="00D13230">
        <w:rPr>
          <w:rFonts w:asciiTheme="majorHAnsi" w:hAnsiTheme="majorHAnsi" w:cstheme="majorHAnsi"/>
          <w:color w:val="000000" w:themeColor="text1"/>
          <w:u w:val="single"/>
        </w:rPr>
        <w:t>coupled its 'progress' to the continuous and unlimited production and accumulation of</w:t>
      </w:r>
      <w:r w:rsidRPr="00D13230">
        <w:rPr>
          <w:rFonts w:asciiTheme="majorHAnsi" w:hAnsiTheme="majorHAnsi" w:cstheme="majorHAnsi"/>
          <w:color w:val="000000" w:themeColor="text1"/>
          <w:sz w:val="16"/>
        </w:rPr>
        <w:t xml:space="preserve"> productive </w:t>
      </w:r>
      <w:r w:rsidRPr="00D13230">
        <w:rPr>
          <w:rFonts w:asciiTheme="majorHAnsi" w:hAnsiTheme="majorHAnsi" w:cstheme="majorHAnsi"/>
          <w:color w:val="000000" w:themeColor="text1"/>
          <w:u w:val="single"/>
        </w:rPr>
        <w:t>capital, effected through</w:t>
      </w:r>
      <w:r w:rsidRPr="00D13230">
        <w:rPr>
          <w:rFonts w:asciiTheme="majorHAnsi" w:hAnsiTheme="majorHAnsi" w:cstheme="majorHAnsi"/>
          <w:color w:val="000000" w:themeColor="text1"/>
          <w:sz w:val="16"/>
        </w:rPr>
        <w:t xml:space="preserve"> a conversion, by means of </w:t>
      </w:r>
      <w:r w:rsidRPr="00D13230">
        <w:rPr>
          <w:rFonts w:asciiTheme="majorHAnsi" w:hAnsiTheme="majorHAnsi" w:cstheme="majorHAnsi"/>
          <w:color w:val="000000" w:themeColor="text1"/>
          <w:u w:val="single"/>
        </w:rPr>
        <w:t>the invisible hand of the market and the visible hand of the state</w:t>
      </w:r>
      <w:r w:rsidRPr="00D13230">
        <w:rPr>
          <w:rFonts w:asciiTheme="majorHAnsi" w:hAnsiTheme="majorHAnsi" w:cstheme="majorHAnsi"/>
          <w:color w:val="000000" w:themeColor="text1"/>
          <w:sz w:val="16"/>
        </w:rPr>
        <w:t xml:space="preserve">, of the private vice of material greed into a public benefit.' </w:t>
      </w:r>
      <w:r w:rsidRPr="00D13230">
        <w:rPr>
          <w:rFonts w:asciiTheme="majorHAnsi" w:hAnsiTheme="majorHAnsi" w:cstheme="majorHAnsi"/>
          <w:color w:val="000000" w:themeColor="text1"/>
          <w:highlight w:val="yellow"/>
          <w:u w:val="single"/>
        </w:rPr>
        <w:t xml:space="preserve">Capitalism promises </w:t>
      </w:r>
      <w:r w:rsidRPr="00D13230">
        <w:rPr>
          <w:rFonts w:asciiTheme="majorHAnsi" w:hAnsiTheme="majorHAnsi" w:cstheme="majorHAnsi"/>
          <w:b/>
          <w:iCs/>
          <w:color w:val="000000" w:themeColor="text1"/>
          <w:highlight w:val="yellow"/>
          <w:u w:val="single"/>
        </w:rPr>
        <w:t>infinite growth</w:t>
      </w:r>
      <w:r w:rsidRPr="00D13230">
        <w:rPr>
          <w:rFonts w:asciiTheme="majorHAnsi" w:hAnsiTheme="majorHAnsi" w:cstheme="majorHAnsi"/>
          <w:color w:val="000000" w:themeColor="text1"/>
          <w:sz w:val="16"/>
        </w:rPr>
        <w:t xml:space="preserve"> of commodified material wealth </w:t>
      </w:r>
      <w:r w:rsidRPr="00D13230">
        <w:rPr>
          <w:rFonts w:asciiTheme="majorHAnsi" w:hAnsiTheme="majorHAnsi" w:cstheme="majorHAnsi"/>
          <w:color w:val="000000" w:themeColor="text1"/>
          <w:highlight w:val="yellow"/>
          <w:u w:val="single"/>
        </w:rPr>
        <w:t>in a finite world</w:t>
      </w:r>
      <w:r w:rsidRPr="00D13230">
        <w:rPr>
          <w:rFonts w:asciiTheme="majorHAnsi" w:hAnsiTheme="majorHAnsi" w:cstheme="majorHAnsi"/>
          <w:color w:val="000000" w:themeColor="text1"/>
          <w:u w:val="single"/>
        </w:rPr>
        <w:t>, by conjoining itself with modern science and technology</w:t>
      </w:r>
      <w:r w:rsidRPr="00D13230">
        <w:rPr>
          <w:rFonts w:asciiTheme="majorHAnsi" w:hAnsiTheme="majorHAnsi" w:cstheme="majorHAnsi"/>
          <w:color w:val="000000" w:themeColor="text1"/>
          <w:sz w:val="16"/>
        </w:rPr>
        <w:t xml:space="preserve">, making capitalist society the first industrial society, </w:t>
      </w:r>
      <w:r w:rsidRPr="00D13230">
        <w:rPr>
          <w:rFonts w:asciiTheme="majorHAnsi" w:hAnsiTheme="majorHAnsi" w:cstheme="majorHAnsi"/>
          <w:color w:val="000000" w:themeColor="text1"/>
          <w:u w:val="single"/>
        </w:rPr>
        <w:t>and through unending expansion of free</w:t>
      </w:r>
      <w:r w:rsidRPr="00D13230">
        <w:rPr>
          <w:rFonts w:asciiTheme="majorHAnsi" w:hAnsiTheme="majorHAnsi" w:cstheme="majorHAnsi"/>
          <w:color w:val="000000" w:themeColor="text1"/>
          <w:sz w:val="16"/>
        </w:rPr>
        <w:t xml:space="preserve">, in the sense of contestable, </w:t>
      </w:r>
      <w:r w:rsidRPr="00D13230">
        <w:rPr>
          <w:rFonts w:asciiTheme="majorHAnsi" w:hAnsiTheme="majorHAnsi" w:cstheme="majorHAnsi"/>
          <w:color w:val="000000" w:themeColor="text1"/>
          <w:u w:val="single"/>
        </w:rPr>
        <w:t xml:space="preserve">risky markets, on the </w:t>
      </w:r>
      <w:proofErr w:type="gramStart"/>
      <w:r w:rsidRPr="00D13230">
        <w:rPr>
          <w:rFonts w:asciiTheme="majorHAnsi" w:hAnsiTheme="majorHAnsi" w:cstheme="majorHAnsi"/>
          <w:color w:val="000000" w:themeColor="text1"/>
          <w:u w:val="single"/>
        </w:rPr>
        <w:t>coat-tails</w:t>
      </w:r>
      <w:proofErr w:type="gramEnd"/>
      <w:r w:rsidRPr="00D13230">
        <w:rPr>
          <w:rFonts w:asciiTheme="majorHAnsi" w:hAnsiTheme="majorHAnsi" w:cstheme="majorHAnsi"/>
          <w:color w:val="000000" w:themeColor="text1"/>
          <w:u w:val="single"/>
        </w:rPr>
        <w:t xml:space="preserve"> of a hegemonic carrier state and its market -opening policies</w:t>
      </w:r>
      <w:r w:rsidRPr="00D13230">
        <w:rPr>
          <w:rFonts w:asciiTheme="majorHAnsi" w:hAnsiTheme="majorHAnsi" w:cstheme="majorHAnsi"/>
          <w:color w:val="000000" w:themeColor="text1"/>
          <w:sz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w:t>
      </w:r>
      <w:proofErr w:type="gramStart"/>
      <w:r w:rsidRPr="00D13230">
        <w:rPr>
          <w:rFonts w:asciiTheme="majorHAnsi" w:hAnsiTheme="majorHAnsi" w:cstheme="majorHAnsi"/>
          <w:color w:val="000000" w:themeColor="text1"/>
          <w:sz w:val="16"/>
        </w:rPr>
        <w:t>the vast majority of</w:t>
      </w:r>
      <w:proofErr w:type="gramEnd"/>
      <w:r w:rsidRPr="00D13230">
        <w:rPr>
          <w:rFonts w:asciiTheme="majorHAnsi" w:hAnsiTheme="majorHAnsi" w:cstheme="majorHAnsi"/>
          <w:color w:val="000000" w:themeColor="text1"/>
          <w:sz w:val="16"/>
        </w:rPr>
        <w:t xml:space="preserve">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w:t>
      </w:r>
      <w:proofErr w:type="gramStart"/>
      <w:r w:rsidRPr="00D13230">
        <w:rPr>
          <w:rFonts w:asciiTheme="majorHAnsi" w:hAnsiTheme="majorHAnsi" w:cstheme="majorHAnsi"/>
          <w:color w:val="000000" w:themeColor="text1"/>
          <w:sz w:val="16"/>
        </w:rPr>
        <w:t>have to</w:t>
      </w:r>
      <w:proofErr w:type="gramEnd"/>
      <w:r w:rsidRPr="00D13230">
        <w:rPr>
          <w:rFonts w:asciiTheme="majorHAnsi" w:hAnsiTheme="majorHAnsi" w:cstheme="majorHAnsi"/>
          <w:color w:val="000000" w:themeColor="text1"/>
          <w:sz w:val="16"/>
        </w:rPr>
        <w:t xml:space="preserve"> be continuously reinvented as capitalist progress continuously renders them obsolescent. </w:t>
      </w:r>
      <w:r w:rsidRPr="00D13230">
        <w:rPr>
          <w:rFonts w:asciiTheme="majorHAnsi" w:hAnsiTheme="majorHAnsi" w:cstheme="majorHAnsi"/>
          <w:color w:val="000000" w:themeColor="text1"/>
          <w:u w:val="single"/>
        </w:rPr>
        <w:t xml:space="preserve">The tensions and </w:t>
      </w:r>
      <w:r w:rsidRPr="00D13230">
        <w:rPr>
          <w:rFonts w:asciiTheme="majorHAnsi" w:hAnsiTheme="majorHAnsi" w:cstheme="majorHAnsi"/>
          <w:color w:val="000000" w:themeColor="text1"/>
          <w:highlight w:val="yellow"/>
          <w:u w:val="single"/>
        </w:rPr>
        <w:t>contradictions</w:t>
      </w:r>
      <w:r w:rsidRPr="00D13230">
        <w:rPr>
          <w:rFonts w:asciiTheme="majorHAnsi" w:hAnsiTheme="majorHAnsi" w:cstheme="majorHAnsi"/>
          <w:color w:val="000000" w:themeColor="text1"/>
          <w:u w:val="single"/>
        </w:rPr>
        <w:t xml:space="preserve"> within the capitalist political-economic configuration </w:t>
      </w:r>
      <w:r w:rsidRPr="00D13230">
        <w:rPr>
          <w:rFonts w:asciiTheme="majorHAnsi" w:hAnsiTheme="majorHAnsi" w:cstheme="majorHAnsi"/>
          <w:color w:val="000000" w:themeColor="text1"/>
          <w:highlight w:val="yellow"/>
          <w:u w:val="single"/>
        </w:rPr>
        <w:t>make for an ever-present possibility of</w:t>
      </w:r>
      <w:r w:rsidRPr="00D13230">
        <w:rPr>
          <w:rFonts w:asciiTheme="majorHAnsi" w:hAnsiTheme="majorHAnsi" w:cstheme="majorHAnsi"/>
          <w:color w:val="000000" w:themeColor="text1"/>
          <w:u w:val="single"/>
        </w:rPr>
        <w:t xml:space="preserve"> structural breakdown and social </w:t>
      </w:r>
      <w:r w:rsidRPr="00D13230">
        <w:rPr>
          <w:rFonts w:asciiTheme="majorHAnsi" w:hAnsiTheme="majorHAnsi" w:cstheme="majorHAnsi"/>
          <w:color w:val="000000" w:themeColor="text1"/>
          <w:highlight w:val="yellow"/>
          <w:u w:val="single"/>
        </w:rPr>
        <w:t>crisis</w:t>
      </w:r>
      <w:r w:rsidRPr="00D13230">
        <w:rPr>
          <w:rFonts w:asciiTheme="majorHAnsi" w:hAnsiTheme="majorHAnsi" w:cstheme="majorHAnsi"/>
          <w:color w:val="000000" w:themeColor="text1"/>
          <w:sz w:val="16"/>
        </w:rPr>
        <w:t xml:space="preserve">. </w:t>
      </w:r>
      <w:r w:rsidRPr="00D13230">
        <w:rPr>
          <w:rFonts w:asciiTheme="majorHAnsi" w:hAnsiTheme="majorHAnsi" w:cstheme="majorHAnsi"/>
          <w:color w:val="000000" w:themeColor="text1"/>
          <w:sz w:val="8"/>
          <w:szCs w:val="8"/>
        </w:rPr>
        <w:t xml:space="preserve">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w:t>
      </w:r>
      <w:proofErr w:type="gramStart"/>
      <w:r w:rsidRPr="00D13230">
        <w:rPr>
          <w:rFonts w:asciiTheme="majorHAnsi" w:hAnsiTheme="majorHAnsi" w:cstheme="majorHAnsi"/>
          <w:color w:val="000000" w:themeColor="text1"/>
          <w:sz w:val="8"/>
          <w:szCs w:val="8"/>
        </w:rPr>
        <w:t>the vast majority of</w:t>
      </w:r>
      <w:proofErr w:type="gramEnd"/>
      <w:r w:rsidRPr="00D13230">
        <w:rPr>
          <w:rFonts w:asciiTheme="majorHAnsi" w:hAnsiTheme="majorHAnsi" w:cstheme="majorHAnsi"/>
          <w:color w:val="000000" w:themeColor="text1"/>
          <w:sz w:val="8"/>
          <w:szCs w:val="8"/>
        </w:rPr>
        <w:t xml:space="preserve">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w:t>
      </w:r>
      <w:proofErr w:type="spellStart"/>
      <w:r w:rsidRPr="00D13230">
        <w:rPr>
          <w:rFonts w:asciiTheme="majorHAnsi" w:hAnsiTheme="majorHAnsi" w:cstheme="majorHAnsi"/>
          <w:color w:val="000000" w:themeColor="text1"/>
          <w:sz w:val="8"/>
          <w:szCs w:val="8"/>
        </w:rPr>
        <w:t>oflabour</w:t>
      </w:r>
      <w:proofErr w:type="spellEnd"/>
      <w:r w:rsidRPr="00D13230">
        <w:rPr>
          <w:rFonts w:asciiTheme="majorHAnsi" w:hAnsiTheme="majorHAnsi" w:cstheme="majorHAnsi"/>
          <w:color w:val="000000" w:themeColor="text1"/>
          <w:sz w:val="8"/>
          <w:szCs w:val="8"/>
        </w:rPr>
        <w:t xml:space="preserve"> markets and employment.' </w:t>
      </w:r>
      <w:proofErr w:type="gramStart"/>
      <w:r w:rsidRPr="00D13230">
        <w:rPr>
          <w:rFonts w:asciiTheme="majorHAnsi" w:hAnsiTheme="majorHAnsi" w:cstheme="majorHAnsi"/>
          <w:color w:val="000000" w:themeColor="text1"/>
          <w:sz w:val="8"/>
          <w:szCs w:val="8"/>
        </w:rPr>
        <w:t>In light of</w:t>
      </w:r>
      <w:proofErr w:type="gramEnd"/>
      <w:r w:rsidRPr="00D13230">
        <w:rPr>
          <w:rFonts w:asciiTheme="majorHAnsi" w:hAnsiTheme="majorHAnsi" w:cstheme="majorHAnsi"/>
          <w:color w:val="000000" w:themeColor="text1"/>
          <w:sz w:val="8"/>
          <w:szCs w:val="8"/>
        </w:rPr>
        <w:t xml:space="preserve">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w:t>
      </w:r>
      <w:proofErr w:type="spellStart"/>
      <w:r w:rsidRPr="00D13230">
        <w:rPr>
          <w:rFonts w:asciiTheme="majorHAnsi" w:hAnsiTheme="majorHAnsi" w:cstheme="majorHAnsi"/>
          <w:color w:val="000000" w:themeColor="text1"/>
          <w:sz w:val="8"/>
          <w:szCs w:val="8"/>
        </w:rPr>
        <w:t>Hilferding</w:t>
      </w:r>
      <w:proofErr w:type="spellEnd"/>
      <w:r w:rsidRPr="00D13230">
        <w:rPr>
          <w:rFonts w:asciiTheme="majorHAnsi" w:hAnsiTheme="majorHAnsi" w:cstheme="majorHAnsi"/>
          <w:color w:val="000000" w:themeColor="text1"/>
          <w:sz w:val="8"/>
          <w:szCs w:val="8"/>
        </w:rPr>
        <w:t xml:space="preserve">,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w:t>
      </w:r>
      <w:proofErr w:type="spellStart"/>
      <w:r w:rsidRPr="00D13230">
        <w:rPr>
          <w:rFonts w:asciiTheme="majorHAnsi" w:hAnsiTheme="majorHAnsi" w:cstheme="majorHAnsi"/>
          <w:color w:val="000000" w:themeColor="text1"/>
          <w:sz w:val="8"/>
          <w:szCs w:val="8"/>
        </w:rPr>
        <w:t>oflife</w:t>
      </w:r>
      <w:proofErr w:type="spellEnd"/>
      <w:r w:rsidRPr="00D13230">
        <w:rPr>
          <w:rFonts w:asciiTheme="majorHAnsi" w:hAnsiTheme="majorHAnsi" w:cstheme="majorHAnsi"/>
          <w:color w:val="000000" w:themeColor="text1"/>
          <w:sz w:val="8"/>
          <w:szCs w:val="8"/>
        </w:rPr>
        <w:t xml:space="preserve"> and society (Polanyi), of exhaustion of new land and new </w:t>
      </w:r>
      <w:proofErr w:type="spellStart"/>
      <w:r w:rsidRPr="00D13230">
        <w:rPr>
          <w:rFonts w:asciiTheme="majorHAnsi" w:hAnsiTheme="majorHAnsi" w:cstheme="majorHAnsi"/>
          <w:color w:val="000000" w:themeColor="text1"/>
          <w:sz w:val="8"/>
          <w:szCs w:val="8"/>
        </w:rPr>
        <w:t>labour</w:t>
      </w:r>
      <w:proofErr w:type="spellEnd"/>
      <w:r w:rsidRPr="00D13230">
        <w:rPr>
          <w:rFonts w:asciiTheme="majorHAnsi" w:hAnsiTheme="majorHAnsi" w:cstheme="majorHAnsi"/>
          <w:color w:val="000000" w:themeColor="text1"/>
          <w:sz w:val="8"/>
          <w:szCs w:val="8"/>
        </w:rPr>
        <w:t xml:space="preserve"> available for colonization in a literal as well as figurative sense (Luxemburg), of technological stagnation (Kondratieff), financial-political organization of monopolistic corporations suspending liberal markets (</w:t>
      </w:r>
      <w:proofErr w:type="spellStart"/>
      <w:r w:rsidRPr="00D13230">
        <w:rPr>
          <w:rFonts w:asciiTheme="majorHAnsi" w:hAnsiTheme="majorHAnsi" w:cstheme="majorHAnsi"/>
          <w:color w:val="000000" w:themeColor="text1"/>
          <w:sz w:val="8"/>
          <w:szCs w:val="8"/>
        </w:rPr>
        <w:t>Hilferding</w:t>
      </w:r>
      <w:proofErr w:type="spellEnd"/>
      <w:r w:rsidRPr="00D13230">
        <w:rPr>
          <w:rFonts w:asciiTheme="majorHAnsi" w:hAnsiTheme="majorHAnsi" w:cstheme="majorHAnsi"/>
          <w:color w:val="000000" w:themeColor="text1"/>
          <w:sz w:val="8"/>
          <w:szCs w:val="8"/>
        </w:rPr>
        <w:t xml:space="preserve">), bureaucratic suppression of entrepreneurialism aided by a worldwide </w:t>
      </w:r>
      <w:proofErr w:type="spellStart"/>
      <w:r w:rsidRPr="00D13230">
        <w:rPr>
          <w:rFonts w:asciiTheme="majorHAnsi" w:hAnsiTheme="majorHAnsi" w:cstheme="majorHAnsi"/>
          <w:color w:val="000000" w:themeColor="text1"/>
          <w:sz w:val="8"/>
          <w:szCs w:val="8"/>
        </w:rPr>
        <w:t>trahison</w:t>
      </w:r>
      <w:proofErr w:type="spellEnd"/>
      <w:r w:rsidRPr="00D13230">
        <w:rPr>
          <w:rFonts w:asciiTheme="majorHAnsi" w:hAnsiTheme="majorHAnsi" w:cstheme="majorHAnsi"/>
          <w:color w:val="000000" w:themeColor="text1"/>
          <w:sz w:val="8"/>
          <w:szCs w:val="8"/>
        </w:rPr>
        <w:t xml:space="preserve"> des </w:t>
      </w:r>
      <w:proofErr w:type="spellStart"/>
      <w:r w:rsidRPr="00D13230">
        <w:rPr>
          <w:rFonts w:asciiTheme="majorHAnsi" w:hAnsiTheme="majorHAnsi" w:cstheme="majorHAnsi"/>
          <w:color w:val="000000" w:themeColor="text1"/>
          <w:sz w:val="8"/>
          <w:szCs w:val="8"/>
        </w:rPr>
        <w:t>clercs</w:t>
      </w:r>
      <w:proofErr w:type="spellEnd"/>
      <w:r w:rsidRPr="00D13230">
        <w:rPr>
          <w:rFonts w:asciiTheme="majorHAnsi" w:hAnsiTheme="majorHAnsi" w:cstheme="majorHAnsi"/>
          <w:color w:val="000000" w:themeColor="text1"/>
          <w:sz w:val="8"/>
          <w:szCs w:val="8"/>
        </w:rPr>
        <w:t xml:space="preserve"> (Weber, Schumpeter, Hayek) etc., etc." While none of these theories came true as imagined, most of them were not entirely false either. In fact,</w:t>
      </w:r>
      <w:r w:rsidRPr="00D13230">
        <w:rPr>
          <w:rFonts w:asciiTheme="majorHAnsi" w:hAnsiTheme="majorHAnsi" w:cstheme="majorHAnsi"/>
          <w:color w:val="000000" w:themeColor="text1"/>
          <w:sz w:val="16"/>
        </w:rPr>
        <w:t xml:space="preserve"> </w:t>
      </w:r>
      <w:r w:rsidRPr="00D13230">
        <w:rPr>
          <w:rFonts w:asciiTheme="majorHAnsi" w:hAnsiTheme="majorHAnsi" w:cstheme="majorHAnsi"/>
          <w:color w:val="000000" w:themeColor="text1"/>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D13230">
        <w:rPr>
          <w:rFonts w:asciiTheme="majorHAnsi" w:hAnsiTheme="majorHAnsi" w:cstheme="majorHAnsi"/>
          <w:color w:val="000000" w:themeColor="text1"/>
          <w:sz w:val="16"/>
        </w:rPr>
        <w:t xml:space="preserve">. Seen this way, </w:t>
      </w:r>
      <w:r w:rsidRPr="00D13230">
        <w:rPr>
          <w:rFonts w:asciiTheme="majorHAnsi" w:hAnsiTheme="majorHAnsi" w:cstheme="majorHAnsi"/>
          <w:color w:val="000000" w:themeColor="text1"/>
          <w:u w:val="single"/>
        </w:rPr>
        <w:t xml:space="preserve">that the capitalist order still exists may well appear less impressive than that it existed so often on the brink of collapse and had continuously to change, frequently depending on contingent exogenous supports that it was unable to mobilize endogenously. </w:t>
      </w:r>
      <w:r w:rsidRPr="00D13230">
        <w:rPr>
          <w:rFonts w:asciiTheme="majorHAnsi" w:hAnsiTheme="majorHAnsi" w:cstheme="majorHAnsi"/>
          <w:color w:val="000000" w:themeColor="text1"/>
          <w:highlight w:val="yellow"/>
          <w:u w:val="single"/>
        </w:rPr>
        <w:t xml:space="preserve">The fact </w:t>
      </w:r>
      <w:r w:rsidRPr="00D13230">
        <w:rPr>
          <w:rFonts w:asciiTheme="majorHAnsi" w:hAnsiTheme="majorHAnsi" w:cstheme="majorHAnsi"/>
          <w:b/>
          <w:iCs/>
          <w:color w:val="000000" w:themeColor="text1"/>
          <w:highlight w:val="yellow"/>
          <w:u w:val="single"/>
        </w:rPr>
        <w:t>that capitalism has</w:t>
      </w:r>
      <w:r w:rsidRPr="00D13230">
        <w:rPr>
          <w:rFonts w:asciiTheme="majorHAnsi" w:hAnsiTheme="majorHAnsi" w:cstheme="majorHAnsi"/>
          <w:color w:val="000000" w:themeColor="text1"/>
          <w:u w:val="single"/>
        </w:rPr>
        <w:t xml:space="preserve">, until now, </w:t>
      </w:r>
      <w:r w:rsidRPr="00D13230">
        <w:rPr>
          <w:rFonts w:asciiTheme="majorHAnsi" w:hAnsiTheme="majorHAnsi" w:cstheme="majorHAnsi"/>
          <w:b/>
          <w:iCs/>
          <w:color w:val="000000" w:themeColor="text1"/>
          <w:highlight w:val="yellow"/>
          <w:u w:val="single"/>
        </w:rPr>
        <w:t>managed to outlive all predictions of its impending death, need not mean that it will forever be able to do so</w:t>
      </w:r>
      <w:r w:rsidRPr="00D13230">
        <w:rPr>
          <w:rFonts w:asciiTheme="majorHAnsi" w:hAnsiTheme="majorHAnsi" w:cstheme="majorHAnsi"/>
          <w:color w:val="000000" w:themeColor="text1"/>
          <w:u w:val="single"/>
        </w:rPr>
        <w:t>; there is no inductive proof here</w:t>
      </w:r>
      <w:r w:rsidRPr="00D13230">
        <w:rPr>
          <w:rFonts w:asciiTheme="majorHAnsi" w:hAnsiTheme="majorHAnsi" w:cstheme="majorHAnsi"/>
          <w:color w:val="000000" w:themeColor="text1"/>
          <w:sz w:val="16"/>
        </w:rPr>
        <w:t xml:space="preserve">, and </w:t>
      </w:r>
      <w:r w:rsidRPr="00D13230">
        <w:rPr>
          <w:rFonts w:asciiTheme="majorHAnsi" w:hAnsiTheme="majorHAnsi" w:cstheme="majorHAnsi"/>
          <w:color w:val="000000" w:themeColor="text1"/>
          <w:u w:val="single"/>
        </w:rPr>
        <w:t xml:space="preserve">we cannot rule out the possibility that, </w:t>
      </w:r>
      <w:r w:rsidRPr="00D13230">
        <w:rPr>
          <w:rFonts w:asciiTheme="majorHAnsi" w:hAnsiTheme="majorHAnsi" w:cstheme="majorHAnsi"/>
          <w:b/>
          <w:iCs/>
          <w:color w:val="000000" w:themeColor="text1"/>
          <w:u w:val="single"/>
        </w:rPr>
        <w:t>next time</w:t>
      </w:r>
      <w:r w:rsidRPr="00D13230">
        <w:rPr>
          <w:rFonts w:asciiTheme="majorHAnsi" w:hAnsiTheme="majorHAnsi" w:cstheme="majorHAnsi"/>
          <w:color w:val="000000" w:themeColor="text1"/>
          <w:u w:val="single"/>
        </w:rPr>
        <w:t>, whatever cavalry capitalism may require for its rescue may fail to show up</w:t>
      </w:r>
      <w:r w:rsidRPr="00D13230">
        <w:rPr>
          <w:rFonts w:asciiTheme="majorHAnsi" w:hAnsiTheme="majorHAnsi" w:cstheme="majorHAnsi"/>
          <w:color w:val="000000" w:themeColor="text1"/>
          <w:sz w:val="16"/>
        </w:rPr>
        <w:t xml:space="preserve">. </w:t>
      </w:r>
      <w:r w:rsidRPr="00D13230">
        <w:rPr>
          <w:rFonts w:asciiTheme="majorHAnsi" w:hAnsiTheme="majorHAnsi" w:cstheme="majorHAnsi"/>
          <w:color w:val="000000" w:themeColor="text1"/>
          <w:sz w:val="8"/>
          <w:szCs w:val="8"/>
        </w:rPr>
        <w:t xml:space="preserve">A short recapitulation of the history of modern capitalism serves to illustrate this point. 10 Liberal capitalism in the nineteenth century was confronted by a revolutionary </w:t>
      </w:r>
      <w:proofErr w:type="spellStart"/>
      <w:r w:rsidRPr="00D13230">
        <w:rPr>
          <w:rFonts w:asciiTheme="majorHAnsi" w:hAnsiTheme="majorHAnsi" w:cstheme="majorHAnsi"/>
          <w:color w:val="000000" w:themeColor="text1"/>
          <w:sz w:val="8"/>
          <w:szCs w:val="8"/>
        </w:rPr>
        <w:t>labour</w:t>
      </w:r>
      <w:proofErr w:type="spellEnd"/>
      <w:r w:rsidRPr="00D13230">
        <w:rPr>
          <w:rFonts w:asciiTheme="majorHAnsi" w:hAnsiTheme="majorHAnsi" w:cstheme="majorHAnsi"/>
          <w:color w:val="000000" w:themeColor="text1"/>
          <w:sz w:val="8"/>
          <w:szCs w:val="8"/>
        </w:rPr>
        <w:t xml:space="preserve">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w:t>
      </w:r>
      <w:proofErr w:type="gramStart"/>
      <w:r w:rsidRPr="00D13230">
        <w:rPr>
          <w:rFonts w:asciiTheme="majorHAnsi" w:hAnsiTheme="majorHAnsi" w:cstheme="majorHAnsi"/>
          <w:color w:val="000000" w:themeColor="text1"/>
          <w:sz w:val="8"/>
          <w:szCs w:val="8"/>
        </w:rPr>
        <w:t>capacities</w:t>
      </w:r>
      <w:proofErr w:type="gramEnd"/>
      <w:r w:rsidRPr="00D13230">
        <w:rPr>
          <w:rFonts w:asciiTheme="majorHAnsi" w:hAnsiTheme="majorHAnsi" w:cstheme="majorHAnsi"/>
          <w:color w:val="000000" w:themeColor="text1"/>
          <w:sz w:val="8"/>
          <w:szCs w:val="8"/>
        </w:rPr>
        <w:t xml:space="preserve">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D13230">
        <w:rPr>
          <w:rFonts w:asciiTheme="majorHAnsi" w:hAnsiTheme="majorHAnsi" w:cstheme="majorHAnsi"/>
          <w:color w:val="000000" w:themeColor="text1"/>
          <w:sz w:val="16"/>
        </w:rPr>
        <w:t xml:space="preserve"> </w:t>
      </w:r>
      <w:r w:rsidRPr="00D13230">
        <w:rPr>
          <w:rFonts w:asciiTheme="majorHAnsi" w:hAnsiTheme="majorHAnsi" w:cstheme="majorHAnsi"/>
          <w:color w:val="000000" w:themeColor="text1"/>
          <w:u w:val="single"/>
        </w:rPr>
        <w:t>Today, after the watershed of the financial crisis of 2008</w:t>
      </w:r>
      <w:r w:rsidRPr="00D13230">
        <w:rPr>
          <w:rFonts w:asciiTheme="majorHAnsi" w:hAnsiTheme="majorHAnsi" w:cstheme="majorHAnsi"/>
          <w:color w:val="000000" w:themeColor="text1"/>
          <w:sz w:val="16"/>
        </w:rPr>
        <w:t xml:space="preserve">, critical and indeed crisis-theoretical reflection on the prospects of capitalism and its society is again </w:t>
      </w:r>
      <w:proofErr w:type="spellStart"/>
      <w:r w:rsidRPr="00D13230">
        <w:rPr>
          <w:rFonts w:asciiTheme="majorHAnsi" w:hAnsiTheme="majorHAnsi" w:cstheme="majorHAnsi"/>
          <w:color w:val="000000" w:themeColor="text1"/>
          <w:sz w:val="16"/>
        </w:rPr>
        <w:t>en</w:t>
      </w:r>
      <w:proofErr w:type="spellEnd"/>
      <w:r w:rsidRPr="00D13230">
        <w:rPr>
          <w:rFonts w:asciiTheme="majorHAnsi" w:hAnsiTheme="majorHAnsi" w:cstheme="majorHAnsi"/>
          <w:color w:val="000000" w:themeColor="text1"/>
          <w:sz w:val="16"/>
        </w:rPr>
        <w:t xml:space="preserve"> vogue. Does Capitalism Have a Future? is the title of a book published in 2013 by five outstanding social scientists: Immanuel Wallerstein, Randall Collins, Michael Mann, Georgi </w:t>
      </w:r>
      <w:proofErr w:type="spellStart"/>
      <w:r w:rsidRPr="00D13230">
        <w:rPr>
          <w:rFonts w:asciiTheme="majorHAnsi" w:hAnsiTheme="majorHAnsi" w:cstheme="majorHAnsi"/>
          <w:color w:val="000000" w:themeColor="text1"/>
          <w:sz w:val="16"/>
        </w:rPr>
        <w:t>Derluguian</w:t>
      </w:r>
      <w:proofErr w:type="spellEnd"/>
      <w:r w:rsidRPr="00D13230">
        <w:rPr>
          <w:rFonts w:asciiTheme="majorHAnsi" w:hAnsiTheme="majorHAnsi" w:cstheme="majorHAnsi"/>
          <w:color w:val="000000" w:themeColor="text1"/>
          <w:sz w:val="16"/>
        </w:rPr>
        <w:t xml:space="preserve">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D13230">
        <w:rPr>
          <w:rFonts w:asciiTheme="majorHAnsi" w:hAnsiTheme="majorHAnsi" w:cstheme="majorHAnsi"/>
          <w:color w:val="000000" w:themeColor="text1"/>
          <w:highlight w:val="yellow"/>
          <w:u w:val="single"/>
        </w:rPr>
        <w:t>'something big looms</w:t>
      </w:r>
      <w:r w:rsidRPr="00D13230">
        <w:rPr>
          <w:rFonts w:asciiTheme="majorHAnsi" w:hAnsiTheme="majorHAnsi" w:cstheme="majorHAnsi"/>
          <w:color w:val="000000" w:themeColor="text1"/>
          <w:u w:val="single"/>
        </w:rPr>
        <w:t xml:space="preserve"> on the horizon: </w:t>
      </w:r>
      <w:r w:rsidRPr="00D13230">
        <w:rPr>
          <w:rFonts w:asciiTheme="majorHAnsi" w:hAnsiTheme="majorHAnsi" w:cstheme="majorHAnsi"/>
          <w:color w:val="000000" w:themeColor="text1"/>
          <w:highlight w:val="yellow"/>
          <w:u w:val="single"/>
        </w:rPr>
        <w:t xml:space="preserve">a structural crisis much bigger than the </w:t>
      </w:r>
      <w:r w:rsidRPr="00D13230">
        <w:rPr>
          <w:rFonts w:asciiTheme="majorHAnsi" w:hAnsiTheme="majorHAnsi" w:cstheme="majorHAnsi"/>
          <w:color w:val="000000" w:themeColor="text1"/>
          <w:u w:val="single"/>
        </w:rPr>
        <w:t xml:space="preserve">recent </w:t>
      </w:r>
      <w:r w:rsidRPr="00D13230">
        <w:rPr>
          <w:rFonts w:asciiTheme="majorHAnsi" w:hAnsiTheme="majorHAnsi" w:cstheme="majorHAnsi"/>
          <w:color w:val="000000" w:themeColor="text1"/>
          <w:highlight w:val="yellow"/>
          <w:u w:val="single"/>
        </w:rPr>
        <w:t>Great Recession</w:t>
      </w:r>
      <w:r w:rsidRPr="00D13230">
        <w:rPr>
          <w:rFonts w:asciiTheme="majorHAnsi" w:hAnsiTheme="majorHAnsi" w:cstheme="majorHAnsi"/>
          <w:color w:val="000000" w:themeColor="text1"/>
          <w:sz w:val="16"/>
        </w:rPr>
        <w:t xml:space="preserve">, which might in retrospect seem only a prologue to a period of deeper troubles and transformations: 12 On what is causing this crisis, however, and how it will end, there is substantial disagreement- which, with authors of this </w:t>
      </w:r>
      <w:proofErr w:type="spellStart"/>
      <w:r w:rsidRPr="00D13230">
        <w:rPr>
          <w:rFonts w:asciiTheme="majorHAnsi" w:hAnsiTheme="majorHAnsi" w:cstheme="majorHAnsi"/>
          <w:color w:val="000000" w:themeColor="text1"/>
          <w:sz w:val="16"/>
        </w:rPr>
        <w:t>calibre</w:t>
      </w:r>
      <w:proofErr w:type="spellEnd"/>
      <w:r w:rsidRPr="00D13230">
        <w:rPr>
          <w:rFonts w:asciiTheme="majorHAnsi" w:hAnsiTheme="majorHAnsi" w:cstheme="majorHAnsi"/>
          <w:color w:val="000000" w:themeColor="text1"/>
          <w:sz w:val="16"/>
        </w:rPr>
        <w:t xml:space="preserv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D13230">
        <w:rPr>
          <w:rFonts w:asciiTheme="majorHAnsi" w:hAnsiTheme="majorHAnsi" w:cstheme="majorHAnsi"/>
          <w:color w:val="000000" w:themeColor="text1"/>
          <w:highlight w:val="yellow"/>
          <w:u w:val="single"/>
        </w:rPr>
        <w:t>Wallerstein</w:t>
      </w:r>
      <w:r w:rsidRPr="00D13230">
        <w:rPr>
          <w:rFonts w:asciiTheme="majorHAnsi" w:hAnsiTheme="majorHAnsi" w:cstheme="majorHAnsi"/>
          <w:color w:val="000000" w:themeColor="text1"/>
          <w:sz w:val="16"/>
        </w:rPr>
        <w:t xml:space="preserve"> (pp. 9-35), who </w:t>
      </w:r>
      <w:r w:rsidRPr="00D13230">
        <w:rPr>
          <w:rFonts w:asciiTheme="majorHAnsi" w:hAnsiTheme="majorHAnsi" w:cstheme="majorHAnsi"/>
          <w:color w:val="000000" w:themeColor="text1"/>
          <w:highlight w:val="yellow"/>
          <w:u w:val="single"/>
        </w:rPr>
        <w:t>locates c</w:t>
      </w:r>
      <w:r w:rsidRPr="00D13230">
        <w:rPr>
          <w:rFonts w:asciiTheme="majorHAnsi" w:hAnsiTheme="majorHAnsi" w:cstheme="majorHAnsi"/>
          <w:color w:val="000000" w:themeColor="text1"/>
          <w:u w:val="single"/>
        </w:rPr>
        <w:t xml:space="preserve">ontemporary </w:t>
      </w:r>
      <w:r w:rsidRPr="00D13230">
        <w:rPr>
          <w:rFonts w:asciiTheme="majorHAnsi" w:hAnsiTheme="majorHAnsi" w:cstheme="majorHAnsi"/>
          <w:color w:val="000000" w:themeColor="text1"/>
          <w:highlight w:val="yellow"/>
          <w:u w:val="single"/>
        </w:rPr>
        <w:t>capitalism at the bottom of a Kondratieff cycle</w:t>
      </w:r>
      <w:r w:rsidRPr="00D13230">
        <w:rPr>
          <w:rFonts w:asciiTheme="majorHAnsi" w:hAnsiTheme="majorHAnsi" w:cstheme="majorHAnsi"/>
          <w:color w:val="000000" w:themeColor="text1"/>
          <w:sz w:val="16"/>
          <w:highlight w:val="yellow"/>
        </w:rPr>
        <w:t xml:space="preserve"> (</w:t>
      </w:r>
      <w:r w:rsidRPr="00D13230">
        <w:rPr>
          <w:rFonts w:asciiTheme="majorHAnsi" w:hAnsiTheme="majorHAnsi" w:cstheme="majorHAnsi"/>
          <w:color w:val="000000" w:themeColor="text1"/>
          <w:sz w:val="16"/>
        </w:rPr>
        <w:t xml:space="preserve">Kondratieff B) </w:t>
      </w:r>
      <w:r w:rsidRPr="00D13230">
        <w:rPr>
          <w:rFonts w:asciiTheme="majorHAnsi" w:hAnsiTheme="majorHAnsi" w:cstheme="majorHAnsi"/>
          <w:color w:val="000000" w:themeColor="text1"/>
          <w:highlight w:val="yellow"/>
          <w:u w:val="single"/>
        </w:rPr>
        <w:t xml:space="preserve">with no </w:t>
      </w:r>
      <w:r w:rsidRPr="00D13230">
        <w:rPr>
          <w:rFonts w:asciiTheme="majorHAnsi" w:hAnsiTheme="majorHAnsi" w:cstheme="majorHAnsi"/>
          <w:color w:val="000000" w:themeColor="text1"/>
          <w:u w:val="single"/>
        </w:rPr>
        <w:t>prospect of a new</w:t>
      </w:r>
      <w:r w:rsidRPr="00D13230">
        <w:rPr>
          <w:rFonts w:asciiTheme="majorHAnsi" w:hAnsiTheme="majorHAnsi" w:cstheme="majorHAnsi"/>
          <w:color w:val="000000" w:themeColor="text1"/>
          <w:sz w:val="16"/>
        </w:rPr>
        <w:t xml:space="preserve"> (Kondratieff A) </w:t>
      </w:r>
      <w:r w:rsidRPr="00D13230">
        <w:rPr>
          <w:rFonts w:asciiTheme="majorHAnsi" w:hAnsiTheme="majorHAnsi" w:cstheme="majorHAnsi"/>
          <w:color w:val="000000" w:themeColor="text1"/>
          <w:highlight w:val="yellow"/>
          <w:u w:val="single"/>
        </w:rPr>
        <w:t>upturn</w:t>
      </w:r>
      <w:r w:rsidRPr="00D13230">
        <w:rPr>
          <w:rFonts w:asciiTheme="majorHAnsi" w:hAnsiTheme="majorHAnsi" w:cstheme="majorHAnsi"/>
          <w:color w:val="000000" w:themeColor="text1"/>
          <w:sz w:val="16"/>
        </w:rPr>
        <w:t xml:space="preserve">. This is said to be </w:t>
      </w:r>
      <w:r w:rsidRPr="00D13230">
        <w:rPr>
          <w:rFonts w:asciiTheme="majorHAnsi" w:hAnsiTheme="majorHAnsi" w:cstheme="majorHAnsi"/>
          <w:color w:val="000000" w:themeColor="text1"/>
          <w:u w:val="single"/>
        </w:rPr>
        <w:t>due to a 'structural crisis' that began in the 1970s</w:t>
      </w:r>
      <w:r w:rsidRPr="00D13230">
        <w:rPr>
          <w:rFonts w:asciiTheme="majorHAnsi" w:hAnsiTheme="majorHAnsi" w:cstheme="majorHAnsi"/>
          <w:color w:val="000000" w:themeColor="text1"/>
          <w:sz w:val="16"/>
        </w:rPr>
        <w:t xml:space="preserve">, </w:t>
      </w:r>
      <w:proofErr w:type="gramStart"/>
      <w:r w:rsidRPr="00D13230">
        <w:rPr>
          <w:rFonts w:asciiTheme="majorHAnsi" w:hAnsiTheme="majorHAnsi" w:cstheme="majorHAnsi"/>
          <w:color w:val="000000" w:themeColor="text1"/>
          <w:sz w:val="16"/>
        </w:rPr>
        <w:t>as a result of</w:t>
      </w:r>
      <w:proofErr w:type="gramEnd"/>
      <w:r w:rsidRPr="00D13230">
        <w:rPr>
          <w:rFonts w:asciiTheme="majorHAnsi" w:hAnsiTheme="majorHAnsi" w:cstheme="majorHAnsi"/>
          <w:color w:val="000000" w:themeColor="text1"/>
          <w:sz w:val="16"/>
        </w:rPr>
        <w:t xml:space="preserve"> which 'capitalists may </w:t>
      </w:r>
      <w:r w:rsidRPr="00D13230">
        <w:rPr>
          <w:rFonts w:asciiTheme="majorHAnsi" w:hAnsiTheme="majorHAnsi" w:cstheme="majorHAnsi"/>
          <w:color w:val="000000" w:themeColor="text1"/>
          <w:sz w:val="16"/>
        </w:rPr>
        <w:lastRenderedPageBreak/>
        <w:t xml:space="preserve">no longer find capitalism rewarding'. Two broad causes are given, one a set of long-term trends 'ending the endless accumulation of capital', the other the demise, after the 'world revolution of 1968', of the 'dominance of centrist liberals of the </w:t>
      </w:r>
      <w:proofErr w:type="spellStart"/>
      <w:r w:rsidRPr="00D13230">
        <w:rPr>
          <w:rFonts w:asciiTheme="majorHAnsi" w:hAnsiTheme="majorHAnsi" w:cstheme="majorHAnsi"/>
          <w:color w:val="000000" w:themeColor="text1"/>
          <w:sz w:val="16"/>
        </w:rPr>
        <w:t>geoculture</w:t>
      </w:r>
      <w:proofErr w:type="spellEnd"/>
      <w:r w:rsidRPr="00D13230">
        <w:rPr>
          <w:rFonts w:asciiTheme="majorHAnsi" w:hAnsiTheme="majorHAnsi" w:cstheme="majorHAnsi"/>
          <w:color w:val="000000" w:themeColor="text1"/>
          <w:sz w:val="16"/>
        </w:rPr>
        <w:t xml:space="preserve">' (p. </w:t>
      </w:r>
      <w:proofErr w:type="gramStart"/>
      <w:r w:rsidRPr="00D13230">
        <w:rPr>
          <w:rFonts w:asciiTheme="majorHAnsi" w:hAnsiTheme="majorHAnsi" w:cstheme="majorHAnsi"/>
          <w:color w:val="000000" w:themeColor="text1"/>
          <w:sz w:val="16"/>
        </w:rPr>
        <w:t>21 )</w:t>
      </w:r>
      <w:proofErr w:type="gramEnd"/>
      <w:r w:rsidRPr="00D13230">
        <w:rPr>
          <w:rFonts w:asciiTheme="majorHAnsi" w:hAnsiTheme="majorHAnsi" w:cstheme="majorHAnsi"/>
          <w:color w:val="000000" w:themeColor="text1"/>
          <w:sz w:val="16"/>
        </w:rPr>
        <w:t xml:space="preserve">. Structural trends include </w:t>
      </w:r>
      <w:r w:rsidRPr="00D13230">
        <w:rPr>
          <w:rFonts w:asciiTheme="majorHAnsi" w:hAnsiTheme="majorHAnsi" w:cstheme="majorHAnsi"/>
          <w:color w:val="000000" w:themeColor="text1"/>
          <w:u w:val="single"/>
        </w:rPr>
        <w:t>the exhaustion of virgin lands</w:t>
      </w:r>
      <w:r w:rsidRPr="00D13230">
        <w:rPr>
          <w:rFonts w:asciiTheme="majorHAnsi" w:hAnsiTheme="majorHAnsi" w:cstheme="majorHAnsi"/>
          <w:color w:val="000000" w:themeColor="text1"/>
          <w:sz w:val="16"/>
        </w:rPr>
        <w:t xml:space="preserve"> and the resulting necessity of environmental repair work, </w:t>
      </w:r>
      <w:r w:rsidRPr="00D13230">
        <w:rPr>
          <w:rFonts w:asciiTheme="majorHAnsi" w:hAnsiTheme="majorHAnsi" w:cstheme="majorHAnsi"/>
          <w:color w:val="000000" w:themeColor="text1"/>
          <w:u w:val="single"/>
        </w:rPr>
        <w:t xml:space="preserve">growing </w:t>
      </w:r>
      <w:r w:rsidRPr="00D13230">
        <w:rPr>
          <w:rFonts w:asciiTheme="majorHAnsi" w:hAnsiTheme="majorHAnsi" w:cstheme="majorHAnsi"/>
          <w:color w:val="000000" w:themeColor="text1"/>
          <w:highlight w:val="yellow"/>
          <w:u w:val="single"/>
        </w:rPr>
        <w:t>resource shortages, and</w:t>
      </w:r>
      <w:r w:rsidRPr="00D13230">
        <w:rPr>
          <w:rFonts w:asciiTheme="majorHAnsi" w:hAnsiTheme="majorHAnsi" w:cstheme="majorHAnsi"/>
          <w:color w:val="000000" w:themeColor="text1"/>
          <w:sz w:val="16"/>
        </w:rPr>
        <w:t xml:space="preserve"> the increasing need for public infrastructure. All of this </w:t>
      </w:r>
      <w:proofErr w:type="gramStart"/>
      <w:r w:rsidRPr="00D13230">
        <w:rPr>
          <w:rFonts w:asciiTheme="majorHAnsi" w:hAnsiTheme="majorHAnsi" w:cstheme="majorHAnsi"/>
          <w:color w:val="000000" w:themeColor="text1"/>
          <w:sz w:val="16"/>
        </w:rPr>
        <w:t>costs</w:t>
      </w:r>
      <w:proofErr w:type="gramEnd"/>
      <w:r w:rsidRPr="00D13230">
        <w:rPr>
          <w:rFonts w:asciiTheme="majorHAnsi" w:hAnsiTheme="majorHAnsi" w:cstheme="majorHAnsi"/>
          <w:color w:val="000000" w:themeColor="text1"/>
          <w:sz w:val="16"/>
        </w:rPr>
        <w:t xml:space="preserve"> money, and so does the </w:t>
      </w:r>
      <w:r w:rsidRPr="00D13230">
        <w:rPr>
          <w:rFonts w:asciiTheme="majorHAnsi" w:hAnsiTheme="majorHAnsi" w:cstheme="majorHAnsi"/>
          <w:color w:val="000000" w:themeColor="text1"/>
          <w:highlight w:val="yellow"/>
          <w:u w:val="single"/>
        </w:rPr>
        <w:t>pacification of</w:t>
      </w:r>
      <w:r w:rsidRPr="00D13230">
        <w:rPr>
          <w:rFonts w:asciiTheme="majorHAnsi" w:hAnsiTheme="majorHAnsi" w:cstheme="majorHAnsi"/>
          <w:color w:val="000000" w:themeColor="text1"/>
          <w:sz w:val="16"/>
        </w:rPr>
        <w:t xml:space="preserve"> a proliferating mass of </w:t>
      </w:r>
      <w:r w:rsidRPr="00D13230">
        <w:rPr>
          <w:rFonts w:asciiTheme="majorHAnsi" w:hAnsiTheme="majorHAnsi" w:cstheme="majorHAnsi"/>
          <w:color w:val="000000" w:themeColor="text1"/>
          <w:u w:val="single"/>
        </w:rPr>
        <w:t xml:space="preserve">discontented </w:t>
      </w:r>
      <w:r w:rsidRPr="00D13230">
        <w:rPr>
          <w:rFonts w:asciiTheme="majorHAnsi" w:hAnsiTheme="majorHAnsi" w:cstheme="majorHAnsi"/>
          <w:color w:val="000000" w:themeColor="text1"/>
          <w:highlight w:val="yellow"/>
          <w:u w:val="single"/>
        </w:rPr>
        <w:t>workers</w:t>
      </w:r>
      <w:r w:rsidRPr="00D13230">
        <w:rPr>
          <w:rFonts w:asciiTheme="majorHAnsi" w:hAnsiTheme="majorHAnsi" w:cstheme="majorHAnsi"/>
          <w:color w:val="000000" w:themeColor="text1"/>
          <w:sz w:val="16"/>
        </w:rPr>
        <w:t xml:space="preserve"> and the unemployed. Concerning global hegemony, Wallerstein points to what he considers </w:t>
      </w:r>
      <w:r w:rsidRPr="00D13230">
        <w:rPr>
          <w:rFonts w:asciiTheme="majorHAnsi" w:hAnsiTheme="majorHAnsi" w:cstheme="majorHAnsi"/>
          <w:color w:val="000000" w:themeColor="text1"/>
          <w:highlight w:val="yellow"/>
          <w:u w:val="single"/>
        </w:rPr>
        <w:t>the</w:t>
      </w:r>
      <w:r w:rsidRPr="00D13230">
        <w:rPr>
          <w:rFonts w:asciiTheme="majorHAnsi" w:hAnsiTheme="majorHAnsi" w:cstheme="majorHAnsi"/>
          <w:color w:val="000000" w:themeColor="text1"/>
          <w:u w:val="single"/>
        </w:rPr>
        <w:t xml:space="preserve"> final </w:t>
      </w:r>
      <w:r w:rsidRPr="00D13230">
        <w:rPr>
          <w:rFonts w:asciiTheme="majorHAnsi" w:hAnsiTheme="majorHAnsi" w:cstheme="majorHAnsi"/>
          <w:color w:val="000000" w:themeColor="text1"/>
          <w:highlight w:val="yellow"/>
          <w:u w:val="single"/>
        </w:rPr>
        <w:t>decline of the U.S.-</w:t>
      </w:r>
      <w:proofErr w:type="spellStart"/>
      <w:r w:rsidRPr="00D13230">
        <w:rPr>
          <w:rFonts w:asciiTheme="majorHAnsi" w:hAnsiTheme="majorHAnsi" w:cstheme="majorHAnsi"/>
          <w:color w:val="000000" w:themeColor="text1"/>
          <w:highlight w:val="yellow"/>
          <w:u w:val="single"/>
        </w:rPr>
        <w:t>centred</w:t>
      </w:r>
      <w:proofErr w:type="spellEnd"/>
      <w:r w:rsidRPr="00D13230">
        <w:rPr>
          <w:rFonts w:asciiTheme="majorHAnsi" w:hAnsiTheme="majorHAnsi" w:cstheme="majorHAnsi"/>
          <w:color w:val="000000" w:themeColor="text1"/>
          <w:highlight w:val="yellow"/>
          <w:u w:val="single"/>
        </w:rPr>
        <w:t xml:space="preserve"> world order</w:t>
      </w:r>
      <w:r w:rsidRPr="00D13230">
        <w:rPr>
          <w:rFonts w:asciiTheme="majorHAnsi" w:hAnsiTheme="majorHAnsi" w:cstheme="majorHAnsi"/>
          <w:color w:val="000000" w:themeColor="text1"/>
          <w:u w:val="single"/>
        </w:rPr>
        <w:t>, in military and economic</w:t>
      </w:r>
      <w:r w:rsidRPr="00D13230">
        <w:rPr>
          <w:rFonts w:asciiTheme="majorHAnsi" w:hAnsiTheme="majorHAnsi" w:cstheme="majorHAnsi"/>
          <w:color w:val="000000" w:themeColor="text1"/>
          <w:sz w:val="16"/>
        </w:rPr>
        <w:t xml:space="preserve"> as well as ideological </w:t>
      </w:r>
      <w:r w:rsidRPr="00D13230">
        <w:rPr>
          <w:rFonts w:asciiTheme="majorHAnsi" w:hAnsiTheme="majorHAnsi" w:cstheme="majorHAnsi"/>
          <w:color w:val="000000" w:themeColor="text1"/>
          <w:u w:val="single"/>
        </w:rPr>
        <w:t>terms</w:t>
      </w:r>
      <w:r w:rsidRPr="00D13230">
        <w:rPr>
          <w:rFonts w:asciiTheme="majorHAnsi" w:hAnsiTheme="majorHAnsi" w:cstheme="majorHAnsi"/>
          <w:color w:val="000000" w:themeColor="text1"/>
          <w:sz w:val="16"/>
        </w:rPr>
        <w:t xml:space="preserve">. Rising costs of doing business </w:t>
      </w:r>
      <w:r w:rsidRPr="00D13230">
        <w:rPr>
          <w:rFonts w:asciiTheme="majorHAnsi" w:hAnsiTheme="majorHAnsi" w:cstheme="majorHAnsi"/>
          <w:color w:val="000000" w:themeColor="text1"/>
          <w:highlight w:val="yellow"/>
          <w:u w:val="single"/>
        </w:rPr>
        <w:t>combine with global disorder to make restoration of</w:t>
      </w:r>
      <w:r w:rsidRPr="00D13230">
        <w:rPr>
          <w:rFonts w:asciiTheme="majorHAnsi" w:hAnsiTheme="majorHAnsi" w:cstheme="majorHAnsi"/>
          <w:color w:val="000000" w:themeColor="text1"/>
          <w:u w:val="single"/>
        </w:rPr>
        <w:t xml:space="preserve"> a stable </w:t>
      </w:r>
      <w:r w:rsidRPr="00D13230">
        <w:rPr>
          <w:rFonts w:asciiTheme="majorHAnsi" w:hAnsiTheme="majorHAnsi" w:cstheme="majorHAnsi"/>
          <w:color w:val="000000" w:themeColor="text1"/>
          <w:highlight w:val="yellow"/>
          <w:u w:val="single"/>
        </w:rPr>
        <w:t>capitalist world</w:t>
      </w:r>
      <w:r w:rsidRPr="00D13230">
        <w:rPr>
          <w:rFonts w:asciiTheme="majorHAnsi" w:hAnsiTheme="majorHAnsi" w:cstheme="majorHAnsi"/>
          <w:color w:val="000000" w:themeColor="text1"/>
          <w:u w:val="single"/>
        </w:rPr>
        <w:t xml:space="preserve"> system </w:t>
      </w:r>
      <w:r w:rsidRPr="00D13230">
        <w:rPr>
          <w:rFonts w:asciiTheme="majorHAnsi" w:hAnsiTheme="majorHAnsi" w:cstheme="majorHAnsi"/>
          <w:color w:val="000000" w:themeColor="text1"/>
          <w:highlight w:val="yellow"/>
          <w:u w:val="single"/>
        </w:rPr>
        <w:t>impossible</w:t>
      </w:r>
      <w:r w:rsidRPr="00D13230">
        <w:rPr>
          <w:rFonts w:asciiTheme="majorHAnsi" w:hAnsiTheme="majorHAnsi" w:cstheme="majorHAnsi"/>
          <w:color w:val="000000" w:themeColor="text1"/>
          <w:sz w:val="16"/>
          <w:highlight w:val="yellow"/>
        </w:rPr>
        <w:t>.</w:t>
      </w:r>
      <w:r w:rsidRPr="00D13230">
        <w:rPr>
          <w:rFonts w:asciiTheme="majorHAnsi" w:hAnsiTheme="majorHAnsi" w:cstheme="majorHAnsi"/>
          <w:color w:val="000000" w:themeColor="text1"/>
          <w:sz w:val="16"/>
        </w:rPr>
        <w:t xml:space="preserve"> </w:t>
      </w:r>
      <w:proofErr w:type="gramStart"/>
      <w:r w:rsidRPr="00D13230">
        <w:rPr>
          <w:rFonts w:asciiTheme="majorHAnsi" w:hAnsiTheme="majorHAnsi" w:cstheme="majorHAnsi"/>
          <w:color w:val="000000" w:themeColor="text1"/>
          <w:sz w:val="16"/>
        </w:rPr>
        <w:t>Instead</w:t>
      </w:r>
      <w:proofErr w:type="gramEnd"/>
      <w:r w:rsidRPr="00D13230">
        <w:rPr>
          <w:rFonts w:asciiTheme="majorHAnsi" w:hAnsiTheme="majorHAnsi" w:cstheme="majorHAnsi"/>
          <w:color w:val="000000" w:themeColor="text1"/>
          <w:sz w:val="16"/>
        </w:rPr>
        <w:t xml:space="preserve"> Wallerstein foresees 'an ever-tighter gridlock of the system. </w:t>
      </w:r>
      <w:r w:rsidRPr="00D13230">
        <w:rPr>
          <w:rFonts w:asciiTheme="majorHAnsi" w:hAnsiTheme="majorHAnsi" w:cstheme="majorHAnsi"/>
          <w:color w:val="000000" w:themeColor="text1"/>
          <w:u w:val="single"/>
        </w:rPr>
        <w:t>Gridlock will</w:t>
      </w:r>
      <w:r w:rsidRPr="00D13230">
        <w:rPr>
          <w:rFonts w:asciiTheme="majorHAnsi" w:hAnsiTheme="majorHAnsi" w:cstheme="majorHAnsi"/>
          <w:color w:val="000000" w:themeColor="text1"/>
          <w:sz w:val="16"/>
        </w:rPr>
        <w:t xml:space="preserve"> in turn </w:t>
      </w:r>
      <w:r w:rsidRPr="00D13230">
        <w:rPr>
          <w:rFonts w:asciiTheme="majorHAnsi" w:hAnsiTheme="majorHAnsi" w:cstheme="majorHAnsi"/>
          <w:color w:val="000000" w:themeColor="text1"/>
          <w:u w:val="single"/>
        </w:rPr>
        <w:t xml:space="preserve">result in ever-wilder </w:t>
      </w:r>
      <w:proofErr w:type="gramStart"/>
      <w:r w:rsidRPr="00D13230">
        <w:rPr>
          <w:rFonts w:asciiTheme="majorHAnsi" w:hAnsiTheme="majorHAnsi" w:cstheme="majorHAnsi"/>
          <w:color w:val="000000" w:themeColor="text1"/>
          <w:u w:val="single"/>
        </w:rPr>
        <w:t>fluctuations, and</w:t>
      </w:r>
      <w:proofErr w:type="gramEnd"/>
      <w:r w:rsidRPr="00D13230">
        <w:rPr>
          <w:rFonts w:asciiTheme="majorHAnsi" w:hAnsiTheme="majorHAnsi" w:cstheme="majorHAnsi"/>
          <w:color w:val="000000" w:themeColor="text1"/>
          <w:u w:val="single"/>
        </w:rPr>
        <w:t xml:space="preserve"> will consequently make short-term predictions - both economic and political - ever more unreliable</w:t>
      </w:r>
      <w:r w:rsidRPr="00D13230">
        <w:rPr>
          <w:rFonts w:asciiTheme="majorHAnsi" w:hAnsiTheme="majorHAnsi" w:cstheme="majorHAnsi"/>
          <w:color w:val="000000" w:themeColor="text1"/>
          <w:sz w:val="16"/>
        </w:rPr>
        <w:t xml:space="preserve">. </w:t>
      </w:r>
      <w:r w:rsidRPr="00D13230">
        <w:rPr>
          <w:rFonts w:asciiTheme="majorHAnsi" w:hAnsiTheme="majorHAnsi" w:cstheme="majorHAnsi"/>
          <w:color w:val="000000" w:themeColor="text1"/>
          <w:sz w:val="8"/>
          <w:szCs w:val="8"/>
        </w:rPr>
        <w:t>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w:t>
      </w:r>
      <w:proofErr w:type="gramStart"/>
      <w:r w:rsidRPr="00D13230">
        <w:rPr>
          <w:rFonts w:asciiTheme="majorHAnsi" w:hAnsiTheme="majorHAnsi" w:cstheme="majorHAnsi"/>
          <w:color w:val="000000" w:themeColor="text1"/>
          <w:sz w:val="8"/>
          <w:szCs w:val="8"/>
        </w:rPr>
        <w:t>61 )</w:t>
      </w:r>
      <w:proofErr w:type="gramEnd"/>
      <w:r w:rsidRPr="00D13230">
        <w:rPr>
          <w:rFonts w:asciiTheme="majorHAnsi" w:hAnsiTheme="majorHAnsi" w:cstheme="majorHAnsi"/>
          <w:color w:val="000000" w:themeColor="text1"/>
          <w:sz w:val="8"/>
          <w:szCs w:val="8"/>
        </w:rPr>
        <w:t xml:space="preserve">. His chapter offers a list of internal contradictions and possible external disruptions threatening the stability of </w:t>
      </w:r>
      <w:proofErr w:type="gramStart"/>
      <w:r w:rsidRPr="00D13230">
        <w:rPr>
          <w:rFonts w:asciiTheme="majorHAnsi" w:hAnsiTheme="majorHAnsi" w:cstheme="majorHAnsi"/>
          <w:color w:val="000000" w:themeColor="text1"/>
          <w:sz w:val="8"/>
          <w:szCs w:val="8"/>
        </w:rPr>
        <w:t>capitalism, and</w:t>
      </w:r>
      <w:proofErr w:type="gramEnd"/>
      <w:r w:rsidRPr="00D13230">
        <w:rPr>
          <w:rFonts w:asciiTheme="majorHAnsi" w:hAnsiTheme="majorHAnsi" w:cstheme="majorHAnsi"/>
          <w:color w:val="000000" w:themeColor="text1"/>
          <w:sz w:val="8"/>
          <w:szCs w:val="8"/>
        </w:rPr>
        <w:t xml:space="preserve"> points out a wide range of alternative outcomes. Like Wallerstein, Calhoun attributes particular significance to the international system, where he anticipates the emergence of a plurality of </w:t>
      </w:r>
      <w:proofErr w:type="gramStart"/>
      <w:r w:rsidRPr="00D13230">
        <w:rPr>
          <w:rFonts w:asciiTheme="majorHAnsi" w:hAnsiTheme="majorHAnsi" w:cstheme="majorHAnsi"/>
          <w:color w:val="000000" w:themeColor="text1"/>
          <w:sz w:val="8"/>
          <w:szCs w:val="8"/>
        </w:rPr>
        <w:t>more or less capitalist</w:t>
      </w:r>
      <w:proofErr w:type="gramEnd"/>
      <w:r w:rsidRPr="00D13230">
        <w:rPr>
          <w:rFonts w:asciiTheme="majorHAnsi" w:hAnsiTheme="majorHAnsi" w:cstheme="majorHAnsi"/>
          <w:color w:val="000000" w:themeColor="text1"/>
          <w:sz w:val="8"/>
          <w:szCs w:val="8"/>
        </w:rPr>
        <w:t xml:space="preserve"> political-economic regimes, with the attendant problems and pitfalls of coordination and competition. While he does not rule out a 'large-scale, </w:t>
      </w:r>
      <w:proofErr w:type="gramStart"/>
      <w:r w:rsidRPr="00D13230">
        <w:rPr>
          <w:rFonts w:asciiTheme="majorHAnsi" w:hAnsiTheme="majorHAnsi" w:cstheme="majorHAnsi"/>
          <w:color w:val="000000" w:themeColor="text1"/>
          <w:sz w:val="8"/>
          <w:szCs w:val="8"/>
        </w:rPr>
        <w:t>more or less simultaneous</w:t>
      </w:r>
      <w:proofErr w:type="gramEnd"/>
      <w:r w:rsidRPr="00D13230">
        <w:rPr>
          <w:rFonts w:asciiTheme="majorHAnsi" w:hAnsiTheme="majorHAnsi" w:cstheme="majorHAnsi"/>
          <w:color w:val="000000" w:themeColor="text1"/>
          <w:sz w:val="8"/>
          <w:szCs w:val="8"/>
        </w:rPr>
        <w:t xml:space="preserve">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w:t>
      </w:r>
      <w:proofErr w:type="gramStart"/>
      <w:r w:rsidRPr="00D13230">
        <w:rPr>
          <w:rFonts w:asciiTheme="majorHAnsi" w:hAnsiTheme="majorHAnsi" w:cstheme="majorHAnsi"/>
          <w:color w:val="000000" w:themeColor="text1"/>
          <w:sz w:val="8"/>
          <w:szCs w:val="8"/>
        </w:rPr>
        <w:t>The</w:t>
      </w:r>
      <w:proofErr w:type="gramEnd"/>
      <w:r w:rsidRPr="00D13230">
        <w:rPr>
          <w:rFonts w:asciiTheme="majorHAnsi" w:hAnsiTheme="majorHAnsi" w:cstheme="majorHAnsi"/>
          <w:color w:val="000000" w:themeColor="text1"/>
          <w:sz w:val="8"/>
          <w:szCs w:val="8"/>
        </w:rPr>
        <w:t xml:space="preserv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t>
      </w:r>
      <w:proofErr w:type="gramStart"/>
      <w:r w:rsidRPr="00D13230">
        <w:rPr>
          <w:rFonts w:asciiTheme="majorHAnsi" w:hAnsiTheme="majorHAnsi" w:cstheme="majorHAnsi"/>
          <w:color w:val="000000" w:themeColor="text1"/>
          <w:sz w:val="8"/>
          <w:szCs w:val="8"/>
        </w:rPr>
        <w:t>Whom?:</w:t>
      </w:r>
      <w:proofErr w:type="gramEnd"/>
      <w:r w:rsidRPr="00D13230">
        <w:rPr>
          <w:rFonts w:asciiTheme="majorHAnsi" w:hAnsiTheme="majorHAnsi" w:cstheme="majorHAnsi"/>
          <w:color w:val="000000" w:themeColor="text1"/>
          <w:sz w:val="8"/>
          <w:szCs w:val="8"/>
        </w:rPr>
        <w:t xml:space="preserve">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w:t>
      </w:r>
      <w:proofErr w:type="gramStart"/>
      <w:r w:rsidRPr="00D13230">
        <w:rPr>
          <w:rFonts w:asciiTheme="majorHAnsi" w:hAnsiTheme="majorHAnsi" w:cstheme="majorHAnsi"/>
          <w:color w:val="000000" w:themeColor="text1"/>
          <w:sz w:val="8"/>
          <w:szCs w:val="8"/>
        </w:rPr>
        <w:t xml:space="preserve"> ..</w:t>
      </w:r>
      <w:proofErr w:type="gramEnd"/>
      <w:r w:rsidRPr="00D13230">
        <w:rPr>
          <w:rFonts w:asciiTheme="majorHAnsi" w:hAnsiTheme="majorHAnsi" w:cstheme="majorHAnsi"/>
          <w:color w:val="000000" w:themeColor="text1"/>
          <w:sz w:val="8"/>
          <w:szCs w:val="8"/>
        </w:rPr>
        <w:t xml:space="preserve">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w:t>
      </w:r>
      <w:proofErr w:type="spellStart"/>
      <w:r w:rsidRPr="00D13230">
        <w:rPr>
          <w:rFonts w:asciiTheme="majorHAnsi" w:hAnsiTheme="majorHAnsi" w:cstheme="majorHAnsi"/>
          <w:color w:val="000000" w:themeColor="text1"/>
          <w:sz w:val="8"/>
          <w:szCs w:val="8"/>
        </w:rPr>
        <w:t>behaviour</w:t>
      </w:r>
      <w:proofErr w:type="spellEnd"/>
      <w:r w:rsidRPr="00D13230">
        <w:rPr>
          <w:rFonts w:asciiTheme="majorHAnsi" w:hAnsiTheme="majorHAnsi" w:cstheme="majorHAnsi"/>
          <w:color w:val="000000" w:themeColor="text1"/>
          <w:sz w:val="8"/>
          <w:szCs w:val="8"/>
        </w:rPr>
        <w:t xml:space="preserve">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w:t>
      </w:r>
      <w:proofErr w:type="gramStart"/>
      <w:r w:rsidRPr="00D13230">
        <w:rPr>
          <w:rFonts w:asciiTheme="majorHAnsi" w:hAnsiTheme="majorHAnsi" w:cstheme="majorHAnsi"/>
          <w:color w:val="000000" w:themeColor="text1"/>
          <w:sz w:val="8"/>
          <w:szCs w:val="8"/>
        </w:rPr>
        <w:t>as a consequence of</w:t>
      </w:r>
      <w:proofErr w:type="gramEnd"/>
      <w:r w:rsidRPr="00D13230">
        <w:rPr>
          <w:rFonts w:asciiTheme="majorHAnsi" w:hAnsiTheme="majorHAnsi" w:cstheme="majorHAnsi"/>
          <w:color w:val="000000" w:themeColor="text1"/>
          <w:sz w:val="8"/>
          <w:szCs w:val="8"/>
        </w:rPr>
        <w:t xml:space="preserve">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w:t>
      </w:r>
      <w:proofErr w:type="gramStart"/>
      <w:r w:rsidRPr="00D13230">
        <w:rPr>
          <w:rFonts w:asciiTheme="majorHAnsi" w:hAnsiTheme="majorHAnsi" w:cstheme="majorHAnsi"/>
          <w:color w:val="000000" w:themeColor="text1"/>
          <w:sz w:val="8"/>
          <w:szCs w:val="8"/>
        </w:rPr>
        <w:t>case</w:t>
      </w:r>
      <w:proofErr w:type="gramEnd"/>
      <w:r w:rsidRPr="00D13230">
        <w:rPr>
          <w:rFonts w:asciiTheme="majorHAnsi" w:hAnsiTheme="majorHAnsi" w:cstheme="majorHAnsi"/>
          <w:color w:val="000000" w:themeColor="text1"/>
          <w:sz w:val="8"/>
          <w:szCs w:val="8"/>
        </w:rPr>
        <w:t xml:space="preserv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w:t>
      </w:r>
      <w:proofErr w:type="gramStart"/>
      <w:r w:rsidRPr="00D13230">
        <w:rPr>
          <w:rFonts w:asciiTheme="majorHAnsi" w:hAnsiTheme="majorHAnsi" w:cstheme="majorHAnsi"/>
          <w:color w:val="000000" w:themeColor="text1"/>
          <w:sz w:val="8"/>
          <w:szCs w:val="8"/>
        </w:rPr>
        <w:t>... ]</w:t>
      </w:r>
      <w:proofErr w:type="gramEnd"/>
      <w:r w:rsidRPr="00D13230">
        <w:rPr>
          <w:rFonts w:asciiTheme="majorHAnsi" w:hAnsiTheme="majorHAnsi" w:cstheme="majorHAnsi"/>
          <w:color w:val="000000" w:themeColor="text1"/>
          <w:sz w:val="8"/>
          <w:szCs w:val="8"/>
        </w:rPr>
        <w:t xml:space="preserve">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D13230">
        <w:rPr>
          <w:rFonts w:asciiTheme="majorHAnsi" w:hAnsiTheme="majorHAnsi" w:cstheme="majorHAnsi"/>
          <w:color w:val="000000" w:themeColor="text1"/>
          <w:sz w:val="16"/>
        </w:rPr>
        <w:t xml:space="preserve"> </w:t>
      </w:r>
      <w:r w:rsidRPr="00D13230">
        <w:rPr>
          <w:rFonts w:asciiTheme="majorHAnsi" w:hAnsiTheme="majorHAnsi" w:cstheme="majorHAnsi"/>
          <w:color w:val="000000" w:themeColor="text1"/>
          <w:highlight w:val="yellow"/>
          <w:u w:val="single"/>
        </w:rPr>
        <w:t xml:space="preserve">capitalism would only perish </w:t>
      </w:r>
      <w:proofErr w:type="gramStart"/>
      <w:r w:rsidRPr="00D13230">
        <w:rPr>
          <w:rFonts w:asciiTheme="majorHAnsi" w:hAnsiTheme="majorHAnsi" w:cstheme="majorHAnsi"/>
          <w:color w:val="000000" w:themeColor="text1"/>
          <w:highlight w:val="yellow"/>
          <w:u w:val="single"/>
        </w:rPr>
        <w:t>as a result of</w:t>
      </w:r>
      <w:proofErr w:type="gramEnd"/>
      <w:r w:rsidRPr="00D13230">
        <w:rPr>
          <w:rFonts w:asciiTheme="majorHAnsi" w:hAnsiTheme="majorHAnsi" w:cstheme="majorHAnsi"/>
          <w:color w:val="000000" w:themeColor="text1"/>
          <w:highlight w:val="yellow"/>
          <w:u w:val="single"/>
        </w:rPr>
        <w:t xml:space="preserve"> </w:t>
      </w:r>
      <w:r w:rsidRPr="00D13230">
        <w:rPr>
          <w:rFonts w:asciiTheme="majorHAnsi" w:hAnsiTheme="majorHAnsi" w:cstheme="majorHAnsi"/>
          <w:b/>
          <w:iCs/>
          <w:color w:val="000000" w:themeColor="text1"/>
          <w:highlight w:val="yellow"/>
          <w:u w:val="single"/>
        </w:rPr>
        <w:t>the destruction of</w:t>
      </w:r>
      <w:r w:rsidRPr="00D13230">
        <w:rPr>
          <w:rFonts w:asciiTheme="majorHAnsi" w:hAnsiTheme="majorHAnsi" w:cstheme="majorHAnsi"/>
          <w:b/>
          <w:iCs/>
          <w:color w:val="000000" w:themeColor="text1"/>
          <w:u w:val="single"/>
        </w:rPr>
        <w:t xml:space="preserve"> all human </w:t>
      </w:r>
      <w:r w:rsidRPr="00D13230">
        <w:rPr>
          <w:rFonts w:asciiTheme="majorHAnsi" w:hAnsiTheme="majorHAnsi" w:cstheme="majorHAnsi"/>
          <w:b/>
          <w:iCs/>
          <w:color w:val="000000" w:themeColor="text1"/>
          <w:highlight w:val="yellow"/>
          <w:u w:val="single"/>
        </w:rPr>
        <w:t>civilization</w:t>
      </w:r>
      <w:r w:rsidRPr="00D13230">
        <w:rPr>
          <w:rFonts w:asciiTheme="majorHAnsi" w:hAnsiTheme="majorHAnsi" w:cstheme="majorHAnsi"/>
          <w:color w:val="000000" w:themeColor="text1"/>
          <w:sz w:val="16"/>
          <w:highlight w:val="yellow"/>
        </w:rPr>
        <w:t>.</w:t>
      </w:r>
      <w:r w:rsidRPr="00D13230">
        <w:rPr>
          <w:rFonts w:asciiTheme="majorHAnsi" w:hAnsiTheme="majorHAnsi" w:cstheme="majorHAnsi"/>
          <w:color w:val="000000" w:themeColor="text1"/>
          <w:sz w:val="16"/>
        </w:rPr>
        <w:t xml:space="preserve"> One such scenario would be </w:t>
      </w:r>
      <w:r w:rsidRPr="00D13230">
        <w:rPr>
          <w:rFonts w:asciiTheme="majorHAnsi" w:hAnsiTheme="majorHAnsi" w:cstheme="majorHAnsi"/>
          <w:b/>
          <w:iCs/>
          <w:color w:val="000000" w:themeColor="text1"/>
          <w:highlight w:val="yellow"/>
          <w:u w:val="single"/>
        </w:rPr>
        <w:t>nuclear war</w:t>
      </w:r>
      <w:r w:rsidRPr="00D13230">
        <w:rPr>
          <w:rFonts w:asciiTheme="majorHAnsi" w:hAnsiTheme="majorHAnsi" w:cstheme="majorHAnsi"/>
          <w:color w:val="000000" w:themeColor="text1"/>
          <w:u w:val="single"/>
        </w:rPr>
        <w:t>, started by collective human irrationality</w:t>
      </w:r>
      <w:r w:rsidRPr="00D13230">
        <w:rPr>
          <w:rFonts w:asciiTheme="majorHAnsi" w:hAnsiTheme="majorHAnsi" w:cstheme="majorHAnsi"/>
          <w:color w:val="000000" w:themeColor="text1"/>
          <w:sz w:val="16"/>
        </w:rPr>
        <w:t xml:space="preserve">, the other an </w:t>
      </w:r>
      <w:r w:rsidRPr="00D13230">
        <w:rPr>
          <w:rFonts w:asciiTheme="majorHAnsi" w:hAnsiTheme="majorHAnsi" w:cstheme="majorHAnsi"/>
          <w:color w:val="000000" w:themeColor="text1"/>
          <w:u w:val="single"/>
        </w:rPr>
        <w:t xml:space="preserve">ecological catastrophe resulting from 'escalating </w:t>
      </w:r>
      <w:r w:rsidRPr="00D13230">
        <w:rPr>
          <w:rFonts w:asciiTheme="majorHAnsi" w:hAnsiTheme="majorHAnsi" w:cstheme="majorHAnsi"/>
          <w:b/>
          <w:iCs/>
          <w:color w:val="000000" w:themeColor="text1"/>
          <w:highlight w:val="yellow"/>
          <w:u w:val="single"/>
        </w:rPr>
        <w:t>climate change'</w:t>
      </w:r>
      <w:r w:rsidRPr="00D13230">
        <w:rPr>
          <w:rFonts w:asciiTheme="majorHAnsi" w:hAnsiTheme="majorHAnsi" w:cstheme="majorHAnsi"/>
          <w:color w:val="000000" w:themeColor="text1"/>
          <w:sz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D13230">
        <w:rPr>
          <w:rFonts w:asciiTheme="majorHAnsi" w:hAnsiTheme="majorHAnsi" w:cstheme="majorHAnsi"/>
          <w:color w:val="000000" w:themeColor="text1"/>
          <w:u w:val="single"/>
        </w:rPr>
        <w:t>capitalism is subject to 'a long-term structural weakness: namely 'the technological displacement of labor by machinery'</w:t>
      </w:r>
      <w:r w:rsidRPr="00D13230">
        <w:rPr>
          <w:rFonts w:asciiTheme="majorHAnsi" w:hAnsiTheme="majorHAnsi" w:cstheme="majorHAnsi"/>
          <w:color w:val="000000" w:themeColor="text1"/>
          <w:sz w:val="16"/>
        </w:rPr>
        <w:t xml:space="preserve"> (p. 37). Collins is entirely unapologetic for his strictly structuralist approach, even more structuralist than Wallerstein's, as well as his mono-factorial technological determinism. In fact, he is convinced that </w:t>
      </w:r>
      <w:r w:rsidRPr="00D13230">
        <w:rPr>
          <w:rFonts w:asciiTheme="majorHAnsi" w:hAnsiTheme="majorHAnsi" w:cstheme="majorHAnsi"/>
          <w:color w:val="000000" w:themeColor="text1"/>
          <w:highlight w:val="yellow"/>
          <w:u w:val="single"/>
        </w:rPr>
        <w:t>'technological displacement of labor' will</w:t>
      </w:r>
      <w:r w:rsidRPr="00D13230">
        <w:rPr>
          <w:rFonts w:asciiTheme="majorHAnsi" w:hAnsiTheme="majorHAnsi" w:cstheme="majorHAnsi"/>
          <w:color w:val="000000" w:themeColor="text1"/>
          <w:u w:val="single"/>
        </w:rPr>
        <w:t xml:space="preserve"> have </w:t>
      </w:r>
      <w:r w:rsidRPr="00D13230">
        <w:rPr>
          <w:rFonts w:asciiTheme="majorHAnsi" w:hAnsiTheme="majorHAnsi" w:cstheme="majorHAnsi"/>
          <w:color w:val="000000" w:themeColor="text1"/>
          <w:highlight w:val="yellow"/>
          <w:u w:val="single"/>
        </w:rPr>
        <w:t>finishe</w:t>
      </w:r>
      <w:r w:rsidRPr="00D13230">
        <w:rPr>
          <w:rFonts w:asciiTheme="majorHAnsi" w:hAnsiTheme="majorHAnsi" w:cstheme="majorHAnsi"/>
          <w:color w:val="000000" w:themeColor="text1"/>
          <w:u w:val="single"/>
        </w:rPr>
        <w:t xml:space="preserve">d </w:t>
      </w:r>
      <w:r w:rsidRPr="00D13230">
        <w:rPr>
          <w:rFonts w:asciiTheme="majorHAnsi" w:hAnsiTheme="majorHAnsi" w:cstheme="majorHAnsi"/>
          <w:color w:val="000000" w:themeColor="text1"/>
          <w:highlight w:val="yellow"/>
          <w:u w:val="single"/>
        </w:rPr>
        <w:t>capitalism</w:t>
      </w:r>
      <w:r w:rsidRPr="00D13230">
        <w:rPr>
          <w:rFonts w:asciiTheme="majorHAnsi" w:hAnsiTheme="majorHAnsi" w:cstheme="majorHAnsi"/>
          <w:color w:val="000000" w:themeColor="text1"/>
          <w:u w:val="single"/>
        </w:rPr>
        <w:t xml:space="preserve">, with or without revolutionary violence, </w:t>
      </w:r>
      <w:r w:rsidRPr="00D13230">
        <w:rPr>
          <w:rFonts w:asciiTheme="majorHAnsi" w:hAnsiTheme="majorHAnsi" w:cstheme="majorHAnsi"/>
          <w:b/>
          <w:iCs/>
          <w:color w:val="000000" w:themeColor="text1"/>
          <w:highlight w:val="yellow"/>
          <w:u w:val="single"/>
        </w:rPr>
        <w:t>by the middle of this century</w:t>
      </w:r>
      <w:r w:rsidRPr="00D13230">
        <w:rPr>
          <w:rFonts w:asciiTheme="majorHAnsi" w:hAnsiTheme="majorHAnsi" w:cstheme="majorHAnsi"/>
          <w:color w:val="000000" w:themeColor="text1"/>
          <w:u w:val="single"/>
        </w:rPr>
        <w:t xml:space="preserve"> - earlier </w:t>
      </w:r>
      <w:r w:rsidRPr="00D13230">
        <w:rPr>
          <w:rFonts w:asciiTheme="majorHAnsi" w:hAnsiTheme="majorHAnsi" w:cstheme="majorHAnsi"/>
          <w:color w:val="000000" w:themeColor="text1"/>
          <w:sz w:val="16"/>
        </w:rPr>
        <w:t xml:space="preserve">than it would be brought down by the, in principle, </w:t>
      </w:r>
      <w:r w:rsidRPr="00D13230">
        <w:rPr>
          <w:rFonts w:asciiTheme="majorHAnsi" w:hAnsiTheme="majorHAnsi" w:cstheme="majorHAnsi"/>
          <w:color w:val="000000" w:themeColor="text1"/>
          <w:u w:val="single"/>
        </w:rPr>
        <w:t>equally destructive and definitive ecological crisis, and more reliably than</w:t>
      </w:r>
      <w:r w:rsidRPr="00D13230">
        <w:rPr>
          <w:rFonts w:asciiTheme="majorHAnsi" w:hAnsiTheme="majorHAnsi" w:cstheme="majorHAnsi"/>
          <w:color w:val="000000" w:themeColor="text1"/>
          <w:sz w:val="16"/>
        </w:rPr>
        <w:t xml:space="preserve"> by comparatively difficult-to-predict </w:t>
      </w:r>
      <w:r w:rsidRPr="00D13230">
        <w:rPr>
          <w:rFonts w:asciiTheme="majorHAnsi" w:hAnsiTheme="majorHAnsi" w:cstheme="majorHAnsi"/>
          <w:color w:val="000000" w:themeColor="text1"/>
          <w:u w:val="single"/>
        </w:rPr>
        <w:t>financial bubbles</w:t>
      </w:r>
      <w:r w:rsidRPr="00D13230">
        <w:rPr>
          <w:rFonts w:asciiTheme="majorHAnsi" w:hAnsiTheme="majorHAnsi" w:cstheme="majorHAnsi"/>
          <w:color w:val="000000" w:themeColor="text1"/>
          <w:sz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D13230">
        <w:rPr>
          <w:rFonts w:asciiTheme="majorHAnsi" w:hAnsiTheme="majorHAnsi" w:cstheme="majorHAnsi"/>
          <w:color w:val="000000" w:themeColor="text1"/>
          <w:u w:val="single"/>
        </w:rPr>
        <w:t>Global unevenness of development</w:t>
      </w:r>
      <w:r w:rsidRPr="00D13230">
        <w:rPr>
          <w:rFonts w:asciiTheme="majorHAnsi" w:hAnsiTheme="majorHAnsi" w:cstheme="majorHAnsi"/>
          <w:color w:val="000000" w:themeColor="text1"/>
          <w:sz w:val="16"/>
        </w:rPr>
        <w:t xml:space="preserve">, dimensions of conflict that are not capitalism-related, </w:t>
      </w:r>
      <w:r w:rsidRPr="00D13230">
        <w:rPr>
          <w:rFonts w:asciiTheme="majorHAnsi" w:hAnsiTheme="majorHAnsi" w:cstheme="majorHAnsi"/>
          <w:color w:val="000000" w:themeColor="text1"/>
          <w:highlight w:val="yellow"/>
          <w:u w:val="single"/>
        </w:rPr>
        <w:t>war and ecological pressures may</w:t>
      </w:r>
      <w:r w:rsidRPr="00D13230">
        <w:rPr>
          <w:rFonts w:asciiTheme="majorHAnsi" w:hAnsiTheme="majorHAnsi" w:cstheme="majorHAnsi"/>
          <w:color w:val="000000" w:themeColor="text1"/>
          <w:sz w:val="16"/>
        </w:rPr>
        <w:t xml:space="preserve"> or may not </w:t>
      </w:r>
      <w:r w:rsidRPr="00D13230">
        <w:rPr>
          <w:rFonts w:asciiTheme="majorHAnsi" w:hAnsiTheme="majorHAnsi" w:cstheme="majorHAnsi"/>
          <w:color w:val="000000" w:themeColor="text1"/>
          <w:highlight w:val="yellow"/>
          <w:u w:val="single"/>
        </w:rPr>
        <w:t>accelerate the crisis</w:t>
      </w:r>
      <w:r w:rsidRPr="00D13230">
        <w:rPr>
          <w:rFonts w:asciiTheme="majorHAnsi" w:hAnsiTheme="majorHAnsi" w:cstheme="majorHAnsi"/>
          <w:color w:val="000000" w:themeColor="text1"/>
          <w:u w:val="single"/>
        </w:rPr>
        <w:t xml:space="preserve"> of the capitalist </w:t>
      </w:r>
      <w:proofErr w:type="spellStart"/>
      <w:r w:rsidRPr="00D13230">
        <w:rPr>
          <w:rFonts w:asciiTheme="majorHAnsi" w:hAnsiTheme="majorHAnsi" w:cstheme="majorHAnsi"/>
          <w:color w:val="000000" w:themeColor="text1"/>
          <w:u w:val="single"/>
        </w:rPr>
        <w:t>labour</w:t>
      </w:r>
      <w:proofErr w:type="spellEnd"/>
      <w:r w:rsidRPr="00D13230">
        <w:rPr>
          <w:rFonts w:asciiTheme="majorHAnsi" w:hAnsiTheme="majorHAnsi" w:cstheme="majorHAnsi"/>
          <w:color w:val="000000" w:themeColor="text1"/>
          <w:u w:val="single"/>
        </w:rPr>
        <w:t xml:space="preserve"> market and employment system</w:t>
      </w:r>
      <w:r w:rsidRPr="00D13230">
        <w:rPr>
          <w:rFonts w:asciiTheme="majorHAnsi" w:hAnsiTheme="majorHAnsi" w:cstheme="majorHAnsi"/>
          <w:color w:val="000000" w:themeColor="text1"/>
          <w:sz w:val="16"/>
        </w:rPr>
        <w:t xml:space="preserve">; they cannot, however, suspend or avert it. What exactly does this crisis consist of? While </w:t>
      </w:r>
      <w:proofErr w:type="spellStart"/>
      <w:r w:rsidRPr="00D13230">
        <w:rPr>
          <w:rFonts w:asciiTheme="majorHAnsi" w:hAnsiTheme="majorHAnsi" w:cstheme="majorHAnsi"/>
          <w:color w:val="000000" w:themeColor="text1"/>
          <w:sz w:val="16"/>
        </w:rPr>
        <w:t>labour</w:t>
      </w:r>
      <w:proofErr w:type="spellEnd"/>
      <w:r w:rsidRPr="00D13230">
        <w:rPr>
          <w:rFonts w:asciiTheme="majorHAnsi" w:hAnsiTheme="majorHAnsi" w:cstheme="majorHAnsi"/>
          <w:color w:val="000000" w:themeColor="text1"/>
          <w:sz w:val="16"/>
        </w:rPr>
        <w:t xml:space="preserve"> has gradually been replaced by technology for the past two hundred years, </w:t>
      </w:r>
      <w:r w:rsidRPr="00D13230">
        <w:rPr>
          <w:rFonts w:asciiTheme="majorHAnsi" w:hAnsiTheme="majorHAnsi" w:cstheme="majorHAnsi"/>
          <w:color w:val="000000" w:themeColor="text1"/>
          <w:u w:val="single"/>
        </w:rPr>
        <w:t>with the rise of information technology and</w:t>
      </w:r>
      <w:r w:rsidRPr="00D13230">
        <w:rPr>
          <w:rFonts w:asciiTheme="majorHAnsi" w:hAnsiTheme="majorHAnsi" w:cstheme="majorHAnsi"/>
          <w:color w:val="000000" w:themeColor="text1"/>
          <w:sz w:val="16"/>
        </w:rPr>
        <w:t xml:space="preserve">, in the very near future, </w:t>
      </w:r>
      <w:r w:rsidRPr="00D13230">
        <w:rPr>
          <w:rFonts w:asciiTheme="majorHAnsi" w:hAnsiTheme="majorHAnsi" w:cstheme="majorHAnsi"/>
          <w:color w:val="000000" w:themeColor="text1"/>
          <w:u w:val="single"/>
        </w:rPr>
        <w:t>artificial intelligence, that process</w:t>
      </w:r>
      <w:r w:rsidRPr="00D13230">
        <w:rPr>
          <w:rFonts w:asciiTheme="majorHAnsi" w:hAnsiTheme="majorHAnsi" w:cstheme="majorHAnsi"/>
          <w:color w:val="000000" w:themeColor="text1"/>
          <w:sz w:val="16"/>
        </w:rPr>
        <w:t xml:space="preserve"> is currently reaching its apogee, in at least two respects: first, it </w:t>
      </w:r>
      <w:r w:rsidRPr="00D13230">
        <w:rPr>
          <w:rFonts w:asciiTheme="majorHAnsi" w:hAnsiTheme="majorHAnsi" w:cstheme="majorHAnsi"/>
          <w:color w:val="000000" w:themeColor="text1"/>
          <w:u w:val="single"/>
        </w:rPr>
        <w:t>has</w:t>
      </w:r>
      <w:r w:rsidRPr="00D13230">
        <w:rPr>
          <w:rFonts w:asciiTheme="majorHAnsi" w:hAnsiTheme="majorHAnsi" w:cstheme="majorHAnsi"/>
          <w:color w:val="000000" w:themeColor="text1"/>
          <w:sz w:val="16"/>
        </w:rPr>
        <w:t xml:space="preserve"> vastly </w:t>
      </w:r>
      <w:r w:rsidRPr="00D13230">
        <w:rPr>
          <w:rFonts w:asciiTheme="majorHAnsi" w:hAnsiTheme="majorHAnsi" w:cstheme="majorHAnsi"/>
          <w:color w:val="000000" w:themeColor="text1"/>
          <w:u w:val="single"/>
        </w:rPr>
        <w:t>accelerated, and</w:t>
      </w:r>
      <w:r w:rsidRPr="00D13230">
        <w:rPr>
          <w:rFonts w:asciiTheme="majorHAnsi" w:hAnsiTheme="majorHAnsi" w:cstheme="majorHAnsi"/>
          <w:color w:val="000000" w:themeColor="text1"/>
          <w:sz w:val="16"/>
        </w:rPr>
        <w:t xml:space="preserve"> second, having in the second half of the twentieth century destroyed the manual working class, it </w:t>
      </w:r>
      <w:r w:rsidRPr="00D13230">
        <w:rPr>
          <w:rFonts w:asciiTheme="majorHAnsi" w:hAnsiTheme="majorHAnsi" w:cstheme="majorHAnsi"/>
          <w:color w:val="000000" w:themeColor="text1"/>
          <w:u w:val="single"/>
        </w:rPr>
        <w:t>is now</w:t>
      </w:r>
      <w:r w:rsidRPr="00D13230">
        <w:rPr>
          <w:rFonts w:asciiTheme="majorHAnsi" w:hAnsiTheme="majorHAnsi" w:cstheme="majorHAnsi"/>
          <w:color w:val="000000" w:themeColor="text1"/>
          <w:sz w:val="16"/>
        </w:rPr>
        <w:t xml:space="preserve"> attacking and </w:t>
      </w:r>
      <w:r w:rsidRPr="00D13230">
        <w:rPr>
          <w:rFonts w:asciiTheme="majorHAnsi" w:hAnsiTheme="majorHAnsi" w:cstheme="majorHAnsi"/>
          <w:color w:val="000000" w:themeColor="text1"/>
          <w:u w:val="single"/>
        </w:rPr>
        <w:t>about to destroy the middle class</w:t>
      </w:r>
      <w:r w:rsidRPr="00D13230">
        <w:rPr>
          <w:rFonts w:asciiTheme="majorHAnsi" w:hAnsiTheme="majorHAnsi" w:cstheme="majorHAnsi"/>
          <w:color w:val="000000" w:themeColor="text1"/>
          <w:sz w:val="16"/>
        </w:rPr>
        <w:t xml:space="preserve"> as well - in other words, the new petty bourgeoisie </w:t>
      </w:r>
      <w:r w:rsidRPr="00D13230">
        <w:rPr>
          <w:rFonts w:asciiTheme="majorHAnsi" w:hAnsiTheme="majorHAnsi" w:cstheme="majorHAnsi"/>
          <w:color w:val="000000" w:themeColor="text1"/>
          <w:u w:val="single"/>
        </w:rPr>
        <w:t xml:space="preserve">that is the very </w:t>
      </w:r>
      <w:r w:rsidRPr="00D13230">
        <w:rPr>
          <w:rFonts w:asciiTheme="majorHAnsi" w:hAnsiTheme="majorHAnsi" w:cstheme="majorHAnsi"/>
          <w:color w:val="000000" w:themeColor="text1"/>
          <w:u w:val="single"/>
        </w:rPr>
        <w:lastRenderedPageBreak/>
        <w:t xml:space="preserve">carrier of the </w:t>
      </w:r>
      <w:proofErr w:type="spellStart"/>
      <w:r w:rsidRPr="00D13230">
        <w:rPr>
          <w:rFonts w:asciiTheme="majorHAnsi" w:hAnsiTheme="majorHAnsi" w:cstheme="majorHAnsi"/>
          <w:color w:val="000000" w:themeColor="text1"/>
          <w:u w:val="single"/>
        </w:rPr>
        <w:t>neocapitalist</w:t>
      </w:r>
      <w:proofErr w:type="spellEnd"/>
      <w:r w:rsidRPr="00D13230">
        <w:rPr>
          <w:rFonts w:asciiTheme="majorHAnsi" w:hAnsiTheme="majorHAnsi" w:cstheme="majorHAnsi"/>
          <w:color w:val="000000" w:themeColor="text1"/>
          <w:u w:val="single"/>
        </w:rPr>
        <w:t xml:space="preserve"> and neoliberal lifestyle</w:t>
      </w:r>
      <w:r w:rsidRPr="00D13230">
        <w:rPr>
          <w:rFonts w:asciiTheme="majorHAnsi" w:hAnsiTheme="majorHAnsi" w:cstheme="majorHAnsi"/>
          <w:color w:val="000000" w:themeColor="text1"/>
          <w:sz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w:t>
      </w:r>
      <w:proofErr w:type="spellStart"/>
      <w:r w:rsidRPr="00D13230">
        <w:rPr>
          <w:rFonts w:asciiTheme="majorHAnsi" w:hAnsiTheme="majorHAnsi" w:cstheme="majorHAnsi"/>
          <w:color w:val="000000" w:themeColor="text1"/>
          <w:sz w:val="16"/>
        </w:rPr>
        <w:t>Electronicization</w:t>
      </w:r>
      <w:proofErr w:type="spellEnd"/>
      <w:r w:rsidRPr="00D13230">
        <w:rPr>
          <w:rFonts w:asciiTheme="majorHAnsi" w:hAnsiTheme="majorHAnsi" w:cstheme="majorHAnsi"/>
          <w:color w:val="000000" w:themeColor="text1"/>
          <w:sz w:val="16"/>
        </w:rPr>
        <w:t xml:space="preserve"> will do to the middle class what mechanization has done to the working class, and it will do it much faster. </w:t>
      </w:r>
      <w:r w:rsidRPr="00D13230">
        <w:rPr>
          <w:rFonts w:asciiTheme="majorHAnsi" w:hAnsiTheme="majorHAnsi" w:cstheme="majorHAnsi"/>
          <w:color w:val="000000" w:themeColor="text1"/>
          <w:u w:val="single"/>
        </w:rPr>
        <w:t xml:space="preserve">The result will be </w:t>
      </w:r>
      <w:r w:rsidRPr="00D13230">
        <w:rPr>
          <w:rFonts w:asciiTheme="majorHAnsi" w:hAnsiTheme="majorHAnsi" w:cstheme="majorHAnsi"/>
          <w:b/>
          <w:iCs/>
          <w:color w:val="000000" w:themeColor="text1"/>
          <w:u w:val="single"/>
        </w:rPr>
        <w:t>unemployment in the order of 50 to 70 per cent</w:t>
      </w:r>
      <w:r w:rsidRPr="00D13230">
        <w:rPr>
          <w:rFonts w:asciiTheme="majorHAnsi" w:hAnsiTheme="majorHAnsi" w:cstheme="majorHAnsi"/>
          <w:color w:val="000000" w:themeColor="text1"/>
          <w:u w:val="single"/>
        </w:rPr>
        <w:t xml:space="preserve"> by the middle of the century, hitting those who had hoped, by way of expensive education and disciplined job performance (in return for stagnant or declining wages), to escape the</w:t>
      </w:r>
      <w:r w:rsidRPr="00D13230">
        <w:rPr>
          <w:rFonts w:asciiTheme="majorHAnsi" w:hAnsiTheme="majorHAnsi" w:cstheme="majorHAnsi"/>
          <w:color w:val="000000" w:themeColor="text1"/>
          <w:sz w:val="16"/>
        </w:rPr>
        <w:t xml:space="preserve"> threat of redundancy attendant on the </w:t>
      </w:r>
      <w:r w:rsidRPr="00D13230">
        <w:rPr>
          <w:rFonts w:asciiTheme="majorHAnsi" w:hAnsiTheme="majorHAnsi" w:cstheme="majorHAnsi"/>
          <w:color w:val="000000" w:themeColor="text1"/>
          <w:u w:val="single"/>
        </w:rPr>
        <w:t>working classes. The benefits, meanwhile, will go to 'a tiny capitalist class of robot owners'</w:t>
      </w:r>
      <w:r w:rsidRPr="00D13230">
        <w:rPr>
          <w:rFonts w:asciiTheme="majorHAnsi" w:hAnsiTheme="majorHAnsi" w:cstheme="majorHAnsi"/>
          <w:color w:val="000000" w:themeColor="text1"/>
          <w:sz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D13230">
        <w:rPr>
          <w:rFonts w:asciiTheme="majorHAnsi" w:hAnsiTheme="majorHAnsi" w:cstheme="majorHAnsi"/>
          <w:color w:val="000000" w:themeColor="text1"/>
          <w:u w:val="single"/>
        </w:rPr>
        <w:t>five 'escapes'</w:t>
      </w:r>
      <w:r w:rsidRPr="00D13230">
        <w:rPr>
          <w:rFonts w:asciiTheme="majorHAnsi" w:hAnsiTheme="majorHAnsi" w:cstheme="majorHAnsi"/>
          <w:color w:val="000000" w:themeColor="text1"/>
          <w:sz w:val="16"/>
        </w:rPr>
        <w:t xml:space="preserve"> that </w:t>
      </w:r>
      <w:r w:rsidRPr="00D13230">
        <w:rPr>
          <w:rFonts w:asciiTheme="majorHAnsi" w:hAnsiTheme="majorHAnsi" w:cstheme="majorHAnsi"/>
          <w:color w:val="000000" w:themeColor="text1"/>
          <w:u w:val="single"/>
        </w:rPr>
        <w:t>have hitherto saved capitalism from self-destruction, and</w:t>
      </w:r>
      <w:r w:rsidRPr="00D13230">
        <w:rPr>
          <w:rFonts w:asciiTheme="majorHAnsi" w:hAnsiTheme="majorHAnsi" w:cstheme="majorHAnsi"/>
          <w:color w:val="000000" w:themeColor="text1"/>
          <w:sz w:val="16"/>
        </w:rPr>
        <w:t xml:space="preserve"> then proceeds to show why </w:t>
      </w:r>
      <w:r w:rsidRPr="00D13230">
        <w:rPr>
          <w:rFonts w:asciiTheme="majorHAnsi" w:hAnsiTheme="majorHAnsi" w:cstheme="majorHAnsi"/>
          <w:color w:val="000000" w:themeColor="text1"/>
          <w:u w:val="single"/>
        </w:rPr>
        <w:t xml:space="preserve">they won't save it </w:t>
      </w:r>
      <w:proofErr w:type="gramStart"/>
      <w:r w:rsidRPr="00D13230">
        <w:rPr>
          <w:rFonts w:asciiTheme="majorHAnsi" w:hAnsiTheme="majorHAnsi" w:cstheme="majorHAnsi"/>
          <w:color w:val="000000" w:themeColor="text1"/>
          <w:u w:val="single"/>
        </w:rPr>
        <w:t>any more</w:t>
      </w:r>
      <w:proofErr w:type="gramEnd"/>
      <w:r w:rsidRPr="00D13230">
        <w:rPr>
          <w:rFonts w:asciiTheme="majorHAnsi" w:hAnsiTheme="majorHAnsi" w:cstheme="majorHAnsi"/>
          <w:color w:val="000000" w:themeColor="text1"/>
          <w:u w:val="single"/>
        </w:rPr>
        <w:t>. They include</w:t>
      </w:r>
      <w:r w:rsidRPr="00D13230">
        <w:rPr>
          <w:rFonts w:asciiTheme="majorHAnsi" w:hAnsiTheme="majorHAnsi" w:cstheme="majorHAnsi"/>
          <w:color w:val="000000" w:themeColor="text1"/>
          <w:sz w:val="16"/>
        </w:rPr>
        <w:t xml:space="preserve"> the growth of </w:t>
      </w:r>
      <w:r w:rsidRPr="00D13230">
        <w:rPr>
          <w:rFonts w:asciiTheme="majorHAnsi" w:hAnsiTheme="majorHAnsi" w:cstheme="majorHAnsi"/>
          <w:color w:val="000000" w:themeColor="text1"/>
          <w:highlight w:val="yellow"/>
          <w:u w:val="single"/>
        </w:rPr>
        <w:t>new</w:t>
      </w:r>
      <w:r w:rsidRPr="00D13230">
        <w:rPr>
          <w:rFonts w:asciiTheme="majorHAnsi" w:hAnsiTheme="majorHAnsi" w:cstheme="majorHAnsi"/>
          <w:color w:val="000000" w:themeColor="text1"/>
          <w:sz w:val="16"/>
          <w:highlight w:val="yellow"/>
        </w:rPr>
        <w:t xml:space="preserve"> j</w:t>
      </w:r>
      <w:r w:rsidRPr="00D13230">
        <w:rPr>
          <w:rFonts w:asciiTheme="majorHAnsi" w:hAnsiTheme="majorHAnsi" w:cstheme="majorHAnsi"/>
          <w:color w:val="000000" w:themeColor="text1"/>
          <w:sz w:val="16"/>
        </w:rPr>
        <w:t xml:space="preserve">obs and entire </w:t>
      </w:r>
      <w:r w:rsidRPr="00D13230">
        <w:rPr>
          <w:rFonts w:asciiTheme="majorHAnsi" w:hAnsiTheme="majorHAnsi" w:cstheme="majorHAnsi"/>
          <w:color w:val="000000" w:themeColor="text1"/>
          <w:u w:val="single"/>
        </w:rPr>
        <w:t>s</w:t>
      </w:r>
      <w:r w:rsidRPr="00D13230">
        <w:rPr>
          <w:rFonts w:asciiTheme="majorHAnsi" w:hAnsiTheme="majorHAnsi" w:cstheme="majorHAnsi"/>
          <w:color w:val="000000" w:themeColor="text1"/>
          <w:highlight w:val="yellow"/>
          <w:u w:val="single"/>
        </w:rPr>
        <w:t>ectors</w:t>
      </w:r>
      <w:r w:rsidRPr="00D13230">
        <w:rPr>
          <w:rFonts w:asciiTheme="majorHAnsi" w:hAnsiTheme="majorHAnsi" w:cstheme="majorHAnsi"/>
          <w:color w:val="000000" w:themeColor="text1"/>
          <w:u w:val="single"/>
        </w:rPr>
        <w:t xml:space="preserve"> compensating for employment losses</w:t>
      </w:r>
      <w:r w:rsidRPr="00D13230">
        <w:rPr>
          <w:rFonts w:asciiTheme="majorHAnsi" w:hAnsiTheme="majorHAnsi" w:cstheme="majorHAnsi"/>
          <w:color w:val="000000" w:themeColor="text1"/>
          <w:sz w:val="16"/>
        </w:rPr>
        <w:t xml:space="preserve"> caused by technological progress (</w:t>
      </w:r>
      <w:r w:rsidRPr="00D13230">
        <w:rPr>
          <w:rFonts w:asciiTheme="majorHAnsi" w:hAnsiTheme="majorHAnsi" w:cstheme="majorHAnsi"/>
          <w:color w:val="000000" w:themeColor="text1"/>
          <w:u w:val="single"/>
        </w:rPr>
        <w:t>employment in artificial intelligence will be miniscule</w:t>
      </w:r>
      <w:r w:rsidRPr="00D13230">
        <w:rPr>
          <w:rFonts w:asciiTheme="majorHAnsi" w:hAnsiTheme="majorHAnsi" w:cstheme="majorHAnsi"/>
          <w:color w:val="000000" w:themeColor="text1"/>
          <w:sz w:val="16"/>
        </w:rPr>
        <w:t xml:space="preserve">, especially once robots begin to design and build other robots); </w:t>
      </w:r>
      <w:r w:rsidRPr="00D13230">
        <w:rPr>
          <w:rFonts w:asciiTheme="majorHAnsi" w:hAnsiTheme="majorHAnsi" w:cstheme="majorHAnsi"/>
          <w:color w:val="000000" w:themeColor="text1"/>
          <w:highlight w:val="yellow"/>
          <w:u w:val="single"/>
        </w:rPr>
        <w:t>the expansion of markets</w:t>
      </w:r>
      <w:r w:rsidRPr="00D13230">
        <w:rPr>
          <w:rFonts w:asciiTheme="majorHAnsi" w:hAnsiTheme="majorHAnsi" w:cstheme="majorHAnsi"/>
          <w:color w:val="000000" w:themeColor="text1"/>
          <w:sz w:val="16"/>
        </w:rPr>
        <w:t xml:space="preserve"> (</w:t>
      </w:r>
      <w:r w:rsidRPr="00D13230">
        <w:rPr>
          <w:rFonts w:asciiTheme="majorHAnsi" w:hAnsiTheme="majorHAnsi" w:cstheme="majorHAnsi"/>
          <w:color w:val="000000" w:themeColor="text1"/>
          <w:u w:val="single"/>
        </w:rPr>
        <w:t xml:space="preserve">which this time will primarily be </w:t>
      </w:r>
      <w:proofErr w:type="spellStart"/>
      <w:r w:rsidRPr="00D13230">
        <w:rPr>
          <w:rFonts w:asciiTheme="majorHAnsi" w:hAnsiTheme="majorHAnsi" w:cstheme="majorHAnsi"/>
          <w:color w:val="000000" w:themeColor="text1"/>
          <w:u w:val="single"/>
        </w:rPr>
        <w:t>labour</w:t>
      </w:r>
      <w:proofErr w:type="spellEnd"/>
      <w:r w:rsidRPr="00D13230">
        <w:rPr>
          <w:rFonts w:asciiTheme="majorHAnsi" w:hAnsiTheme="majorHAnsi" w:cstheme="majorHAnsi"/>
          <w:color w:val="000000" w:themeColor="text1"/>
          <w:u w:val="single"/>
        </w:rPr>
        <w:t xml:space="preserve"> markets</w:t>
      </w:r>
      <w:r w:rsidRPr="00D13230">
        <w:rPr>
          <w:rFonts w:asciiTheme="majorHAnsi" w:hAnsiTheme="majorHAnsi" w:cstheme="majorHAnsi"/>
          <w:color w:val="000000" w:themeColor="text1"/>
          <w:sz w:val="16"/>
        </w:rPr>
        <w:t xml:space="preserve"> in middle-class occupations, globally unified by information technology, enabling global competition among educated job seekers); </w:t>
      </w:r>
      <w:r w:rsidRPr="00D13230">
        <w:rPr>
          <w:rFonts w:asciiTheme="majorHAnsi" w:hAnsiTheme="majorHAnsi" w:cstheme="majorHAnsi"/>
          <w:color w:val="000000" w:themeColor="text1"/>
          <w:highlight w:val="yellow"/>
          <w:u w:val="single"/>
        </w:rPr>
        <w:t>the growth of finance</w:t>
      </w:r>
      <w:r w:rsidRPr="00D13230">
        <w:rPr>
          <w:rFonts w:asciiTheme="majorHAnsi" w:hAnsiTheme="majorHAnsi" w:cstheme="majorHAnsi"/>
          <w:color w:val="000000" w:themeColor="text1"/>
          <w:sz w:val="16"/>
        </w:rPr>
        <w:t>, both as a source of income ('speculation') and as an industry (</w:t>
      </w:r>
      <w:r w:rsidRPr="00D13230">
        <w:rPr>
          <w:rFonts w:asciiTheme="majorHAnsi" w:hAnsiTheme="majorHAnsi" w:cstheme="majorHAnsi"/>
          <w:color w:val="000000" w:themeColor="text1"/>
          <w:u w:val="single"/>
        </w:rPr>
        <w:t>which cannot possibly balance</w:t>
      </w:r>
      <w:r w:rsidRPr="00D13230">
        <w:rPr>
          <w:rFonts w:asciiTheme="majorHAnsi" w:hAnsiTheme="majorHAnsi" w:cstheme="majorHAnsi"/>
          <w:color w:val="000000" w:themeColor="text1"/>
          <w:sz w:val="16"/>
        </w:rPr>
        <w:t xml:space="preserve"> the loss of employment caused by new technology, and of income caused by </w:t>
      </w:r>
      <w:r w:rsidRPr="00D13230">
        <w:rPr>
          <w:rFonts w:asciiTheme="majorHAnsi" w:hAnsiTheme="majorHAnsi" w:cstheme="majorHAnsi"/>
          <w:color w:val="000000" w:themeColor="text1"/>
          <w:u w:val="single"/>
        </w:rPr>
        <w:t>unemployment</w:t>
      </w:r>
      <w:r w:rsidRPr="00D13230">
        <w:rPr>
          <w:rFonts w:asciiTheme="majorHAnsi" w:hAnsiTheme="majorHAnsi" w:cstheme="majorHAnsi"/>
          <w:color w:val="000000" w:themeColor="text1"/>
          <w:sz w:val="16"/>
        </w:rPr>
        <w:t xml:space="preserve">, also because computerization will make workers in large segments of the financial industry redundant); </w:t>
      </w:r>
      <w:r w:rsidRPr="00D13230">
        <w:rPr>
          <w:rFonts w:asciiTheme="majorHAnsi" w:hAnsiTheme="majorHAnsi" w:cstheme="majorHAnsi"/>
          <w:color w:val="000000" w:themeColor="text1"/>
          <w:highlight w:val="yellow"/>
          <w:u w:val="single"/>
        </w:rPr>
        <w:t>government employment</w:t>
      </w:r>
      <w:r w:rsidRPr="00D13230">
        <w:rPr>
          <w:rFonts w:asciiTheme="majorHAnsi" w:hAnsiTheme="majorHAnsi" w:cstheme="majorHAnsi"/>
          <w:color w:val="000000" w:themeColor="text1"/>
          <w:sz w:val="16"/>
        </w:rPr>
        <w:t xml:space="preserve"> replacing employment in the private sector (</w:t>
      </w:r>
      <w:r w:rsidRPr="00D13230">
        <w:rPr>
          <w:rFonts w:asciiTheme="majorHAnsi" w:hAnsiTheme="majorHAnsi" w:cstheme="majorHAnsi"/>
          <w:color w:val="000000" w:themeColor="text1"/>
          <w:u w:val="single"/>
        </w:rPr>
        <w:t>improbable because of the fiscal crisis of the state</w:t>
      </w:r>
      <w:r w:rsidRPr="00D13230">
        <w:rPr>
          <w:rFonts w:asciiTheme="majorHAnsi" w:hAnsiTheme="majorHAnsi" w:cstheme="majorHAnsi"/>
          <w:color w:val="000000" w:themeColor="text1"/>
          <w:sz w:val="16"/>
        </w:rPr>
        <w:t xml:space="preserve">, and in any case requiring ultimately 'a revolutionary overturn of the property system' [p. 51]); </w:t>
      </w:r>
      <w:r w:rsidRPr="00D13230">
        <w:rPr>
          <w:rFonts w:asciiTheme="majorHAnsi" w:hAnsiTheme="majorHAnsi" w:cstheme="majorHAnsi"/>
          <w:color w:val="000000" w:themeColor="text1"/>
          <w:highlight w:val="yellow"/>
          <w:u w:val="single"/>
        </w:rPr>
        <w:t>and</w:t>
      </w:r>
      <w:r w:rsidRPr="00D13230">
        <w:rPr>
          <w:rFonts w:asciiTheme="majorHAnsi" w:hAnsiTheme="majorHAnsi" w:cstheme="majorHAnsi"/>
          <w:color w:val="000000" w:themeColor="text1"/>
          <w:sz w:val="16"/>
        </w:rPr>
        <w:t xml:space="preserve"> the use of </w:t>
      </w:r>
      <w:r w:rsidRPr="00D13230">
        <w:rPr>
          <w:rFonts w:asciiTheme="majorHAnsi" w:hAnsiTheme="majorHAnsi" w:cstheme="majorHAnsi"/>
          <w:color w:val="000000" w:themeColor="text1"/>
          <w:highlight w:val="yellow"/>
          <w:u w:val="single"/>
        </w:rPr>
        <w:t>education</w:t>
      </w:r>
      <w:r w:rsidRPr="00D13230">
        <w:rPr>
          <w:rFonts w:asciiTheme="majorHAnsi" w:hAnsiTheme="majorHAnsi" w:cstheme="majorHAnsi"/>
          <w:color w:val="000000" w:themeColor="text1"/>
          <w:sz w:val="16"/>
          <w:highlight w:val="yellow"/>
        </w:rPr>
        <w:t xml:space="preserve"> a</w:t>
      </w:r>
      <w:r w:rsidRPr="00D13230">
        <w:rPr>
          <w:rFonts w:asciiTheme="majorHAnsi" w:hAnsiTheme="majorHAnsi" w:cstheme="majorHAnsi"/>
          <w:color w:val="000000" w:themeColor="text1"/>
          <w:sz w:val="16"/>
        </w:rPr>
        <w:t xml:space="preserve">s a buffer to keep </w:t>
      </w:r>
      <w:proofErr w:type="spellStart"/>
      <w:r w:rsidRPr="00D13230">
        <w:rPr>
          <w:rFonts w:asciiTheme="majorHAnsi" w:hAnsiTheme="majorHAnsi" w:cstheme="majorHAnsi"/>
          <w:color w:val="000000" w:themeColor="text1"/>
          <w:sz w:val="16"/>
        </w:rPr>
        <w:t>labour</w:t>
      </w:r>
      <w:proofErr w:type="spellEnd"/>
      <w:r w:rsidRPr="00D13230">
        <w:rPr>
          <w:rFonts w:asciiTheme="majorHAnsi" w:hAnsiTheme="majorHAnsi" w:cstheme="majorHAnsi"/>
          <w:color w:val="000000" w:themeColor="text1"/>
          <w:sz w:val="16"/>
        </w:rPr>
        <w:t xml:space="preserve"> out of employment, making it a form of 'hidden Keynesian ism' while resulting in 'credential inflation' and 'grade inflation' (which for Collins is the path most probably taken, although ultimately it will prove equally futile as the others, as a result of </w:t>
      </w:r>
      <w:r w:rsidRPr="00D13230">
        <w:rPr>
          <w:rFonts w:asciiTheme="majorHAnsi" w:hAnsiTheme="majorHAnsi" w:cstheme="majorHAnsi"/>
          <w:color w:val="000000" w:themeColor="text1"/>
          <w:u w:val="single"/>
        </w:rPr>
        <w:t>demoralization within</w:t>
      </w:r>
      <w:r w:rsidRPr="00D13230">
        <w:rPr>
          <w:rFonts w:asciiTheme="majorHAnsi" w:hAnsiTheme="majorHAnsi" w:cstheme="majorHAnsi"/>
          <w:color w:val="000000" w:themeColor="text1"/>
          <w:sz w:val="16"/>
        </w:rPr>
        <w:t xml:space="preserve"> educational </w:t>
      </w:r>
      <w:r w:rsidRPr="00D13230">
        <w:rPr>
          <w:rFonts w:asciiTheme="majorHAnsi" w:hAnsiTheme="majorHAnsi" w:cstheme="majorHAnsi"/>
          <w:color w:val="000000" w:themeColor="text1"/>
          <w:u w:val="single"/>
        </w:rPr>
        <w:t>institutions</w:t>
      </w:r>
      <w:r w:rsidRPr="00D13230">
        <w:rPr>
          <w:rFonts w:asciiTheme="majorHAnsi" w:hAnsiTheme="majorHAnsi" w:cstheme="majorHAnsi"/>
          <w:color w:val="000000" w:themeColor="text1"/>
          <w:sz w:val="16"/>
        </w:rPr>
        <w:t xml:space="preserve"> and problems of financing, both public and private). </w:t>
      </w:r>
      <w:r w:rsidRPr="00D13230">
        <w:rPr>
          <w:rFonts w:asciiTheme="majorHAnsi" w:hAnsiTheme="majorHAnsi" w:cstheme="majorHAnsi"/>
          <w:b/>
          <w:iCs/>
          <w:color w:val="000000" w:themeColor="text1"/>
          <w:highlight w:val="yellow"/>
          <w:u w:val="single"/>
        </w:rPr>
        <w:t>All five escapes closed</w:t>
      </w:r>
      <w:r w:rsidRPr="00D13230">
        <w:rPr>
          <w:rFonts w:asciiTheme="majorHAnsi" w:hAnsiTheme="majorHAnsi" w:cstheme="majorHAnsi"/>
          <w:color w:val="000000" w:themeColor="text1"/>
          <w:u w:val="single"/>
        </w:rPr>
        <w:t xml:space="preserve">, there is no way society can prevent capitalism from causing accelerated displacement of </w:t>
      </w:r>
      <w:proofErr w:type="spellStart"/>
      <w:r w:rsidRPr="00D13230">
        <w:rPr>
          <w:rFonts w:asciiTheme="majorHAnsi" w:hAnsiTheme="majorHAnsi" w:cstheme="majorHAnsi"/>
          <w:color w:val="000000" w:themeColor="text1"/>
          <w:u w:val="single"/>
        </w:rPr>
        <w:t>labour</w:t>
      </w:r>
      <w:proofErr w:type="spellEnd"/>
      <w:r w:rsidRPr="00D13230">
        <w:rPr>
          <w:rFonts w:asciiTheme="majorHAnsi" w:hAnsiTheme="majorHAnsi" w:cstheme="majorHAnsi"/>
          <w:color w:val="000000" w:themeColor="text1"/>
          <w:u w:val="single"/>
        </w:rPr>
        <w:t xml:space="preserve"> and</w:t>
      </w:r>
      <w:r w:rsidRPr="00D13230">
        <w:rPr>
          <w:rFonts w:asciiTheme="majorHAnsi" w:hAnsiTheme="majorHAnsi" w:cstheme="majorHAnsi"/>
          <w:color w:val="000000" w:themeColor="text1"/>
          <w:sz w:val="16"/>
        </w:rPr>
        <w:t xml:space="preserve"> the attendant </w:t>
      </w:r>
      <w:r w:rsidRPr="00D13230">
        <w:rPr>
          <w:rFonts w:asciiTheme="majorHAnsi" w:hAnsiTheme="majorHAnsi" w:cstheme="majorHAnsi"/>
          <w:color w:val="000000" w:themeColor="text1"/>
          <w:u w:val="single"/>
        </w:rPr>
        <w:t>stark economic and social inequalities</w:t>
      </w:r>
      <w:r w:rsidRPr="00D13230">
        <w:rPr>
          <w:rFonts w:asciiTheme="majorHAnsi" w:hAnsiTheme="majorHAnsi" w:cstheme="majorHAnsi"/>
          <w:color w:val="000000" w:themeColor="text1"/>
          <w:sz w:val="16"/>
        </w:rPr>
        <w:t xml:space="preserve">. Some sort of </w:t>
      </w:r>
      <w:r w:rsidRPr="00D13230">
        <w:rPr>
          <w:rFonts w:asciiTheme="majorHAnsi" w:hAnsiTheme="majorHAnsi" w:cstheme="majorHAnsi"/>
          <w:b/>
          <w:iCs/>
          <w:color w:val="000000" w:themeColor="text1"/>
          <w:highlight w:val="yellow"/>
          <w:u w:val="single"/>
        </w:rPr>
        <w:t>socialism</w:t>
      </w:r>
      <w:r w:rsidRPr="00D13230">
        <w:rPr>
          <w:rFonts w:asciiTheme="majorHAnsi" w:hAnsiTheme="majorHAnsi" w:cstheme="majorHAnsi"/>
          <w:color w:val="000000" w:themeColor="text1"/>
          <w:sz w:val="16"/>
        </w:rPr>
        <w:t xml:space="preserve">, so Collins concludes, </w:t>
      </w:r>
      <w:r w:rsidRPr="00D13230">
        <w:rPr>
          <w:rFonts w:asciiTheme="majorHAnsi" w:hAnsiTheme="majorHAnsi" w:cstheme="majorHAnsi"/>
          <w:b/>
          <w:iCs/>
          <w:color w:val="000000" w:themeColor="text1"/>
          <w:highlight w:val="yellow"/>
          <w:u w:val="single"/>
        </w:rPr>
        <w:t>will</w:t>
      </w:r>
      <w:r w:rsidRPr="00D13230">
        <w:rPr>
          <w:rFonts w:asciiTheme="majorHAnsi" w:hAnsiTheme="majorHAnsi" w:cstheme="majorHAnsi"/>
          <w:b/>
          <w:iCs/>
          <w:color w:val="000000" w:themeColor="text1"/>
          <w:u w:val="single"/>
        </w:rPr>
        <w:t xml:space="preserve"> finally </w:t>
      </w:r>
      <w:r w:rsidRPr="00D13230">
        <w:rPr>
          <w:rFonts w:asciiTheme="majorHAnsi" w:hAnsiTheme="majorHAnsi" w:cstheme="majorHAnsi"/>
          <w:b/>
          <w:iCs/>
          <w:color w:val="000000" w:themeColor="text1"/>
          <w:highlight w:val="yellow"/>
          <w:u w:val="single"/>
        </w:rPr>
        <w:t>have to take capitalism's place</w:t>
      </w:r>
      <w:r w:rsidRPr="00D13230">
        <w:rPr>
          <w:rFonts w:asciiTheme="majorHAnsi" w:hAnsiTheme="majorHAnsi" w:cstheme="majorHAnsi"/>
          <w:color w:val="000000" w:themeColor="text1"/>
          <w:sz w:val="16"/>
        </w:rPr>
        <w:t xml:space="preserve">. What precisely it will look like, and what will come after socialism or with it, Collins leaves open, and he is equally agnostic on the exact mode of the transition. Revolutionary the change will be - but </w:t>
      </w:r>
      <w:r w:rsidRPr="00D13230">
        <w:rPr>
          <w:rFonts w:asciiTheme="majorHAnsi" w:hAnsiTheme="majorHAnsi" w:cstheme="majorHAnsi"/>
          <w:b/>
          <w:iCs/>
          <w:color w:val="000000" w:themeColor="text1"/>
          <w:u w:val="single"/>
        </w:rPr>
        <w:t>whether it will be a violent social revolution</w:t>
      </w:r>
      <w:r w:rsidRPr="00D13230">
        <w:rPr>
          <w:rFonts w:asciiTheme="majorHAnsi" w:hAnsiTheme="majorHAnsi" w:cstheme="majorHAnsi"/>
          <w:color w:val="000000" w:themeColor="text1"/>
          <w:sz w:val="16"/>
        </w:rPr>
        <w:t xml:space="preserve"> that will end </w:t>
      </w:r>
      <w:proofErr w:type="gramStart"/>
      <w:r w:rsidRPr="00D13230">
        <w:rPr>
          <w:rFonts w:asciiTheme="majorHAnsi" w:hAnsiTheme="majorHAnsi" w:cstheme="majorHAnsi"/>
          <w:color w:val="000000" w:themeColor="text1"/>
          <w:sz w:val="16"/>
        </w:rPr>
        <w:t>capitalism</w:t>
      </w:r>
      <w:proofErr w:type="gramEnd"/>
      <w:r w:rsidRPr="00D13230">
        <w:rPr>
          <w:rFonts w:asciiTheme="majorHAnsi" w:hAnsiTheme="majorHAnsi" w:cstheme="majorHAnsi"/>
          <w:color w:val="000000" w:themeColor="text1"/>
          <w:sz w:val="16"/>
        </w:rPr>
        <w:t xml:space="preserve"> </w:t>
      </w:r>
      <w:r w:rsidRPr="00D13230">
        <w:rPr>
          <w:rFonts w:asciiTheme="majorHAnsi" w:hAnsiTheme="majorHAnsi" w:cstheme="majorHAnsi"/>
          <w:color w:val="000000" w:themeColor="text1"/>
          <w:u w:val="single"/>
        </w:rPr>
        <w:t xml:space="preserve">or a </w:t>
      </w:r>
      <w:r w:rsidRPr="00D13230">
        <w:rPr>
          <w:rFonts w:asciiTheme="majorHAnsi" w:hAnsiTheme="majorHAnsi" w:cstheme="majorHAnsi"/>
          <w:b/>
          <w:iCs/>
          <w:color w:val="000000" w:themeColor="text1"/>
          <w:u w:val="single"/>
        </w:rPr>
        <w:t>peaceful institutional revolution accomplished under political leadership</w:t>
      </w:r>
      <w:r w:rsidRPr="00D13230">
        <w:rPr>
          <w:rFonts w:asciiTheme="majorHAnsi" w:hAnsiTheme="majorHAnsi" w:cstheme="majorHAnsi"/>
          <w:color w:val="000000" w:themeColor="text1"/>
          <w:u w:val="single"/>
        </w:rPr>
        <w:t xml:space="preserve"> cannot be known</w:t>
      </w:r>
      <w:r w:rsidRPr="00D13230">
        <w:rPr>
          <w:rFonts w:asciiTheme="majorHAnsi" w:hAnsiTheme="majorHAnsi" w:cstheme="majorHAnsi"/>
          <w:color w:val="000000" w:themeColor="text1"/>
          <w:sz w:val="16"/>
        </w:rPr>
        <w:t xml:space="preserve"> beforehand. Heavy taxation of the super-rich for extended public employment or a guaranteed basic income for everyone, with equal distribution and strict rationing of very limited working hours by </w:t>
      </w:r>
      <w:proofErr w:type="gramStart"/>
      <w:r w:rsidRPr="00D13230">
        <w:rPr>
          <w:rFonts w:asciiTheme="majorHAnsi" w:hAnsiTheme="majorHAnsi" w:cstheme="majorHAnsi"/>
          <w:color w:val="000000" w:themeColor="text1"/>
          <w:sz w:val="16"/>
        </w:rPr>
        <w:t>more or less dictatorial</w:t>
      </w:r>
      <w:proofErr w:type="gramEnd"/>
      <w:r w:rsidRPr="00D13230">
        <w:rPr>
          <w:rFonts w:asciiTheme="majorHAnsi" w:hAnsiTheme="majorHAnsi" w:cstheme="majorHAnsi"/>
          <w:color w:val="000000" w:themeColor="text1"/>
          <w:sz w:val="16"/>
        </w:rPr>
        <w:t xml:space="preserve"> means a la Keynes' 4 - we are free to speculate on this as Collins's 'stripped-down Marxism' does not generate predictions as to what kind of society will emerge once capitalism will have run its course. </w:t>
      </w:r>
      <w:r w:rsidRPr="00D13230">
        <w:rPr>
          <w:rFonts w:asciiTheme="majorHAnsi" w:hAnsiTheme="majorHAnsi" w:cstheme="majorHAnsi"/>
          <w:b/>
          <w:iCs/>
          <w:color w:val="000000" w:themeColor="text1"/>
          <w:u w:val="single"/>
        </w:rPr>
        <w:t>Only one thing is certain: that capitalism will end, and much sooner than one may have thought</w:t>
      </w:r>
      <w:r w:rsidRPr="00D13230">
        <w:rPr>
          <w:rFonts w:asciiTheme="majorHAnsi" w:hAnsiTheme="majorHAnsi" w:cstheme="majorHAnsi"/>
          <w:color w:val="000000" w:themeColor="text1"/>
          <w:sz w:val="16"/>
        </w:rPr>
        <w:t xml:space="preserve">. Something of an outlier in the book's suite of chapters is the contribution by Georgi </w:t>
      </w:r>
      <w:proofErr w:type="spellStart"/>
      <w:r w:rsidRPr="00D13230">
        <w:rPr>
          <w:rFonts w:asciiTheme="majorHAnsi" w:hAnsiTheme="majorHAnsi" w:cstheme="majorHAnsi"/>
          <w:color w:val="000000" w:themeColor="text1"/>
          <w:sz w:val="16"/>
        </w:rPr>
        <w:t>Derluguian</w:t>
      </w:r>
      <w:proofErr w:type="spellEnd"/>
      <w:r w:rsidRPr="00D13230">
        <w:rPr>
          <w:rFonts w:asciiTheme="majorHAnsi" w:hAnsiTheme="majorHAnsi" w:cstheme="majorHAnsi"/>
          <w:color w:val="000000" w:themeColor="text1"/>
          <w:sz w:val="16"/>
        </w:rPr>
        <w:t xml:space="preserve">,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w:t>
      </w:r>
      <w:proofErr w:type="spellStart"/>
      <w:r w:rsidRPr="00D13230">
        <w:rPr>
          <w:rFonts w:asciiTheme="majorHAnsi" w:hAnsiTheme="majorHAnsi" w:cstheme="majorHAnsi"/>
          <w:color w:val="000000" w:themeColor="text1"/>
          <w:sz w:val="16"/>
        </w:rPr>
        <w:t>Derluguian</w:t>
      </w:r>
      <w:proofErr w:type="spellEnd"/>
      <w:r w:rsidRPr="00D13230">
        <w:rPr>
          <w:rFonts w:asciiTheme="majorHAnsi" w:hAnsiTheme="majorHAnsi" w:cstheme="majorHAnsi"/>
          <w:color w:val="000000" w:themeColor="text1"/>
          <w:sz w:val="16"/>
        </w:rPr>
        <w:t xml:space="preserve"> makes much of the fact that </w:t>
      </w:r>
      <w:r w:rsidRPr="00D13230">
        <w:rPr>
          <w:rFonts w:asciiTheme="majorHAnsi" w:hAnsiTheme="majorHAnsi" w:cstheme="majorHAnsi"/>
          <w:color w:val="000000" w:themeColor="text1"/>
          <w:u w:val="single"/>
        </w:rPr>
        <w:t>Soviet Communism was from early on embedded in the 'hostile geopolitics'</w:t>
      </w:r>
      <w:r w:rsidRPr="00D13230">
        <w:rPr>
          <w:rFonts w:asciiTheme="majorHAnsi" w:hAnsiTheme="majorHAnsi" w:cstheme="majorHAnsi"/>
          <w:color w:val="000000" w:themeColor="text1"/>
          <w:sz w:val="16"/>
        </w:rPr>
        <w:t xml:space="preserve"> (p. 110) </w:t>
      </w:r>
      <w:r w:rsidRPr="00D13230">
        <w:rPr>
          <w:rFonts w:asciiTheme="majorHAnsi" w:hAnsiTheme="majorHAnsi" w:cstheme="majorHAnsi"/>
          <w:color w:val="000000" w:themeColor="text1"/>
          <w:u w:val="single"/>
        </w:rPr>
        <w:t>of a 'capitalist world-system'</w:t>
      </w:r>
      <w:r w:rsidRPr="00D13230">
        <w:rPr>
          <w:rFonts w:asciiTheme="majorHAnsi" w:hAnsiTheme="majorHAnsi" w:cstheme="majorHAnsi"/>
          <w:color w:val="000000" w:themeColor="text1"/>
          <w:sz w:val="16"/>
        </w:rPr>
        <w:t xml:space="preserve"> </w:t>
      </w:r>
      <w:proofErr w:type="gramStart"/>
      <w:r w:rsidRPr="00D13230">
        <w:rPr>
          <w:rFonts w:asciiTheme="majorHAnsi" w:hAnsiTheme="majorHAnsi" w:cstheme="majorHAnsi"/>
          <w:color w:val="000000" w:themeColor="text1"/>
          <w:sz w:val="16"/>
        </w:rPr>
        <w:t>( 111</w:t>
      </w:r>
      <w:proofErr w:type="gramEnd"/>
      <w:r w:rsidRPr="00D13230">
        <w:rPr>
          <w:rFonts w:asciiTheme="majorHAnsi" w:hAnsiTheme="majorHAnsi" w:cstheme="majorHAnsi"/>
          <w:color w:val="000000" w:themeColor="text1"/>
          <w:sz w:val="16"/>
        </w:rPr>
        <w:t xml:space="preserve">). This linked its fate inseparably to that of the Soviet Union as an economically and strategically overextended multinational state. That state turned out 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w:t>
      </w:r>
      <w:proofErr w:type="gramStart"/>
      <w:r w:rsidRPr="00D13230">
        <w:rPr>
          <w:rFonts w:asciiTheme="majorHAnsi" w:hAnsiTheme="majorHAnsi" w:cstheme="majorHAnsi"/>
          <w:color w:val="000000" w:themeColor="text1"/>
          <w:sz w:val="16"/>
        </w:rPr>
        <w:t>technocratic</w:t>
      </w:r>
      <w:proofErr w:type="gramEnd"/>
      <w:r w:rsidRPr="00D13230">
        <w:rPr>
          <w:rFonts w:asciiTheme="majorHAnsi" w:hAnsiTheme="majorHAnsi" w:cstheme="majorHAnsi"/>
          <w:color w:val="000000" w:themeColor="text1"/>
          <w:sz w:val="16"/>
        </w:rPr>
        <w:t xml:space="preserve"> and scientific elites socialized in the revolutionary era of the late 1960s. Also, </w:t>
      </w:r>
      <w:r w:rsidRPr="00D13230">
        <w:rPr>
          <w:rFonts w:asciiTheme="majorHAnsi" w:hAnsiTheme="majorHAnsi" w:cstheme="majorHAnsi"/>
          <w:color w:val="000000" w:themeColor="text1"/>
          <w:u w:val="single"/>
        </w:rPr>
        <w:t>over-centralization made the state-based political economy of Soviet Communism vulnerable to regional and ethnic separatism, while the global capitalism surrounding it provided resentful opponents</w:t>
      </w:r>
      <w:r w:rsidRPr="00D13230">
        <w:rPr>
          <w:rFonts w:asciiTheme="majorHAnsi" w:hAnsiTheme="majorHAnsi" w:cstheme="majorHAnsi"/>
          <w:color w:val="000000" w:themeColor="text1"/>
          <w:sz w:val="16"/>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D13230">
        <w:rPr>
          <w:rFonts w:asciiTheme="majorHAnsi" w:hAnsiTheme="majorHAnsi" w:cstheme="majorHAnsi"/>
          <w:color w:val="000000" w:themeColor="text1"/>
          <w:u w:val="single"/>
        </w:rPr>
        <w:t xml:space="preserve">the role of </w:t>
      </w:r>
      <w:r w:rsidRPr="00D13230">
        <w:rPr>
          <w:rFonts w:asciiTheme="majorHAnsi" w:hAnsiTheme="majorHAnsi" w:cstheme="majorHAnsi"/>
          <w:color w:val="000000" w:themeColor="text1"/>
          <w:u w:val="single"/>
        </w:rPr>
        <w:lastRenderedPageBreak/>
        <w:t>the United States</w:t>
      </w:r>
      <w:r w:rsidRPr="00D13230">
        <w:rPr>
          <w:rFonts w:asciiTheme="majorHAnsi" w:hAnsiTheme="majorHAnsi" w:cstheme="majorHAnsi"/>
          <w:color w:val="000000" w:themeColor="text1"/>
          <w:sz w:val="16"/>
        </w:rPr>
        <w:t xml:space="preserve"> in this respect </w:t>
      </w:r>
      <w:r w:rsidRPr="00D13230">
        <w:rPr>
          <w:rFonts w:asciiTheme="majorHAnsi" w:hAnsiTheme="majorHAnsi" w:cstheme="majorHAnsi"/>
          <w:color w:val="000000" w:themeColor="text1"/>
          <w:u w:val="single"/>
        </w:rPr>
        <w:t>must not be underestimated</w:t>
      </w:r>
      <w:r w:rsidRPr="00D13230">
        <w:rPr>
          <w:rFonts w:asciiTheme="majorHAnsi" w:hAnsiTheme="majorHAnsi" w:cstheme="majorHAnsi"/>
          <w:color w:val="000000" w:themeColor="text1"/>
          <w:sz w:val="16"/>
        </w:rPr>
        <w:t xml:space="preserve">. </w:t>
      </w:r>
      <w:r w:rsidRPr="00D13230">
        <w:rPr>
          <w:rFonts w:asciiTheme="majorHAnsi" w:hAnsiTheme="majorHAnsi" w:cstheme="majorHAnsi"/>
          <w:color w:val="000000" w:themeColor="text1"/>
          <w:sz w:val="8"/>
          <w:szCs w:val="8"/>
        </w:rPr>
        <w:t xml:space="preserve">More importantly, capitalism is not exposed to pressure from an alternative political-economic model, </w:t>
      </w:r>
      <w:proofErr w:type="gramStart"/>
      <w:r w:rsidRPr="00D13230">
        <w:rPr>
          <w:rFonts w:asciiTheme="majorHAnsi" w:hAnsiTheme="majorHAnsi" w:cstheme="majorHAnsi"/>
          <w:color w:val="000000" w:themeColor="text1"/>
          <w:sz w:val="8"/>
          <w:szCs w:val="8"/>
        </w:rPr>
        <w:t>assuming that</w:t>
      </w:r>
      <w:proofErr w:type="gramEnd"/>
      <w:r w:rsidRPr="00D13230">
        <w:rPr>
          <w:rFonts w:asciiTheme="majorHAnsi" w:hAnsiTheme="majorHAnsi" w:cstheme="majorHAnsi"/>
          <w:color w:val="000000" w:themeColor="text1"/>
          <w:sz w:val="8"/>
          <w:szCs w:val="8"/>
        </w:rPr>
        <w:t xml:space="preserve">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w:t>
      </w:r>
      <w:proofErr w:type="spellStart"/>
      <w:r w:rsidRPr="00D13230">
        <w:rPr>
          <w:rFonts w:asciiTheme="majorHAnsi" w:hAnsiTheme="majorHAnsi" w:cstheme="majorHAnsi"/>
          <w:color w:val="000000" w:themeColor="text1"/>
          <w:sz w:val="8"/>
          <w:szCs w:val="8"/>
        </w:rPr>
        <w:t>Derluguian</w:t>
      </w:r>
      <w:proofErr w:type="spellEnd"/>
      <w:r w:rsidRPr="00D13230">
        <w:rPr>
          <w:rFonts w:asciiTheme="majorHAnsi" w:hAnsiTheme="majorHAnsi" w:cstheme="majorHAnsi"/>
          <w:color w:val="000000" w:themeColor="text1"/>
          <w:sz w:val="8"/>
          <w:szCs w:val="8"/>
        </w:rPr>
        <w:t xml:space="preserve">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indication of</w:t>
      </w:r>
      <w:r w:rsidRPr="00D13230">
        <w:rPr>
          <w:rFonts w:asciiTheme="majorHAnsi" w:hAnsiTheme="majorHAnsi" w:cstheme="majorHAnsi"/>
          <w:color w:val="000000" w:themeColor="text1"/>
          <w:sz w:val="16"/>
        </w:rPr>
        <w:t xml:space="preserve"> </w:t>
      </w:r>
      <w:r w:rsidRPr="00D13230">
        <w:rPr>
          <w:rFonts w:asciiTheme="majorHAnsi" w:hAnsiTheme="majorHAnsi" w:cstheme="majorHAnsi"/>
          <w:color w:val="000000" w:themeColor="text1"/>
          <w:u w:val="single"/>
        </w:rPr>
        <w:t>contemporary capitalism</w:t>
      </w:r>
      <w:r w:rsidRPr="00D13230">
        <w:rPr>
          <w:rFonts w:asciiTheme="majorHAnsi" w:hAnsiTheme="majorHAnsi" w:cstheme="majorHAnsi"/>
          <w:color w:val="000000" w:themeColor="text1"/>
          <w:sz w:val="16"/>
        </w:rPr>
        <w:t xml:space="preserve"> having </w:t>
      </w:r>
      <w:r w:rsidRPr="00D13230">
        <w:rPr>
          <w:rFonts w:asciiTheme="majorHAnsi" w:hAnsiTheme="majorHAnsi" w:cstheme="majorHAnsi"/>
          <w:color w:val="000000" w:themeColor="text1"/>
          <w:u w:val="single"/>
        </w:rPr>
        <w:t>entered a period of deep indeterminacy</w:t>
      </w:r>
      <w:r w:rsidRPr="00D13230">
        <w:rPr>
          <w:rFonts w:asciiTheme="majorHAnsi" w:hAnsiTheme="majorHAnsi" w:cstheme="majorHAnsi"/>
          <w:color w:val="000000" w:themeColor="text1"/>
          <w:sz w:val="16"/>
        </w:rPr>
        <w:t xml:space="preserve"> - a period </w:t>
      </w:r>
      <w:r w:rsidRPr="00D13230">
        <w:rPr>
          <w:rFonts w:asciiTheme="majorHAnsi" w:hAnsiTheme="majorHAnsi" w:cstheme="majorHAnsi"/>
          <w:color w:val="000000" w:themeColor="text1"/>
          <w:u w:val="single"/>
        </w:rPr>
        <w:t>in which unexpected things can happen any time and</w:t>
      </w:r>
      <w:r w:rsidRPr="00D13230">
        <w:rPr>
          <w:rFonts w:asciiTheme="majorHAnsi" w:hAnsiTheme="majorHAnsi" w:cstheme="majorHAnsi"/>
          <w:color w:val="000000" w:themeColor="text1"/>
          <w:sz w:val="16"/>
        </w:rPr>
        <w:t xml:space="preserve"> knowledgeable observers can legitimately disagree on what will happen, due to </w:t>
      </w:r>
      <w:r w:rsidRPr="00D13230">
        <w:rPr>
          <w:rFonts w:asciiTheme="majorHAnsi" w:hAnsiTheme="majorHAnsi" w:cstheme="majorHAnsi"/>
          <w:color w:val="000000" w:themeColor="text1"/>
          <w:u w:val="single"/>
        </w:rPr>
        <w:t>long-valid causal relations</w:t>
      </w:r>
      <w:r w:rsidRPr="00D13230">
        <w:rPr>
          <w:rFonts w:asciiTheme="majorHAnsi" w:hAnsiTheme="majorHAnsi" w:cstheme="majorHAnsi"/>
          <w:color w:val="000000" w:themeColor="text1"/>
          <w:sz w:val="16"/>
        </w:rPr>
        <w:t xml:space="preserve"> having </w:t>
      </w:r>
      <w:r w:rsidRPr="00D13230">
        <w:rPr>
          <w:rFonts w:asciiTheme="majorHAnsi" w:hAnsiTheme="majorHAnsi" w:cstheme="majorHAnsi"/>
          <w:color w:val="000000" w:themeColor="text1"/>
          <w:u w:val="single"/>
        </w:rPr>
        <w:t>become historically obsolete</w:t>
      </w:r>
      <w:r w:rsidRPr="00D13230">
        <w:rPr>
          <w:rFonts w:asciiTheme="majorHAnsi" w:hAnsiTheme="majorHAnsi" w:cstheme="majorHAnsi"/>
          <w:color w:val="000000" w:themeColor="text1"/>
          <w:sz w:val="16"/>
        </w:rPr>
        <w:t xml:space="preserve">. In other words, I interpret the coexistence of a shared sense of crisis with diverging concepts of the nature of that crisis as an indication that </w:t>
      </w:r>
      <w:r w:rsidRPr="00D13230">
        <w:rPr>
          <w:rFonts w:asciiTheme="majorHAnsi" w:hAnsiTheme="majorHAnsi" w:cstheme="majorHAnsi"/>
          <w:b/>
          <w:iCs/>
          <w:color w:val="000000" w:themeColor="text1"/>
          <w:highlight w:val="yellow"/>
          <w:u w:val="single"/>
        </w:rPr>
        <w:t>traditional economic</w:t>
      </w:r>
      <w:r w:rsidRPr="00D13230">
        <w:rPr>
          <w:rFonts w:asciiTheme="majorHAnsi" w:hAnsiTheme="majorHAnsi" w:cstheme="majorHAnsi"/>
          <w:color w:val="000000" w:themeColor="text1"/>
          <w:u w:val="single"/>
        </w:rPr>
        <w:t xml:space="preserve"> and sociological </w:t>
      </w:r>
      <w:r w:rsidRPr="00D13230">
        <w:rPr>
          <w:rFonts w:asciiTheme="majorHAnsi" w:hAnsiTheme="majorHAnsi" w:cstheme="majorHAnsi"/>
          <w:b/>
          <w:iCs/>
          <w:color w:val="000000" w:themeColor="text1"/>
          <w:highlight w:val="yellow"/>
          <w:u w:val="single"/>
        </w:rPr>
        <w:t xml:space="preserve">theories have today lost </w:t>
      </w:r>
      <w:r w:rsidRPr="00D13230">
        <w:rPr>
          <w:rFonts w:asciiTheme="majorHAnsi" w:hAnsiTheme="majorHAnsi" w:cstheme="majorHAnsi"/>
          <w:b/>
          <w:iCs/>
          <w:color w:val="000000" w:themeColor="text1"/>
          <w:u w:val="single"/>
        </w:rPr>
        <w:t xml:space="preserve">much of their </w:t>
      </w:r>
      <w:r w:rsidRPr="00D13230">
        <w:rPr>
          <w:rFonts w:asciiTheme="majorHAnsi" w:hAnsiTheme="majorHAnsi" w:cstheme="majorHAnsi"/>
          <w:b/>
          <w:iCs/>
          <w:color w:val="000000" w:themeColor="text1"/>
          <w:highlight w:val="yellow"/>
          <w:u w:val="single"/>
        </w:rPr>
        <w:t>predictive power</w:t>
      </w:r>
      <w:r w:rsidRPr="00D13230">
        <w:rPr>
          <w:rFonts w:asciiTheme="majorHAnsi" w:hAnsiTheme="majorHAnsi" w:cstheme="majorHAnsi"/>
          <w:color w:val="000000" w:themeColor="text1"/>
          <w:sz w:val="16"/>
          <w:highlight w:val="yellow"/>
        </w:rPr>
        <w:t>.</w:t>
      </w:r>
      <w:r w:rsidRPr="00D13230">
        <w:rPr>
          <w:rFonts w:asciiTheme="majorHAnsi" w:hAnsiTheme="majorHAnsi" w:cstheme="majorHAnsi"/>
          <w:color w:val="000000" w:themeColor="text1"/>
          <w:sz w:val="16"/>
        </w:rPr>
        <w:t xml:space="preserve"> As I will point out in more detail, below, I see this as a result, but also as a cause, of a destruction of collective agency </w:t>
      </w:r>
      <w:proofErr w:type="gramStart"/>
      <w:r w:rsidRPr="00D13230">
        <w:rPr>
          <w:rFonts w:asciiTheme="majorHAnsi" w:hAnsiTheme="majorHAnsi" w:cstheme="majorHAnsi"/>
          <w:color w:val="000000" w:themeColor="text1"/>
          <w:sz w:val="16"/>
        </w:rPr>
        <w:t>in the course of</w:t>
      </w:r>
      <w:proofErr w:type="gramEnd"/>
      <w:r w:rsidRPr="00D13230">
        <w:rPr>
          <w:rFonts w:asciiTheme="majorHAnsi" w:hAnsiTheme="majorHAnsi" w:cstheme="majorHAnsi"/>
          <w:color w:val="000000" w:themeColor="text1"/>
          <w:sz w:val="16"/>
        </w:rPr>
        <w:t xml:space="preserve">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D13230">
        <w:rPr>
          <w:rFonts w:asciiTheme="majorHAnsi" w:hAnsiTheme="majorHAnsi" w:cstheme="majorHAnsi"/>
          <w:color w:val="000000" w:themeColor="text1"/>
          <w:u w:val="single"/>
        </w:rPr>
        <w:t>various scenarios of</w:t>
      </w:r>
      <w:r w:rsidRPr="00D13230">
        <w:rPr>
          <w:rFonts w:asciiTheme="majorHAnsi" w:hAnsiTheme="majorHAnsi" w:cstheme="majorHAnsi"/>
          <w:color w:val="000000" w:themeColor="text1"/>
          <w:sz w:val="16"/>
        </w:rPr>
        <w:t xml:space="preserve"> the </w:t>
      </w:r>
      <w:r w:rsidRPr="00D13230">
        <w:rPr>
          <w:rFonts w:asciiTheme="majorHAnsi" w:hAnsiTheme="majorHAnsi" w:cstheme="majorHAnsi"/>
          <w:color w:val="000000" w:themeColor="text1"/>
          <w:u w:val="single"/>
        </w:rPr>
        <w:t>crisis</w:t>
      </w:r>
      <w:r w:rsidRPr="00D13230">
        <w:rPr>
          <w:rFonts w:asciiTheme="majorHAnsi" w:hAnsiTheme="majorHAnsi" w:cstheme="majorHAnsi"/>
          <w:color w:val="000000" w:themeColor="text1"/>
          <w:sz w:val="16"/>
        </w:rPr>
        <w:t xml:space="preserve"> and privilege it over the others, I suggest that they all, or most of them, </w:t>
      </w:r>
      <w:r w:rsidRPr="00D13230">
        <w:rPr>
          <w:rFonts w:asciiTheme="majorHAnsi" w:hAnsiTheme="majorHAnsi" w:cstheme="majorHAnsi"/>
          <w:color w:val="000000" w:themeColor="text1"/>
          <w:u w:val="single"/>
        </w:rPr>
        <w:t xml:space="preserve">may be aggregated into a diagnosis of </w:t>
      </w:r>
      <w:r w:rsidRPr="00D13230">
        <w:rPr>
          <w:rFonts w:asciiTheme="majorHAnsi" w:hAnsiTheme="majorHAnsi" w:cstheme="majorHAnsi"/>
          <w:b/>
          <w:iCs/>
          <w:color w:val="000000" w:themeColor="text1"/>
          <w:u w:val="single"/>
        </w:rPr>
        <w:t>multi-morbidity</w:t>
      </w:r>
      <w:r w:rsidRPr="00D13230">
        <w:rPr>
          <w:rFonts w:asciiTheme="majorHAnsi" w:hAnsiTheme="majorHAnsi" w:cstheme="majorHAnsi"/>
          <w:color w:val="000000" w:themeColor="text1"/>
          <w:u w:val="single"/>
        </w:rPr>
        <w:t xml:space="preserve"> in which </w:t>
      </w:r>
      <w:r w:rsidRPr="00D13230">
        <w:rPr>
          <w:rFonts w:asciiTheme="majorHAnsi" w:hAnsiTheme="majorHAnsi" w:cstheme="majorHAnsi"/>
          <w:b/>
          <w:iCs/>
          <w:color w:val="000000" w:themeColor="text1"/>
          <w:highlight w:val="yellow"/>
          <w:u w:val="single"/>
        </w:rPr>
        <w:t>different disorders coexist and</w:t>
      </w:r>
      <w:r w:rsidRPr="00D13230">
        <w:rPr>
          <w:rFonts w:asciiTheme="majorHAnsi" w:hAnsiTheme="majorHAnsi" w:cstheme="majorHAnsi"/>
          <w:color w:val="000000" w:themeColor="text1"/>
          <w:highlight w:val="yellow"/>
          <w:u w:val="single"/>
        </w:rPr>
        <w:t>,</w:t>
      </w:r>
      <w:r w:rsidRPr="00D13230">
        <w:rPr>
          <w:rFonts w:asciiTheme="majorHAnsi" w:hAnsiTheme="majorHAnsi" w:cstheme="majorHAnsi"/>
          <w:color w:val="000000" w:themeColor="text1"/>
          <w:u w:val="single"/>
        </w:rPr>
        <w:t xml:space="preserve"> </w:t>
      </w:r>
      <w:proofErr w:type="gramStart"/>
      <w:r w:rsidRPr="00D13230">
        <w:rPr>
          <w:rFonts w:asciiTheme="majorHAnsi" w:hAnsiTheme="majorHAnsi" w:cstheme="majorHAnsi"/>
          <w:color w:val="000000" w:themeColor="text1"/>
          <w:u w:val="single"/>
        </w:rPr>
        <w:t>more often than not</w:t>
      </w:r>
      <w:proofErr w:type="gramEnd"/>
      <w:r w:rsidRPr="00D13230">
        <w:rPr>
          <w:rFonts w:asciiTheme="majorHAnsi" w:hAnsiTheme="majorHAnsi" w:cstheme="majorHAnsi"/>
          <w:color w:val="000000" w:themeColor="text1"/>
          <w:u w:val="single"/>
        </w:rPr>
        <w:t xml:space="preserve">, </w:t>
      </w:r>
      <w:r w:rsidRPr="00D13230">
        <w:rPr>
          <w:rFonts w:asciiTheme="majorHAnsi" w:hAnsiTheme="majorHAnsi" w:cstheme="majorHAnsi"/>
          <w:b/>
          <w:iCs/>
          <w:color w:val="000000" w:themeColor="text1"/>
          <w:highlight w:val="yellow"/>
          <w:u w:val="single"/>
        </w:rPr>
        <w:t>reinforce each other</w:t>
      </w:r>
      <w:r w:rsidRPr="00D13230">
        <w:rPr>
          <w:rFonts w:asciiTheme="majorHAnsi" w:hAnsiTheme="majorHAnsi" w:cstheme="majorHAnsi"/>
          <w:color w:val="000000" w:themeColor="text1"/>
          <w:highlight w:val="yellow"/>
          <w:u w:val="single"/>
        </w:rPr>
        <w:t>.</w:t>
      </w:r>
      <w:r w:rsidRPr="00D13230">
        <w:rPr>
          <w:rFonts w:asciiTheme="majorHAnsi" w:hAnsiTheme="majorHAnsi" w:cstheme="majorHAnsi"/>
          <w:color w:val="000000" w:themeColor="text1"/>
          <w:u w:val="single"/>
        </w:rPr>
        <w:t xml:space="preserve"> Capitalism</w:t>
      </w:r>
      <w:r w:rsidRPr="00D13230">
        <w:rPr>
          <w:rFonts w:asciiTheme="majorHAnsi" w:hAnsiTheme="majorHAnsi" w:cstheme="majorHAnsi"/>
          <w:color w:val="000000" w:themeColor="text1"/>
          <w:sz w:val="16"/>
        </w:rPr>
        <w:t xml:space="preserve">, as pointed out at the beginning, </w:t>
      </w:r>
      <w:r w:rsidRPr="00D13230">
        <w:rPr>
          <w:rFonts w:asciiTheme="majorHAnsi" w:hAnsiTheme="majorHAnsi" w:cstheme="majorHAnsi"/>
          <w:color w:val="000000" w:themeColor="text1"/>
          <w:u w:val="single"/>
        </w:rPr>
        <w:t>was always</w:t>
      </w:r>
      <w:r w:rsidRPr="00D13230">
        <w:rPr>
          <w:rFonts w:asciiTheme="majorHAnsi" w:hAnsiTheme="majorHAnsi" w:cstheme="majorHAnsi"/>
          <w:color w:val="000000" w:themeColor="text1"/>
          <w:sz w:val="16"/>
        </w:rPr>
        <w:t xml:space="preserve"> a </w:t>
      </w:r>
      <w:r w:rsidRPr="00D13230">
        <w:rPr>
          <w:rFonts w:asciiTheme="majorHAnsi" w:hAnsiTheme="majorHAnsi" w:cstheme="majorHAnsi"/>
          <w:color w:val="000000" w:themeColor="text1"/>
          <w:u w:val="single"/>
        </w:rPr>
        <w:t>fragile</w:t>
      </w:r>
      <w:r w:rsidRPr="00D13230">
        <w:rPr>
          <w:rFonts w:asciiTheme="majorHAnsi" w:hAnsiTheme="majorHAnsi" w:cstheme="majorHAnsi"/>
          <w:color w:val="000000" w:themeColor="text1"/>
          <w:sz w:val="16"/>
        </w:rPr>
        <w:t xml:space="preserve"> and improbable order and for its survival depended on ongoing repair work. </w:t>
      </w:r>
      <w:r w:rsidRPr="00D13230">
        <w:rPr>
          <w:rFonts w:asciiTheme="majorHAnsi" w:hAnsiTheme="majorHAnsi" w:cstheme="majorHAnsi"/>
          <w:color w:val="000000" w:themeColor="text1"/>
          <w:u w:val="single"/>
        </w:rPr>
        <w:t xml:space="preserve">Today, however, </w:t>
      </w:r>
      <w:r w:rsidRPr="00D13230">
        <w:rPr>
          <w:rFonts w:asciiTheme="majorHAnsi" w:hAnsiTheme="majorHAnsi" w:cstheme="majorHAnsi"/>
          <w:b/>
          <w:iCs/>
          <w:color w:val="000000" w:themeColor="text1"/>
          <w:u w:val="single"/>
        </w:rPr>
        <w:t xml:space="preserve">too many </w:t>
      </w:r>
      <w:r w:rsidRPr="00D13230">
        <w:rPr>
          <w:rFonts w:asciiTheme="majorHAnsi" w:hAnsiTheme="majorHAnsi" w:cstheme="majorHAnsi"/>
          <w:b/>
          <w:iCs/>
          <w:color w:val="000000" w:themeColor="text1"/>
          <w:highlight w:val="yellow"/>
          <w:u w:val="single"/>
        </w:rPr>
        <w:t>frailties have become simultaneously acute</w:t>
      </w:r>
      <w:r w:rsidRPr="00D13230">
        <w:rPr>
          <w:rFonts w:asciiTheme="majorHAnsi" w:hAnsiTheme="majorHAnsi" w:cstheme="majorHAnsi"/>
          <w:color w:val="000000" w:themeColor="text1"/>
          <w:highlight w:val="yellow"/>
          <w:u w:val="single"/>
        </w:rPr>
        <w:t xml:space="preserve"> while </w:t>
      </w:r>
      <w:r w:rsidRPr="00D13230">
        <w:rPr>
          <w:rFonts w:asciiTheme="majorHAnsi" w:hAnsiTheme="majorHAnsi" w:cstheme="majorHAnsi"/>
          <w:b/>
          <w:iCs/>
          <w:color w:val="000000" w:themeColor="text1"/>
          <w:u w:val="single"/>
        </w:rPr>
        <w:t xml:space="preserve">too many </w:t>
      </w:r>
      <w:r w:rsidRPr="00D13230">
        <w:rPr>
          <w:rFonts w:asciiTheme="majorHAnsi" w:hAnsiTheme="majorHAnsi" w:cstheme="majorHAnsi"/>
          <w:b/>
          <w:iCs/>
          <w:color w:val="000000" w:themeColor="text1"/>
          <w:highlight w:val="yellow"/>
          <w:u w:val="single"/>
        </w:rPr>
        <w:t>remedies have been exhausted</w:t>
      </w:r>
      <w:r w:rsidRPr="00D13230">
        <w:rPr>
          <w:rFonts w:asciiTheme="majorHAnsi" w:hAnsiTheme="majorHAnsi" w:cstheme="majorHAnsi"/>
          <w:color w:val="000000" w:themeColor="text1"/>
          <w:u w:val="single"/>
        </w:rPr>
        <w:t xml:space="preserve"> or destroyed. </w:t>
      </w:r>
      <w:r w:rsidRPr="00D13230">
        <w:rPr>
          <w:rFonts w:asciiTheme="majorHAnsi" w:hAnsiTheme="majorHAnsi" w:cstheme="majorHAnsi"/>
          <w:b/>
          <w:iCs/>
          <w:color w:val="000000" w:themeColor="text1"/>
          <w:u w:val="single"/>
        </w:rPr>
        <w:t>The end of capitalism</w:t>
      </w:r>
      <w:r w:rsidRPr="00D13230">
        <w:rPr>
          <w:rFonts w:asciiTheme="majorHAnsi" w:hAnsiTheme="majorHAnsi" w:cstheme="majorHAnsi"/>
          <w:color w:val="000000" w:themeColor="text1"/>
          <w:u w:val="single"/>
        </w:rPr>
        <w:t xml:space="preserve"> can then be imagined as a </w:t>
      </w:r>
      <w:r w:rsidRPr="00D13230">
        <w:rPr>
          <w:rFonts w:asciiTheme="majorHAnsi" w:hAnsiTheme="majorHAnsi" w:cstheme="majorHAnsi"/>
          <w:b/>
          <w:iCs/>
          <w:color w:val="000000" w:themeColor="text1"/>
          <w:u w:val="single"/>
        </w:rPr>
        <w:t>death from a thousand cuts</w:t>
      </w:r>
      <w:r w:rsidRPr="00D13230">
        <w:rPr>
          <w:rFonts w:asciiTheme="majorHAnsi" w:hAnsiTheme="majorHAnsi" w:cstheme="majorHAnsi"/>
          <w:color w:val="000000" w:themeColor="text1"/>
          <w:u w:val="single"/>
        </w:rPr>
        <w:t xml:space="preserve">, or from a multiplicity of infirmities each of which will be </w:t>
      </w:r>
      <w:proofErr w:type="gramStart"/>
      <w:r w:rsidRPr="00D13230">
        <w:rPr>
          <w:rFonts w:asciiTheme="majorHAnsi" w:hAnsiTheme="majorHAnsi" w:cstheme="majorHAnsi"/>
          <w:color w:val="000000" w:themeColor="text1"/>
          <w:u w:val="single"/>
        </w:rPr>
        <w:t>all the more</w:t>
      </w:r>
      <w:proofErr w:type="gramEnd"/>
      <w:r w:rsidRPr="00D13230">
        <w:rPr>
          <w:rFonts w:asciiTheme="majorHAnsi" w:hAnsiTheme="majorHAnsi" w:cstheme="majorHAnsi"/>
          <w:color w:val="000000" w:themeColor="text1"/>
          <w:u w:val="single"/>
        </w:rPr>
        <w:t xml:space="preserve"> untreatable as all will demand treatment at the same time</w:t>
      </w:r>
      <w:r w:rsidRPr="00D13230">
        <w:rPr>
          <w:rFonts w:asciiTheme="majorHAnsi" w:hAnsiTheme="majorHAnsi" w:cstheme="majorHAnsi"/>
          <w:color w:val="000000" w:themeColor="text1"/>
          <w:sz w:val="16"/>
        </w:rPr>
        <w:t xml:space="preserve">. As will become apparent, </w:t>
      </w:r>
      <w:r w:rsidRPr="00D13230">
        <w:rPr>
          <w:rFonts w:asciiTheme="majorHAnsi" w:hAnsiTheme="majorHAnsi" w:cstheme="majorHAnsi"/>
          <w:b/>
          <w:iCs/>
          <w:color w:val="000000" w:themeColor="text1"/>
          <w:u w:val="single"/>
        </w:rPr>
        <w:t>I do not believe that any of the potentially stabilizing forces</w:t>
      </w:r>
      <w:r w:rsidRPr="00D13230">
        <w:rPr>
          <w:rFonts w:asciiTheme="majorHAnsi" w:hAnsiTheme="majorHAnsi" w:cstheme="majorHAnsi"/>
          <w:color w:val="000000" w:themeColor="text1"/>
          <w:sz w:val="16"/>
        </w:rPr>
        <w:t xml:space="preserve"> mentioned by Mann </w:t>
      </w:r>
      <w:r w:rsidRPr="00D13230">
        <w:rPr>
          <w:rFonts w:asciiTheme="majorHAnsi" w:hAnsiTheme="majorHAnsi" w:cstheme="majorHAnsi"/>
          <w:color w:val="000000" w:themeColor="text1"/>
          <w:u w:val="single"/>
        </w:rPr>
        <w:t>and</w:t>
      </w:r>
      <w:r w:rsidRPr="00D13230">
        <w:rPr>
          <w:rFonts w:asciiTheme="majorHAnsi" w:hAnsiTheme="majorHAnsi" w:cstheme="majorHAnsi"/>
          <w:color w:val="000000" w:themeColor="text1"/>
          <w:sz w:val="16"/>
        </w:rPr>
        <w:t xml:space="preserve"> Calhoun, </w:t>
      </w:r>
      <w:r w:rsidRPr="00D13230">
        <w:rPr>
          <w:rFonts w:asciiTheme="majorHAnsi" w:hAnsiTheme="majorHAnsi" w:cstheme="majorHAnsi"/>
          <w:color w:val="000000" w:themeColor="text1"/>
          <w:u w:val="single"/>
        </w:rPr>
        <w:t>be it regime pluralism</w:t>
      </w:r>
      <w:r w:rsidRPr="00D13230">
        <w:rPr>
          <w:rFonts w:asciiTheme="majorHAnsi" w:hAnsiTheme="majorHAnsi" w:cstheme="majorHAnsi"/>
          <w:color w:val="000000" w:themeColor="text1"/>
          <w:sz w:val="16"/>
        </w:rPr>
        <w:t xml:space="preserve">, regional diversity and </w:t>
      </w:r>
      <w:r w:rsidRPr="00D13230">
        <w:rPr>
          <w:rFonts w:asciiTheme="majorHAnsi" w:hAnsiTheme="majorHAnsi" w:cstheme="majorHAnsi"/>
          <w:color w:val="000000" w:themeColor="text1"/>
          <w:u w:val="single"/>
        </w:rPr>
        <w:t xml:space="preserve">uneven development, political reform, or independent crisis cycles, </w:t>
      </w:r>
      <w:r w:rsidRPr="00D13230">
        <w:rPr>
          <w:rFonts w:asciiTheme="majorHAnsi" w:hAnsiTheme="majorHAnsi" w:cstheme="majorHAnsi"/>
          <w:b/>
          <w:iCs/>
          <w:color w:val="000000" w:themeColor="text1"/>
          <w:u w:val="single"/>
        </w:rPr>
        <w:t>will be strong enough to neutralize</w:t>
      </w:r>
      <w:r w:rsidRPr="00D13230">
        <w:rPr>
          <w:rFonts w:asciiTheme="majorHAnsi" w:hAnsiTheme="majorHAnsi" w:cstheme="majorHAnsi"/>
          <w:color w:val="000000" w:themeColor="text1"/>
          <w:u w:val="single"/>
        </w:rPr>
        <w:t xml:space="preserve"> the syndrome of </w:t>
      </w:r>
      <w:r w:rsidRPr="00D13230">
        <w:rPr>
          <w:rFonts w:asciiTheme="majorHAnsi" w:hAnsiTheme="majorHAnsi" w:cstheme="majorHAnsi"/>
          <w:b/>
          <w:iCs/>
          <w:color w:val="000000" w:themeColor="text1"/>
          <w:u w:val="single"/>
        </w:rPr>
        <w:t>accumulated weaknesses</w:t>
      </w:r>
      <w:r w:rsidRPr="00D13230">
        <w:rPr>
          <w:rFonts w:asciiTheme="majorHAnsi" w:hAnsiTheme="majorHAnsi" w:cstheme="majorHAnsi"/>
          <w:color w:val="000000" w:themeColor="text1"/>
          <w:u w:val="single"/>
        </w:rPr>
        <w:t xml:space="preserve"> that characterize contemporary capitalism. No effective opposition being left, and no practicable successor model waiting</w:t>
      </w:r>
      <w:r w:rsidRPr="00D13230">
        <w:rPr>
          <w:rFonts w:asciiTheme="majorHAnsi" w:hAnsiTheme="majorHAnsi" w:cstheme="majorHAnsi"/>
          <w:color w:val="000000" w:themeColor="text1"/>
          <w:sz w:val="16"/>
        </w:rPr>
        <w:t xml:space="preserve"> in the wings of history, </w:t>
      </w:r>
      <w:r w:rsidRPr="00D13230">
        <w:rPr>
          <w:rFonts w:asciiTheme="majorHAnsi" w:hAnsiTheme="majorHAnsi" w:cstheme="majorHAnsi"/>
          <w:color w:val="000000" w:themeColor="text1"/>
          <w:highlight w:val="yellow"/>
          <w:u w:val="single"/>
        </w:rPr>
        <w:t>capitalism's accumulation of defects</w:t>
      </w:r>
      <w:r w:rsidRPr="00D13230">
        <w:rPr>
          <w:rFonts w:asciiTheme="majorHAnsi" w:hAnsiTheme="majorHAnsi" w:cstheme="majorHAnsi"/>
          <w:color w:val="000000" w:themeColor="text1"/>
          <w:u w:val="single"/>
        </w:rPr>
        <w:t xml:space="preserve">, alongside its accumulation of capital, </w:t>
      </w:r>
      <w:r w:rsidRPr="00D13230">
        <w:rPr>
          <w:rFonts w:asciiTheme="majorHAnsi" w:hAnsiTheme="majorHAnsi" w:cstheme="majorHAnsi"/>
          <w:color w:val="000000" w:themeColor="text1"/>
          <w:highlight w:val="yellow"/>
          <w:u w:val="single"/>
        </w:rPr>
        <w:t>may be seen</w:t>
      </w:r>
      <w:r w:rsidRPr="00D13230">
        <w:rPr>
          <w:rFonts w:asciiTheme="majorHAnsi" w:hAnsiTheme="majorHAnsi" w:cstheme="majorHAnsi"/>
          <w:color w:val="000000" w:themeColor="text1"/>
          <w:sz w:val="16"/>
        </w:rPr>
        <w:t xml:space="preserve">, with Collins, '6 </w:t>
      </w:r>
      <w:r w:rsidRPr="00D13230">
        <w:rPr>
          <w:rFonts w:asciiTheme="majorHAnsi" w:hAnsiTheme="majorHAnsi" w:cstheme="majorHAnsi"/>
          <w:color w:val="000000" w:themeColor="text1"/>
          <w:highlight w:val="yellow"/>
          <w:u w:val="single"/>
        </w:rPr>
        <w:t>as an</w:t>
      </w:r>
      <w:r w:rsidRPr="00D13230">
        <w:rPr>
          <w:rFonts w:asciiTheme="majorHAnsi" w:hAnsiTheme="majorHAnsi" w:cstheme="majorHAnsi"/>
          <w:color w:val="000000" w:themeColor="text1"/>
          <w:u w:val="single"/>
        </w:rPr>
        <w:t xml:space="preserve"> </w:t>
      </w:r>
      <w:r w:rsidRPr="00D13230">
        <w:rPr>
          <w:rFonts w:asciiTheme="majorHAnsi" w:hAnsiTheme="majorHAnsi" w:cstheme="majorHAnsi"/>
          <w:b/>
          <w:iCs/>
          <w:color w:val="000000" w:themeColor="text1"/>
          <w:u w:val="single"/>
        </w:rPr>
        <w:t xml:space="preserve">entirely </w:t>
      </w:r>
      <w:r w:rsidRPr="00D13230">
        <w:rPr>
          <w:rFonts w:asciiTheme="majorHAnsi" w:hAnsiTheme="majorHAnsi" w:cstheme="majorHAnsi"/>
          <w:b/>
          <w:iCs/>
          <w:color w:val="000000" w:themeColor="text1"/>
          <w:highlight w:val="yellow"/>
          <w:u w:val="single"/>
        </w:rPr>
        <w:t>endogenous dynamic of self-destruction</w:t>
      </w:r>
      <w:r w:rsidRPr="00D13230">
        <w:rPr>
          <w:rFonts w:asciiTheme="majorHAnsi" w:hAnsiTheme="majorHAnsi" w:cstheme="majorHAnsi"/>
          <w:color w:val="000000" w:themeColor="text1"/>
          <w:u w:val="single"/>
        </w:rPr>
        <w:t xml:space="preserve">, following an evolutionary logic </w:t>
      </w:r>
      <w:proofErr w:type="spellStart"/>
      <w:r w:rsidRPr="00D13230">
        <w:rPr>
          <w:rFonts w:asciiTheme="majorHAnsi" w:hAnsiTheme="majorHAnsi" w:cstheme="majorHAnsi"/>
          <w:color w:val="000000" w:themeColor="text1"/>
          <w:u w:val="single"/>
        </w:rPr>
        <w:t>moulded</w:t>
      </w:r>
      <w:proofErr w:type="spellEnd"/>
      <w:r w:rsidRPr="00D13230">
        <w:rPr>
          <w:rFonts w:asciiTheme="majorHAnsi" w:hAnsiTheme="majorHAnsi" w:cstheme="majorHAnsi"/>
          <w:color w:val="000000" w:themeColor="text1"/>
          <w:u w:val="single"/>
        </w:rPr>
        <w:t xml:space="preserve"> in its expression but not suspended by contingent and coincidental events, along a historical trajectory</w:t>
      </w:r>
      <w:r w:rsidRPr="00D13230">
        <w:rPr>
          <w:rFonts w:asciiTheme="majorHAnsi" w:hAnsiTheme="majorHAnsi" w:cstheme="majorHAnsi"/>
          <w:color w:val="000000" w:themeColor="text1"/>
          <w:sz w:val="16"/>
        </w:rPr>
        <w:t xml:space="preserve"> from early liberal via state-administered to neoliberal capitalism, </w:t>
      </w:r>
      <w:r w:rsidRPr="00D13230">
        <w:rPr>
          <w:rFonts w:asciiTheme="majorHAnsi" w:hAnsiTheme="majorHAnsi" w:cstheme="majorHAnsi"/>
          <w:color w:val="000000" w:themeColor="text1"/>
          <w:u w:val="single"/>
        </w:rPr>
        <w:t>which culminated</w:t>
      </w:r>
      <w:r w:rsidRPr="00D13230">
        <w:rPr>
          <w:rFonts w:asciiTheme="majorHAnsi" w:hAnsiTheme="majorHAnsi" w:cstheme="majorHAnsi"/>
          <w:color w:val="000000" w:themeColor="text1"/>
          <w:sz w:val="16"/>
        </w:rPr>
        <w:t xml:space="preserve"> for the time </w:t>
      </w:r>
      <w:r w:rsidRPr="00D13230">
        <w:rPr>
          <w:rFonts w:asciiTheme="majorHAnsi" w:hAnsiTheme="majorHAnsi" w:cstheme="majorHAnsi"/>
          <w:color w:val="000000" w:themeColor="text1"/>
          <w:u w:val="single"/>
        </w:rPr>
        <w:t>being in the financial crisis of 2008 and its aftermath</w:t>
      </w:r>
      <w:r w:rsidRPr="00D13230">
        <w:rPr>
          <w:rFonts w:asciiTheme="majorHAnsi" w:hAnsiTheme="majorHAnsi" w:cstheme="majorHAnsi"/>
          <w:color w:val="000000" w:themeColor="text1"/>
          <w:sz w:val="16"/>
        </w:rPr>
        <w:t>. For the decline of capitalism to continue</w:t>
      </w:r>
      <w:proofErr w:type="gramStart"/>
      <w:r w:rsidRPr="00D13230">
        <w:rPr>
          <w:rFonts w:asciiTheme="majorHAnsi" w:hAnsiTheme="majorHAnsi" w:cstheme="majorHAnsi"/>
          <w:color w:val="000000" w:themeColor="text1"/>
          <w:sz w:val="16"/>
        </w:rPr>
        <w:t>, that is to say, no</w:t>
      </w:r>
      <w:proofErr w:type="gramEnd"/>
      <w:r w:rsidRPr="00D13230">
        <w:rPr>
          <w:rFonts w:asciiTheme="majorHAnsi" w:hAnsiTheme="majorHAnsi" w:cstheme="majorHAnsi"/>
          <w:color w:val="000000" w:themeColor="text1"/>
          <w:sz w:val="16"/>
        </w:rPr>
        <w:t xml:space="preserve"> revolutionary alternative is required, and certainly no masterplan of a better society displacing capitalism. </w:t>
      </w:r>
      <w:r w:rsidRPr="00D13230">
        <w:rPr>
          <w:rFonts w:asciiTheme="majorHAnsi" w:hAnsiTheme="majorHAnsi" w:cstheme="majorHAnsi"/>
          <w:color w:val="000000" w:themeColor="text1"/>
          <w:u w:val="single"/>
        </w:rPr>
        <w:t xml:space="preserve">Contemporary capitalism is vanishing on its own, </w:t>
      </w:r>
      <w:r w:rsidRPr="00D13230">
        <w:rPr>
          <w:rFonts w:asciiTheme="majorHAnsi" w:hAnsiTheme="majorHAnsi" w:cstheme="majorHAnsi"/>
          <w:b/>
          <w:iCs/>
          <w:color w:val="000000" w:themeColor="text1"/>
          <w:u w:val="single"/>
        </w:rPr>
        <w:t>collapsing from internal contradictions</w:t>
      </w:r>
      <w:r w:rsidRPr="00D13230">
        <w:rPr>
          <w:rFonts w:asciiTheme="majorHAnsi" w:hAnsiTheme="majorHAnsi" w:cstheme="majorHAnsi"/>
          <w:color w:val="000000" w:themeColor="text1"/>
          <w:sz w:val="16"/>
        </w:rPr>
        <w:t xml:space="preserve">, and not least </w:t>
      </w:r>
      <w:proofErr w:type="gramStart"/>
      <w:r w:rsidRPr="00D13230">
        <w:rPr>
          <w:rFonts w:asciiTheme="majorHAnsi" w:hAnsiTheme="majorHAnsi" w:cstheme="majorHAnsi"/>
          <w:color w:val="000000" w:themeColor="text1"/>
          <w:sz w:val="16"/>
        </w:rPr>
        <w:t>as a result of</w:t>
      </w:r>
      <w:proofErr w:type="gramEnd"/>
      <w:r w:rsidRPr="00D13230">
        <w:rPr>
          <w:rFonts w:asciiTheme="majorHAnsi" w:hAnsiTheme="majorHAnsi" w:cstheme="majorHAnsi"/>
          <w:color w:val="000000" w:themeColor="text1"/>
          <w:sz w:val="16"/>
        </w:rPr>
        <w:t xml:space="preserve"> having vanquished its enemies - who, as noted, have often rescued capitalism from itself by forcing it to assume a new form. </w:t>
      </w:r>
      <w:r w:rsidRPr="00D13230">
        <w:rPr>
          <w:rFonts w:asciiTheme="majorHAnsi" w:hAnsiTheme="majorHAnsi" w:cstheme="majorHAnsi"/>
          <w:color w:val="000000" w:themeColor="text1"/>
          <w:highlight w:val="yellow"/>
          <w:u w:val="single"/>
        </w:rPr>
        <w:t>What comes after capitalism</w:t>
      </w:r>
      <w:r w:rsidRPr="00D13230">
        <w:rPr>
          <w:rFonts w:asciiTheme="majorHAnsi" w:hAnsiTheme="majorHAnsi" w:cstheme="majorHAnsi"/>
          <w:color w:val="000000" w:themeColor="text1"/>
          <w:u w:val="single"/>
        </w:rPr>
        <w:t xml:space="preserve"> in its final crisis</w:t>
      </w:r>
      <w:r w:rsidRPr="00D13230">
        <w:rPr>
          <w:rFonts w:asciiTheme="majorHAnsi" w:hAnsiTheme="majorHAnsi" w:cstheme="majorHAnsi"/>
          <w:color w:val="000000" w:themeColor="text1"/>
          <w:sz w:val="16"/>
        </w:rPr>
        <w:t xml:space="preserve">, now under way, </w:t>
      </w:r>
      <w:r w:rsidRPr="00D13230">
        <w:rPr>
          <w:rFonts w:asciiTheme="majorHAnsi" w:hAnsiTheme="majorHAnsi" w:cstheme="majorHAnsi"/>
          <w:color w:val="000000" w:themeColor="text1"/>
          <w:highlight w:val="yellow"/>
          <w:u w:val="single"/>
        </w:rPr>
        <w:t>is</w:t>
      </w:r>
      <w:r w:rsidRPr="00D13230">
        <w:rPr>
          <w:rFonts w:asciiTheme="majorHAnsi" w:hAnsiTheme="majorHAnsi" w:cstheme="majorHAnsi"/>
          <w:color w:val="000000" w:themeColor="text1"/>
          <w:sz w:val="16"/>
        </w:rPr>
        <w:t xml:space="preserve">, I suggest, </w:t>
      </w:r>
      <w:r w:rsidRPr="00D13230">
        <w:rPr>
          <w:rFonts w:asciiTheme="majorHAnsi" w:hAnsiTheme="majorHAnsi" w:cstheme="majorHAnsi"/>
          <w:color w:val="000000" w:themeColor="text1"/>
          <w:u w:val="single"/>
        </w:rPr>
        <w:t>not socialism</w:t>
      </w:r>
      <w:r w:rsidRPr="00D13230">
        <w:rPr>
          <w:rFonts w:asciiTheme="majorHAnsi" w:hAnsiTheme="majorHAnsi" w:cstheme="majorHAnsi"/>
          <w:color w:val="000000" w:themeColor="text1"/>
          <w:sz w:val="16"/>
        </w:rPr>
        <w:t xml:space="preserve"> or some other defined social order, </w:t>
      </w:r>
      <w:r w:rsidRPr="00D13230">
        <w:rPr>
          <w:rFonts w:asciiTheme="majorHAnsi" w:hAnsiTheme="majorHAnsi" w:cstheme="majorHAnsi"/>
          <w:color w:val="000000" w:themeColor="text1"/>
          <w:u w:val="single"/>
        </w:rPr>
        <w:t>but a lasting interregnum - no new world system equilibrium</w:t>
      </w:r>
      <w:r w:rsidRPr="00D13230">
        <w:rPr>
          <w:rFonts w:asciiTheme="majorHAnsi" w:hAnsiTheme="majorHAnsi" w:cstheme="majorHAnsi"/>
          <w:color w:val="000000" w:themeColor="text1"/>
          <w:sz w:val="16"/>
        </w:rPr>
        <w:t xml:space="preserve"> ala Wallerstein, </w:t>
      </w:r>
      <w:r w:rsidRPr="00D13230">
        <w:rPr>
          <w:rFonts w:asciiTheme="majorHAnsi" w:hAnsiTheme="majorHAnsi" w:cstheme="majorHAnsi"/>
          <w:color w:val="000000" w:themeColor="text1"/>
          <w:u w:val="single"/>
        </w:rPr>
        <w:t xml:space="preserve">but a prolonged period of social </w:t>
      </w:r>
      <w:r w:rsidRPr="00D13230">
        <w:rPr>
          <w:rFonts w:asciiTheme="majorHAnsi" w:hAnsiTheme="majorHAnsi" w:cstheme="majorHAnsi"/>
          <w:color w:val="000000" w:themeColor="text1"/>
          <w:highlight w:val="yellow"/>
          <w:u w:val="single"/>
        </w:rPr>
        <w:t>entropy,</w:t>
      </w:r>
      <w:r w:rsidRPr="00D13230">
        <w:rPr>
          <w:rFonts w:asciiTheme="majorHAnsi" w:hAnsiTheme="majorHAnsi" w:cstheme="majorHAnsi"/>
          <w:color w:val="000000" w:themeColor="text1"/>
          <w:u w:val="single"/>
        </w:rPr>
        <w:t xml:space="preserve"> or disorder</w:t>
      </w:r>
      <w:r w:rsidRPr="00D13230">
        <w:rPr>
          <w:rFonts w:asciiTheme="majorHAnsi" w:hAnsiTheme="majorHAnsi" w:cstheme="majorHAnsi"/>
          <w:color w:val="000000" w:themeColor="text1"/>
          <w:sz w:val="16"/>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Lockwood'' to distinguish between system integration and social integration, or integration at the macro and micro levels of society. An interregnum would then be </w:t>
      </w:r>
      <w:r w:rsidRPr="00D13230">
        <w:rPr>
          <w:rFonts w:asciiTheme="majorHAnsi" w:hAnsiTheme="majorHAnsi" w:cstheme="majorHAnsi"/>
          <w:color w:val="000000" w:themeColor="text1"/>
          <w:u w:val="single"/>
        </w:rPr>
        <w:t xml:space="preserve">defined as </w:t>
      </w:r>
      <w:r w:rsidRPr="00D13230">
        <w:rPr>
          <w:rFonts w:asciiTheme="majorHAnsi" w:hAnsiTheme="majorHAnsi" w:cstheme="majorHAnsi"/>
          <w:color w:val="000000" w:themeColor="text1"/>
          <w:highlight w:val="yellow"/>
          <w:u w:val="single"/>
        </w:rPr>
        <w:t>a breakdown of system integration</w:t>
      </w:r>
      <w:r w:rsidRPr="00D13230">
        <w:rPr>
          <w:rFonts w:asciiTheme="majorHAnsi" w:hAnsiTheme="majorHAnsi" w:cstheme="majorHAnsi"/>
          <w:color w:val="000000" w:themeColor="text1"/>
          <w:u w:val="single"/>
        </w:rPr>
        <w:t xml:space="preserve"> at the macro level, depriving individuals</w:t>
      </w:r>
      <w:r w:rsidRPr="00D13230">
        <w:rPr>
          <w:rFonts w:asciiTheme="majorHAnsi" w:hAnsiTheme="majorHAnsi" w:cstheme="majorHAnsi"/>
          <w:color w:val="000000" w:themeColor="text1"/>
          <w:sz w:val="16"/>
        </w:rPr>
        <w:t xml:space="preserve"> at the micro level </w:t>
      </w:r>
      <w:r w:rsidRPr="00D13230">
        <w:rPr>
          <w:rFonts w:asciiTheme="majorHAnsi" w:hAnsiTheme="majorHAnsi" w:cstheme="majorHAnsi"/>
          <w:color w:val="000000" w:themeColor="text1"/>
          <w:u w:val="single"/>
        </w:rPr>
        <w:t>of institutional structuring and collective support</w:t>
      </w:r>
      <w:r w:rsidRPr="00D13230">
        <w:rPr>
          <w:rFonts w:asciiTheme="majorHAnsi" w:hAnsiTheme="majorHAnsi" w:cstheme="majorHAnsi"/>
          <w:color w:val="000000" w:themeColor="text1"/>
          <w:sz w:val="16"/>
        </w:rPr>
        <w:t xml:space="preserve">, and shifting the burden of ordering social life, of providing it with a modicum of security and stability, to individuals themselves and such social arrangements as they can create on their own. </w:t>
      </w:r>
      <w:r w:rsidRPr="00D13230">
        <w:rPr>
          <w:rFonts w:asciiTheme="majorHAnsi" w:hAnsiTheme="majorHAnsi" w:cstheme="majorHAnsi"/>
          <w:color w:val="000000" w:themeColor="text1"/>
          <w:u w:val="single"/>
        </w:rPr>
        <w:t>A society in interregnum</w:t>
      </w:r>
      <w:r w:rsidRPr="00D13230">
        <w:rPr>
          <w:rFonts w:asciiTheme="majorHAnsi" w:hAnsiTheme="majorHAnsi" w:cstheme="majorHAnsi"/>
          <w:color w:val="000000" w:themeColor="text1"/>
          <w:sz w:val="16"/>
        </w:rPr>
        <w:t xml:space="preserve">, in other words, would be a de-institutionalized or under-institutionalized society, one in which expectations can be stabilized only for a short time by local improvisation, and which for this very reason </w:t>
      </w:r>
      <w:r w:rsidRPr="00D13230">
        <w:rPr>
          <w:rFonts w:asciiTheme="majorHAnsi" w:hAnsiTheme="majorHAnsi" w:cstheme="majorHAnsi"/>
          <w:color w:val="000000" w:themeColor="text1"/>
          <w:u w:val="single"/>
        </w:rPr>
        <w:t>is essentially ungovernable</w:t>
      </w:r>
      <w:r w:rsidRPr="00D13230">
        <w:rPr>
          <w:rFonts w:asciiTheme="majorHAnsi" w:hAnsiTheme="majorHAnsi" w:cstheme="majorHAnsi"/>
          <w:color w:val="000000" w:themeColor="text1"/>
          <w:sz w:val="16"/>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w:t>
      </w:r>
      <w:proofErr w:type="spellStart"/>
      <w:r w:rsidRPr="00D13230">
        <w:rPr>
          <w:rFonts w:asciiTheme="majorHAnsi" w:hAnsiTheme="majorHAnsi" w:cstheme="majorHAnsi"/>
          <w:color w:val="000000" w:themeColor="text1"/>
          <w:sz w:val="16"/>
        </w:rPr>
        <w:lastRenderedPageBreak/>
        <w:t>Undergoverned</w:t>
      </w:r>
      <w:proofErr w:type="spellEnd"/>
      <w:r w:rsidRPr="00D13230">
        <w:rPr>
          <w:rFonts w:asciiTheme="majorHAnsi" w:hAnsiTheme="majorHAnsi" w:cstheme="majorHAnsi"/>
          <w:color w:val="000000" w:themeColor="text1"/>
          <w:sz w:val="16"/>
        </w:rPr>
        <w:t xml:space="preserve"> and undermanaged, the social world of </w:t>
      </w:r>
      <w:r w:rsidRPr="00D13230">
        <w:rPr>
          <w:rFonts w:asciiTheme="majorHAnsi" w:hAnsiTheme="majorHAnsi" w:cstheme="majorHAnsi"/>
          <w:color w:val="000000" w:themeColor="text1"/>
          <w:u w:val="single"/>
        </w:rPr>
        <w:t>the post-capitalist interregnum, in the wake of neoliberal capitalism</w:t>
      </w:r>
      <w:r w:rsidRPr="00D13230">
        <w:rPr>
          <w:rFonts w:asciiTheme="majorHAnsi" w:hAnsiTheme="majorHAnsi" w:cstheme="majorHAnsi"/>
          <w:color w:val="000000" w:themeColor="text1"/>
          <w:sz w:val="16"/>
        </w:rPr>
        <w:t xml:space="preserve"> having cleared away states, governments, borders, trade unions and other moderating forces, </w:t>
      </w:r>
      <w:r w:rsidRPr="00D13230">
        <w:rPr>
          <w:rFonts w:asciiTheme="majorHAnsi" w:hAnsiTheme="majorHAnsi" w:cstheme="majorHAnsi"/>
          <w:color w:val="000000" w:themeColor="text1"/>
          <w:u w:val="single"/>
        </w:rPr>
        <w:t>can at any time be hit by disaster</w:t>
      </w:r>
      <w:r w:rsidRPr="00D13230">
        <w:rPr>
          <w:rFonts w:asciiTheme="majorHAnsi" w:hAnsiTheme="majorHAnsi" w:cstheme="majorHAnsi"/>
          <w:color w:val="000000" w:themeColor="text1"/>
          <w:sz w:val="16"/>
        </w:rPr>
        <w:t xml:space="preserve">; for example, </w:t>
      </w:r>
      <w:r w:rsidRPr="00D13230">
        <w:rPr>
          <w:rFonts w:asciiTheme="majorHAnsi" w:hAnsiTheme="majorHAnsi" w:cstheme="majorHAnsi"/>
          <w:b/>
          <w:iCs/>
          <w:color w:val="000000" w:themeColor="text1"/>
          <w:u w:val="single"/>
        </w:rPr>
        <w:t>bubbles imploding</w:t>
      </w:r>
      <w:r w:rsidRPr="00D13230">
        <w:rPr>
          <w:rFonts w:asciiTheme="majorHAnsi" w:hAnsiTheme="majorHAnsi" w:cstheme="majorHAnsi"/>
          <w:color w:val="000000" w:themeColor="text1"/>
          <w:u w:val="single"/>
        </w:rPr>
        <w:t xml:space="preserve"> or </w:t>
      </w:r>
      <w:r w:rsidRPr="00D13230">
        <w:rPr>
          <w:rFonts w:asciiTheme="majorHAnsi" w:hAnsiTheme="majorHAnsi" w:cstheme="majorHAnsi"/>
          <w:b/>
          <w:iCs/>
          <w:color w:val="000000" w:themeColor="text1"/>
          <w:u w:val="single"/>
        </w:rPr>
        <w:t xml:space="preserve">violence penetrating from a collapsing periphery into the </w:t>
      </w:r>
      <w:proofErr w:type="spellStart"/>
      <w:r w:rsidRPr="00D13230">
        <w:rPr>
          <w:rFonts w:asciiTheme="majorHAnsi" w:hAnsiTheme="majorHAnsi" w:cstheme="majorHAnsi"/>
          <w:b/>
          <w:iCs/>
          <w:color w:val="000000" w:themeColor="text1"/>
          <w:u w:val="single"/>
        </w:rPr>
        <w:t>centre</w:t>
      </w:r>
      <w:proofErr w:type="spellEnd"/>
      <w:r w:rsidRPr="00D13230">
        <w:rPr>
          <w:rFonts w:asciiTheme="majorHAnsi" w:hAnsiTheme="majorHAnsi" w:cstheme="majorHAnsi"/>
          <w:color w:val="000000" w:themeColor="text1"/>
          <w:sz w:val="16"/>
        </w:rPr>
        <w:t xml:space="preserve">. With individuals deprived of collective </w:t>
      </w:r>
      <w:proofErr w:type="spellStart"/>
      <w:r w:rsidRPr="00D13230">
        <w:rPr>
          <w:rFonts w:asciiTheme="majorHAnsi" w:hAnsiTheme="majorHAnsi" w:cstheme="majorHAnsi"/>
          <w:color w:val="000000" w:themeColor="text1"/>
          <w:sz w:val="16"/>
        </w:rPr>
        <w:t>defences</w:t>
      </w:r>
      <w:proofErr w:type="spellEnd"/>
      <w:r w:rsidRPr="00D13230">
        <w:rPr>
          <w:rFonts w:asciiTheme="majorHAnsi" w:hAnsiTheme="majorHAnsi" w:cstheme="majorHAnsi"/>
          <w:color w:val="000000" w:themeColor="text1"/>
          <w:sz w:val="16"/>
        </w:rPr>
        <w:t xml:space="preserve"> and left to their own devices, what remains of a </w:t>
      </w:r>
      <w:proofErr w:type="gramStart"/>
      <w:r w:rsidRPr="00D13230">
        <w:rPr>
          <w:rFonts w:asciiTheme="majorHAnsi" w:hAnsiTheme="majorHAnsi" w:cstheme="majorHAnsi"/>
          <w:color w:val="000000" w:themeColor="text1"/>
          <w:sz w:val="16"/>
        </w:rPr>
        <w:t>social order hinges</w:t>
      </w:r>
      <w:proofErr w:type="gramEnd"/>
      <w:r w:rsidRPr="00D13230">
        <w:rPr>
          <w:rFonts w:asciiTheme="majorHAnsi" w:hAnsiTheme="majorHAnsi" w:cstheme="majorHAnsi"/>
          <w:color w:val="000000" w:themeColor="text1"/>
          <w:sz w:val="16"/>
        </w:rPr>
        <w:t xml:space="preserve"> on the motivation of individuals to cooperate with other individuals on an ad hoc basis, </w:t>
      </w:r>
      <w:r w:rsidRPr="00D13230">
        <w:rPr>
          <w:rFonts w:asciiTheme="majorHAnsi" w:hAnsiTheme="majorHAnsi" w:cstheme="majorHAnsi"/>
          <w:color w:val="000000" w:themeColor="text1"/>
          <w:u w:val="single"/>
        </w:rPr>
        <w:t>driven by fear and greed</w:t>
      </w:r>
      <w:r w:rsidRPr="00D13230">
        <w:rPr>
          <w:rFonts w:asciiTheme="majorHAnsi" w:hAnsiTheme="majorHAnsi" w:cstheme="majorHAnsi"/>
          <w:color w:val="000000" w:themeColor="text1"/>
          <w:sz w:val="16"/>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w:t>
      </w:r>
      <w:proofErr w:type="spellStart"/>
      <w:r w:rsidRPr="00D13230">
        <w:rPr>
          <w:rFonts w:asciiTheme="majorHAnsi" w:hAnsiTheme="majorHAnsi" w:cstheme="majorHAnsi"/>
          <w:color w:val="000000" w:themeColor="text1"/>
          <w:sz w:val="16"/>
        </w:rPr>
        <w:t>Zweckrationalitiit</w:t>
      </w:r>
      <w:proofErr w:type="spellEnd"/>
      <w:r w:rsidRPr="00D13230">
        <w:rPr>
          <w:rFonts w:asciiTheme="majorHAnsi" w:hAnsiTheme="majorHAnsi" w:cstheme="majorHAnsi"/>
          <w:color w:val="000000" w:themeColor="text1"/>
          <w:sz w:val="16"/>
        </w:rPr>
        <w:t xml:space="preserve">. As pointed out in Chapter 1 of this book, and partly elaborated in the rest of this introduction, </w:t>
      </w:r>
      <w:r w:rsidRPr="00D13230">
        <w:rPr>
          <w:rFonts w:asciiTheme="majorHAnsi" w:hAnsiTheme="majorHAnsi" w:cstheme="majorHAnsi"/>
          <w:color w:val="000000" w:themeColor="text1"/>
          <w:u w:val="single"/>
        </w:rPr>
        <w:t xml:space="preserve">I anchor this condition in a variety of interrelated developments, such as </w:t>
      </w:r>
      <w:r w:rsidRPr="00D13230">
        <w:rPr>
          <w:rFonts w:asciiTheme="majorHAnsi" w:hAnsiTheme="majorHAnsi" w:cstheme="majorHAnsi"/>
          <w:b/>
          <w:iCs/>
          <w:color w:val="000000" w:themeColor="text1"/>
          <w:u w:val="single"/>
        </w:rPr>
        <w:t>declining growth</w:t>
      </w:r>
      <w:r w:rsidRPr="00D13230">
        <w:rPr>
          <w:rFonts w:asciiTheme="majorHAnsi" w:hAnsiTheme="majorHAnsi" w:cstheme="majorHAnsi"/>
          <w:color w:val="000000" w:themeColor="text1"/>
          <w:u w:val="single"/>
        </w:rPr>
        <w:t xml:space="preserve"> intensifying </w:t>
      </w:r>
      <w:r w:rsidRPr="00D13230">
        <w:rPr>
          <w:rFonts w:asciiTheme="majorHAnsi" w:hAnsiTheme="majorHAnsi" w:cstheme="majorHAnsi"/>
          <w:b/>
          <w:iCs/>
          <w:color w:val="000000" w:themeColor="text1"/>
          <w:u w:val="single"/>
        </w:rPr>
        <w:t>distributional conflict</w:t>
      </w:r>
      <w:r w:rsidRPr="00D13230">
        <w:rPr>
          <w:rFonts w:asciiTheme="majorHAnsi" w:hAnsiTheme="majorHAnsi" w:cstheme="majorHAnsi"/>
          <w:color w:val="000000" w:themeColor="text1"/>
          <w:sz w:val="16"/>
        </w:rPr>
        <w:t xml:space="preserve">; the </w:t>
      </w:r>
      <w:r w:rsidRPr="00D13230">
        <w:rPr>
          <w:rFonts w:asciiTheme="majorHAnsi" w:hAnsiTheme="majorHAnsi" w:cstheme="majorHAnsi"/>
          <w:color w:val="000000" w:themeColor="text1"/>
          <w:u w:val="single"/>
        </w:rPr>
        <w:t xml:space="preserve">rising </w:t>
      </w:r>
      <w:r w:rsidRPr="00D13230">
        <w:rPr>
          <w:rFonts w:asciiTheme="majorHAnsi" w:hAnsiTheme="majorHAnsi" w:cstheme="majorHAnsi"/>
          <w:b/>
          <w:iCs/>
          <w:color w:val="000000" w:themeColor="text1"/>
          <w:u w:val="single"/>
        </w:rPr>
        <w:t>inequality</w:t>
      </w:r>
      <w:r w:rsidRPr="00D13230">
        <w:rPr>
          <w:rFonts w:asciiTheme="majorHAnsi" w:hAnsiTheme="majorHAnsi" w:cstheme="majorHAnsi"/>
          <w:color w:val="000000" w:themeColor="text1"/>
          <w:sz w:val="16"/>
        </w:rPr>
        <w:t xml:space="preserve"> that results from this; </w:t>
      </w:r>
      <w:r w:rsidRPr="00D13230">
        <w:rPr>
          <w:rFonts w:asciiTheme="majorHAnsi" w:hAnsiTheme="majorHAnsi" w:cstheme="majorHAnsi"/>
          <w:b/>
          <w:iCs/>
          <w:color w:val="000000" w:themeColor="text1"/>
          <w:u w:val="single"/>
        </w:rPr>
        <w:t>vanishing macroeconomic manageability</w:t>
      </w:r>
      <w:r w:rsidRPr="00D13230">
        <w:rPr>
          <w:rFonts w:asciiTheme="majorHAnsi" w:hAnsiTheme="majorHAnsi" w:cstheme="majorHAnsi"/>
          <w:color w:val="000000" w:themeColor="text1"/>
          <w:sz w:val="16"/>
        </w:rPr>
        <w:t xml:space="preserve">, as </w:t>
      </w:r>
      <w:r w:rsidRPr="00D13230">
        <w:rPr>
          <w:rFonts w:asciiTheme="majorHAnsi" w:hAnsiTheme="majorHAnsi" w:cstheme="majorHAnsi"/>
          <w:color w:val="000000" w:themeColor="text1"/>
          <w:u w:val="single"/>
        </w:rPr>
        <w:t>manifested in</w:t>
      </w:r>
      <w:r w:rsidRPr="00D13230">
        <w:rPr>
          <w:rFonts w:asciiTheme="majorHAnsi" w:hAnsiTheme="majorHAnsi" w:cstheme="majorHAnsi"/>
          <w:color w:val="000000" w:themeColor="text1"/>
          <w:sz w:val="16"/>
        </w:rPr>
        <w:t xml:space="preserve">, among other things, steadily </w:t>
      </w:r>
      <w:r w:rsidRPr="00D13230">
        <w:rPr>
          <w:rFonts w:asciiTheme="majorHAnsi" w:hAnsiTheme="majorHAnsi" w:cstheme="majorHAnsi"/>
          <w:color w:val="000000" w:themeColor="text1"/>
          <w:u w:val="single"/>
        </w:rPr>
        <w:t xml:space="preserve">growing indebtedness, a pumped-up money supply; and the ever-present possibility of another </w:t>
      </w:r>
      <w:r w:rsidRPr="00D13230">
        <w:rPr>
          <w:rFonts w:asciiTheme="majorHAnsi" w:hAnsiTheme="majorHAnsi" w:cstheme="majorHAnsi"/>
          <w:b/>
          <w:iCs/>
          <w:color w:val="000000" w:themeColor="text1"/>
          <w:u w:val="single"/>
        </w:rPr>
        <w:t>economic breakdown</w:t>
      </w:r>
      <w:r w:rsidRPr="00D13230">
        <w:rPr>
          <w:rFonts w:asciiTheme="majorHAnsi" w:hAnsiTheme="majorHAnsi" w:cstheme="majorHAnsi"/>
          <w:color w:val="000000" w:themeColor="text1"/>
          <w:sz w:val="16"/>
        </w:rPr>
        <w:t xml:space="preserve">;'9 </w:t>
      </w:r>
      <w:r w:rsidRPr="00D13230">
        <w:rPr>
          <w:rFonts w:asciiTheme="majorHAnsi" w:hAnsiTheme="majorHAnsi" w:cstheme="majorHAnsi"/>
          <w:color w:val="000000" w:themeColor="text1"/>
          <w:u w:val="single"/>
        </w:rPr>
        <w:t>the</w:t>
      </w:r>
      <w:r w:rsidRPr="00D13230">
        <w:rPr>
          <w:rFonts w:asciiTheme="majorHAnsi" w:hAnsiTheme="majorHAnsi" w:cstheme="majorHAnsi"/>
          <w:color w:val="000000" w:themeColor="text1"/>
          <w:sz w:val="16"/>
        </w:rPr>
        <w:t xml:space="preserve"> suspension of post-war capitalism's engine of social progress, democracy, and the associated </w:t>
      </w:r>
      <w:r w:rsidRPr="00D13230">
        <w:rPr>
          <w:rFonts w:asciiTheme="majorHAnsi" w:hAnsiTheme="majorHAnsi" w:cstheme="majorHAnsi"/>
          <w:color w:val="000000" w:themeColor="text1"/>
          <w:u w:val="single"/>
        </w:rPr>
        <w:t xml:space="preserve">rise of </w:t>
      </w:r>
      <w:r w:rsidRPr="00D13230">
        <w:rPr>
          <w:rFonts w:asciiTheme="majorHAnsi" w:hAnsiTheme="majorHAnsi" w:cstheme="majorHAnsi"/>
          <w:b/>
          <w:iCs/>
          <w:color w:val="000000" w:themeColor="text1"/>
          <w:u w:val="single"/>
        </w:rPr>
        <w:t>oligarchic rule</w:t>
      </w:r>
      <w:r w:rsidRPr="00D13230">
        <w:rPr>
          <w:rFonts w:asciiTheme="majorHAnsi" w:hAnsiTheme="majorHAnsi" w:cstheme="majorHAnsi"/>
          <w:color w:val="000000" w:themeColor="text1"/>
          <w:sz w:val="16"/>
        </w:rPr>
        <w:t xml:space="preserve">; the </w:t>
      </w:r>
      <w:r w:rsidRPr="00D13230">
        <w:rPr>
          <w:rFonts w:asciiTheme="majorHAnsi" w:hAnsiTheme="majorHAnsi" w:cstheme="majorHAnsi"/>
          <w:b/>
          <w:iCs/>
          <w:color w:val="000000" w:themeColor="text1"/>
          <w:u w:val="single"/>
        </w:rPr>
        <w:t>dwindling capacity of governments</w:t>
      </w:r>
      <w:r w:rsidRPr="00D13230">
        <w:rPr>
          <w:rFonts w:asciiTheme="majorHAnsi" w:hAnsiTheme="majorHAnsi" w:cstheme="majorHAnsi"/>
          <w:color w:val="000000" w:themeColor="text1"/>
          <w:u w:val="single"/>
        </w:rPr>
        <w:t xml:space="preserve"> and the systemic inability of governance</w:t>
      </w:r>
      <w:r w:rsidRPr="00D13230">
        <w:rPr>
          <w:rFonts w:asciiTheme="majorHAnsi" w:hAnsiTheme="majorHAnsi" w:cstheme="majorHAnsi"/>
          <w:color w:val="000000" w:themeColor="text1"/>
          <w:sz w:val="16"/>
        </w:rPr>
        <w:t xml:space="preserve"> to limit the commodification of </w:t>
      </w:r>
      <w:proofErr w:type="spellStart"/>
      <w:r w:rsidRPr="00D13230">
        <w:rPr>
          <w:rFonts w:asciiTheme="majorHAnsi" w:hAnsiTheme="majorHAnsi" w:cstheme="majorHAnsi"/>
          <w:color w:val="000000" w:themeColor="text1"/>
          <w:sz w:val="16"/>
        </w:rPr>
        <w:t>labour</w:t>
      </w:r>
      <w:proofErr w:type="spellEnd"/>
      <w:r w:rsidRPr="00D13230">
        <w:rPr>
          <w:rFonts w:asciiTheme="majorHAnsi" w:hAnsiTheme="majorHAnsi" w:cstheme="majorHAnsi"/>
          <w:color w:val="000000" w:themeColor="text1"/>
          <w:sz w:val="16"/>
        </w:rPr>
        <w:t xml:space="preserve">, nature and money; </w:t>
      </w:r>
      <w:r w:rsidRPr="00D13230">
        <w:rPr>
          <w:rFonts w:asciiTheme="majorHAnsi" w:hAnsiTheme="majorHAnsi" w:cstheme="majorHAnsi"/>
          <w:color w:val="000000" w:themeColor="text1"/>
          <w:u w:val="single"/>
        </w:rPr>
        <w:t xml:space="preserve">the omnipresence of </w:t>
      </w:r>
      <w:r w:rsidRPr="00D13230">
        <w:rPr>
          <w:rFonts w:asciiTheme="majorHAnsi" w:hAnsiTheme="majorHAnsi" w:cstheme="majorHAnsi"/>
          <w:b/>
          <w:iCs/>
          <w:color w:val="000000" w:themeColor="text1"/>
          <w:u w:val="single"/>
        </w:rPr>
        <w:t>corruption</w:t>
      </w:r>
      <w:r w:rsidRPr="00D13230">
        <w:rPr>
          <w:rFonts w:asciiTheme="majorHAnsi" w:hAnsiTheme="majorHAnsi" w:cstheme="majorHAnsi"/>
          <w:color w:val="000000" w:themeColor="text1"/>
          <w:sz w:val="16"/>
        </w:rPr>
        <w:t xml:space="preserve"> of all sorts, </w:t>
      </w:r>
      <w:r w:rsidRPr="00D13230">
        <w:rPr>
          <w:rFonts w:asciiTheme="majorHAnsi" w:hAnsiTheme="majorHAnsi" w:cstheme="majorHAnsi"/>
          <w:color w:val="000000" w:themeColor="text1"/>
          <w:u w:val="single"/>
        </w:rPr>
        <w:t>in response to intensified</w:t>
      </w:r>
      <w:r w:rsidRPr="00D13230">
        <w:rPr>
          <w:rFonts w:asciiTheme="majorHAnsi" w:hAnsiTheme="majorHAnsi" w:cstheme="majorHAnsi"/>
          <w:color w:val="000000" w:themeColor="text1"/>
          <w:sz w:val="16"/>
        </w:rPr>
        <w:t xml:space="preserve"> competition in winner-take-all </w:t>
      </w:r>
      <w:r w:rsidRPr="00D13230">
        <w:rPr>
          <w:rFonts w:asciiTheme="majorHAnsi" w:hAnsiTheme="majorHAnsi" w:cstheme="majorHAnsi"/>
          <w:color w:val="000000" w:themeColor="text1"/>
          <w:u w:val="single"/>
        </w:rPr>
        <w:t>markets</w:t>
      </w:r>
      <w:r w:rsidRPr="00D13230">
        <w:rPr>
          <w:rFonts w:asciiTheme="majorHAnsi" w:hAnsiTheme="majorHAnsi" w:cstheme="majorHAnsi"/>
          <w:color w:val="000000" w:themeColor="text1"/>
          <w:sz w:val="16"/>
        </w:rPr>
        <w:t xml:space="preserve"> with unlimited opportunities for self-enrichment; </w:t>
      </w:r>
      <w:r w:rsidRPr="00D13230">
        <w:rPr>
          <w:rFonts w:asciiTheme="majorHAnsi" w:hAnsiTheme="majorHAnsi" w:cstheme="majorHAnsi"/>
          <w:color w:val="000000" w:themeColor="text1"/>
          <w:u w:val="single"/>
        </w:rPr>
        <w:t>the erosion of public infrastructures</w:t>
      </w:r>
      <w:r w:rsidRPr="00D13230">
        <w:rPr>
          <w:rFonts w:asciiTheme="majorHAnsi" w:hAnsiTheme="majorHAnsi" w:cstheme="majorHAnsi"/>
          <w:color w:val="000000" w:themeColor="text1"/>
          <w:sz w:val="16"/>
        </w:rPr>
        <w:t xml:space="preserve"> and collective benefits in the course of commodification and privatization; </w:t>
      </w:r>
      <w:r w:rsidRPr="00D13230">
        <w:rPr>
          <w:rFonts w:asciiTheme="majorHAnsi" w:hAnsiTheme="majorHAnsi" w:cstheme="majorHAnsi"/>
          <w:color w:val="000000" w:themeColor="text1"/>
          <w:u w:val="single"/>
        </w:rPr>
        <w:t xml:space="preserve">the </w:t>
      </w:r>
      <w:r w:rsidRPr="00D13230">
        <w:rPr>
          <w:rFonts w:asciiTheme="majorHAnsi" w:hAnsiTheme="majorHAnsi" w:cstheme="majorHAnsi"/>
          <w:b/>
          <w:iCs/>
          <w:color w:val="000000" w:themeColor="text1"/>
          <w:u w:val="single"/>
        </w:rPr>
        <w:t>failure</w:t>
      </w:r>
      <w:r w:rsidRPr="00D13230">
        <w:rPr>
          <w:rFonts w:asciiTheme="majorHAnsi" w:hAnsiTheme="majorHAnsi" w:cstheme="majorHAnsi"/>
          <w:color w:val="000000" w:themeColor="text1"/>
          <w:sz w:val="16"/>
        </w:rPr>
        <w:t xml:space="preserve"> after 1989 </w:t>
      </w:r>
      <w:r w:rsidRPr="00D13230">
        <w:rPr>
          <w:rFonts w:asciiTheme="majorHAnsi" w:hAnsiTheme="majorHAnsi" w:cstheme="majorHAnsi"/>
          <w:color w:val="000000" w:themeColor="text1"/>
          <w:u w:val="single"/>
        </w:rPr>
        <w:t>of</w:t>
      </w:r>
      <w:r w:rsidRPr="00D13230">
        <w:rPr>
          <w:rFonts w:asciiTheme="majorHAnsi" w:hAnsiTheme="majorHAnsi" w:cstheme="majorHAnsi"/>
          <w:color w:val="000000" w:themeColor="text1"/>
          <w:sz w:val="16"/>
        </w:rPr>
        <w:t xml:space="preserve"> capitalism's host nation, </w:t>
      </w:r>
      <w:r w:rsidRPr="00D13230">
        <w:rPr>
          <w:rFonts w:asciiTheme="majorHAnsi" w:hAnsiTheme="majorHAnsi" w:cstheme="majorHAnsi"/>
          <w:color w:val="000000" w:themeColor="text1"/>
          <w:u w:val="single"/>
        </w:rPr>
        <w:t xml:space="preserve">the United States, to build and maintain a </w:t>
      </w:r>
      <w:r w:rsidRPr="00D13230">
        <w:rPr>
          <w:rFonts w:asciiTheme="majorHAnsi" w:hAnsiTheme="majorHAnsi" w:cstheme="majorHAnsi"/>
          <w:b/>
          <w:iCs/>
          <w:color w:val="000000" w:themeColor="text1"/>
          <w:u w:val="single"/>
        </w:rPr>
        <w:t>stable global order</w:t>
      </w:r>
      <w:r w:rsidRPr="00D13230">
        <w:rPr>
          <w:rFonts w:asciiTheme="majorHAnsi" w:hAnsiTheme="majorHAnsi" w:cstheme="majorHAnsi"/>
          <w:color w:val="000000" w:themeColor="text1"/>
          <w:sz w:val="16"/>
        </w:rPr>
        <w:t xml:space="preserve">; etc., etc. </w:t>
      </w:r>
      <w:r w:rsidRPr="00D13230">
        <w:rPr>
          <w:rFonts w:asciiTheme="majorHAnsi" w:hAnsiTheme="majorHAnsi" w:cstheme="majorHAnsi"/>
          <w:color w:val="000000" w:themeColor="text1"/>
          <w:u w:val="single"/>
        </w:rPr>
        <w:t>These and other developments</w:t>
      </w:r>
      <w:r w:rsidRPr="00D13230">
        <w:rPr>
          <w:rFonts w:asciiTheme="majorHAnsi" w:hAnsiTheme="majorHAnsi" w:cstheme="majorHAnsi"/>
          <w:color w:val="000000" w:themeColor="text1"/>
          <w:sz w:val="16"/>
        </w:rPr>
        <w:t xml:space="preserve">, I suggest, </w:t>
      </w:r>
      <w:r w:rsidRPr="00D13230">
        <w:rPr>
          <w:rFonts w:asciiTheme="majorHAnsi" w:hAnsiTheme="majorHAnsi" w:cstheme="majorHAnsi"/>
          <w:color w:val="000000" w:themeColor="text1"/>
          <w:u w:val="single"/>
        </w:rPr>
        <w:t>have resulted in widespread cynicism governing economic life</w:t>
      </w:r>
      <w:r w:rsidRPr="00D13230">
        <w:rPr>
          <w:rFonts w:asciiTheme="majorHAnsi" w:hAnsiTheme="majorHAnsi" w:cstheme="majorHAnsi"/>
          <w:color w:val="000000" w:themeColor="text1"/>
          <w:sz w:val="16"/>
        </w:rPr>
        <w:t xml:space="preserve">, for a long time if not </w:t>
      </w:r>
      <w:r w:rsidRPr="00D13230">
        <w:rPr>
          <w:rFonts w:asciiTheme="majorHAnsi" w:hAnsiTheme="majorHAnsi" w:cstheme="majorHAnsi"/>
          <w:b/>
          <w:iCs/>
          <w:color w:val="000000" w:themeColor="text1"/>
          <w:u w:val="single"/>
        </w:rPr>
        <w:t>forever ruling out a recovery of normative legitimacy for capitalism</w:t>
      </w:r>
      <w:r w:rsidRPr="00D13230">
        <w:rPr>
          <w:rFonts w:asciiTheme="majorHAnsi" w:hAnsiTheme="majorHAnsi" w:cstheme="majorHAnsi"/>
          <w:color w:val="000000" w:themeColor="text1"/>
          <w:sz w:val="16"/>
        </w:rPr>
        <w:t xml:space="preserve"> as a just society offering equal opportunities for individual progress- a legitimacy that capitalism would need to draw on in critical moments - </w:t>
      </w:r>
      <w:r w:rsidRPr="00D13230">
        <w:rPr>
          <w:rFonts w:asciiTheme="majorHAnsi" w:hAnsiTheme="majorHAnsi" w:cstheme="majorHAnsi"/>
          <w:color w:val="000000" w:themeColor="text1"/>
          <w:u w:val="single"/>
        </w:rPr>
        <w:t>and founding social integration on collective resignation</w:t>
      </w:r>
      <w:r w:rsidRPr="00D13230">
        <w:rPr>
          <w:rFonts w:asciiTheme="majorHAnsi" w:hAnsiTheme="majorHAnsi" w:cstheme="majorHAnsi"/>
          <w:color w:val="000000" w:themeColor="text1"/>
          <w:sz w:val="16"/>
        </w:rPr>
        <w:t xml:space="preserve"> as the last remaining pillar of the capitalist social order, or disorder. 20</w:t>
      </w:r>
    </w:p>
    <w:p w14:paraId="4F0E64F0" w14:textId="77777777" w:rsidR="00B16935" w:rsidRPr="00D13230" w:rsidRDefault="00B16935" w:rsidP="00B16935">
      <w:pPr>
        <w:pStyle w:val="Heading4"/>
        <w:rPr>
          <w:rFonts w:asciiTheme="majorHAnsi" w:hAnsiTheme="majorHAnsi" w:cstheme="majorHAnsi"/>
        </w:rPr>
      </w:pPr>
      <w:r w:rsidRPr="00D13230">
        <w:rPr>
          <w:rFonts w:asciiTheme="majorHAnsi" w:hAnsiTheme="majorHAnsi" w:cstheme="majorHAnsi"/>
          <w:iCs/>
        </w:rPr>
        <w:t xml:space="preserve">The alternative is to affirm the Communist party using dual power strategies. </w:t>
      </w:r>
      <w:r w:rsidRPr="00D13230">
        <w:rPr>
          <w:rFonts w:asciiTheme="majorHAnsi" w:hAnsiTheme="majorHAnsi" w:cstheme="majorHAnsi"/>
        </w:rPr>
        <w:t xml:space="preserve">This debate is a question of the </w:t>
      </w:r>
      <w:r w:rsidRPr="00D13230">
        <w:rPr>
          <w:rFonts w:asciiTheme="majorHAnsi" w:hAnsiTheme="majorHAnsi" w:cstheme="majorHAnsi"/>
          <w:u w:val="single"/>
        </w:rPr>
        <w:t>speed,</w:t>
      </w:r>
      <w:r w:rsidRPr="00D13230">
        <w:rPr>
          <w:rFonts w:asciiTheme="majorHAnsi" w:hAnsiTheme="majorHAnsi" w:cstheme="majorHAnsi"/>
        </w:rPr>
        <w:t xml:space="preserve"> </w:t>
      </w:r>
      <w:r w:rsidRPr="00D13230">
        <w:rPr>
          <w:rFonts w:asciiTheme="majorHAnsi" w:hAnsiTheme="majorHAnsi" w:cstheme="majorHAnsi"/>
          <w:u w:val="single"/>
        </w:rPr>
        <w:t>scope,</w:t>
      </w:r>
      <w:r w:rsidRPr="00D13230">
        <w:rPr>
          <w:rFonts w:asciiTheme="majorHAnsi" w:hAnsiTheme="majorHAnsi" w:cstheme="majorHAnsi"/>
        </w:rPr>
        <w:t xml:space="preserve"> and </w:t>
      </w:r>
      <w:r w:rsidRPr="00D13230">
        <w:rPr>
          <w:rFonts w:asciiTheme="majorHAnsi" w:hAnsiTheme="majorHAnsi" w:cstheme="majorHAnsi"/>
          <w:u w:val="single"/>
        </w:rPr>
        <w:t>scale</w:t>
      </w:r>
      <w:r w:rsidRPr="00D13230">
        <w:rPr>
          <w:rFonts w:asciiTheme="majorHAnsi" w:hAnsiTheme="majorHAnsi" w:cstheme="majorHAnsi"/>
        </w:rPr>
        <w:t xml:space="preserve"> of revolutionary strategy. Only dual power organizing builds institutions that meet the material needs of community, building a revolutionary base in the face of compounding crises of climate change, imperialism, and fascism.</w:t>
      </w:r>
    </w:p>
    <w:p w14:paraId="76432A1E" w14:textId="77777777" w:rsidR="00B16935" w:rsidRPr="00D13230" w:rsidRDefault="00B16935" w:rsidP="00B16935">
      <w:pPr>
        <w:rPr>
          <w:rFonts w:asciiTheme="majorHAnsi" w:hAnsiTheme="majorHAnsi" w:cstheme="majorHAnsi"/>
        </w:rPr>
      </w:pPr>
      <w:r w:rsidRPr="00D13230">
        <w:rPr>
          <w:rStyle w:val="Style13ptBold"/>
          <w:rFonts w:asciiTheme="majorHAnsi" w:hAnsiTheme="majorHAnsi" w:cstheme="majorHAnsi"/>
        </w:rPr>
        <w:t>Escalante, 19</w:t>
      </w:r>
      <w:r w:rsidRPr="00D13230">
        <w:rPr>
          <w:rFonts w:asciiTheme="majorHAnsi" w:hAnsiTheme="majorHAnsi" w:cstheme="majorHAnsi"/>
        </w:rPr>
        <w:t xml:space="preserve"> [Alyson Escalante, Marxism, Radical Feminism, Continental Philosophy, 3-26-2019, "Communism and Climate Change: A Dual Power Approach," Regeneration Magazine, accessed 9-17-2021, https://regenerationmag.org/communism-and-climate-change-a-dual-power-approach/] //AD</w:t>
      </w:r>
    </w:p>
    <w:p w14:paraId="09B3C66D" w14:textId="77777777" w:rsidR="00B16935" w:rsidRPr="00D13230" w:rsidRDefault="00B16935" w:rsidP="00B16935">
      <w:pPr>
        <w:rPr>
          <w:rFonts w:asciiTheme="majorHAnsi" w:hAnsiTheme="majorHAnsi" w:cstheme="majorHAnsi"/>
          <w:sz w:val="16"/>
        </w:rPr>
      </w:pPr>
      <w:r w:rsidRPr="00D13230">
        <w:rPr>
          <w:rFonts w:asciiTheme="majorHAnsi" w:hAnsiTheme="majorHAnsi" w:cstheme="majorHAnsi"/>
        </w:rPr>
        <w:t xml:space="preserve"> </w:t>
      </w:r>
      <w:r w:rsidRPr="00D13230">
        <w:rPr>
          <w:rFonts w:asciiTheme="majorHAnsi" w:hAnsiTheme="majorHAnsi" w:cstheme="majorHAnsi"/>
          <w:sz w:val="16"/>
        </w:rPr>
        <w:t xml:space="preserve">I have previously argued that a crucial advantage to </w:t>
      </w:r>
      <w:r w:rsidRPr="00D13230">
        <w:rPr>
          <w:rStyle w:val="Emphasis"/>
          <w:rFonts w:asciiTheme="majorHAnsi" w:hAnsiTheme="majorHAnsi" w:cstheme="majorHAnsi"/>
          <w:highlight w:val="cyan"/>
        </w:rPr>
        <w:t>dual power</w:t>
      </w:r>
      <w:r w:rsidRPr="00D13230">
        <w:rPr>
          <w:rFonts w:asciiTheme="majorHAnsi" w:hAnsiTheme="majorHAnsi" w:cstheme="majorHAnsi"/>
          <w:highlight w:val="cyan"/>
          <w:u w:val="single"/>
        </w:rPr>
        <w:t xml:space="preserve"> </w:t>
      </w:r>
      <w:r w:rsidRPr="00D13230">
        <w:rPr>
          <w:rStyle w:val="Emphasis"/>
          <w:rFonts w:asciiTheme="majorHAnsi" w:hAnsiTheme="majorHAnsi" w:cstheme="majorHAnsi"/>
        </w:rPr>
        <w:t>strategy</w:t>
      </w:r>
      <w:r w:rsidRPr="00D13230">
        <w:rPr>
          <w:rFonts w:asciiTheme="majorHAnsi" w:hAnsiTheme="majorHAnsi" w:cstheme="majorHAnsi"/>
          <w:sz w:val="16"/>
        </w:rPr>
        <w:t xml:space="preserve"> is that it </w:t>
      </w:r>
      <w:r w:rsidRPr="00D13230">
        <w:rPr>
          <w:rFonts w:asciiTheme="majorHAnsi" w:hAnsiTheme="majorHAnsi" w:cstheme="majorHAnsi"/>
          <w:highlight w:val="cyan"/>
          <w:u w:val="single"/>
        </w:rPr>
        <w:t xml:space="preserve">gives the masses </w:t>
      </w:r>
      <w:r w:rsidRPr="00D13230">
        <w:rPr>
          <w:rFonts w:asciiTheme="majorHAnsi" w:hAnsiTheme="majorHAnsi" w:cstheme="majorHAnsi"/>
          <w:u w:val="single"/>
        </w:rPr>
        <w:t xml:space="preserve">an infrastructure of </w:t>
      </w:r>
      <w:r w:rsidRPr="00D13230">
        <w:rPr>
          <w:rStyle w:val="StyleUnderline"/>
          <w:rFonts w:asciiTheme="majorHAnsi" w:hAnsiTheme="majorHAnsi" w:cstheme="majorHAnsi"/>
        </w:rPr>
        <w:t>socialist</w:t>
      </w:r>
      <w:r w:rsidRPr="00D13230">
        <w:rPr>
          <w:rStyle w:val="Emphasis"/>
          <w:rFonts w:asciiTheme="majorHAnsi" w:hAnsiTheme="majorHAnsi" w:cstheme="majorHAnsi"/>
        </w:rPr>
        <w:t xml:space="preserve"> </w:t>
      </w:r>
      <w:r w:rsidRPr="00D13230">
        <w:rPr>
          <w:rStyle w:val="Emphasis"/>
          <w:rFonts w:asciiTheme="majorHAnsi" w:hAnsiTheme="majorHAnsi" w:cstheme="majorHAnsi"/>
          <w:highlight w:val="cyan"/>
        </w:rPr>
        <w:t>institutions</w:t>
      </w:r>
      <w:r w:rsidRPr="00D13230">
        <w:rPr>
          <w:rFonts w:asciiTheme="majorHAnsi" w:hAnsiTheme="majorHAnsi" w:cstheme="majorHAnsi"/>
          <w:u w:val="single"/>
        </w:rPr>
        <w:t xml:space="preserve"> </w:t>
      </w:r>
      <w:r w:rsidRPr="00D13230">
        <w:rPr>
          <w:rFonts w:asciiTheme="majorHAnsi" w:hAnsiTheme="majorHAnsi" w:cstheme="majorHAnsi"/>
          <w:highlight w:val="cyan"/>
          <w:u w:val="single"/>
        </w:rPr>
        <w:t xml:space="preserve">which can directly provide for </w:t>
      </w:r>
      <w:r w:rsidRPr="00D13230">
        <w:rPr>
          <w:rStyle w:val="Emphasis"/>
          <w:rFonts w:asciiTheme="majorHAnsi" w:hAnsiTheme="majorHAnsi" w:cstheme="majorHAnsi"/>
          <w:highlight w:val="cyan"/>
        </w:rPr>
        <w:t>material needs</w:t>
      </w:r>
      <w:r w:rsidRPr="00D13230">
        <w:rPr>
          <w:rFonts w:asciiTheme="majorHAnsi" w:hAnsiTheme="majorHAnsi" w:cstheme="majorHAnsi"/>
          <w:highlight w:val="cyan"/>
          <w:u w:val="single"/>
        </w:rPr>
        <w:t xml:space="preserve"> in times of </w:t>
      </w:r>
      <w:r w:rsidRPr="00D13230">
        <w:rPr>
          <w:rStyle w:val="Emphasis"/>
          <w:rFonts w:asciiTheme="majorHAnsi" w:hAnsiTheme="majorHAnsi" w:cstheme="majorHAnsi"/>
          <w:highlight w:val="cyan"/>
        </w:rPr>
        <w:t>capitalist crisis</w:t>
      </w:r>
      <w:r w:rsidRPr="00D13230">
        <w:rPr>
          <w:rStyle w:val="Emphasis"/>
          <w:rFonts w:asciiTheme="majorHAnsi" w:hAnsiTheme="majorHAnsi" w:cstheme="majorHAnsi"/>
        </w:rPr>
        <w:t>.</w:t>
      </w:r>
      <w:r w:rsidRPr="00D13230">
        <w:rPr>
          <w:rFonts w:asciiTheme="majorHAnsi" w:hAnsiTheme="majorHAnsi" w:cstheme="majorHAnsi"/>
          <w:u w:val="single"/>
        </w:rPr>
        <w:t xml:space="preserve"> </w:t>
      </w:r>
      <w:r w:rsidRPr="00D13230">
        <w:rPr>
          <w:rStyle w:val="Emphasis"/>
          <w:rFonts w:asciiTheme="majorHAnsi" w:hAnsiTheme="majorHAnsi" w:cstheme="majorHAnsi"/>
          <w:highlight w:val="cyan"/>
        </w:rPr>
        <w:t>Socialist agricultural</w:t>
      </w:r>
      <w:r w:rsidRPr="00D13230">
        <w:rPr>
          <w:rFonts w:asciiTheme="majorHAnsi" w:hAnsiTheme="majorHAnsi" w:cstheme="majorHAnsi"/>
          <w:highlight w:val="cyan"/>
          <w:u w:val="single"/>
        </w:rPr>
        <w:t xml:space="preserve"> and </w:t>
      </w:r>
      <w:r w:rsidRPr="00D13230">
        <w:rPr>
          <w:rStyle w:val="Emphasis"/>
          <w:rFonts w:asciiTheme="majorHAnsi" w:hAnsiTheme="majorHAnsi" w:cstheme="majorHAnsi"/>
          <w:highlight w:val="cyan"/>
        </w:rPr>
        <w:t>food distribution programs</w:t>
      </w:r>
      <w:r w:rsidRPr="00D13230">
        <w:rPr>
          <w:rFonts w:asciiTheme="majorHAnsi" w:hAnsiTheme="majorHAnsi" w:cstheme="majorHAnsi"/>
          <w:highlight w:val="cyan"/>
          <w:u w:val="single"/>
        </w:rPr>
        <w:t xml:space="preserve"> can take ground that the </w:t>
      </w:r>
      <w:r w:rsidRPr="00D13230">
        <w:rPr>
          <w:rStyle w:val="Emphasis"/>
          <w:rFonts w:asciiTheme="majorHAnsi" w:hAnsiTheme="majorHAnsi" w:cstheme="majorHAnsi"/>
          <w:highlight w:val="cyan"/>
        </w:rPr>
        <w:t>capitalist state</w:t>
      </w:r>
      <w:r w:rsidRPr="00D13230">
        <w:rPr>
          <w:rFonts w:asciiTheme="majorHAnsi" w:hAnsiTheme="majorHAnsi" w:cstheme="majorHAnsi"/>
          <w:highlight w:val="cyan"/>
          <w:u w:val="single"/>
        </w:rPr>
        <w:t xml:space="preserve"> cedes</w:t>
      </w:r>
      <w:r w:rsidRPr="00D13230">
        <w:rPr>
          <w:rFonts w:asciiTheme="majorHAnsi" w:hAnsiTheme="majorHAnsi" w:cstheme="majorHAnsi"/>
          <w:u w:val="single"/>
        </w:rPr>
        <w:t xml:space="preserve"> </w:t>
      </w:r>
      <w:r w:rsidRPr="00D13230">
        <w:rPr>
          <w:rFonts w:asciiTheme="majorHAnsi" w:hAnsiTheme="majorHAnsi" w:cstheme="majorHAnsi"/>
          <w:highlight w:val="cyan"/>
          <w:u w:val="single"/>
        </w:rPr>
        <w:t>by</w:t>
      </w:r>
      <w:r w:rsidRPr="00D13230">
        <w:rPr>
          <w:rFonts w:asciiTheme="majorHAnsi" w:hAnsiTheme="majorHAnsi" w:cstheme="majorHAnsi"/>
          <w:u w:val="single"/>
        </w:rPr>
        <w:t xml:space="preserve"> simultaneously </w:t>
      </w:r>
      <w:r w:rsidRPr="00D13230">
        <w:rPr>
          <w:rFonts w:asciiTheme="majorHAnsi" w:hAnsiTheme="majorHAnsi" w:cstheme="majorHAnsi"/>
          <w:highlight w:val="cyan"/>
          <w:u w:val="single"/>
        </w:rPr>
        <w:t>meeting the needs of the masses</w:t>
      </w:r>
      <w:r w:rsidRPr="00D13230">
        <w:rPr>
          <w:rFonts w:asciiTheme="majorHAnsi" w:hAnsiTheme="majorHAnsi" w:cstheme="majorHAnsi"/>
          <w:u w:val="single"/>
        </w:rPr>
        <w:t xml:space="preserve"> </w:t>
      </w:r>
      <w:r w:rsidRPr="00D13230">
        <w:rPr>
          <w:rFonts w:asciiTheme="majorHAnsi" w:hAnsiTheme="majorHAnsi" w:cstheme="majorHAnsi"/>
          <w:highlight w:val="cyan"/>
          <w:u w:val="single"/>
        </w:rPr>
        <w:t xml:space="preserve">while proving that socialist </w:t>
      </w:r>
      <w:r w:rsidRPr="00D13230">
        <w:rPr>
          <w:rStyle w:val="Emphasis"/>
          <w:rFonts w:asciiTheme="majorHAnsi" w:hAnsiTheme="majorHAnsi" w:cstheme="majorHAnsi"/>
          <w:highlight w:val="cyan"/>
        </w:rPr>
        <w:t>self-management</w:t>
      </w:r>
      <w:r w:rsidRPr="00D13230">
        <w:rPr>
          <w:rFonts w:asciiTheme="majorHAnsi" w:hAnsiTheme="majorHAnsi" w:cstheme="majorHAnsi"/>
          <w:highlight w:val="cyan"/>
          <w:u w:val="single"/>
        </w:rPr>
        <w:t xml:space="preserve"> and</w:t>
      </w:r>
      <w:r w:rsidRPr="00D13230">
        <w:rPr>
          <w:rStyle w:val="Emphasis"/>
          <w:rFonts w:asciiTheme="majorHAnsi" w:hAnsiTheme="majorHAnsi" w:cstheme="majorHAnsi"/>
          <w:highlight w:val="cyan"/>
        </w:rPr>
        <w:t xml:space="preserve"> political</w:t>
      </w:r>
      <w:r w:rsidRPr="00D13230">
        <w:rPr>
          <w:rFonts w:asciiTheme="majorHAnsi" w:hAnsiTheme="majorHAnsi" w:cstheme="majorHAnsi"/>
          <w:highlight w:val="cyan"/>
          <w:u w:val="single"/>
        </w:rPr>
        <w:t xml:space="preserve"> </w:t>
      </w:r>
      <w:r w:rsidRPr="00D13230">
        <w:rPr>
          <w:rStyle w:val="Emphasis"/>
          <w:rFonts w:asciiTheme="majorHAnsi" w:hAnsiTheme="majorHAnsi" w:cstheme="majorHAnsi"/>
          <w:highlight w:val="cyan"/>
        </w:rPr>
        <w:t>institutions</w:t>
      </w:r>
      <w:r w:rsidRPr="00D13230">
        <w:rPr>
          <w:rFonts w:asciiTheme="majorHAnsi" w:hAnsiTheme="majorHAnsi" w:cstheme="majorHAnsi"/>
          <w:highlight w:val="cyan"/>
          <w:u w:val="single"/>
        </w:rPr>
        <w:t xml:space="preserve"> can function </w:t>
      </w:r>
      <w:r w:rsidRPr="00D13230">
        <w:rPr>
          <w:rStyle w:val="Emphasis"/>
          <w:rFonts w:asciiTheme="majorHAnsi" w:hAnsiTheme="majorHAnsi" w:cstheme="majorHAnsi"/>
          <w:highlight w:val="cyan"/>
        </w:rPr>
        <w:t>independently</w:t>
      </w:r>
      <w:r w:rsidRPr="00D13230">
        <w:rPr>
          <w:rFonts w:asciiTheme="majorHAnsi" w:hAnsiTheme="majorHAnsi" w:cstheme="majorHAnsi"/>
          <w:highlight w:val="cyan"/>
          <w:u w:val="single"/>
        </w:rPr>
        <w:t xml:space="preserve"> of capitalism</w:t>
      </w:r>
      <w:r w:rsidRPr="00D13230">
        <w:rPr>
          <w:rFonts w:asciiTheme="majorHAnsi" w:hAnsiTheme="majorHAnsi" w:cstheme="majorHAnsi"/>
          <w:sz w:val="16"/>
        </w:rPr>
        <w:t xml:space="preserve">. This approach </w:t>
      </w:r>
      <w:r w:rsidRPr="00D13230">
        <w:rPr>
          <w:rFonts w:asciiTheme="majorHAnsi" w:hAnsiTheme="majorHAnsi" w:cstheme="majorHAnsi"/>
          <w:sz w:val="16"/>
          <w:highlight w:val="cyan"/>
        </w:rPr>
        <w:t xml:space="preserve">is </w:t>
      </w:r>
      <w:r w:rsidRPr="00D13230">
        <w:rPr>
          <w:rFonts w:asciiTheme="majorHAnsi" w:hAnsiTheme="majorHAnsi" w:cstheme="majorHAnsi"/>
          <w:highlight w:val="cyan"/>
          <w:u w:val="single"/>
        </w:rPr>
        <w:t>not only</w:t>
      </w:r>
      <w:r w:rsidRPr="00D13230">
        <w:rPr>
          <w:rFonts w:asciiTheme="majorHAnsi" w:hAnsiTheme="majorHAnsi" w:cstheme="majorHAnsi"/>
          <w:u w:val="single"/>
        </w:rPr>
        <w:t xml:space="preserve"> capable of </w:t>
      </w:r>
      <w:r w:rsidRPr="00D13230">
        <w:rPr>
          <w:rStyle w:val="Emphasis"/>
          <w:rFonts w:asciiTheme="majorHAnsi" w:hAnsiTheme="majorHAnsi" w:cstheme="majorHAnsi"/>
          <w:highlight w:val="cyan"/>
        </w:rPr>
        <w:t>literally saving lives</w:t>
      </w:r>
      <w:r w:rsidRPr="00D13230">
        <w:rPr>
          <w:rFonts w:asciiTheme="majorHAnsi" w:hAnsiTheme="majorHAnsi" w:cstheme="majorHAnsi"/>
          <w:u w:val="single"/>
        </w:rPr>
        <w:t xml:space="preserve"> in</w:t>
      </w:r>
      <w:r w:rsidRPr="00D13230">
        <w:rPr>
          <w:rFonts w:asciiTheme="majorHAnsi" w:hAnsiTheme="majorHAnsi" w:cstheme="majorHAnsi"/>
          <w:sz w:val="16"/>
        </w:rPr>
        <w:t xml:space="preserve"> the case of </w:t>
      </w:r>
      <w:r w:rsidRPr="00D13230">
        <w:rPr>
          <w:rFonts w:asciiTheme="majorHAnsi" w:hAnsiTheme="majorHAnsi" w:cstheme="majorHAnsi"/>
          <w:u w:val="single"/>
        </w:rPr>
        <w:t xml:space="preserve">crisis, </w:t>
      </w:r>
      <w:r w:rsidRPr="00D13230">
        <w:rPr>
          <w:rFonts w:asciiTheme="majorHAnsi" w:hAnsiTheme="majorHAnsi" w:cstheme="majorHAnsi"/>
          <w:highlight w:val="cyan"/>
          <w:u w:val="single"/>
        </w:rPr>
        <w:t>but</w:t>
      </w:r>
      <w:r w:rsidRPr="00D13230">
        <w:rPr>
          <w:rFonts w:asciiTheme="majorHAnsi" w:hAnsiTheme="majorHAnsi" w:cstheme="majorHAnsi"/>
          <w:sz w:val="16"/>
        </w:rPr>
        <w:t xml:space="preserve"> of </w:t>
      </w:r>
      <w:r w:rsidRPr="00D13230">
        <w:rPr>
          <w:rFonts w:asciiTheme="majorHAnsi" w:hAnsiTheme="majorHAnsi" w:cstheme="majorHAnsi"/>
          <w:highlight w:val="cyan"/>
          <w:u w:val="single"/>
        </w:rPr>
        <w:t xml:space="preserve">demonstrating the </w:t>
      </w:r>
      <w:r w:rsidRPr="00D13230">
        <w:rPr>
          <w:rStyle w:val="Emphasis"/>
          <w:rFonts w:asciiTheme="majorHAnsi" w:hAnsiTheme="majorHAnsi" w:cstheme="majorHAnsi"/>
          <w:highlight w:val="cyan"/>
        </w:rPr>
        <w:t>possibility of a revolutionary project</w:t>
      </w:r>
      <w:r w:rsidRPr="00D13230">
        <w:rPr>
          <w:rFonts w:asciiTheme="majorHAnsi" w:hAnsiTheme="majorHAnsi" w:cstheme="majorHAnsi"/>
          <w:u w:val="single"/>
        </w:rPr>
        <w:t xml:space="preserve"> which seeks to </w:t>
      </w:r>
      <w:r w:rsidRPr="00D13230">
        <w:rPr>
          <w:rStyle w:val="Emphasis"/>
          <w:rFonts w:asciiTheme="majorHAnsi" w:hAnsiTheme="majorHAnsi" w:cstheme="majorHAnsi"/>
        </w:rPr>
        <w:t>destroy rather than reform</w:t>
      </w:r>
      <w:r w:rsidRPr="00D13230">
        <w:rPr>
          <w:rFonts w:asciiTheme="majorHAnsi" w:hAnsiTheme="majorHAnsi" w:cstheme="majorHAnsi"/>
          <w:u w:val="single"/>
        </w:rPr>
        <w:t xml:space="preserve"> capitalism. One of the most pressing</w:t>
      </w:r>
      <w:r w:rsidRPr="00D13230">
        <w:rPr>
          <w:rFonts w:asciiTheme="majorHAnsi" w:hAnsiTheme="majorHAnsi" w:cstheme="majorHAnsi"/>
          <w:sz w:val="16"/>
        </w:rPr>
        <w:t xml:space="preserve"> of the various </w:t>
      </w:r>
      <w:r w:rsidRPr="00D13230">
        <w:rPr>
          <w:rFonts w:asciiTheme="majorHAnsi" w:hAnsiTheme="majorHAnsi" w:cstheme="majorHAnsi"/>
          <w:u w:val="single"/>
        </w:rPr>
        <w:t>crises</w:t>
      </w:r>
      <w:r w:rsidRPr="00D13230">
        <w:rPr>
          <w:rFonts w:asciiTheme="majorHAnsi" w:hAnsiTheme="majorHAnsi" w:cstheme="majorHAnsi"/>
          <w:sz w:val="16"/>
        </w:rPr>
        <w:t xml:space="preserve"> which humanity faces today </w:t>
      </w:r>
      <w:r w:rsidRPr="00D13230">
        <w:rPr>
          <w:rFonts w:asciiTheme="majorHAnsi" w:hAnsiTheme="majorHAnsi" w:cstheme="majorHAnsi"/>
          <w:u w:val="single"/>
        </w:rPr>
        <w:t>is climate change</w:t>
      </w:r>
      <w:r w:rsidRPr="00D13230">
        <w:rPr>
          <w:rFonts w:asciiTheme="majorHAnsi" w:hAnsiTheme="majorHAnsi" w:cstheme="majorHAnsi"/>
          <w:sz w:val="16"/>
        </w:rPr>
        <w:t xml:space="preserve">. Capitalist production has devastated the planet, and </w:t>
      </w:r>
      <w:proofErr w:type="spellStart"/>
      <w:r w:rsidRPr="00D13230">
        <w:rPr>
          <w:rFonts w:asciiTheme="majorHAnsi" w:hAnsiTheme="majorHAnsi" w:cstheme="majorHAnsi"/>
          <w:sz w:val="16"/>
        </w:rPr>
        <w:t>everyday</w:t>
      </w:r>
      <w:proofErr w:type="spellEnd"/>
      <w:r w:rsidRPr="00D13230">
        <w:rPr>
          <w:rFonts w:asciiTheme="majorHAnsi" w:hAnsiTheme="majorHAnsi" w:cstheme="majorHAnsi"/>
          <w:sz w:val="16"/>
        </w:rPr>
        <w:t xml:space="preserve"> we discover that the small window of time for avoiding its most disastrous effects is shorter than previously understood. </w:t>
      </w:r>
      <w:r w:rsidRPr="00D13230">
        <w:rPr>
          <w:rFonts w:asciiTheme="majorHAnsi" w:hAnsiTheme="majorHAnsi" w:cstheme="majorHAnsi"/>
          <w:u w:val="single"/>
        </w:rPr>
        <w:t xml:space="preserve">The Intergovernmental Panel on Climate Change predicts that </w:t>
      </w:r>
      <w:r w:rsidRPr="00D13230">
        <w:rPr>
          <w:rFonts w:asciiTheme="majorHAnsi" w:hAnsiTheme="majorHAnsi" w:cstheme="majorHAnsi"/>
          <w:highlight w:val="cyan"/>
          <w:u w:val="single"/>
        </w:rPr>
        <w:t>we have 12 years to limit</w:t>
      </w:r>
      <w:r w:rsidRPr="00D13230">
        <w:rPr>
          <w:rFonts w:asciiTheme="majorHAnsi" w:hAnsiTheme="majorHAnsi" w:cstheme="majorHAnsi"/>
          <w:u w:val="single"/>
        </w:rPr>
        <w:t xml:space="preserve"> </w:t>
      </w:r>
      <w:r w:rsidRPr="00D13230">
        <w:rPr>
          <w:rFonts w:asciiTheme="majorHAnsi" w:hAnsiTheme="majorHAnsi" w:cstheme="majorHAnsi"/>
          <w:sz w:val="16"/>
        </w:rPr>
        <w:t>(</w:t>
      </w:r>
      <w:r w:rsidRPr="00D13230">
        <w:rPr>
          <w:rFonts w:asciiTheme="majorHAnsi" w:hAnsiTheme="majorHAnsi" w:cstheme="majorHAnsi"/>
          <w:u w:val="single"/>
        </w:rPr>
        <w:t>not</w:t>
      </w:r>
      <w:r w:rsidRPr="00D13230">
        <w:rPr>
          <w:rFonts w:asciiTheme="majorHAnsi" w:hAnsiTheme="majorHAnsi" w:cstheme="majorHAnsi"/>
          <w:sz w:val="16"/>
        </w:rPr>
        <w:t xml:space="preserve"> even </w:t>
      </w:r>
      <w:r w:rsidRPr="00D13230">
        <w:rPr>
          <w:rFonts w:asciiTheme="majorHAnsi" w:hAnsiTheme="majorHAnsi" w:cstheme="majorHAnsi"/>
          <w:u w:val="single"/>
        </w:rPr>
        <w:t>prevent</w:t>
      </w:r>
      <w:r w:rsidRPr="00D13230">
        <w:rPr>
          <w:rFonts w:asciiTheme="majorHAnsi" w:hAnsiTheme="majorHAnsi" w:cstheme="majorHAnsi"/>
          <w:sz w:val="16"/>
        </w:rPr>
        <w:t xml:space="preserve">) the more </w:t>
      </w:r>
      <w:r w:rsidRPr="00D13230">
        <w:rPr>
          <w:rFonts w:asciiTheme="majorHAnsi" w:hAnsiTheme="majorHAnsi" w:cstheme="majorHAnsi"/>
          <w:highlight w:val="cyan"/>
          <w:u w:val="single"/>
        </w:rPr>
        <w:t>catastrophic</w:t>
      </w:r>
      <w:r w:rsidRPr="00D13230">
        <w:rPr>
          <w:rFonts w:asciiTheme="majorHAnsi" w:hAnsiTheme="majorHAnsi" w:cstheme="majorHAnsi"/>
          <w:sz w:val="16"/>
        </w:rPr>
        <w:t xml:space="preserve"> effects of </w:t>
      </w:r>
      <w:r w:rsidRPr="00D13230">
        <w:rPr>
          <w:rFonts w:asciiTheme="majorHAnsi" w:hAnsiTheme="majorHAnsi" w:cstheme="majorHAnsi"/>
          <w:highlight w:val="cyan"/>
          <w:u w:val="single"/>
        </w:rPr>
        <w:t>climate change</w:t>
      </w:r>
      <w:r w:rsidRPr="00D13230">
        <w:rPr>
          <w:rFonts w:asciiTheme="majorHAnsi" w:hAnsiTheme="majorHAnsi" w:cstheme="majorHAnsi"/>
          <w:u w:val="single"/>
        </w:rPr>
        <w:t>. The</w:t>
      </w:r>
      <w:r w:rsidRPr="00D13230">
        <w:rPr>
          <w:rFonts w:asciiTheme="majorHAnsi" w:hAnsiTheme="majorHAnsi" w:cstheme="majorHAnsi"/>
          <w:sz w:val="16"/>
        </w:rPr>
        <w:t xml:space="preserve"> simple, and </w:t>
      </w:r>
      <w:r w:rsidRPr="00D13230">
        <w:rPr>
          <w:rFonts w:asciiTheme="majorHAnsi" w:hAnsiTheme="majorHAnsi" w:cstheme="majorHAnsi"/>
          <w:u w:val="single"/>
        </w:rPr>
        <w:t xml:space="preserve">horrific, </w:t>
      </w:r>
      <w:r w:rsidRPr="00D13230">
        <w:rPr>
          <w:rFonts w:asciiTheme="majorHAnsi" w:hAnsiTheme="majorHAnsi" w:cstheme="majorHAnsi"/>
          <w:u w:val="single"/>
        </w:rPr>
        <w:lastRenderedPageBreak/>
        <w:t>fact that we all must face is that cli</w:t>
      </w:r>
      <w:r w:rsidRPr="00D13230">
        <w:rPr>
          <w:rFonts w:asciiTheme="majorHAnsi" w:hAnsiTheme="majorHAnsi" w:cstheme="majorHAnsi"/>
          <w:highlight w:val="cyan"/>
          <w:u w:val="single"/>
        </w:rPr>
        <w:t>mate change</w:t>
      </w:r>
      <w:r w:rsidRPr="00D13230">
        <w:rPr>
          <w:rFonts w:asciiTheme="majorHAnsi" w:hAnsiTheme="majorHAnsi" w:cstheme="majorHAnsi"/>
          <w:u w:val="single"/>
        </w:rPr>
        <w:t xml:space="preserve"> has reached a point where many</w:t>
      </w:r>
      <w:r w:rsidRPr="00D13230">
        <w:rPr>
          <w:rFonts w:asciiTheme="majorHAnsi" w:hAnsiTheme="majorHAnsi" w:cstheme="majorHAnsi"/>
          <w:sz w:val="16"/>
        </w:rPr>
        <w:t xml:space="preserve"> of its </w:t>
      </w:r>
      <w:r w:rsidRPr="00D13230">
        <w:rPr>
          <w:rFonts w:asciiTheme="majorHAnsi" w:hAnsiTheme="majorHAnsi" w:cstheme="majorHAnsi"/>
          <w:highlight w:val="cyan"/>
          <w:u w:val="single"/>
        </w:rPr>
        <w:t xml:space="preserve">effects are </w:t>
      </w:r>
      <w:r w:rsidRPr="00D13230">
        <w:rPr>
          <w:rStyle w:val="Emphasis"/>
          <w:rFonts w:asciiTheme="majorHAnsi" w:hAnsiTheme="majorHAnsi" w:cstheme="majorHAnsi"/>
          <w:highlight w:val="cyan"/>
        </w:rPr>
        <w:t>inevitable</w:t>
      </w:r>
      <w:r w:rsidRPr="00D13230">
        <w:rPr>
          <w:rFonts w:asciiTheme="majorHAnsi" w:hAnsiTheme="majorHAnsi" w:cstheme="majorHAnsi"/>
          <w:u w:val="single"/>
        </w:rPr>
        <w:t xml:space="preserve">, and </w:t>
      </w:r>
      <w:r w:rsidRPr="00D13230">
        <w:rPr>
          <w:rFonts w:asciiTheme="majorHAnsi" w:hAnsiTheme="majorHAnsi" w:cstheme="majorHAnsi"/>
          <w:highlight w:val="cyan"/>
          <w:u w:val="single"/>
        </w:rPr>
        <w:t>we are</w:t>
      </w:r>
      <w:r w:rsidRPr="00D13230">
        <w:rPr>
          <w:rFonts w:asciiTheme="majorHAnsi" w:hAnsiTheme="majorHAnsi" w:cstheme="majorHAnsi"/>
          <w:sz w:val="16"/>
        </w:rPr>
        <w:t xml:space="preserve"> now </w:t>
      </w:r>
      <w:r w:rsidRPr="00D13230">
        <w:rPr>
          <w:rFonts w:asciiTheme="majorHAnsi" w:hAnsiTheme="majorHAnsi" w:cstheme="majorHAnsi"/>
          <w:highlight w:val="cyan"/>
          <w:u w:val="single"/>
        </w:rPr>
        <w:t xml:space="preserve">in a </w:t>
      </w:r>
      <w:r w:rsidRPr="00D13230">
        <w:rPr>
          <w:rFonts w:asciiTheme="majorHAnsi" w:hAnsiTheme="majorHAnsi" w:cstheme="majorHAnsi"/>
          <w:b/>
          <w:iCs/>
          <w:highlight w:val="cyan"/>
          <w:u w:val="single"/>
        </w:rPr>
        <w:t>post-brink world</w:t>
      </w:r>
      <w:r w:rsidRPr="00D13230">
        <w:rPr>
          <w:rFonts w:asciiTheme="majorHAnsi" w:hAnsiTheme="majorHAnsi" w:cstheme="majorHAnsi"/>
          <w:sz w:val="16"/>
        </w:rPr>
        <w:t xml:space="preserve">, </w:t>
      </w:r>
      <w:r w:rsidRPr="00D13230">
        <w:rPr>
          <w:rFonts w:asciiTheme="majorHAnsi" w:hAnsiTheme="majorHAnsi" w:cstheme="majorHAnsi"/>
          <w:u w:val="single"/>
        </w:rPr>
        <w:t xml:space="preserve">where </w:t>
      </w:r>
      <w:r w:rsidRPr="00D13230">
        <w:rPr>
          <w:rFonts w:asciiTheme="majorHAnsi" w:hAnsiTheme="majorHAnsi" w:cstheme="majorHAnsi"/>
          <w:highlight w:val="cyan"/>
          <w:u w:val="single"/>
        </w:rPr>
        <w:t>damage control is the primary concern</w:t>
      </w:r>
      <w:r w:rsidRPr="00D13230">
        <w:rPr>
          <w:rFonts w:asciiTheme="majorHAnsi" w:hAnsiTheme="majorHAnsi" w:cstheme="majorHAnsi"/>
          <w:u w:val="single"/>
        </w:rPr>
        <w:t xml:space="preserve">. </w:t>
      </w:r>
      <w:r w:rsidRPr="00D13230">
        <w:rPr>
          <w:rStyle w:val="Emphasis"/>
          <w:rFonts w:asciiTheme="majorHAnsi" w:hAnsiTheme="majorHAnsi" w:cstheme="majorHAnsi"/>
          <w:highlight w:val="cyan"/>
        </w:rPr>
        <w:t>The question is not whether we can escape</w:t>
      </w:r>
      <w:r w:rsidRPr="00D13230">
        <w:rPr>
          <w:rFonts w:asciiTheme="majorHAnsi" w:hAnsiTheme="majorHAnsi" w:cstheme="majorHAnsi"/>
          <w:sz w:val="16"/>
        </w:rPr>
        <w:t xml:space="preserve"> a future of </w:t>
      </w:r>
      <w:r w:rsidRPr="00D13230">
        <w:rPr>
          <w:rStyle w:val="Emphasis"/>
          <w:rFonts w:asciiTheme="majorHAnsi" w:hAnsiTheme="majorHAnsi" w:cstheme="majorHAnsi"/>
          <w:highlight w:val="cyan"/>
        </w:rPr>
        <w:t>climate change, but whether we can survive it</w:t>
      </w:r>
      <w:r w:rsidRPr="00D13230">
        <w:rPr>
          <w:rFonts w:asciiTheme="majorHAnsi" w:hAnsiTheme="majorHAnsi" w:cstheme="majorHAnsi"/>
          <w:u w:val="single"/>
        </w:rPr>
        <w:t>. Socialist strategy must adapt accordingly</w:t>
      </w:r>
      <w:r w:rsidRPr="00D13230">
        <w:rPr>
          <w:rFonts w:asciiTheme="majorHAnsi" w:hAnsiTheme="majorHAnsi" w:cstheme="majorHAnsi"/>
          <w:sz w:val="16"/>
        </w:rPr>
        <w:t xml:space="preserve">. In the face of this crisis, the </w:t>
      </w:r>
      <w:r w:rsidRPr="00D13230">
        <w:rPr>
          <w:rFonts w:asciiTheme="majorHAnsi" w:hAnsiTheme="majorHAnsi" w:cstheme="majorHAnsi"/>
          <w:u w:val="single"/>
        </w:rPr>
        <w:t>democratic socialists</w:t>
      </w:r>
      <w:r w:rsidRPr="00D13230">
        <w:rPr>
          <w:rFonts w:asciiTheme="majorHAnsi" w:hAnsiTheme="majorHAnsi" w:cstheme="majorHAnsi"/>
          <w:sz w:val="16"/>
        </w:rPr>
        <w:t xml:space="preserve"> and social democrats in the United States have </w:t>
      </w:r>
      <w:r w:rsidRPr="00D13230">
        <w:rPr>
          <w:rFonts w:asciiTheme="majorHAnsi" w:hAnsiTheme="majorHAnsi" w:cstheme="majorHAnsi"/>
          <w:u w:val="single"/>
        </w:rPr>
        <w:t xml:space="preserve">largely settled on </w:t>
      </w:r>
      <w:proofErr w:type="gramStart"/>
      <w:r w:rsidRPr="00D13230">
        <w:rPr>
          <w:rFonts w:asciiTheme="majorHAnsi" w:hAnsiTheme="majorHAnsi" w:cstheme="majorHAnsi"/>
          <w:u w:val="single"/>
        </w:rPr>
        <w:t>market</w:t>
      </w:r>
      <w:r w:rsidRPr="00D13230">
        <w:rPr>
          <w:rFonts w:asciiTheme="majorHAnsi" w:hAnsiTheme="majorHAnsi" w:cstheme="majorHAnsi"/>
          <w:sz w:val="16"/>
        </w:rPr>
        <w:t xml:space="preserve"> based</w:t>
      </w:r>
      <w:proofErr w:type="gramEnd"/>
      <w:r w:rsidRPr="00D13230">
        <w:rPr>
          <w:rFonts w:asciiTheme="majorHAnsi" w:hAnsiTheme="majorHAnsi" w:cstheme="majorHAnsi"/>
          <w:sz w:val="16"/>
        </w:rPr>
        <w:t xml:space="preserve"> </w:t>
      </w:r>
      <w:r w:rsidRPr="00D13230">
        <w:rPr>
          <w:rFonts w:asciiTheme="majorHAnsi" w:hAnsiTheme="majorHAnsi" w:cstheme="majorHAnsi"/>
          <w:u w:val="single"/>
        </w:rPr>
        <w:t>reforms. The Green New Deal,</w:t>
      </w:r>
      <w:r w:rsidRPr="00D13230">
        <w:rPr>
          <w:rFonts w:asciiTheme="majorHAnsi" w:hAnsiTheme="majorHAnsi" w:cstheme="majorHAnsi"/>
          <w:sz w:val="16"/>
        </w:rPr>
        <w:t xml:space="preserve"> championed by Alexandria Ocasio Cortez and the left wing of the Democratic Party, remains a thoroughly capitalist solution to a capitalist problem. The proposal </w:t>
      </w:r>
      <w:r w:rsidRPr="00D13230">
        <w:rPr>
          <w:rFonts w:asciiTheme="majorHAnsi" w:hAnsiTheme="majorHAnsi" w:cstheme="majorHAnsi"/>
          <w:u w:val="single"/>
        </w:rPr>
        <w:t>does nothing to challenge capitalism</w:t>
      </w:r>
      <w:r w:rsidRPr="00D13230">
        <w:rPr>
          <w:rFonts w:asciiTheme="majorHAnsi" w:hAnsiTheme="majorHAnsi" w:cstheme="majorHAnsi"/>
          <w:sz w:val="16"/>
        </w:rPr>
        <w:t xml:space="preserve"> itself, </w:t>
      </w:r>
      <w:r w:rsidRPr="00D13230">
        <w:rPr>
          <w:rFonts w:asciiTheme="majorHAnsi" w:hAnsiTheme="majorHAnsi" w:cstheme="majorHAnsi"/>
          <w:u w:val="single"/>
        </w:rPr>
        <w:t>but</w:t>
      </w:r>
      <w:r w:rsidRPr="00D13230">
        <w:rPr>
          <w:rFonts w:asciiTheme="majorHAnsi" w:hAnsiTheme="majorHAnsi" w:cstheme="majorHAnsi"/>
          <w:sz w:val="16"/>
        </w:rPr>
        <w:t xml:space="preserve"> rather </w:t>
      </w:r>
      <w:r w:rsidRPr="00D13230">
        <w:rPr>
          <w:rFonts w:asciiTheme="majorHAnsi" w:hAnsiTheme="majorHAnsi" w:cstheme="majorHAnsi"/>
          <w:u w:val="single"/>
        </w:rPr>
        <w:t>seeks to subsidize market solutions to reorient</w:t>
      </w:r>
      <w:r w:rsidRPr="00D13230">
        <w:rPr>
          <w:rFonts w:asciiTheme="majorHAnsi" w:hAnsiTheme="majorHAnsi" w:cstheme="majorHAnsi"/>
          <w:sz w:val="16"/>
        </w:rPr>
        <w:t xml:space="preserve"> the </w:t>
      </w:r>
      <w:r w:rsidRPr="00D13230">
        <w:rPr>
          <w:rFonts w:asciiTheme="majorHAnsi" w:hAnsiTheme="majorHAnsi" w:cstheme="majorHAnsi"/>
          <w:u w:val="single"/>
        </w:rPr>
        <w:t>US energy infrastructure towards renewable energy</w:t>
      </w:r>
      <w:r w:rsidRPr="00D13230">
        <w:rPr>
          <w:rFonts w:asciiTheme="majorHAnsi" w:hAnsiTheme="majorHAnsi" w:cstheme="majorHAnsi"/>
          <w:sz w:val="16"/>
        </w:rPr>
        <w:t xml:space="preserve"> production, to develop less energy consuming transportation, </w:t>
      </w:r>
      <w:r w:rsidRPr="00D13230">
        <w:rPr>
          <w:rFonts w:asciiTheme="majorHAnsi" w:hAnsiTheme="majorHAnsi" w:cstheme="majorHAnsi"/>
          <w:u w:val="single"/>
        </w:rPr>
        <w:t>and</w:t>
      </w:r>
      <w:r w:rsidRPr="00D13230">
        <w:rPr>
          <w:rFonts w:asciiTheme="majorHAnsi" w:hAnsiTheme="majorHAnsi" w:cstheme="majorHAnsi"/>
          <w:sz w:val="16"/>
        </w:rPr>
        <w:t xml:space="preserve"> the </w:t>
      </w:r>
      <w:r w:rsidRPr="00D13230">
        <w:rPr>
          <w:rFonts w:asciiTheme="majorHAnsi" w:hAnsiTheme="majorHAnsi" w:cstheme="majorHAnsi"/>
          <w:u w:val="single"/>
        </w:rPr>
        <w:t>development of public investment towards these ends.</w:t>
      </w:r>
      <w:r w:rsidRPr="00D13230">
        <w:rPr>
          <w:rFonts w:asciiTheme="majorHAnsi" w:hAnsiTheme="majorHAnsi" w:cstheme="majorHAnsi"/>
          <w:sz w:val="16"/>
        </w:rPr>
        <w:t xml:space="preserve"> </w:t>
      </w:r>
      <w:r w:rsidRPr="00D13230">
        <w:rPr>
          <w:rFonts w:asciiTheme="majorHAnsi" w:hAnsiTheme="majorHAnsi" w:cstheme="majorHAnsi"/>
          <w:b/>
          <w:iCs/>
          <w:u w:val="single"/>
        </w:rPr>
        <w:t>The plan does nothing to call into question the profit incentives and endless resource consumption of capitalism which led us to this point</w:t>
      </w:r>
      <w:r w:rsidRPr="00D13230">
        <w:rPr>
          <w:rFonts w:asciiTheme="majorHAnsi" w:hAnsiTheme="majorHAnsi" w:cstheme="majorHAnsi"/>
          <w:sz w:val="16"/>
        </w:rPr>
        <w:t xml:space="preserve">. Rather, it </w:t>
      </w:r>
      <w:r w:rsidRPr="00D13230">
        <w:rPr>
          <w:rFonts w:asciiTheme="majorHAnsi" w:hAnsiTheme="majorHAnsi" w:cstheme="majorHAnsi"/>
          <w:u w:val="single"/>
        </w:rPr>
        <w:t>seeks to reorient</w:t>
      </w:r>
      <w:r w:rsidRPr="00D13230">
        <w:rPr>
          <w:rFonts w:asciiTheme="majorHAnsi" w:hAnsiTheme="majorHAnsi" w:cstheme="majorHAnsi"/>
          <w:sz w:val="16"/>
        </w:rPr>
        <w:t xml:space="preserve"> the </w:t>
      </w:r>
      <w:r w:rsidRPr="00D13230">
        <w:rPr>
          <w:rFonts w:asciiTheme="majorHAnsi" w:hAnsiTheme="majorHAnsi" w:cstheme="majorHAnsi"/>
          <w:u w:val="single"/>
        </w:rPr>
        <w:t>relentless market forces of capitalism towards slightly less destructive technological developments. While the plan would lead to a massive investment in the manufacturing and deployment of solar energy infrastructure</w:t>
      </w:r>
      <w:r w:rsidRPr="00D13230">
        <w:rPr>
          <w:rFonts w:asciiTheme="majorHAnsi" w:hAnsiTheme="majorHAnsi" w:cstheme="majorHAnsi"/>
          <w:sz w:val="16"/>
        </w:rPr>
        <w:t>, National Geographic reports that, “</w:t>
      </w:r>
      <w:r w:rsidRPr="00D13230">
        <w:rPr>
          <w:rFonts w:asciiTheme="majorHAnsi" w:hAnsiTheme="majorHAnsi" w:cstheme="majorHAnsi"/>
          <w:u w:val="single"/>
        </w:rPr>
        <w:t xml:space="preserve">Fabricating [solar] panels </w:t>
      </w:r>
      <w:proofErr w:type="gramStart"/>
      <w:r w:rsidRPr="00D13230">
        <w:rPr>
          <w:rFonts w:asciiTheme="majorHAnsi" w:hAnsiTheme="majorHAnsi" w:cstheme="majorHAnsi"/>
          <w:b/>
          <w:iCs/>
          <w:u w:val="single"/>
        </w:rPr>
        <w:t>requires</w:t>
      </w:r>
      <w:proofErr w:type="gramEnd"/>
      <w:r w:rsidRPr="00D13230">
        <w:rPr>
          <w:rFonts w:asciiTheme="majorHAnsi" w:hAnsiTheme="majorHAnsi" w:cstheme="majorHAnsi"/>
          <w:b/>
          <w:iCs/>
          <w:u w:val="single"/>
        </w:rPr>
        <w:t xml:space="preserve"> caustic chemicals</w:t>
      </w:r>
      <w:r w:rsidRPr="00D13230">
        <w:rPr>
          <w:rFonts w:asciiTheme="majorHAnsi" w:hAnsiTheme="majorHAnsi" w:cstheme="majorHAnsi"/>
          <w:u w:val="single"/>
        </w:rPr>
        <w:t xml:space="preserve"> such as sodium hydroxide and hydrofluoric acid, and </w:t>
      </w:r>
      <w:r w:rsidRPr="00D13230">
        <w:rPr>
          <w:rFonts w:asciiTheme="majorHAnsi" w:hAnsiTheme="majorHAnsi" w:cstheme="majorHAnsi"/>
          <w:b/>
          <w:iCs/>
          <w:u w:val="single"/>
        </w:rPr>
        <w:t>the process uses water as well as electricity</w:t>
      </w:r>
      <w:r w:rsidRPr="00D13230">
        <w:rPr>
          <w:rFonts w:asciiTheme="majorHAnsi" w:hAnsiTheme="majorHAnsi" w:cstheme="majorHAnsi"/>
          <w:u w:val="single"/>
        </w:rPr>
        <w:t xml:space="preserve">, the production of which </w:t>
      </w:r>
      <w:r w:rsidRPr="00D13230">
        <w:rPr>
          <w:rFonts w:asciiTheme="majorHAnsi" w:hAnsiTheme="majorHAnsi" w:cstheme="majorHAnsi"/>
          <w:b/>
          <w:iCs/>
          <w:u w:val="single"/>
        </w:rPr>
        <w:t>emits greenhouse gases</w:t>
      </w:r>
      <w:r w:rsidRPr="00D13230">
        <w:rPr>
          <w:rFonts w:asciiTheme="majorHAnsi" w:hAnsiTheme="majorHAnsi" w:cstheme="majorHAnsi"/>
          <w:sz w:val="16"/>
        </w:rPr>
        <w:t xml:space="preserve">.” </w:t>
      </w:r>
      <w:r w:rsidRPr="00D13230">
        <w:rPr>
          <w:rFonts w:asciiTheme="majorHAnsi" w:hAnsiTheme="majorHAnsi" w:cstheme="majorHAnsi"/>
          <w:highlight w:val="cyan"/>
          <w:u w:val="single"/>
        </w:rPr>
        <w:t>Technology</w:t>
      </w:r>
      <w:r w:rsidRPr="00D13230">
        <w:rPr>
          <w:rFonts w:asciiTheme="majorHAnsi" w:hAnsiTheme="majorHAnsi" w:cstheme="majorHAnsi"/>
          <w:u w:val="single"/>
        </w:rPr>
        <w:t xml:space="preserve"> alone </w:t>
      </w:r>
      <w:r w:rsidRPr="00D13230">
        <w:rPr>
          <w:rFonts w:asciiTheme="majorHAnsi" w:hAnsiTheme="majorHAnsi" w:cstheme="majorHAnsi"/>
          <w:highlight w:val="cyan"/>
          <w:u w:val="single"/>
        </w:rPr>
        <w:t>cannot</w:t>
      </w:r>
      <w:r w:rsidRPr="00D13230">
        <w:rPr>
          <w:rFonts w:asciiTheme="majorHAnsi" w:hAnsiTheme="majorHAnsi" w:cstheme="majorHAnsi"/>
          <w:u w:val="single"/>
        </w:rPr>
        <w:t xml:space="preserve"> </w:t>
      </w:r>
      <w:r w:rsidRPr="00D13230">
        <w:rPr>
          <w:rFonts w:asciiTheme="majorHAnsi" w:hAnsiTheme="majorHAnsi" w:cstheme="majorHAnsi"/>
          <w:highlight w:val="cyan"/>
          <w:u w:val="single"/>
        </w:rPr>
        <w:t>sufficiently combat this crisis</w:t>
      </w:r>
      <w:r w:rsidRPr="00D13230">
        <w:rPr>
          <w:rFonts w:asciiTheme="majorHAnsi" w:hAnsiTheme="majorHAnsi" w:cstheme="majorHAnsi"/>
          <w:u w:val="single"/>
        </w:rPr>
        <w:t>, as the production</w:t>
      </w:r>
      <w:r w:rsidRPr="00D13230">
        <w:rPr>
          <w:rFonts w:asciiTheme="majorHAnsi" w:hAnsiTheme="majorHAnsi" w:cstheme="majorHAnsi"/>
          <w:sz w:val="16"/>
        </w:rPr>
        <w:t xml:space="preserve"> of such technology </w:t>
      </w:r>
      <w:r w:rsidRPr="00D13230">
        <w:rPr>
          <w:rFonts w:asciiTheme="majorHAnsi" w:hAnsiTheme="majorHAnsi" w:cstheme="majorHAnsi"/>
          <w:u w:val="single"/>
        </w:rPr>
        <w:t xml:space="preserve">through capitalist manufacturing infrastructure </w:t>
      </w:r>
      <w:r w:rsidRPr="00D13230">
        <w:rPr>
          <w:rFonts w:asciiTheme="majorHAnsi" w:hAnsiTheme="majorHAnsi" w:cstheme="majorHAnsi"/>
          <w:b/>
          <w:iCs/>
          <w:u w:val="single"/>
        </w:rPr>
        <w:t>only perpetuates environmental harm</w:t>
      </w:r>
      <w:r w:rsidRPr="00D13230">
        <w:rPr>
          <w:rFonts w:asciiTheme="majorHAnsi" w:hAnsiTheme="majorHAnsi" w:cstheme="majorHAnsi"/>
          <w:u w:val="single"/>
        </w:rPr>
        <w:t>.</w:t>
      </w:r>
      <w:r w:rsidRPr="00D13230">
        <w:rPr>
          <w:rFonts w:asciiTheme="majorHAnsi" w:hAnsiTheme="majorHAnsi" w:cstheme="majorHAnsi"/>
          <w:sz w:val="16"/>
        </w:rPr>
        <w:t xml:space="preserve"> Furthermore, </w:t>
      </w:r>
      <w:r w:rsidRPr="00D13230">
        <w:rPr>
          <w:rFonts w:asciiTheme="majorHAnsi" w:hAnsiTheme="majorHAnsi" w:cstheme="majorHAnsi"/>
          <w:u w:val="single"/>
        </w:rPr>
        <w:t xml:space="preserve">subsidizing and incentivizing renewable energy stops far short of </w:t>
      </w:r>
      <w:proofErr w:type="gramStart"/>
      <w:r w:rsidRPr="00D13230">
        <w:rPr>
          <w:rFonts w:asciiTheme="majorHAnsi" w:hAnsiTheme="majorHAnsi" w:cstheme="majorHAnsi"/>
          <w:u w:val="single"/>
        </w:rPr>
        <w:t>actually combating</w:t>
      </w:r>
      <w:proofErr w:type="gramEnd"/>
      <w:r w:rsidRPr="00D13230">
        <w:rPr>
          <w:rFonts w:asciiTheme="majorHAnsi" w:hAnsiTheme="majorHAnsi" w:cstheme="majorHAnsi"/>
          <w:u w:val="single"/>
        </w:rPr>
        <w:t xml:space="preserve"> the fossil fuel industry</w:t>
      </w:r>
      <w:r w:rsidRPr="00D13230">
        <w:rPr>
          <w:rFonts w:asciiTheme="majorHAnsi" w:hAnsiTheme="majorHAnsi" w:cstheme="majorHAnsi"/>
          <w:sz w:val="16"/>
        </w:rPr>
        <w:t xml:space="preserve"> driving the current climate crisis. The technocratic market solutions offered in the Green New Deal fail to adequately combat the driving factors of climate change. What is worse, they rely on a violent imperialist global system </w:t>
      </w:r>
      <w:proofErr w:type="gramStart"/>
      <w:r w:rsidRPr="00D13230">
        <w:rPr>
          <w:rFonts w:asciiTheme="majorHAnsi" w:hAnsiTheme="majorHAnsi" w:cstheme="majorHAnsi"/>
          <w:sz w:val="16"/>
        </w:rPr>
        <w:t>in order to</w:t>
      </w:r>
      <w:proofErr w:type="gramEnd"/>
      <w:r w:rsidRPr="00D13230">
        <w:rPr>
          <w:rFonts w:asciiTheme="majorHAnsi" w:hAnsiTheme="majorHAnsi" w:cstheme="majorHAnsi"/>
          <w:sz w:val="16"/>
        </w:rPr>
        <w:t xml:space="preserve"> produce their technological solutions. The </w:t>
      </w:r>
      <w:r w:rsidRPr="00D13230">
        <w:rPr>
          <w:rFonts w:asciiTheme="majorHAnsi" w:hAnsiTheme="majorHAnsi" w:cstheme="majorHAnsi"/>
          <w:u w:val="single"/>
        </w:rPr>
        <w:t xml:space="preserve">development of </w:t>
      </w:r>
      <w:r w:rsidRPr="00D13230">
        <w:rPr>
          <w:rFonts w:asciiTheme="majorHAnsi" w:hAnsiTheme="majorHAnsi" w:cstheme="majorHAnsi"/>
          <w:highlight w:val="cyan"/>
          <w:u w:val="single"/>
        </w:rPr>
        <w:t>high-tech</w:t>
      </w:r>
      <w:r w:rsidRPr="00D13230">
        <w:rPr>
          <w:rFonts w:asciiTheme="majorHAnsi" w:hAnsiTheme="majorHAnsi" w:cstheme="majorHAnsi"/>
          <w:u w:val="single"/>
        </w:rPr>
        <w:t xml:space="preserve"> energy </w:t>
      </w:r>
      <w:r w:rsidRPr="00D13230">
        <w:rPr>
          <w:rFonts w:asciiTheme="majorHAnsi" w:hAnsiTheme="majorHAnsi" w:cstheme="majorHAnsi"/>
          <w:highlight w:val="cyan"/>
          <w:u w:val="single"/>
        </w:rPr>
        <w:t>infrastructure</w:t>
      </w:r>
      <w:r w:rsidRPr="00D13230">
        <w:rPr>
          <w:rFonts w:asciiTheme="majorHAnsi" w:hAnsiTheme="majorHAnsi" w:cstheme="majorHAnsi"/>
          <w:u w:val="single"/>
        </w:rPr>
        <w:t xml:space="preserve"> and </w:t>
      </w:r>
      <w:r w:rsidRPr="00D13230">
        <w:rPr>
          <w:rFonts w:asciiTheme="majorHAnsi" w:hAnsiTheme="majorHAnsi" w:cstheme="majorHAnsi"/>
          <w:sz w:val="16"/>
        </w:rPr>
        <w:t xml:space="preserve">the development of </w:t>
      </w:r>
      <w:r w:rsidRPr="00D13230">
        <w:rPr>
          <w:rFonts w:asciiTheme="majorHAnsi" w:hAnsiTheme="majorHAnsi" w:cstheme="majorHAnsi"/>
          <w:u w:val="single"/>
        </w:rPr>
        <w:t>low</w:t>
      </w:r>
      <w:r w:rsidRPr="00D13230">
        <w:rPr>
          <w:rFonts w:asciiTheme="majorHAnsi" w:hAnsiTheme="majorHAnsi" w:cstheme="majorHAnsi"/>
          <w:sz w:val="16"/>
        </w:rPr>
        <w:t xml:space="preserve"> or zero </w:t>
      </w:r>
      <w:r w:rsidRPr="00D13230">
        <w:rPr>
          <w:rFonts w:asciiTheme="majorHAnsi" w:hAnsiTheme="majorHAnsi" w:cstheme="majorHAnsi"/>
          <w:u w:val="single"/>
        </w:rPr>
        <w:t xml:space="preserve">emission transportation </w:t>
      </w:r>
      <w:r w:rsidRPr="00D13230">
        <w:rPr>
          <w:rFonts w:asciiTheme="majorHAnsi" w:hAnsiTheme="majorHAnsi" w:cstheme="majorHAnsi"/>
          <w:highlight w:val="cyan"/>
          <w:u w:val="single"/>
        </w:rPr>
        <w:t>requires</w:t>
      </w:r>
      <w:r w:rsidRPr="00D13230">
        <w:rPr>
          <w:rFonts w:asciiTheme="majorHAnsi" w:hAnsiTheme="majorHAnsi" w:cstheme="majorHAnsi"/>
          <w:sz w:val="16"/>
        </w:rPr>
        <w:t xml:space="preserve"> the import of </w:t>
      </w:r>
      <w:r w:rsidRPr="00D13230">
        <w:rPr>
          <w:rFonts w:asciiTheme="majorHAnsi" w:hAnsiTheme="majorHAnsi" w:cstheme="majorHAnsi"/>
          <w:u w:val="single"/>
        </w:rPr>
        <w:t>raw material and rare earth minerals which the United States can only access because of the imperial division of the Global South.</w:t>
      </w:r>
      <w:r w:rsidRPr="00D13230">
        <w:rPr>
          <w:rFonts w:asciiTheme="majorHAnsi" w:hAnsiTheme="majorHAnsi" w:cstheme="majorHAnsi"/>
          <w:sz w:val="16"/>
        </w:rPr>
        <w:t xml:space="preserve"> This imperial division of the world </w:t>
      </w:r>
      <w:r w:rsidRPr="00D13230">
        <w:rPr>
          <w:rFonts w:asciiTheme="majorHAnsi" w:hAnsiTheme="majorHAnsi" w:cstheme="majorHAnsi"/>
          <w:u w:val="single"/>
        </w:rPr>
        <w:t xml:space="preserve">requires </w:t>
      </w:r>
      <w:r w:rsidRPr="00D13230">
        <w:rPr>
          <w:rFonts w:asciiTheme="majorHAnsi" w:hAnsiTheme="majorHAnsi" w:cstheme="majorHAnsi"/>
          <w:highlight w:val="cyan"/>
          <w:u w:val="single"/>
        </w:rPr>
        <w:t xml:space="preserve">constant </w:t>
      </w:r>
      <w:r w:rsidRPr="00D13230">
        <w:rPr>
          <w:rStyle w:val="Emphasis"/>
          <w:rFonts w:asciiTheme="majorHAnsi" w:hAnsiTheme="majorHAnsi" w:cstheme="majorHAnsi"/>
          <w:highlight w:val="cyan"/>
        </w:rPr>
        <w:t>militarism</w:t>
      </w:r>
      <w:r w:rsidRPr="00D13230">
        <w:rPr>
          <w:rFonts w:asciiTheme="majorHAnsi" w:hAnsiTheme="majorHAnsi" w:cstheme="majorHAnsi"/>
          <w:highlight w:val="cyan"/>
          <w:u w:val="single"/>
        </w:rPr>
        <w:t xml:space="preserve"> </w:t>
      </w:r>
      <w:r w:rsidRPr="00D13230">
        <w:rPr>
          <w:rFonts w:asciiTheme="majorHAnsi" w:hAnsiTheme="majorHAnsi" w:cstheme="majorHAnsi"/>
          <w:u w:val="single"/>
        </w:rPr>
        <w:t>from</w:t>
      </w:r>
      <w:r w:rsidRPr="00D13230">
        <w:rPr>
          <w:rFonts w:asciiTheme="majorHAnsi" w:hAnsiTheme="majorHAnsi" w:cstheme="majorHAnsi"/>
          <w:sz w:val="16"/>
        </w:rPr>
        <w:t xml:space="preserve"> the </w:t>
      </w:r>
      <w:r w:rsidRPr="00D13230">
        <w:rPr>
          <w:rFonts w:asciiTheme="majorHAnsi" w:hAnsiTheme="majorHAnsi" w:cstheme="majorHAnsi"/>
          <w:u w:val="single"/>
        </w:rPr>
        <w:t>imperial core nations</w:t>
      </w:r>
      <w:r w:rsidRPr="00D13230">
        <w:rPr>
          <w:rFonts w:asciiTheme="majorHAnsi" w:hAnsiTheme="majorHAnsi" w:cstheme="majorHAnsi"/>
          <w:sz w:val="16"/>
        </w:rPr>
        <w:t xml:space="preserve">, and as Lenin demonstrates in Imperialism: The Highest Stage of Capitalism, </w:t>
      </w:r>
      <w:r w:rsidRPr="00D13230">
        <w:rPr>
          <w:rFonts w:asciiTheme="majorHAnsi" w:hAnsiTheme="majorHAnsi" w:cstheme="majorHAnsi"/>
          <w:u w:val="single"/>
        </w:rPr>
        <w:t xml:space="preserve">facilitates </w:t>
      </w:r>
      <w:r w:rsidRPr="00D13230">
        <w:rPr>
          <w:rFonts w:asciiTheme="majorHAnsi" w:hAnsiTheme="majorHAnsi" w:cstheme="majorHAnsi"/>
          <w:b/>
          <w:iCs/>
          <w:u w:val="single"/>
        </w:rPr>
        <w:t>constant warfare</w:t>
      </w:r>
      <w:r w:rsidRPr="00D13230">
        <w:rPr>
          <w:rFonts w:asciiTheme="majorHAnsi" w:hAnsiTheme="majorHAnsi" w:cstheme="majorHAnsi"/>
          <w:u w:val="single"/>
        </w:rPr>
        <w:t xml:space="preserve"> </w:t>
      </w:r>
      <w:r w:rsidRPr="00D13230">
        <w:rPr>
          <w:rFonts w:asciiTheme="majorHAnsi" w:hAnsiTheme="majorHAnsi" w:cstheme="majorHAnsi"/>
          <w:highlight w:val="cyan"/>
          <w:u w:val="single"/>
        </w:rPr>
        <w:t xml:space="preserve">as imperial states compete for </w:t>
      </w:r>
      <w:r w:rsidRPr="00D13230">
        <w:rPr>
          <w:rFonts w:asciiTheme="majorHAnsi" w:hAnsiTheme="majorHAnsi" w:cstheme="majorHAnsi"/>
          <w:b/>
          <w:iCs/>
          <w:highlight w:val="cyan"/>
          <w:u w:val="single"/>
        </w:rPr>
        <w:t>spheres of influence</w:t>
      </w:r>
      <w:r w:rsidRPr="00D13230">
        <w:rPr>
          <w:rFonts w:asciiTheme="majorHAnsi" w:hAnsiTheme="majorHAnsi" w:cstheme="majorHAnsi"/>
          <w:highlight w:val="cyan"/>
          <w:u w:val="single"/>
        </w:rPr>
        <w:t xml:space="preserve"> </w:t>
      </w:r>
      <w:proofErr w:type="gramStart"/>
      <w:r w:rsidRPr="00D13230">
        <w:rPr>
          <w:rFonts w:asciiTheme="majorHAnsi" w:hAnsiTheme="majorHAnsi" w:cstheme="majorHAnsi"/>
          <w:highlight w:val="cyan"/>
          <w:u w:val="single"/>
        </w:rPr>
        <w:t>in order to</w:t>
      </w:r>
      <w:proofErr w:type="gramEnd"/>
      <w:r w:rsidRPr="00D13230">
        <w:rPr>
          <w:rFonts w:asciiTheme="majorHAnsi" w:hAnsiTheme="majorHAnsi" w:cstheme="majorHAnsi"/>
          <w:highlight w:val="cyan"/>
          <w:u w:val="single"/>
        </w:rPr>
        <w:t xml:space="preserve"> facilitate cheap resource extraction</w:t>
      </w:r>
      <w:r w:rsidRPr="00D13230">
        <w:rPr>
          <w:rFonts w:asciiTheme="majorHAnsi" w:hAnsiTheme="majorHAnsi" w:cstheme="majorHAnsi"/>
          <w:sz w:val="16"/>
        </w:rPr>
        <w:t xml:space="preserve">. </w:t>
      </w:r>
      <w:r w:rsidRPr="00D13230">
        <w:rPr>
          <w:rFonts w:asciiTheme="majorHAnsi" w:hAnsiTheme="majorHAnsi" w:cstheme="majorHAnsi"/>
          <w:u w:val="single"/>
        </w:rPr>
        <w:t>The US military</w:t>
      </w:r>
      <w:r w:rsidRPr="00D13230">
        <w:rPr>
          <w:rFonts w:asciiTheme="majorHAnsi" w:hAnsiTheme="majorHAnsi" w:cstheme="majorHAnsi"/>
          <w:sz w:val="16"/>
        </w:rPr>
        <w:t xml:space="preserve">, one of many imperialist forces, </w:t>
      </w:r>
      <w:r w:rsidRPr="00D13230">
        <w:rPr>
          <w:rFonts w:asciiTheme="majorHAnsi" w:hAnsiTheme="majorHAnsi" w:cstheme="majorHAnsi"/>
          <w:u w:val="single"/>
        </w:rPr>
        <w:t>is the single largest user of petroleum</w:t>
      </w:r>
      <w:r w:rsidRPr="00D13230">
        <w:rPr>
          <w:rFonts w:asciiTheme="majorHAnsi" w:hAnsiTheme="majorHAnsi" w:cstheme="majorHAnsi"/>
          <w:sz w:val="16"/>
        </w:rPr>
        <w:t xml:space="preserve">, and </w:t>
      </w:r>
      <w:r w:rsidRPr="00D13230">
        <w:rPr>
          <w:rFonts w:asciiTheme="majorHAnsi" w:hAnsiTheme="majorHAnsi" w:cstheme="majorHAnsi"/>
          <w:u w:val="single"/>
        </w:rPr>
        <w:t>one of its main functions is to ensure oil access for the United States.</w:t>
      </w:r>
      <w:r w:rsidRPr="00D13230">
        <w:rPr>
          <w:rFonts w:asciiTheme="majorHAnsi" w:hAnsiTheme="majorHAnsi" w:cstheme="majorHAnsi"/>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w:t>
      </w:r>
      <w:proofErr w:type="gramStart"/>
      <w:r w:rsidRPr="00D13230">
        <w:rPr>
          <w:rFonts w:asciiTheme="majorHAnsi" w:hAnsiTheme="majorHAnsi" w:cstheme="majorHAnsi"/>
          <w:sz w:val="16"/>
        </w:rPr>
        <w:t>12 year</w:t>
      </w:r>
      <w:proofErr w:type="gramEnd"/>
      <w:r w:rsidRPr="00D13230">
        <w:rPr>
          <w:rFonts w:asciiTheme="majorHAnsi" w:hAnsiTheme="majorHAnsi" w:cstheme="majorHAnsi"/>
          <w:sz w:val="16"/>
        </w:rPr>
        <w:t xml:space="preserve"> time frame. There are times for delicacy and there are times for bluntness, and we are in the latter. To put things bluntly: the </w:t>
      </w:r>
      <w:r w:rsidRPr="00D13230">
        <w:rPr>
          <w:rFonts w:asciiTheme="majorHAnsi" w:hAnsiTheme="majorHAnsi" w:cstheme="majorHAnsi"/>
          <w:u w:val="single"/>
        </w:rPr>
        <w:t xml:space="preserve">capitalists are not going to save us, and </w:t>
      </w:r>
      <w:r w:rsidRPr="00D13230">
        <w:rPr>
          <w:rStyle w:val="Emphasis"/>
          <w:rFonts w:asciiTheme="majorHAnsi" w:hAnsiTheme="majorHAnsi" w:cstheme="majorHAnsi"/>
          <w:highlight w:val="cyan"/>
        </w:rPr>
        <w:t>if we don’t find a way to save ourselves, the collapse of human civilization is a real possibility.</w:t>
      </w:r>
      <w:r w:rsidRPr="00D13230">
        <w:rPr>
          <w:rFonts w:asciiTheme="majorHAnsi" w:hAnsiTheme="majorHAnsi" w:cstheme="majorHAnsi"/>
          <w:sz w:val="16"/>
        </w:rPr>
        <w:t xml:space="preserve"> The pressing question we now face is: </w:t>
      </w:r>
      <w:r w:rsidRPr="00D13230">
        <w:rPr>
          <w:rFonts w:asciiTheme="majorHAnsi" w:hAnsiTheme="majorHAnsi" w:cstheme="majorHAnsi"/>
          <w:b/>
          <w:iCs/>
          <w:u w:val="single"/>
        </w:rPr>
        <w:t xml:space="preserve">how are we going to save ourselves? </w:t>
      </w:r>
      <w:r w:rsidRPr="00D13230">
        <w:rPr>
          <w:rFonts w:asciiTheme="majorHAnsi" w:hAnsiTheme="majorHAnsi" w:cstheme="majorHAnsi"/>
          <w:sz w:val="16"/>
        </w:rPr>
        <w:t xml:space="preserve">Revolution and Dual Power If capitalism will not be able to resolve the current encroaching climate crisis, </w:t>
      </w:r>
      <w:r w:rsidRPr="00D13230">
        <w:rPr>
          <w:rFonts w:asciiTheme="majorHAnsi" w:hAnsiTheme="majorHAnsi" w:cstheme="majorHAnsi"/>
          <w:u w:val="single"/>
        </w:rPr>
        <w:t>we must find a way to organize outside the confines of capitalist institutions, towards the end of overthrowing capitalism</w:t>
      </w:r>
      <w:r w:rsidRPr="00D13230">
        <w:rPr>
          <w:rFonts w:asciiTheme="majorHAnsi" w:hAnsiTheme="majorHAnsi" w:cstheme="majorHAnsi"/>
          <w:sz w:val="16"/>
        </w:rPr>
        <w:t xml:space="preserve">. If the Democratic Socialists of America backed candidates cannot offer real anti-capitalist solutions through the capitalist state, we should be skeptical of the possibility for any socialist organization doing so. </w:t>
      </w:r>
      <w:r w:rsidRPr="00D13230">
        <w:rPr>
          <w:rFonts w:asciiTheme="majorHAnsi" w:hAnsiTheme="majorHAnsi" w:cstheme="majorHAnsi"/>
          <w:u w:val="single"/>
        </w:rPr>
        <w:t>The DSA is far larger and</w:t>
      </w:r>
      <w:r w:rsidRPr="00D13230">
        <w:rPr>
          <w:rFonts w:asciiTheme="majorHAnsi" w:hAnsiTheme="majorHAnsi" w:cstheme="majorHAnsi"/>
          <w:sz w:val="16"/>
        </w:rPr>
        <w:t xml:space="preserve"> far more </w:t>
      </w:r>
      <w:proofErr w:type="spellStart"/>
      <w:r w:rsidRPr="00D13230">
        <w:rPr>
          <w:rFonts w:asciiTheme="majorHAnsi" w:hAnsiTheme="majorHAnsi" w:cstheme="majorHAnsi"/>
          <w:u w:val="single"/>
        </w:rPr>
        <w:t>well funded</w:t>
      </w:r>
      <w:proofErr w:type="spellEnd"/>
      <w:r w:rsidRPr="00D13230">
        <w:rPr>
          <w:rFonts w:asciiTheme="majorHAnsi" w:hAnsiTheme="majorHAnsi" w:cstheme="majorHAnsi"/>
          <w:u w:val="single"/>
        </w:rPr>
        <w:t xml:space="preserve"> than any</w:t>
      </w:r>
      <w:r w:rsidRPr="00D13230">
        <w:rPr>
          <w:rFonts w:asciiTheme="majorHAnsi" w:hAnsiTheme="majorHAnsi" w:cstheme="majorHAnsi"/>
          <w:sz w:val="16"/>
        </w:rPr>
        <w:t xml:space="preserve"> of the </w:t>
      </w:r>
      <w:r w:rsidRPr="00D13230">
        <w:rPr>
          <w:rFonts w:asciiTheme="majorHAnsi" w:hAnsiTheme="majorHAnsi" w:cstheme="majorHAnsi"/>
          <w:u w:val="single"/>
        </w:rPr>
        <w:t xml:space="preserve">other socialist organizations </w:t>
      </w:r>
      <w:r w:rsidRPr="00D13230">
        <w:rPr>
          <w:rFonts w:asciiTheme="majorHAnsi" w:hAnsiTheme="majorHAnsi" w:cstheme="majorHAnsi"/>
          <w:sz w:val="16"/>
        </w:rPr>
        <w:t xml:space="preserve">in the United States, </w:t>
      </w:r>
      <w:r w:rsidRPr="00D13230">
        <w:rPr>
          <w:rFonts w:asciiTheme="majorHAnsi" w:hAnsiTheme="majorHAnsi" w:cstheme="majorHAnsi"/>
          <w:u w:val="single"/>
        </w:rPr>
        <w:t>and</w:t>
      </w:r>
      <w:r w:rsidRPr="00D13230">
        <w:rPr>
          <w:rFonts w:asciiTheme="majorHAnsi" w:hAnsiTheme="majorHAnsi" w:cstheme="majorHAnsi"/>
          <w:sz w:val="16"/>
        </w:rPr>
        <w:t xml:space="preserve"> they have </w:t>
      </w:r>
      <w:r w:rsidRPr="00D13230">
        <w:rPr>
          <w:rFonts w:asciiTheme="majorHAnsi" w:hAnsiTheme="majorHAnsi" w:cstheme="majorHAnsi"/>
          <w:u w:val="single"/>
        </w:rPr>
        <w:t>failed to produce anything more revolutionary than the Green New Deal</w:t>
      </w:r>
      <w:r w:rsidRPr="00D13230">
        <w:rPr>
          <w:rFonts w:asciiTheme="majorHAnsi" w:hAnsiTheme="majorHAnsi" w:cstheme="majorHAnsi"/>
          <w:sz w:val="16"/>
        </w:rPr>
        <w:t xml:space="preserve">. </w:t>
      </w:r>
      <w:r w:rsidRPr="00D13230">
        <w:rPr>
          <w:rFonts w:asciiTheme="majorHAnsi" w:hAnsiTheme="majorHAnsi" w:cstheme="majorHAnsi"/>
          <w:u w:val="single"/>
        </w:rPr>
        <w:t xml:space="preserve">We </w:t>
      </w:r>
      <w:proofErr w:type="gramStart"/>
      <w:r w:rsidRPr="00D13230">
        <w:rPr>
          <w:rFonts w:asciiTheme="majorHAnsi" w:hAnsiTheme="majorHAnsi" w:cstheme="majorHAnsi"/>
          <w:u w:val="single"/>
        </w:rPr>
        <w:t>have to</w:t>
      </w:r>
      <w:proofErr w:type="gramEnd"/>
      <w:r w:rsidRPr="00D13230">
        <w:rPr>
          <w:rFonts w:asciiTheme="majorHAnsi" w:hAnsiTheme="majorHAnsi" w:cstheme="majorHAnsi"/>
          <w:u w:val="single"/>
        </w:rPr>
        <w:t xml:space="preserve"> abandon the idea that electoral strategy will be sufficient to resolve the underlying causes of this crisis within 12 years. </w:t>
      </w:r>
      <w:r w:rsidRPr="00D13230">
        <w:rPr>
          <w:rFonts w:asciiTheme="majorHAnsi" w:hAnsiTheme="majorHAnsi" w:cstheme="majorHAnsi"/>
          <w:sz w:val="16"/>
        </w:rPr>
        <w:t xml:space="preserve">While many radicals call for revolution instead of reform, the </w:t>
      </w:r>
      <w:r w:rsidRPr="00D13230">
        <w:rPr>
          <w:rFonts w:asciiTheme="majorHAnsi" w:hAnsiTheme="majorHAnsi" w:cstheme="majorHAnsi"/>
          <w:u w:val="single"/>
        </w:rPr>
        <w:t>reformists</w:t>
      </w:r>
      <w:r w:rsidRPr="00D13230">
        <w:rPr>
          <w:rFonts w:asciiTheme="majorHAnsi" w:hAnsiTheme="majorHAnsi" w:cstheme="majorHAnsi"/>
          <w:sz w:val="16"/>
        </w:rPr>
        <w:t xml:space="preserve"> often </w:t>
      </w:r>
      <w:r w:rsidRPr="00D13230">
        <w:rPr>
          <w:rFonts w:asciiTheme="majorHAnsi" w:hAnsiTheme="majorHAnsi" w:cstheme="majorHAnsi"/>
          <w:u w:val="single"/>
        </w:rPr>
        <w:t>raise the same response</w:t>
      </w:r>
      <w:r w:rsidRPr="00D13230">
        <w:rPr>
          <w:rFonts w:asciiTheme="majorHAnsi" w:hAnsiTheme="majorHAnsi" w:cstheme="majorHAnsi"/>
          <w:sz w:val="16"/>
        </w:rPr>
        <w:t xml:space="preserve">: revolution is well and good, but </w:t>
      </w:r>
      <w:r w:rsidRPr="00D13230">
        <w:rPr>
          <w:rFonts w:asciiTheme="majorHAnsi" w:hAnsiTheme="majorHAnsi" w:cstheme="majorHAnsi"/>
          <w:u w:val="single"/>
        </w:rPr>
        <w:t xml:space="preserve">what are you going to do in the </w:t>
      </w:r>
      <w:proofErr w:type="gramStart"/>
      <w:r w:rsidRPr="00D13230">
        <w:rPr>
          <w:rFonts w:asciiTheme="majorHAnsi" w:hAnsiTheme="majorHAnsi" w:cstheme="majorHAnsi"/>
          <w:u w:val="single"/>
        </w:rPr>
        <w:t>mean time</w:t>
      </w:r>
      <w:proofErr w:type="gramEnd"/>
      <w:r w:rsidRPr="00D13230">
        <w:rPr>
          <w:rFonts w:asciiTheme="majorHAnsi" w:hAnsiTheme="majorHAnsi" w:cstheme="majorHAnsi"/>
          <w:u w:val="single"/>
        </w:rPr>
        <w:t>?</w:t>
      </w:r>
      <w:r w:rsidRPr="00D13230">
        <w:rPr>
          <w:rFonts w:asciiTheme="majorHAnsi" w:hAnsiTheme="majorHAnsi" w:cstheme="majorHAnsi"/>
          <w:sz w:val="16"/>
        </w:rPr>
        <w:t xml:space="preserve"> In many ways this question is fair. The socialist left in the United States today is not ready for revolutionary action, and a mass base does not exist to </w:t>
      </w:r>
      <w:r w:rsidRPr="00D13230">
        <w:rPr>
          <w:rFonts w:asciiTheme="majorHAnsi" w:hAnsiTheme="majorHAnsi" w:cstheme="majorHAnsi"/>
          <w:sz w:val="16"/>
        </w:rPr>
        <w:lastRenderedPageBreak/>
        <w:t xml:space="preserve">back the various organizations which might undertake such a struggle. Revolutionaries must concede that </w:t>
      </w:r>
      <w:r w:rsidRPr="00D13230">
        <w:rPr>
          <w:rFonts w:asciiTheme="majorHAnsi" w:hAnsiTheme="majorHAnsi" w:cstheme="majorHAnsi"/>
          <w:u w:val="single"/>
        </w:rPr>
        <w:t>we have much work to be done before a revolutionary strategy can be enacted.</w:t>
      </w:r>
      <w:r w:rsidRPr="00D13230">
        <w:rPr>
          <w:rFonts w:asciiTheme="majorHAnsi" w:hAnsiTheme="majorHAnsi" w:cstheme="majorHAnsi"/>
          <w:sz w:val="16"/>
        </w:rPr>
        <w:t xml:space="preserve"> This is a hard truth, but it is true. Much of </w:t>
      </w:r>
      <w:r w:rsidRPr="00D13230">
        <w:rPr>
          <w:rFonts w:asciiTheme="majorHAnsi" w:hAnsiTheme="majorHAnsi" w:cstheme="majorHAnsi"/>
          <w:u w:val="single"/>
        </w:rPr>
        <w:t>the left has sought to ignore this truth by embracing adventurism and violent protest theatrics, in the</w:t>
      </w:r>
      <w:r w:rsidRPr="00D13230">
        <w:rPr>
          <w:rFonts w:asciiTheme="majorHAnsi" w:hAnsiTheme="majorHAnsi" w:cstheme="majorHAnsi"/>
          <w:sz w:val="16"/>
        </w:rPr>
        <w:t xml:space="preserve"> </w:t>
      </w:r>
      <w:proofErr w:type="gramStart"/>
      <w:r w:rsidRPr="00D13230">
        <w:rPr>
          <w:rFonts w:asciiTheme="majorHAnsi" w:hAnsiTheme="majorHAnsi" w:cstheme="majorHAnsi"/>
          <w:sz w:val="16"/>
        </w:rPr>
        <w:t>vain</w:t>
      </w:r>
      <w:proofErr w:type="gramEnd"/>
      <w:r w:rsidRPr="00D13230">
        <w:rPr>
          <w:rFonts w:asciiTheme="majorHAnsi" w:hAnsiTheme="majorHAnsi" w:cstheme="majorHAnsi"/>
          <w:sz w:val="16"/>
        </w:rPr>
        <w:t xml:space="preserve"> </w:t>
      </w:r>
      <w:r w:rsidRPr="00D13230">
        <w:rPr>
          <w:rFonts w:asciiTheme="majorHAnsi" w:hAnsiTheme="majorHAnsi" w:cstheme="majorHAnsi"/>
          <w:u w:val="single"/>
        </w:rPr>
        <w:t>hope of sparking</w:t>
      </w:r>
      <w:r w:rsidRPr="00D13230">
        <w:rPr>
          <w:rFonts w:asciiTheme="majorHAnsi" w:hAnsiTheme="majorHAnsi" w:cstheme="majorHAnsi"/>
          <w:sz w:val="16"/>
        </w:rPr>
        <w:t xml:space="preserve"> revolutionary </w:t>
      </w:r>
      <w:r w:rsidRPr="00D13230">
        <w:rPr>
          <w:rFonts w:asciiTheme="majorHAnsi" w:hAnsiTheme="majorHAnsi" w:cstheme="majorHAnsi"/>
          <w:u w:val="single"/>
        </w:rPr>
        <w:t>momentum</w:t>
      </w:r>
      <w:r w:rsidRPr="00D13230">
        <w:rPr>
          <w:rFonts w:asciiTheme="majorHAnsi" w:hAnsiTheme="majorHAnsi" w:cstheme="majorHAnsi"/>
          <w:sz w:val="16"/>
        </w:rPr>
        <w:t xml:space="preserve"> which does not currently exist. </w:t>
      </w:r>
      <w:r w:rsidRPr="00D13230">
        <w:rPr>
          <w:rFonts w:asciiTheme="majorHAnsi" w:hAnsiTheme="majorHAnsi" w:cstheme="majorHAnsi"/>
          <w:u w:val="single"/>
        </w:rPr>
        <w:t xml:space="preserve">If this is the core strategy of the socialist left, </w:t>
      </w:r>
      <w:r w:rsidRPr="00D13230">
        <w:rPr>
          <w:rFonts w:asciiTheme="majorHAnsi" w:hAnsiTheme="majorHAnsi" w:cstheme="majorHAnsi"/>
          <w:b/>
          <w:iCs/>
          <w:u w:val="single"/>
        </w:rPr>
        <w:t>we will accomplish nothing in the next 12 years</w:t>
      </w:r>
      <w:r w:rsidRPr="00D13230">
        <w:rPr>
          <w:rFonts w:asciiTheme="majorHAnsi" w:hAnsiTheme="majorHAnsi" w:cstheme="majorHAnsi"/>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D13230">
        <w:rPr>
          <w:rFonts w:asciiTheme="majorHAnsi" w:hAnsiTheme="majorHAnsi" w:cstheme="majorHAnsi"/>
          <w:highlight w:val="cyan"/>
          <w:u w:val="single"/>
        </w:rPr>
        <w:t>We must</w:t>
      </w:r>
      <w:r w:rsidRPr="00D13230">
        <w:rPr>
          <w:rFonts w:asciiTheme="majorHAnsi" w:hAnsiTheme="majorHAnsi" w:cstheme="majorHAnsi"/>
          <w:sz w:val="16"/>
        </w:rPr>
        <w:t xml:space="preserve"> instead, </w:t>
      </w:r>
      <w:r w:rsidRPr="00D13230">
        <w:rPr>
          <w:rFonts w:asciiTheme="majorHAnsi" w:hAnsiTheme="majorHAnsi" w:cstheme="majorHAnsi"/>
          <w:highlight w:val="cyan"/>
          <w:u w:val="single"/>
        </w:rPr>
        <w:t>build a movement</w:t>
      </w:r>
      <w:r w:rsidRPr="00D13230">
        <w:rPr>
          <w:rFonts w:asciiTheme="majorHAnsi" w:hAnsiTheme="majorHAnsi" w:cstheme="majorHAnsi"/>
          <w:sz w:val="16"/>
        </w:rPr>
        <w:t xml:space="preserve">, and </w:t>
      </w:r>
      <w:r w:rsidRPr="00D13230">
        <w:rPr>
          <w:rFonts w:asciiTheme="majorHAnsi" w:hAnsiTheme="majorHAnsi" w:cstheme="majorHAnsi"/>
          <w:highlight w:val="cyan"/>
          <w:u w:val="single"/>
        </w:rPr>
        <w:t>with</w:t>
      </w:r>
      <w:r w:rsidRPr="00D13230">
        <w:rPr>
          <w:rFonts w:asciiTheme="majorHAnsi" w:hAnsiTheme="majorHAnsi" w:cstheme="majorHAnsi"/>
          <w:sz w:val="16"/>
        </w:rPr>
        <w:t xml:space="preserve"> it we must build </w:t>
      </w:r>
      <w:r w:rsidRPr="00D13230">
        <w:rPr>
          <w:rFonts w:asciiTheme="majorHAnsi" w:hAnsiTheme="majorHAnsi" w:cstheme="majorHAnsi"/>
          <w:highlight w:val="cyan"/>
          <w:u w:val="single"/>
        </w:rPr>
        <w:t>infrastructure which can survive revolution</w:t>
      </w:r>
      <w:r w:rsidRPr="00D13230">
        <w:rPr>
          <w:rFonts w:asciiTheme="majorHAnsi" w:hAnsiTheme="majorHAnsi" w:cstheme="majorHAnsi"/>
          <w:u w:val="single"/>
        </w:rPr>
        <w:t xml:space="preserve"> and provide a framework for socialist development</w:t>
      </w:r>
      <w:r w:rsidRPr="00D13230">
        <w:rPr>
          <w:rFonts w:asciiTheme="majorHAnsi" w:hAnsiTheme="majorHAnsi" w:cstheme="majorHAnsi"/>
          <w:sz w:val="16"/>
        </w:rPr>
        <w:t xml:space="preserve">. </w:t>
      </w:r>
      <w:r w:rsidRPr="00D13230">
        <w:rPr>
          <w:rFonts w:asciiTheme="majorHAnsi" w:hAnsiTheme="majorHAnsi" w:cstheme="majorHAnsi"/>
          <w:u w:val="single"/>
        </w:rPr>
        <w:t xml:space="preserve">Dual power is tooled towards this project best. </w:t>
      </w:r>
      <w:r w:rsidRPr="00D13230">
        <w:rPr>
          <w:rStyle w:val="Emphasis"/>
          <w:rFonts w:asciiTheme="majorHAnsi" w:hAnsiTheme="majorHAnsi" w:cstheme="majorHAnsi"/>
          <w:highlight w:val="cyan"/>
        </w:rPr>
        <w:t>The Marxist Center</w:t>
      </w:r>
      <w:r w:rsidRPr="00D13230">
        <w:rPr>
          <w:rFonts w:asciiTheme="majorHAnsi" w:hAnsiTheme="majorHAnsi" w:cstheme="majorHAnsi"/>
          <w:u w:val="single"/>
        </w:rPr>
        <w:t xml:space="preserve"> network </w:t>
      </w:r>
      <w:r w:rsidRPr="00D13230">
        <w:rPr>
          <w:rFonts w:asciiTheme="majorHAnsi" w:hAnsiTheme="majorHAnsi" w:cstheme="majorHAnsi"/>
          <w:highlight w:val="cyan"/>
          <w:u w:val="single"/>
        </w:rPr>
        <w:t>has done</w:t>
      </w:r>
      <w:r w:rsidRPr="00D13230">
        <w:rPr>
          <w:rFonts w:asciiTheme="majorHAnsi" w:hAnsiTheme="majorHAnsi" w:cstheme="majorHAnsi"/>
          <w:u w:val="single"/>
        </w:rPr>
        <w:t xml:space="preserve"> an impressive amount of </w:t>
      </w:r>
      <w:r w:rsidRPr="00D13230">
        <w:rPr>
          <w:rFonts w:asciiTheme="majorHAnsi" w:hAnsiTheme="majorHAnsi" w:cstheme="majorHAnsi"/>
          <w:highlight w:val="cyan"/>
          <w:u w:val="single"/>
        </w:rPr>
        <w:t>work developing socialist institutions</w:t>
      </w:r>
      <w:r w:rsidRPr="00D13230">
        <w:rPr>
          <w:rFonts w:asciiTheme="majorHAnsi" w:hAnsiTheme="majorHAnsi" w:cstheme="majorHAnsi"/>
          <w:u w:val="single"/>
        </w:rPr>
        <w:t xml:space="preserve"> across the US</w:t>
      </w:r>
      <w:r w:rsidRPr="00D13230">
        <w:rPr>
          <w:rFonts w:asciiTheme="majorHAnsi" w:hAnsiTheme="majorHAnsi" w:cstheme="majorHAnsi"/>
          <w:sz w:val="16"/>
        </w:rPr>
        <w:t xml:space="preserve">, largely </w:t>
      </w:r>
      <w:r w:rsidRPr="00D13230">
        <w:rPr>
          <w:rFonts w:asciiTheme="majorHAnsi" w:hAnsiTheme="majorHAnsi" w:cstheme="majorHAnsi"/>
          <w:highlight w:val="cyan"/>
          <w:u w:val="single"/>
        </w:rPr>
        <w:t xml:space="preserve">through </w:t>
      </w:r>
      <w:r w:rsidRPr="00D13230">
        <w:rPr>
          <w:rStyle w:val="Emphasis"/>
          <w:rFonts w:asciiTheme="majorHAnsi" w:hAnsiTheme="majorHAnsi" w:cstheme="majorHAnsi"/>
          <w:highlight w:val="cyan"/>
        </w:rPr>
        <w:t>tenants organizing</w:t>
      </w:r>
      <w:r w:rsidRPr="00D13230">
        <w:rPr>
          <w:rFonts w:asciiTheme="majorHAnsi" w:hAnsiTheme="majorHAnsi" w:cstheme="majorHAnsi"/>
          <w:u w:val="single"/>
        </w:rPr>
        <w:t xml:space="preserve"> </w:t>
      </w:r>
      <w:r w:rsidRPr="00D13230">
        <w:rPr>
          <w:rFonts w:asciiTheme="majorHAnsi" w:hAnsiTheme="majorHAnsi" w:cstheme="majorHAnsi"/>
          <w:highlight w:val="cyan"/>
          <w:u w:val="single"/>
        </w:rPr>
        <w:t xml:space="preserve">and </w:t>
      </w:r>
      <w:r w:rsidRPr="00D13230">
        <w:rPr>
          <w:rStyle w:val="Emphasis"/>
          <w:rFonts w:asciiTheme="majorHAnsi" w:hAnsiTheme="majorHAnsi" w:cstheme="majorHAnsi"/>
          <w:highlight w:val="cyan"/>
        </w:rPr>
        <w:t>serve the people programs</w:t>
      </w:r>
      <w:r w:rsidRPr="00D13230">
        <w:rPr>
          <w:rFonts w:asciiTheme="majorHAnsi" w:hAnsiTheme="majorHAnsi" w:cstheme="majorHAnsi"/>
          <w:sz w:val="16"/>
          <w:highlight w:val="cyan"/>
        </w:rPr>
        <w:t>.</w:t>
      </w:r>
      <w:r w:rsidRPr="00D13230">
        <w:rPr>
          <w:rFonts w:asciiTheme="majorHAnsi" w:hAnsiTheme="majorHAnsi" w:cstheme="majorHAnsi"/>
          <w:sz w:val="16"/>
        </w:rPr>
        <w:t xml:space="preserve"> The </w:t>
      </w:r>
      <w:proofErr w:type="gramStart"/>
      <w:r w:rsidRPr="00D13230">
        <w:rPr>
          <w:rFonts w:asciiTheme="majorHAnsi" w:hAnsiTheme="majorHAnsi" w:cstheme="majorHAnsi"/>
          <w:u w:val="single"/>
        </w:rPr>
        <w:t>left wing</w:t>
      </w:r>
      <w:proofErr w:type="gramEnd"/>
      <w:r w:rsidRPr="00D13230">
        <w:rPr>
          <w:rFonts w:asciiTheme="majorHAnsi" w:hAnsiTheme="majorHAnsi" w:cstheme="majorHAnsi"/>
          <w:u w:val="single"/>
        </w:rPr>
        <w:t xml:space="preserve"> factions within the DSA</w:t>
      </w:r>
      <w:r w:rsidRPr="00D13230">
        <w:rPr>
          <w:rFonts w:asciiTheme="majorHAnsi" w:hAnsiTheme="majorHAnsi" w:cstheme="majorHAnsi"/>
          <w:sz w:val="16"/>
        </w:rPr>
        <w:t xml:space="preserve"> itself have also begun to </w:t>
      </w:r>
      <w:r w:rsidRPr="00D13230">
        <w:rPr>
          <w:rFonts w:asciiTheme="majorHAnsi" w:hAnsiTheme="majorHAnsi" w:cstheme="majorHAnsi"/>
          <w:u w:val="single"/>
        </w:rPr>
        <w:t xml:space="preserve">develop </w:t>
      </w:r>
      <w:r w:rsidRPr="00D13230">
        <w:rPr>
          <w:rStyle w:val="Emphasis"/>
          <w:rFonts w:asciiTheme="majorHAnsi" w:hAnsiTheme="majorHAnsi" w:cstheme="majorHAnsi"/>
        </w:rPr>
        <w:t>mutual aid programs</w:t>
      </w:r>
      <w:r w:rsidRPr="00D13230">
        <w:rPr>
          <w:rFonts w:asciiTheme="majorHAnsi" w:hAnsiTheme="majorHAnsi" w:cstheme="majorHAnsi"/>
          <w:u w:val="single"/>
        </w:rPr>
        <w:t xml:space="preserve"> that could be useful for dual power strategy</w:t>
      </w:r>
      <w:r w:rsidRPr="00D13230">
        <w:rPr>
          <w:rFonts w:asciiTheme="majorHAnsi" w:hAnsiTheme="majorHAnsi" w:cstheme="majorHAnsi"/>
          <w:sz w:val="16"/>
        </w:rPr>
        <w:t xml:space="preserve">. </w:t>
      </w:r>
      <w:r w:rsidRPr="00D13230">
        <w:rPr>
          <w:rStyle w:val="StyleUnderline"/>
          <w:rFonts w:asciiTheme="majorHAnsi" w:hAnsiTheme="majorHAnsi" w:cstheme="majorHAnsi"/>
        </w:rPr>
        <w:t xml:space="preserve">At the same time, </w:t>
      </w:r>
      <w:r w:rsidRPr="00D13230">
        <w:rPr>
          <w:rStyle w:val="Emphasis"/>
          <w:rFonts w:asciiTheme="majorHAnsi" w:hAnsiTheme="majorHAnsi" w:cstheme="majorHAnsi"/>
          <w:highlight w:val="cyan"/>
        </w:rPr>
        <w:t>mutual aid is not enough</w:t>
      </w:r>
      <w:r w:rsidRPr="00D13230">
        <w:rPr>
          <w:rStyle w:val="StyleUnderline"/>
          <w:rFonts w:asciiTheme="majorHAnsi" w:hAnsiTheme="majorHAnsi" w:cstheme="majorHAnsi"/>
        </w:rPr>
        <w:t xml:space="preserve">. </w:t>
      </w:r>
      <w:r w:rsidRPr="00D13230">
        <w:rPr>
          <w:rStyle w:val="StyleUnderline"/>
          <w:rFonts w:asciiTheme="majorHAnsi" w:hAnsiTheme="majorHAnsi" w:cstheme="majorHAnsi"/>
          <w:highlight w:val="cyan"/>
        </w:rPr>
        <w:t>We cannot</w:t>
      </w:r>
      <w:r w:rsidRPr="00D13230">
        <w:rPr>
          <w:rStyle w:val="StyleUnderline"/>
          <w:rFonts w:asciiTheme="majorHAnsi" w:hAnsiTheme="majorHAnsi" w:cstheme="majorHAnsi"/>
        </w:rPr>
        <w:t xml:space="preserve"> </w:t>
      </w:r>
      <w:r w:rsidRPr="00D13230">
        <w:rPr>
          <w:rStyle w:val="StyleUnderline"/>
          <w:rFonts w:asciiTheme="majorHAnsi" w:hAnsiTheme="majorHAnsi" w:cstheme="majorHAnsi"/>
          <w:highlight w:val="cyan"/>
        </w:rPr>
        <w:t>simply</w:t>
      </w:r>
      <w:r w:rsidRPr="00D13230">
        <w:rPr>
          <w:rStyle w:val="StyleUnderline"/>
          <w:rFonts w:asciiTheme="majorHAnsi" w:hAnsiTheme="majorHAnsi" w:cstheme="majorHAnsi"/>
        </w:rPr>
        <w:t xml:space="preserve"> build these institutions as a reform to </w:t>
      </w:r>
      <w:r w:rsidRPr="00D13230">
        <w:rPr>
          <w:rStyle w:val="StyleUnderline"/>
          <w:rFonts w:asciiTheme="majorHAnsi" w:hAnsiTheme="majorHAnsi" w:cstheme="majorHAnsi"/>
          <w:highlight w:val="cyan"/>
        </w:rPr>
        <w:t>make capitalism more survivable</w:t>
      </w:r>
      <w:r w:rsidRPr="00D13230">
        <w:rPr>
          <w:rStyle w:val="StyleUnderline"/>
          <w:rFonts w:asciiTheme="majorHAnsi" w:hAnsiTheme="majorHAnsi" w:cstheme="majorHAnsi"/>
        </w:rPr>
        <w:t>.</w:t>
      </w:r>
      <w:r w:rsidRPr="00D13230">
        <w:rPr>
          <w:rFonts w:asciiTheme="majorHAnsi" w:hAnsiTheme="majorHAnsi" w:cstheme="majorHAnsi"/>
          <w:sz w:val="16"/>
        </w:rPr>
        <w:t xml:space="preserve"> Rather, </w:t>
      </w:r>
      <w:r w:rsidRPr="00D13230">
        <w:rPr>
          <w:rFonts w:asciiTheme="majorHAnsi" w:hAnsiTheme="majorHAnsi" w:cstheme="majorHAnsi"/>
          <w:highlight w:val="cyan"/>
          <w:u w:val="single"/>
        </w:rPr>
        <w:t xml:space="preserve">we must make these institutions part of a </w:t>
      </w:r>
      <w:r w:rsidRPr="00D13230">
        <w:rPr>
          <w:rStyle w:val="Emphasis"/>
          <w:rFonts w:asciiTheme="majorHAnsi" w:hAnsiTheme="majorHAnsi" w:cstheme="majorHAnsi"/>
          <w:highlight w:val="cyan"/>
        </w:rPr>
        <w:t>broader revolutionary movement</w:t>
      </w:r>
      <w:r w:rsidRPr="00D13230">
        <w:rPr>
          <w:rFonts w:asciiTheme="majorHAnsi" w:hAnsiTheme="majorHAnsi" w:cstheme="majorHAnsi"/>
          <w:u w:val="single"/>
        </w:rPr>
        <w:t xml:space="preserve"> and</w:t>
      </w:r>
      <w:r w:rsidRPr="00D13230">
        <w:rPr>
          <w:rFonts w:asciiTheme="majorHAnsi" w:hAnsiTheme="majorHAnsi" w:cstheme="majorHAnsi"/>
          <w:sz w:val="16"/>
        </w:rPr>
        <w:t xml:space="preserve"> </w:t>
      </w:r>
      <w:r w:rsidRPr="00D13230">
        <w:rPr>
          <w:rStyle w:val="StyleUnderline"/>
          <w:rFonts w:asciiTheme="majorHAnsi" w:hAnsiTheme="majorHAnsi" w:cstheme="majorHAnsi"/>
        </w:rPr>
        <w:t>they ought to function as a material prefiguration</w:t>
      </w:r>
      <w:r w:rsidRPr="00D13230">
        <w:rPr>
          <w:rFonts w:asciiTheme="majorHAnsi" w:hAnsiTheme="majorHAnsi" w:cstheme="majorHAnsi"/>
          <w:u w:val="single"/>
        </w:rPr>
        <w:t xml:space="preserve"> to a socialist society and economy</w:t>
      </w:r>
      <w:r w:rsidRPr="00D13230">
        <w:rPr>
          <w:rFonts w:asciiTheme="majorHAnsi" w:hAnsiTheme="majorHAnsi" w:cstheme="majorHAnsi"/>
          <w:sz w:val="16"/>
        </w:rPr>
        <w:t xml:space="preserve">. The institutions we build as </w:t>
      </w:r>
      <w:r w:rsidRPr="00D13230">
        <w:rPr>
          <w:rStyle w:val="StyleUnderline"/>
          <w:rFonts w:asciiTheme="majorHAnsi" w:hAnsiTheme="majorHAnsi" w:cstheme="majorHAnsi"/>
        </w:rPr>
        <w:t>dual power outside the capitalist state today ought to be structured</w:t>
      </w:r>
      <w:r w:rsidRPr="00D13230">
        <w:rPr>
          <w:rFonts w:asciiTheme="majorHAnsi" w:hAnsiTheme="majorHAnsi" w:cstheme="majorHAnsi"/>
          <w:u w:val="single"/>
        </w:rPr>
        <w:t xml:space="preserve"> towards revolutionary ends, such that they will someday function as the early institutions of a revolutionary socialist society. </w:t>
      </w:r>
      <w:r w:rsidRPr="00D13230">
        <w:rPr>
          <w:rFonts w:asciiTheme="majorHAnsi" w:hAnsiTheme="majorHAnsi" w:cstheme="majorHAnsi"/>
          <w:sz w:val="16"/>
        </w:rPr>
        <w:t xml:space="preserve">To accomplish this goal, </w:t>
      </w:r>
      <w:r w:rsidRPr="00D13230">
        <w:rPr>
          <w:rStyle w:val="StyleUnderline"/>
          <w:rFonts w:asciiTheme="majorHAnsi" w:hAnsiTheme="majorHAnsi" w:cstheme="majorHAnsi"/>
          <w:highlight w:val="cyan"/>
        </w:rPr>
        <w:t>we</w:t>
      </w:r>
      <w:r w:rsidRPr="00D13230">
        <w:rPr>
          <w:rStyle w:val="StyleUnderline"/>
          <w:rFonts w:asciiTheme="majorHAnsi" w:hAnsiTheme="majorHAnsi" w:cstheme="majorHAnsi"/>
        </w:rPr>
        <w:t xml:space="preserve"> </w:t>
      </w:r>
      <w:r w:rsidRPr="00D13230">
        <w:rPr>
          <w:rStyle w:val="StyleUnderline"/>
          <w:rFonts w:asciiTheme="majorHAnsi" w:hAnsiTheme="majorHAnsi" w:cstheme="majorHAnsi"/>
          <w:highlight w:val="cyan"/>
        </w:rPr>
        <w:t>cannot simply declare</w:t>
      </w:r>
      <w:r w:rsidRPr="00D13230">
        <w:rPr>
          <w:rStyle w:val="StyleUnderline"/>
          <w:rFonts w:asciiTheme="majorHAnsi" w:hAnsiTheme="majorHAnsi" w:cstheme="majorHAnsi"/>
        </w:rPr>
        <w:t xml:space="preserve"> these </w:t>
      </w:r>
      <w:r w:rsidRPr="00D13230">
        <w:rPr>
          <w:rStyle w:val="StyleUnderline"/>
          <w:rFonts w:asciiTheme="majorHAnsi" w:hAnsiTheme="majorHAnsi" w:cstheme="majorHAnsi"/>
          <w:highlight w:val="cyan"/>
        </w:rPr>
        <w:t>institutions to be revolutionary</w:t>
      </w:r>
      <w:r w:rsidRPr="00D13230">
        <w:rPr>
          <w:rFonts w:asciiTheme="majorHAnsi" w:hAnsiTheme="majorHAnsi" w:cstheme="majorHAnsi"/>
          <w:sz w:val="16"/>
        </w:rPr>
        <w:t xml:space="preserve">. Rather </w:t>
      </w:r>
      <w:r w:rsidRPr="00D13230">
        <w:rPr>
          <w:rStyle w:val="Emphasis"/>
          <w:rFonts w:asciiTheme="majorHAnsi" w:hAnsiTheme="majorHAnsi" w:cstheme="majorHAnsi"/>
          <w:highlight w:val="cyan"/>
        </w:rPr>
        <w:t xml:space="preserve">they </w:t>
      </w:r>
      <w:proofErr w:type="gramStart"/>
      <w:r w:rsidRPr="00D13230">
        <w:rPr>
          <w:rStyle w:val="Emphasis"/>
          <w:rFonts w:asciiTheme="majorHAnsi" w:hAnsiTheme="majorHAnsi" w:cstheme="majorHAnsi"/>
          <w:highlight w:val="cyan"/>
        </w:rPr>
        <w:t>have to</w:t>
      </w:r>
      <w:proofErr w:type="gramEnd"/>
      <w:r w:rsidRPr="00D13230">
        <w:rPr>
          <w:rStyle w:val="Emphasis"/>
          <w:rFonts w:asciiTheme="majorHAnsi" w:hAnsiTheme="majorHAnsi" w:cstheme="majorHAnsi"/>
          <w:highlight w:val="cyan"/>
        </w:rPr>
        <w:t xml:space="preserve"> be linked together through an</w:t>
      </w:r>
      <w:r w:rsidRPr="00D13230">
        <w:rPr>
          <w:rStyle w:val="Emphasis"/>
          <w:rFonts w:asciiTheme="majorHAnsi" w:hAnsiTheme="majorHAnsi" w:cstheme="majorHAnsi"/>
        </w:rPr>
        <w:t xml:space="preserve"> actual </w:t>
      </w:r>
      <w:r w:rsidRPr="00D13230">
        <w:rPr>
          <w:rStyle w:val="Emphasis"/>
          <w:rFonts w:asciiTheme="majorHAnsi" w:hAnsiTheme="majorHAnsi" w:cstheme="majorHAnsi"/>
          <w:highlight w:val="cyan"/>
        </w:rPr>
        <w:t>revolutionary movement working towards revolutionary ends</w:t>
      </w:r>
      <w:r w:rsidRPr="00D13230">
        <w:rPr>
          <w:rFonts w:asciiTheme="majorHAnsi" w:hAnsiTheme="majorHAnsi" w:cstheme="majorHAnsi"/>
          <w:sz w:val="16"/>
        </w:rPr>
        <w:t xml:space="preserve">. </w:t>
      </w:r>
      <w:r w:rsidRPr="00D13230">
        <w:rPr>
          <w:rStyle w:val="StyleUnderline"/>
          <w:rFonts w:asciiTheme="majorHAnsi" w:hAnsiTheme="majorHAnsi" w:cstheme="majorHAnsi"/>
        </w:rPr>
        <w:t xml:space="preserve">This means that dual power institutions cannot exist as ends in and of themselves, nor can abstract notions of mutual aid cannot be conceptualized as an </w:t>
      </w:r>
      <w:proofErr w:type="gramStart"/>
      <w:r w:rsidRPr="00D13230">
        <w:rPr>
          <w:rStyle w:val="StyleUnderline"/>
          <w:rFonts w:asciiTheme="majorHAnsi" w:hAnsiTheme="majorHAnsi" w:cstheme="majorHAnsi"/>
        </w:rPr>
        <w:t>end in itself</w:t>
      </w:r>
      <w:proofErr w:type="gramEnd"/>
      <w:r w:rsidRPr="00D13230">
        <w:rPr>
          <w:rFonts w:asciiTheme="majorHAnsi" w:hAnsiTheme="majorHAnsi" w:cstheme="majorHAnsi"/>
          <w:sz w:val="16"/>
        </w:rPr>
        <w:t xml:space="preserve">. </w:t>
      </w:r>
      <w:r w:rsidRPr="00D13230">
        <w:rPr>
          <w:rFonts w:asciiTheme="majorHAnsi" w:hAnsiTheme="majorHAnsi" w:cstheme="majorHAnsi"/>
          <w:highlight w:val="cyan"/>
          <w:u w:val="single"/>
        </w:rPr>
        <w:t>The</w:t>
      </w:r>
      <w:r w:rsidRPr="00D13230">
        <w:rPr>
          <w:rFonts w:asciiTheme="majorHAnsi" w:hAnsiTheme="majorHAnsi" w:cstheme="majorHAnsi"/>
          <w:u w:val="single"/>
        </w:rPr>
        <w:t xml:space="preserve"> explicit </w:t>
      </w:r>
      <w:r w:rsidRPr="00D13230">
        <w:rPr>
          <w:rFonts w:asciiTheme="majorHAnsi" w:hAnsiTheme="majorHAnsi" w:cstheme="majorHAnsi"/>
          <w:highlight w:val="cyan"/>
          <w:u w:val="single"/>
        </w:rPr>
        <w:t>purpose</w:t>
      </w:r>
      <w:r w:rsidRPr="00D13230">
        <w:rPr>
          <w:rFonts w:asciiTheme="majorHAnsi" w:hAnsiTheme="majorHAnsi" w:cstheme="majorHAnsi"/>
          <w:u w:val="single"/>
        </w:rPr>
        <w:t xml:space="preserve"> of these institutions </w:t>
      </w:r>
      <w:r w:rsidRPr="00D13230">
        <w:rPr>
          <w:rFonts w:asciiTheme="majorHAnsi" w:hAnsiTheme="majorHAnsi" w:cstheme="majorHAnsi"/>
          <w:highlight w:val="cyan"/>
          <w:u w:val="single"/>
        </w:rPr>
        <w:t xml:space="preserve">has to be to </w:t>
      </w:r>
      <w:r w:rsidRPr="00D13230">
        <w:rPr>
          <w:rStyle w:val="Emphasis"/>
          <w:rFonts w:asciiTheme="majorHAnsi" w:hAnsiTheme="majorHAnsi" w:cstheme="majorHAnsi"/>
          <w:highlight w:val="cyan"/>
        </w:rPr>
        <w:t>radicalize</w:t>
      </w:r>
      <w:r w:rsidRPr="00D13230">
        <w:rPr>
          <w:rFonts w:asciiTheme="majorHAnsi" w:hAnsiTheme="majorHAnsi" w:cstheme="majorHAnsi"/>
          <w:highlight w:val="cyan"/>
          <w:u w:val="single"/>
        </w:rPr>
        <w:t xml:space="preserve"> the masses through </w:t>
      </w:r>
      <w:r w:rsidRPr="00D13230">
        <w:rPr>
          <w:rStyle w:val="StyleUnderline"/>
          <w:rFonts w:asciiTheme="majorHAnsi" w:hAnsiTheme="majorHAnsi" w:cstheme="majorHAnsi"/>
          <w:highlight w:val="cyan"/>
        </w:rPr>
        <w:t xml:space="preserve">meeting </w:t>
      </w:r>
      <w:r w:rsidRPr="00D13230">
        <w:rPr>
          <w:rStyle w:val="StyleUnderline"/>
          <w:rFonts w:asciiTheme="majorHAnsi" w:hAnsiTheme="majorHAnsi" w:cstheme="majorHAnsi"/>
        </w:rPr>
        <w:t xml:space="preserve">their </w:t>
      </w:r>
      <w:proofErr w:type="gramStart"/>
      <w:r w:rsidRPr="00D13230">
        <w:rPr>
          <w:rStyle w:val="StyleUnderline"/>
          <w:rFonts w:asciiTheme="majorHAnsi" w:hAnsiTheme="majorHAnsi" w:cstheme="majorHAnsi"/>
        </w:rPr>
        <w:t>needs, and</w:t>
      </w:r>
      <w:proofErr w:type="gramEnd"/>
      <w:r w:rsidRPr="00D13230">
        <w:rPr>
          <w:rFonts w:asciiTheme="majorHAnsi" w:hAnsiTheme="majorHAnsi" w:cstheme="majorHAnsi"/>
          <w:u w:val="single"/>
        </w:rPr>
        <w:t xml:space="preserve"> providing an infrastructure for a socialist movement to meet </w:t>
      </w:r>
      <w:r w:rsidRPr="00D13230">
        <w:rPr>
          <w:rStyle w:val="Emphasis"/>
          <w:rFonts w:asciiTheme="majorHAnsi" w:hAnsiTheme="majorHAnsi" w:cstheme="majorHAnsi"/>
          <w:highlight w:val="cyan"/>
        </w:rPr>
        <w:t>the needs of</w:t>
      </w:r>
      <w:r w:rsidRPr="00D13230">
        <w:rPr>
          <w:rFonts w:asciiTheme="majorHAnsi" w:hAnsiTheme="majorHAnsi" w:cstheme="majorHAnsi"/>
          <w:u w:val="single"/>
        </w:rPr>
        <w:t xml:space="preserve"> its members and </w:t>
      </w:r>
      <w:r w:rsidRPr="00D13230">
        <w:rPr>
          <w:rFonts w:asciiTheme="majorHAnsi" w:hAnsiTheme="majorHAnsi" w:cstheme="majorHAnsi"/>
          <w:highlight w:val="cyan"/>
          <w:u w:val="single"/>
        </w:rPr>
        <w:t xml:space="preserve">the </w:t>
      </w:r>
      <w:r w:rsidRPr="00D13230">
        <w:rPr>
          <w:rStyle w:val="Emphasis"/>
          <w:rFonts w:asciiTheme="majorHAnsi" w:hAnsiTheme="majorHAnsi" w:cstheme="majorHAnsi"/>
          <w:highlight w:val="cyan"/>
        </w:rPr>
        <w:t>communities</w:t>
      </w:r>
      <w:r w:rsidRPr="00D13230">
        <w:rPr>
          <w:rFonts w:asciiTheme="majorHAnsi" w:hAnsiTheme="majorHAnsi" w:cstheme="majorHAnsi"/>
          <w:highlight w:val="cyan"/>
          <w:u w:val="single"/>
        </w:rPr>
        <w:t xml:space="preserve"> in which it operates</w:t>
      </w:r>
      <w:r w:rsidRPr="00D13230">
        <w:rPr>
          <w:rFonts w:asciiTheme="majorHAnsi" w:hAnsiTheme="majorHAnsi" w:cstheme="majorHAnsi"/>
          <w:u w:val="single"/>
        </w:rPr>
        <w:t xml:space="preserve">. </w:t>
      </w:r>
      <w:r w:rsidRPr="00D13230">
        <w:rPr>
          <w:rStyle w:val="Emphasis"/>
          <w:rFonts w:asciiTheme="majorHAnsi" w:hAnsiTheme="majorHAnsi" w:cstheme="majorHAnsi"/>
          <w:highlight w:val="cyan"/>
        </w:rPr>
        <w:t>Revolutionary institutions</w:t>
      </w:r>
      <w:r w:rsidRPr="00D13230">
        <w:rPr>
          <w:rFonts w:asciiTheme="majorHAnsi" w:hAnsiTheme="majorHAnsi" w:cstheme="majorHAnsi"/>
          <w:u w:val="single"/>
        </w:rPr>
        <w:t xml:space="preserve"> that </w:t>
      </w:r>
      <w:r w:rsidRPr="00D13230">
        <w:rPr>
          <w:rStyle w:val="Emphasis"/>
          <w:rFonts w:asciiTheme="majorHAnsi" w:hAnsiTheme="majorHAnsi" w:cstheme="majorHAnsi"/>
          <w:highlight w:val="cyan"/>
        </w:rPr>
        <w:t>can provide food, housing</w:t>
      </w:r>
      <w:r w:rsidRPr="00D13230">
        <w:rPr>
          <w:rFonts w:asciiTheme="majorHAnsi" w:hAnsiTheme="majorHAnsi" w:cstheme="majorHAnsi"/>
          <w:u w:val="single"/>
        </w:rPr>
        <w:t xml:space="preserve">, </w:t>
      </w:r>
      <w:r w:rsidRPr="00D13230">
        <w:rPr>
          <w:rFonts w:asciiTheme="majorHAnsi" w:hAnsiTheme="majorHAnsi" w:cstheme="majorHAnsi"/>
          <w:highlight w:val="cyan"/>
          <w:u w:val="single"/>
        </w:rPr>
        <w:t>and</w:t>
      </w:r>
      <w:r w:rsidRPr="00D13230">
        <w:rPr>
          <w:rFonts w:asciiTheme="majorHAnsi" w:hAnsiTheme="majorHAnsi" w:cstheme="majorHAnsi"/>
          <w:u w:val="single"/>
        </w:rPr>
        <w:t xml:space="preserve"> other needs for a revolutionary movement will be crucial for </w:t>
      </w:r>
      <w:r w:rsidRPr="00D13230">
        <w:rPr>
          <w:rStyle w:val="Emphasis"/>
          <w:rFonts w:asciiTheme="majorHAnsi" w:hAnsiTheme="majorHAnsi" w:cstheme="majorHAnsi"/>
          <w:highlight w:val="cyan"/>
        </w:rPr>
        <w:t>build</w:t>
      </w:r>
      <w:r w:rsidRPr="00D13230">
        <w:rPr>
          <w:rFonts w:asciiTheme="majorHAnsi" w:hAnsiTheme="majorHAnsi" w:cstheme="majorHAnsi"/>
          <w:u w:val="single"/>
        </w:rPr>
        <w:t xml:space="preserve">ing </w:t>
      </w:r>
      <w:r w:rsidRPr="00D13230">
        <w:rPr>
          <w:rStyle w:val="Emphasis"/>
          <w:rFonts w:asciiTheme="majorHAnsi" w:hAnsiTheme="majorHAnsi" w:cstheme="majorHAnsi"/>
          <w:highlight w:val="cyan"/>
        </w:rPr>
        <w:t>a base</w:t>
      </w:r>
      <w:r w:rsidRPr="00D13230">
        <w:rPr>
          <w:rFonts w:asciiTheme="majorHAnsi" w:hAnsiTheme="majorHAnsi" w:cstheme="majorHAnsi"/>
          <w:sz w:val="16"/>
        </w:rPr>
        <w:t xml:space="preserve"> among the masses </w:t>
      </w:r>
      <w:r w:rsidRPr="00D13230">
        <w:rPr>
          <w:rFonts w:asciiTheme="majorHAnsi" w:hAnsiTheme="majorHAnsi" w:cstheme="majorHAnsi"/>
          <w:u w:val="single"/>
        </w:rPr>
        <w:t>and</w:t>
      </w:r>
      <w:r w:rsidRPr="00D13230">
        <w:rPr>
          <w:rFonts w:asciiTheme="majorHAnsi" w:hAnsiTheme="majorHAnsi" w:cstheme="majorHAnsi"/>
          <w:sz w:val="16"/>
        </w:rPr>
        <w:t xml:space="preserve"> for </w:t>
      </w:r>
      <w:r w:rsidRPr="00D13230">
        <w:rPr>
          <w:rFonts w:asciiTheme="majorHAnsi" w:hAnsiTheme="majorHAnsi" w:cstheme="majorHAnsi"/>
          <w:u w:val="single"/>
        </w:rPr>
        <w:t>constructing</w:t>
      </w:r>
      <w:r w:rsidRPr="00D13230">
        <w:rPr>
          <w:rFonts w:asciiTheme="majorHAnsi" w:hAnsiTheme="majorHAnsi" w:cstheme="majorHAnsi"/>
          <w:sz w:val="16"/>
        </w:rPr>
        <w:t xml:space="preserve"> the </w:t>
      </w:r>
      <w:r w:rsidRPr="00D13230">
        <w:rPr>
          <w:rFonts w:asciiTheme="majorHAnsi" w:hAnsiTheme="majorHAnsi" w:cstheme="majorHAnsi"/>
          <w:u w:val="single"/>
        </w:rPr>
        <w:t xml:space="preserve">beginnings of a socialist infrastructure for when we </w:t>
      </w:r>
      <w:r w:rsidRPr="00D13230">
        <w:rPr>
          <w:rFonts w:asciiTheme="majorHAnsi" w:hAnsiTheme="majorHAnsi" w:cstheme="majorHAnsi"/>
          <w:sz w:val="16"/>
        </w:rPr>
        <w:t xml:space="preserve">eventually </w:t>
      </w:r>
      <w:r w:rsidRPr="00D13230">
        <w:rPr>
          <w:rFonts w:asciiTheme="majorHAnsi" w:hAnsiTheme="majorHAnsi" w:cstheme="majorHAnsi"/>
          <w:u w:val="single"/>
        </w:rPr>
        <w:t>engage in revolutionary struggle.</w:t>
      </w:r>
      <w:r w:rsidRPr="00D13230">
        <w:rPr>
          <w:rFonts w:asciiTheme="majorHAnsi" w:hAnsiTheme="majorHAnsi" w:cstheme="majorHAnsi"/>
          <w:sz w:val="16"/>
        </w:rPr>
        <w:t xml:space="preserve"> </w:t>
      </w:r>
    </w:p>
    <w:p w14:paraId="628B6E05" w14:textId="52F23B44" w:rsidR="00E42E4C" w:rsidRPr="00D13230" w:rsidRDefault="00B16935" w:rsidP="00B16935">
      <w:pPr>
        <w:pStyle w:val="Heading1"/>
        <w:rPr>
          <w:rFonts w:asciiTheme="majorHAnsi" w:hAnsiTheme="majorHAnsi" w:cstheme="majorHAnsi"/>
        </w:rPr>
      </w:pPr>
      <w:r w:rsidRPr="00D13230">
        <w:rPr>
          <w:rFonts w:asciiTheme="majorHAnsi" w:hAnsiTheme="majorHAnsi" w:cstheme="majorHAnsi"/>
        </w:rPr>
        <w:lastRenderedPageBreak/>
        <w:t>Case</w:t>
      </w:r>
    </w:p>
    <w:p w14:paraId="6955D490" w14:textId="64BA3144" w:rsidR="00B16935" w:rsidRDefault="00B16935" w:rsidP="00B16935">
      <w:pPr>
        <w:pStyle w:val="Heading2"/>
        <w:rPr>
          <w:rFonts w:asciiTheme="majorHAnsi" w:hAnsiTheme="majorHAnsi" w:cstheme="majorHAnsi"/>
        </w:rPr>
      </w:pPr>
      <w:r w:rsidRPr="00D13230">
        <w:rPr>
          <w:rFonts w:asciiTheme="majorHAnsi" w:hAnsiTheme="majorHAnsi" w:cstheme="majorHAnsi"/>
        </w:rPr>
        <w:lastRenderedPageBreak/>
        <w:t>Adv 1</w:t>
      </w:r>
      <w:r w:rsidR="005141F2" w:rsidRPr="00D13230">
        <w:rPr>
          <w:rFonts w:asciiTheme="majorHAnsi" w:hAnsiTheme="majorHAnsi" w:cstheme="majorHAnsi"/>
        </w:rPr>
        <w:t xml:space="preserve"> – credibility</w:t>
      </w:r>
    </w:p>
    <w:p w14:paraId="43422BA8" w14:textId="5EA18FD3" w:rsidR="00422AAD" w:rsidRDefault="00626BB7" w:rsidP="00626BB7">
      <w:pPr>
        <w:pStyle w:val="Heading4"/>
        <w:numPr>
          <w:ilvl w:val="0"/>
          <w:numId w:val="16"/>
        </w:numPr>
      </w:pPr>
      <w:r>
        <w:t>WTO solves nuke war wrong – they’ve had since 2009 to stop so many wars but they haven’t</w:t>
      </w:r>
      <w:r w:rsidR="0065201E">
        <w:t xml:space="preserve"> – it just won’t happen</w:t>
      </w:r>
    </w:p>
    <w:p w14:paraId="3FEFBD28" w14:textId="3520B811" w:rsidR="00626BB7" w:rsidRDefault="00626BB7" w:rsidP="00626BB7">
      <w:pPr>
        <w:pStyle w:val="Heading4"/>
        <w:numPr>
          <w:ilvl w:val="0"/>
          <w:numId w:val="16"/>
        </w:numPr>
      </w:pPr>
      <w:r>
        <w:t xml:space="preserve">Trade promotes economic competition---makes war </w:t>
      </w:r>
      <w:r w:rsidRPr="00422AAD">
        <w:rPr>
          <w:u w:val="single"/>
        </w:rPr>
        <w:t>net more likely</w:t>
      </w:r>
    </w:p>
    <w:p w14:paraId="6B386DE3" w14:textId="77777777" w:rsidR="00626BB7" w:rsidRPr="00DE0DED" w:rsidRDefault="00626BB7" w:rsidP="00626BB7">
      <w:r>
        <w:t xml:space="preserve">J. Tyson </w:t>
      </w:r>
      <w:proofErr w:type="spellStart"/>
      <w:r w:rsidRPr="00DE0DED">
        <w:rPr>
          <w:rStyle w:val="Style13ptBold"/>
        </w:rPr>
        <w:t>Chatagnier</w:t>
      </w:r>
      <w:proofErr w:type="spellEnd"/>
      <w:r w:rsidRPr="00DE0DED">
        <w:rPr>
          <w:rStyle w:val="Style13ptBold"/>
        </w:rPr>
        <w:t xml:space="preserve"> 15</w:t>
      </w:r>
      <w:r>
        <w:t xml:space="preserve">, Postdoctoral Scholar in the Department of Political Science at Vanderbilt University, “From Economic Competition to Military Combat: Export Similarity and International Conflict,” </w:t>
      </w:r>
      <w:r>
        <w:rPr>
          <w:i/>
        </w:rPr>
        <w:t>Journal of Conflict Resolution</w:t>
      </w:r>
      <w:r>
        <w:t>, 11/17/15, Sage Journals</w:t>
      </w:r>
    </w:p>
    <w:p w14:paraId="6EDC8CCE" w14:textId="77777777" w:rsidR="00626BB7" w:rsidRPr="005C3D3D" w:rsidRDefault="00626BB7" w:rsidP="00626BB7">
      <w:pPr>
        <w:rPr>
          <w:sz w:val="16"/>
        </w:rPr>
      </w:pPr>
      <w:r w:rsidRPr="00F2615F">
        <w:rPr>
          <w:rStyle w:val="StyleUnderline"/>
        </w:rPr>
        <w:t xml:space="preserve">International </w:t>
      </w:r>
      <w:r w:rsidRPr="005C3D3D">
        <w:rPr>
          <w:rStyle w:val="StyleUnderline"/>
          <w:highlight w:val="yellow"/>
        </w:rPr>
        <w:t xml:space="preserve">trade has </w:t>
      </w:r>
      <w:r w:rsidRPr="005C3D3D">
        <w:rPr>
          <w:rStyle w:val="Emphasis"/>
          <w:highlight w:val="yellow"/>
        </w:rPr>
        <w:t>long been thought</w:t>
      </w:r>
      <w:r w:rsidRPr="005C3D3D">
        <w:rPr>
          <w:rStyle w:val="StyleUnderline"/>
          <w:highlight w:val="yellow"/>
        </w:rPr>
        <w:t xml:space="preserve"> to facilitate peace</w:t>
      </w:r>
      <w:r w:rsidRPr="00F2615F">
        <w:rPr>
          <w:rStyle w:val="StyleUnderline"/>
        </w:rPr>
        <w:t xml:space="preserve"> among nations</w:t>
      </w:r>
      <w:r w:rsidRPr="005C3D3D">
        <w:rPr>
          <w:sz w:val="16"/>
        </w:rPr>
        <w:t xml:space="preserve"> (Kant [1795] 1970). </w:t>
      </w:r>
      <w:r w:rsidRPr="00F2615F">
        <w:rPr>
          <w:rStyle w:val="StyleUnderline"/>
        </w:rPr>
        <w:t>A voluntary exchange of goods</w:t>
      </w:r>
      <w:r w:rsidRPr="005C3D3D">
        <w:rPr>
          <w:sz w:val="16"/>
        </w:rPr>
        <w:t xml:space="preserve"> that leaves both parties better off inherently </w:t>
      </w:r>
      <w:r w:rsidRPr="00F2615F">
        <w:rPr>
          <w:rStyle w:val="StyleUnderline"/>
        </w:rPr>
        <w:t>raises the value of each side to the other, increasing the cost of conflict</w:t>
      </w:r>
      <w:r w:rsidRPr="005C3D3D">
        <w:rPr>
          <w:sz w:val="16"/>
        </w:rPr>
        <w:t>. The belief that economic interaction can ignite a positive dynamic of cooperation and reduce conflictual behavior is so intuitive and widespread that some political pundits have even heralded free trade as the path to world peace (see, e.g., Griswold 1998; Boudreaux 2006).</w:t>
      </w:r>
      <w:r w:rsidRPr="00F2615F">
        <w:rPr>
          <w:rStyle w:val="StyleUnderline"/>
        </w:rPr>
        <w:t xml:space="preserve">The </w:t>
      </w:r>
      <w:r w:rsidRPr="00F2615F">
        <w:rPr>
          <w:rStyle w:val="Emphasis"/>
        </w:rPr>
        <w:t>conventional wisdom</w:t>
      </w:r>
      <w:r w:rsidRPr="005C3D3D">
        <w:rPr>
          <w:sz w:val="16"/>
        </w:rPr>
        <w:t xml:space="preserve"> within the international relations literature (e.g., </w:t>
      </w:r>
      <w:proofErr w:type="spellStart"/>
      <w:r w:rsidRPr="005C3D3D">
        <w:rPr>
          <w:sz w:val="16"/>
        </w:rPr>
        <w:t>Oneal</w:t>
      </w:r>
      <w:proofErr w:type="spellEnd"/>
      <w:r w:rsidRPr="005C3D3D">
        <w:rPr>
          <w:sz w:val="16"/>
        </w:rPr>
        <w:t xml:space="preserve"> and </w:t>
      </w:r>
      <w:proofErr w:type="spellStart"/>
      <w:r w:rsidRPr="005C3D3D">
        <w:rPr>
          <w:sz w:val="16"/>
        </w:rPr>
        <w:t>Russett</w:t>
      </w:r>
      <w:proofErr w:type="spellEnd"/>
      <w:r w:rsidRPr="005C3D3D">
        <w:rPr>
          <w:sz w:val="16"/>
        </w:rPr>
        <w:t xml:space="preserve"> 1997; Gartzke, Li, and Boehmer 2003; </w:t>
      </w:r>
      <w:proofErr w:type="spellStart"/>
      <w:r w:rsidRPr="005C3D3D">
        <w:rPr>
          <w:sz w:val="16"/>
        </w:rPr>
        <w:t>Polachek</w:t>
      </w:r>
      <w:proofErr w:type="spellEnd"/>
      <w:r w:rsidRPr="005C3D3D">
        <w:rPr>
          <w:sz w:val="16"/>
        </w:rPr>
        <w:t xml:space="preserve"> and Xiang 2010) </w:t>
      </w:r>
      <w:r w:rsidRPr="00F2615F">
        <w:rPr>
          <w:rStyle w:val="StyleUnderline"/>
        </w:rPr>
        <w:t>reinforces these claims</w:t>
      </w:r>
      <w:r w:rsidRPr="005C3D3D">
        <w:rPr>
          <w:sz w:val="16"/>
        </w:rPr>
        <w:t>, having found consistent empirical (and theoretical) links between trade and peace.</w:t>
      </w:r>
    </w:p>
    <w:p w14:paraId="1E12B80B" w14:textId="77777777" w:rsidR="00626BB7" w:rsidRPr="005C3D3D" w:rsidRDefault="00626BB7" w:rsidP="00626BB7">
      <w:pPr>
        <w:rPr>
          <w:sz w:val="16"/>
        </w:rPr>
      </w:pPr>
      <w:r w:rsidRPr="005C3D3D">
        <w:rPr>
          <w:sz w:val="16"/>
        </w:rPr>
        <w:t xml:space="preserve">At the same time, however, there is certainly evidence that </w:t>
      </w:r>
      <w:r w:rsidRPr="005C3D3D">
        <w:rPr>
          <w:rStyle w:val="StyleUnderline"/>
          <w:highlight w:val="yellow"/>
        </w:rPr>
        <w:t xml:space="preserve">trade can </w:t>
      </w:r>
      <w:r w:rsidRPr="005C3D3D">
        <w:rPr>
          <w:rStyle w:val="Emphasis"/>
          <w:highlight w:val="yellow"/>
        </w:rPr>
        <w:t>exacerbate rivalry</w:t>
      </w:r>
      <w:r w:rsidRPr="00F2615F">
        <w:rPr>
          <w:rStyle w:val="Emphasis"/>
        </w:rPr>
        <w:t xml:space="preserve"> and conflict</w:t>
      </w:r>
      <w:r w:rsidRPr="00F2615F">
        <w:rPr>
          <w:rStyle w:val="StyleUnderline"/>
        </w:rPr>
        <w:t xml:space="preserve"> between states</w:t>
      </w:r>
      <w:r w:rsidRPr="005C3D3D">
        <w:rPr>
          <w:sz w:val="16"/>
        </w:rPr>
        <w:t xml:space="preserve">. Throughout history, </w:t>
      </w:r>
      <w:r w:rsidRPr="005C3D3D">
        <w:rPr>
          <w:rStyle w:val="StyleUnderline"/>
          <w:highlight w:val="yellow"/>
        </w:rPr>
        <w:t>states have fought</w:t>
      </w:r>
      <w:r w:rsidRPr="00F2615F">
        <w:rPr>
          <w:rStyle w:val="StyleUnderline"/>
        </w:rPr>
        <w:t xml:space="preserve"> their </w:t>
      </w:r>
      <w:r w:rsidRPr="005C3D3D">
        <w:rPr>
          <w:rStyle w:val="StyleUnderline"/>
          <w:highlight w:val="yellow"/>
        </w:rPr>
        <w:t>competitors for advantage</w:t>
      </w:r>
      <w:r w:rsidRPr="005C3D3D">
        <w:rPr>
          <w:sz w:val="16"/>
        </w:rPr>
        <w:t xml:space="preserve"> (i.e., access to inputs and markets) </w:t>
      </w:r>
      <w:r w:rsidRPr="005C3D3D">
        <w:rPr>
          <w:rStyle w:val="StyleUnderline"/>
          <w:highlight w:val="yellow"/>
        </w:rPr>
        <w:t>in the</w:t>
      </w:r>
      <w:r w:rsidRPr="00F2615F">
        <w:rPr>
          <w:rStyle w:val="StyleUnderline"/>
        </w:rPr>
        <w:t xml:space="preserve"> global </w:t>
      </w:r>
      <w:r w:rsidRPr="005C3D3D">
        <w:rPr>
          <w:rStyle w:val="StyleUnderline"/>
          <w:highlight w:val="yellow"/>
        </w:rPr>
        <w:t>marketplace</w:t>
      </w:r>
      <w:r w:rsidRPr="005C3D3D">
        <w:rPr>
          <w:sz w:val="16"/>
        </w:rPr>
        <w:t xml:space="preserve">. For instance, in his authoritative account of the Anglo-German rivalry before World War I, Kennedy (1980, 464) concludes that ‘‘the most profound cause [of the conflict], surely, was economic’’. More specifically, the cause was ‘‘the detectable increase in Anglo-German trade rivalry since Bismarck’s time as the latter country steadily became more competitive.’’ Moreover, while modern empirical international relations research has largely come down on the side of the neoliberals, it has not been monolithic. Indeed, </w:t>
      </w:r>
      <w:r w:rsidRPr="005C3D3D">
        <w:rPr>
          <w:rStyle w:val="Emphasis"/>
        </w:rPr>
        <w:t>numerous studies</w:t>
      </w:r>
      <w:r w:rsidRPr="005C3D3D">
        <w:rPr>
          <w:sz w:val="16"/>
        </w:rPr>
        <w:t xml:space="preserve"> by Barbieri (1996, 2002) </w:t>
      </w:r>
      <w:r w:rsidRPr="005C3D3D">
        <w:rPr>
          <w:rStyle w:val="StyleUnderline"/>
        </w:rPr>
        <w:t xml:space="preserve">have demonstrated that increased trade </w:t>
      </w:r>
      <w:proofErr w:type="gramStart"/>
      <w:r w:rsidRPr="005C3D3D">
        <w:rPr>
          <w:rStyle w:val="StyleUnderline"/>
        </w:rPr>
        <w:t>actually has</w:t>
      </w:r>
      <w:proofErr w:type="gramEnd"/>
      <w:r w:rsidRPr="005C3D3D">
        <w:rPr>
          <w:rStyle w:val="StyleUnderline"/>
        </w:rPr>
        <w:t xml:space="preserve"> the potential to </w:t>
      </w:r>
      <w:r w:rsidRPr="005C3D3D">
        <w:rPr>
          <w:rStyle w:val="Emphasis"/>
        </w:rPr>
        <w:t>aggravate tensions</w:t>
      </w:r>
      <w:r w:rsidRPr="005C3D3D">
        <w:rPr>
          <w:rStyle w:val="StyleUnderline"/>
        </w:rPr>
        <w:t xml:space="preserve"> between states</w:t>
      </w:r>
      <w:r w:rsidRPr="005C3D3D">
        <w:rPr>
          <w:sz w:val="16"/>
        </w:rPr>
        <w:t>.</w:t>
      </w:r>
    </w:p>
    <w:p w14:paraId="4F2B458D" w14:textId="77777777" w:rsidR="00626BB7" w:rsidRPr="005C3D3D" w:rsidRDefault="00626BB7" w:rsidP="00626BB7">
      <w:pPr>
        <w:rPr>
          <w:sz w:val="16"/>
        </w:rPr>
      </w:pPr>
      <w:r w:rsidRPr="005C3D3D">
        <w:rPr>
          <w:sz w:val="16"/>
        </w:rPr>
        <w:t xml:space="preserve">These inconsistencies in both the historical and analytical records raise questions about the simplicity of the link between trade and conflict. Additionally, </w:t>
      </w:r>
      <w:proofErr w:type="gramStart"/>
      <w:r w:rsidRPr="005C3D3D">
        <w:rPr>
          <w:rStyle w:val="StyleUnderline"/>
        </w:rPr>
        <w:t>the vast majority of</w:t>
      </w:r>
      <w:proofErr w:type="gramEnd"/>
      <w:r w:rsidRPr="005C3D3D">
        <w:rPr>
          <w:rStyle w:val="StyleUnderline"/>
        </w:rPr>
        <w:t xml:space="preserve"> </w:t>
      </w:r>
      <w:r w:rsidRPr="005C3D3D">
        <w:rPr>
          <w:rStyle w:val="StyleUnderline"/>
          <w:highlight w:val="yellow"/>
        </w:rPr>
        <w:t xml:space="preserve">previous work </w:t>
      </w:r>
      <w:r w:rsidRPr="005C3D3D">
        <w:rPr>
          <w:rStyle w:val="Emphasis"/>
          <w:highlight w:val="yellow"/>
        </w:rPr>
        <w:t>considers only</w:t>
      </w:r>
      <w:r w:rsidRPr="005C3D3D">
        <w:rPr>
          <w:rStyle w:val="Emphasis"/>
        </w:rPr>
        <w:t xml:space="preserve"> the </w:t>
      </w:r>
      <w:r w:rsidRPr="005C3D3D">
        <w:rPr>
          <w:rStyle w:val="Emphasis"/>
          <w:highlight w:val="yellow"/>
        </w:rPr>
        <w:t>bilateral effects</w:t>
      </w:r>
      <w:r w:rsidRPr="005C3D3D">
        <w:rPr>
          <w:rStyle w:val="StyleUnderline"/>
        </w:rPr>
        <w:t xml:space="preserve"> of trade</w:t>
      </w:r>
      <w:r w:rsidRPr="005C3D3D">
        <w:rPr>
          <w:sz w:val="16"/>
        </w:rPr>
        <w:t xml:space="preserve">, neglecting the way in which </w:t>
      </w:r>
      <w:r w:rsidRPr="005C3D3D">
        <w:rPr>
          <w:rStyle w:val="StyleUnderline"/>
        </w:rPr>
        <w:t>trade between two actors can affect a third</w:t>
      </w:r>
      <w:r w:rsidRPr="005C3D3D">
        <w:rPr>
          <w:sz w:val="16"/>
        </w:rPr>
        <w:t xml:space="preserve">. We remedy this oversight by analyzing the effects of trade competition, arguing that </w:t>
      </w:r>
      <w:r w:rsidRPr="005C3D3D">
        <w:rPr>
          <w:rStyle w:val="StyleUnderline"/>
        </w:rPr>
        <w:t xml:space="preserve">the </w:t>
      </w:r>
      <w:r w:rsidRPr="005C3D3D">
        <w:rPr>
          <w:rStyle w:val="StyleUnderline"/>
          <w:highlight w:val="yellow"/>
        </w:rPr>
        <w:t>tension produced by export competition</w:t>
      </w:r>
      <w:r w:rsidRPr="005C3D3D">
        <w:rPr>
          <w:rStyle w:val="StyleUnderline"/>
        </w:rPr>
        <w:t xml:space="preserve"> </w:t>
      </w:r>
      <w:r w:rsidRPr="005C3D3D">
        <w:rPr>
          <w:rStyle w:val="StyleUnderline"/>
          <w:highlight w:val="yellow"/>
        </w:rPr>
        <w:t>can be a</w:t>
      </w:r>
      <w:r w:rsidRPr="005C3D3D">
        <w:rPr>
          <w:rStyle w:val="StyleUnderline"/>
        </w:rPr>
        <w:t xml:space="preserve">n important </w:t>
      </w:r>
      <w:r w:rsidRPr="005C3D3D">
        <w:rPr>
          <w:rStyle w:val="StyleUnderline"/>
          <w:highlight w:val="yellow"/>
        </w:rPr>
        <w:t>source of</w:t>
      </w:r>
      <w:r w:rsidRPr="005C3D3D">
        <w:rPr>
          <w:rStyle w:val="StyleUnderline"/>
        </w:rPr>
        <w:t xml:space="preserve"> international </w:t>
      </w:r>
      <w:r w:rsidRPr="005C3D3D">
        <w:rPr>
          <w:rStyle w:val="StyleUnderline"/>
          <w:highlight w:val="yellow"/>
        </w:rPr>
        <w:t>conflict</w:t>
      </w:r>
      <w:r w:rsidRPr="005C3D3D">
        <w:rPr>
          <w:sz w:val="16"/>
        </w:rPr>
        <w:t xml:space="preserve">. More specifically, we highlight </w:t>
      </w:r>
      <w:proofErr w:type="gramStart"/>
      <w:r w:rsidRPr="005C3D3D">
        <w:rPr>
          <w:sz w:val="16"/>
        </w:rPr>
        <w:t xml:space="preserve">that </w:t>
      </w:r>
      <w:r w:rsidRPr="005C3D3D">
        <w:rPr>
          <w:rStyle w:val="StyleUnderline"/>
          <w:highlight w:val="yellow"/>
        </w:rPr>
        <w:t>economic actors</w:t>
      </w:r>
      <w:proofErr w:type="gramEnd"/>
      <w:r w:rsidRPr="005C3D3D">
        <w:rPr>
          <w:rStyle w:val="StyleUnderline"/>
        </w:rPr>
        <w:t xml:space="preserve"> who face foreign competition </w:t>
      </w:r>
      <w:r w:rsidRPr="005C3D3D">
        <w:rPr>
          <w:rStyle w:val="StyleUnderline"/>
          <w:highlight w:val="yellow"/>
        </w:rPr>
        <w:t xml:space="preserve">have an incentive to </w:t>
      </w:r>
      <w:r w:rsidRPr="005C3D3D">
        <w:rPr>
          <w:rStyle w:val="Emphasis"/>
          <w:highlight w:val="yellow"/>
        </w:rPr>
        <w:t>use military power to gain an advantage</w:t>
      </w:r>
      <w:r w:rsidRPr="005C3D3D">
        <w:rPr>
          <w:rStyle w:val="StyleUnderline"/>
        </w:rPr>
        <w:t xml:space="preserve"> in international markets</w:t>
      </w:r>
      <w:r w:rsidRPr="005C3D3D">
        <w:rPr>
          <w:sz w:val="16"/>
        </w:rPr>
        <w:t xml:space="preserve">. These domestic actors can use their economic power to influence their nation’s political elites and increase the likelihood that economic conflict erupts into war. </w:t>
      </w:r>
      <w:r w:rsidRPr="005C3D3D">
        <w:rPr>
          <w:rStyle w:val="StyleUnderline"/>
        </w:rPr>
        <w:t xml:space="preserve">We support this theoretical argument with several </w:t>
      </w:r>
      <w:r w:rsidRPr="005C3D3D">
        <w:rPr>
          <w:rStyle w:val="Emphasis"/>
        </w:rPr>
        <w:t>well-established historical cases</w:t>
      </w:r>
      <w:r w:rsidRPr="005C3D3D">
        <w:rPr>
          <w:sz w:val="16"/>
        </w:rPr>
        <w:t xml:space="preserve"> including the seventeenth-century Dutch-English commercial rivalry, the pre-World War I Anglo-German rivalry, and the 1990 invasion of Kuwait by Iraq. Our argument suggests that, although trade can have a pacifying direct effect at the dyadic level, it also has strong indirect effects, which can be conflict aggravating.</w:t>
      </w:r>
    </w:p>
    <w:p w14:paraId="4A181DF8" w14:textId="77777777" w:rsidR="00626BB7" w:rsidRPr="00FD4E5E" w:rsidRDefault="00626BB7" w:rsidP="00626BB7">
      <w:pPr>
        <w:rPr>
          <w:sz w:val="16"/>
        </w:rPr>
      </w:pPr>
      <w:r w:rsidRPr="005C3D3D">
        <w:rPr>
          <w:rStyle w:val="StyleUnderline"/>
        </w:rPr>
        <w:t>We test this argument using</w:t>
      </w:r>
      <w:r w:rsidRPr="005C3D3D">
        <w:rPr>
          <w:sz w:val="16"/>
        </w:rPr>
        <w:t xml:space="preserve"> commodity-level trade </w:t>
      </w:r>
      <w:r w:rsidRPr="005C3D3D">
        <w:rPr>
          <w:rStyle w:val="StyleUnderline"/>
        </w:rPr>
        <w:t>data from 1962 to 2000.</w:t>
      </w:r>
      <w:r w:rsidRPr="005C3D3D">
        <w:rPr>
          <w:sz w:val="16"/>
        </w:rPr>
        <w:t xml:space="preserve"> We measure each country pair’s portfolio similarity along nearly 1,300 commodity categories and test the effect of this variable on several indicators of international conflict. </w:t>
      </w:r>
      <w:r w:rsidRPr="005C3D3D">
        <w:rPr>
          <w:rStyle w:val="StyleUnderline"/>
        </w:rPr>
        <w:t xml:space="preserve">Our results </w:t>
      </w:r>
      <w:r w:rsidRPr="005C3D3D">
        <w:rPr>
          <w:rStyle w:val="Emphasis"/>
        </w:rPr>
        <w:t>strongly support our claim</w:t>
      </w:r>
      <w:r w:rsidRPr="005C3D3D">
        <w:rPr>
          <w:sz w:val="16"/>
        </w:rPr>
        <w:t xml:space="preserve"> </w:t>
      </w:r>
      <w:r w:rsidRPr="005C3D3D">
        <w:rPr>
          <w:rStyle w:val="StyleUnderline"/>
        </w:rPr>
        <w:t xml:space="preserve">that </w:t>
      </w:r>
      <w:r w:rsidRPr="005C3D3D">
        <w:rPr>
          <w:rStyle w:val="StyleUnderline"/>
          <w:highlight w:val="yellow"/>
        </w:rPr>
        <w:t>countries that</w:t>
      </w:r>
      <w:r w:rsidRPr="005C3D3D">
        <w:rPr>
          <w:rStyle w:val="StyleUnderline"/>
        </w:rPr>
        <w:t xml:space="preserve"> produce and </w:t>
      </w:r>
      <w:r w:rsidRPr="005C3D3D">
        <w:rPr>
          <w:rStyle w:val="StyleUnderline"/>
          <w:highlight w:val="yellow"/>
        </w:rPr>
        <w:t xml:space="preserve">export similar goods are </w:t>
      </w:r>
      <w:r w:rsidRPr="005C3D3D">
        <w:rPr>
          <w:rStyle w:val="Emphasis"/>
          <w:highlight w:val="yellow"/>
        </w:rPr>
        <w:t>significantly more likely to fight</w:t>
      </w:r>
      <w:r w:rsidRPr="005C3D3D">
        <w:rPr>
          <w:sz w:val="16"/>
        </w:rPr>
        <w:t xml:space="preserve">, </w:t>
      </w:r>
      <w:r w:rsidRPr="005C3D3D">
        <w:rPr>
          <w:rStyle w:val="StyleUnderline"/>
          <w:highlight w:val="yellow"/>
        </w:rPr>
        <w:t xml:space="preserve">even </w:t>
      </w:r>
      <w:proofErr w:type="gramStart"/>
      <w:r w:rsidRPr="005C3D3D">
        <w:rPr>
          <w:rStyle w:val="StyleUnderline"/>
          <w:highlight w:val="yellow"/>
        </w:rPr>
        <w:t>taking into account</w:t>
      </w:r>
      <w:proofErr w:type="gramEnd"/>
      <w:r w:rsidRPr="005C3D3D">
        <w:rPr>
          <w:rStyle w:val="StyleUnderline"/>
        </w:rPr>
        <w:t xml:space="preserve"> their </w:t>
      </w:r>
      <w:r w:rsidRPr="005C3D3D">
        <w:rPr>
          <w:rStyle w:val="StyleUnderline"/>
          <w:highlight w:val="yellow"/>
        </w:rPr>
        <w:t>bilateral trade</w:t>
      </w:r>
      <w:r w:rsidRPr="005C3D3D">
        <w:rPr>
          <w:sz w:val="16"/>
        </w:rPr>
        <w:t xml:space="preserve">. </w:t>
      </w:r>
      <w:r w:rsidRPr="005C3D3D">
        <w:rPr>
          <w:rStyle w:val="StyleUnderline"/>
        </w:rPr>
        <w:t>These findings are robust to several checks</w:t>
      </w:r>
      <w:r w:rsidRPr="005C3D3D">
        <w:rPr>
          <w:sz w:val="16"/>
        </w:rPr>
        <w:t xml:space="preserve"> on model specification </w:t>
      </w:r>
      <w:r w:rsidRPr="005C3D3D">
        <w:rPr>
          <w:rStyle w:val="StyleUnderline"/>
        </w:rPr>
        <w:t>as well as alternative explanations</w:t>
      </w:r>
      <w:r w:rsidRPr="005C3D3D">
        <w:rPr>
          <w:sz w:val="16"/>
        </w:rPr>
        <w:t xml:space="preserve">. We also show that our findings are not driven by oil or other strategic resources and that they hold for both raw and manufactured goods. </w:t>
      </w:r>
      <w:proofErr w:type="gramStart"/>
      <w:r w:rsidRPr="005C3D3D">
        <w:rPr>
          <w:sz w:val="16"/>
        </w:rPr>
        <w:t>In light of</w:t>
      </w:r>
      <w:proofErr w:type="gramEnd"/>
      <w:r w:rsidRPr="005C3D3D">
        <w:rPr>
          <w:sz w:val="16"/>
        </w:rPr>
        <w:t xml:space="preserve"> these results, we are confident that we have identified a significant and practically important cause of war.</w:t>
      </w:r>
    </w:p>
    <w:p w14:paraId="7FCB1E7E" w14:textId="5476DF78" w:rsidR="00626BB7" w:rsidRDefault="00626BB7" w:rsidP="00422AAD">
      <w:pPr>
        <w:pStyle w:val="Heading4"/>
        <w:numPr>
          <w:ilvl w:val="0"/>
          <w:numId w:val="16"/>
        </w:numPr>
      </w:pPr>
      <w:r>
        <w:lastRenderedPageBreak/>
        <w:t xml:space="preserve">Capitalist peace theory is </w:t>
      </w:r>
      <w:r>
        <w:rPr>
          <w:u w:val="single"/>
        </w:rPr>
        <w:t>wrong</w:t>
      </w:r>
      <w:r>
        <w:t xml:space="preserve"> – </w:t>
      </w:r>
      <w:r>
        <w:rPr>
          <w:u w:val="single"/>
        </w:rPr>
        <w:t>unequal trade</w:t>
      </w:r>
      <w:r>
        <w:t xml:space="preserve"> creates conflict, and </w:t>
      </w:r>
      <w:r>
        <w:rPr>
          <w:u w:val="single"/>
        </w:rPr>
        <w:t>growth</w:t>
      </w:r>
      <w:r>
        <w:t xml:space="preserve"> promotes military development.</w:t>
      </w:r>
    </w:p>
    <w:p w14:paraId="2E5DB372" w14:textId="77777777" w:rsidR="00626BB7" w:rsidRDefault="00626BB7" w:rsidP="00626BB7">
      <w:pPr>
        <w:rPr>
          <w:sz w:val="16"/>
          <w:szCs w:val="16"/>
        </w:rPr>
      </w:pPr>
      <w:r>
        <w:rPr>
          <w:b/>
          <w:sz w:val="26"/>
          <w:szCs w:val="26"/>
        </w:rPr>
        <w:t>Levy &amp; Thompson ’10</w:t>
      </w:r>
      <w:r>
        <w:t xml:space="preserve"> </w:t>
      </w:r>
      <w:r>
        <w:rPr>
          <w:sz w:val="16"/>
          <w:szCs w:val="16"/>
        </w:rPr>
        <w:t xml:space="preserve">(Jack S &amp; William R; Levy is Board of Governors' Professor of Political Science at Rutgers University, former president of the International Studies Association, Affiliate at the Saltzman Institute of War and Peace Studies at Columbia University; Thompson is Distinguished Professor and the Donald A. Rogers Professor of Political Science at Indiana University; 2010; “The Dyadic Interactions of States”; </w:t>
      </w:r>
      <w:r>
        <w:rPr>
          <w:i/>
          <w:sz w:val="16"/>
          <w:szCs w:val="16"/>
        </w:rPr>
        <w:t>Causes of War</w:t>
      </w:r>
      <w:r>
        <w:rPr>
          <w:sz w:val="16"/>
          <w:szCs w:val="16"/>
        </w:rPr>
        <w:t>; pp. 72-75, published by Wiley-Blackwell)</w:t>
      </w:r>
    </w:p>
    <w:p w14:paraId="5BB9F700" w14:textId="77777777" w:rsidR="00626BB7" w:rsidRDefault="00626BB7" w:rsidP="00626BB7">
      <w:pPr>
        <w:rPr>
          <w:sz w:val="16"/>
          <w:szCs w:val="16"/>
        </w:rPr>
      </w:pPr>
      <w:r>
        <w:rPr>
          <w:sz w:val="16"/>
          <w:szCs w:val="16"/>
        </w:rPr>
        <w:t xml:space="preserve">Realist and rationalist critiques </w:t>
      </w:r>
      <w:r>
        <w:rPr>
          <w:u w:val="single"/>
        </w:rPr>
        <w:t>Realists</w:t>
      </w:r>
      <w:r>
        <w:rPr>
          <w:sz w:val="16"/>
          <w:szCs w:val="16"/>
        </w:rPr>
        <w:t xml:space="preserve">, who share the economic nationalism and statist orientation of the old mercantilists, </w:t>
      </w:r>
      <w:r>
        <w:rPr>
          <w:u w:val="single"/>
        </w:rPr>
        <w:t>criticize the liberal economic theory of peace</w:t>
      </w:r>
      <w:r>
        <w:rPr>
          <w:sz w:val="16"/>
          <w:szCs w:val="16"/>
        </w:rPr>
        <w:t xml:space="preserve"> on </w:t>
      </w:r>
      <w:proofErr w:type="gramStart"/>
      <w:r>
        <w:rPr>
          <w:sz w:val="16"/>
          <w:szCs w:val="16"/>
        </w:rPr>
        <w:t>a number of</w:t>
      </w:r>
      <w:proofErr w:type="gramEnd"/>
      <w:r>
        <w:rPr>
          <w:sz w:val="16"/>
          <w:szCs w:val="16"/>
        </w:rPr>
        <w:t xml:space="preserve"> grounds. First of all, they argue (as do some non-realists) that </w:t>
      </w:r>
      <w:r>
        <w:rPr>
          <w:u w:val="single"/>
        </w:rPr>
        <w:t xml:space="preserve">even if it were true that trade has a pacifying effect, the magnitude of </w:t>
      </w:r>
      <w:r w:rsidRPr="00E46A8C">
        <w:rPr>
          <w:highlight w:val="green"/>
          <w:u w:val="single"/>
        </w:rPr>
        <w:t>the impact of trade on</w:t>
      </w:r>
      <w:r>
        <w:rPr>
          <w:sz w:val="16"/>
          <w:szCs w:val="16"/>
        </w:rPr>
        <w:t xml:space="preserve"> decisions for </w:t>
      </w:r>
      <w:r w:rsidRPr="00E46A8C">
        <w:rPr>
          <w:highlight w:val="green"/>
          <w:u w:val="single"/>
        </w:rPr>
        <w:t>war</w:t>
      </w:r>
      <w:r>
        <w:rPr>
          <w:u w:val="single"/>
        </w:rPr>
        <w:t xml:space="preserve"> and peace </w:t>
      </w:r>
      <w:r w:rsidRPr="00E46A8C">
        <w:rPr>
          <w:highlight w:val="green"/>
          <w:u w:val="single"/>
        </w:rPr>
        <w:t xml:space="preserve">is </w:t>
      </w:r>
      <w:r w:rsidRPr="00E46A8C">
        <w:rPr>
          <w:b/>
          <w:highlight w:val="green"/>
          <w:u w:val="single"/>
        </w:rPr>
        <w:t>small</w:t>
      </w:r>
      <w:r>
        <w:rPr>
          <w:b/>
          <w:u w:val="single"/>
        </w:rPr>
        <w:t xml:space="preserve"> relative to</w:t>
      </w:r>
      <w:r>
        <w:rPr>
          <w:sz w:val="16"/>
          <w:szCs w:val="16"/>
        </w:rPr>
        <w:t xml:space="preserve"> that of </w:t>
      </w:r>
      <w:r>
        <w:rPr>
          <w:b/>
          <w:u w:val="single"/>
        </w:rPr>
        <w:t>military and diplomatic considerations</w:t>
      </w:r>
      <w:r>
        <w:rPr>
          <w:sz w:val="16"/>
          <w:szCs w:val="16"/>
        </w:rPr>
        <w:t xml:space="preserve"> (Buzan, </w:t>
      </w:r>
      <w:proofErr w:type="gramStart"/>
      <w:r>
        <w:rPr>
          <w:sz w:val="16"/>
          <w:szCs w:val="16"/>
        </w:rPr>
        <w:t>1984 ;</w:t>
      </w:r>
      <w:proofErr w:type="gramEnd"/>
      <w:r>
        <w:rPr>
          <w:sz w:val="16"/>
          <w:szCs w:val="16"/>
        </w:rPr>
        <w:t xml:space="preserve"> Levy, 1989b ). Realists, like mercantilists, argue that </w:t>
      </w:r>
      <w:r w:rsidRPr="00E46A8C">
        <w:rPr>
          <w:highlight w:val="green"/>
          <w:u w:val="single"/>
        </w:rPr>
        <w:t xml:space="preserve">states are </w:t>
      </w:r>
      <w:r w:rsidRPr="00E46A8C">
        <w:rPr>
          <w:b/>
          <w:highlight w:val="green"/>
          <w:u w:val="single"/>
        </w:rPr>
        <w:t>motivated</w:t>
      </w:r>
      <w:r>
        <w:rPr>
          <w:sz w:val="16"/>
          <w:szCs w:val="16"/>
        </w:rPr>
        <w:t xml:space="preserve"> primarily </w:t>
      </w:r>
      <w:r w:rsidRPr="00E46A8C">
        <w:rPr>
          <w:b/>
          <w:highlight w:val="green"/>
          <w:u w:val="single"/>
        </w:rPr>
        <w:t>by power</w:t>
      </w:r>
      <w:r>
        <w:rPr>
          <w:sz w:val="16"/>
          <w:szCs w:val="16"/>
        </w:rPr>
        <w:t xml:space="preserve"> and that </w:t>
      </w:r>
      <w:r w:rsidRPr="00E46A8C">
        <w:rPr>
          <w:highlight w:val="green"/>
          <w:u w:val="single"/>
        </w:rPr>
        <w:t>economic</w:t>
      </w:r>
      <w:r>
        <w:rPr>
          <w:sz w:val="16"/>
          <w:szCs w:val="16"/>
        </w:rPr>
        <w:t xml:space="preserve"> opportunity </w:t>
      </w:r>
      <w:r w:rsidRPr="00E46A8C">
        <w:rPr>
          <w:highlight w:val="green"/>
          <w:u w:val="single"/>
        </w:rPr>
        <w:t>costs</w:t>
      </w:r>
      <w:r>
        <w:rPr>
          <w:u w:val="single"/>
        </w:rPr>
        <w:t xml:space="preserve"> of war </w:t>
      </w:r>
      <w:r w:rsidRPr="00E46A8C">
        <w:rPr>
          <w:highlight w:val="green"/>
          <w:u w:val="single"/>
        </w:rPr>
        <w:t xml:space="preserve">are </w:t>
      </w:r>
      <w:r w:rsidRPr="00E46A8C">
        <w:rPr>
          <w:b/>
          <w:highlight w:val="green"/>
          <w:u w:val="single"/>
        </w:rPr>
        <w:t>minor</w:t>
      </w:r>
      <w:r>
        <w:rPr>
          <w:u w:val="single"/>
        </w:rPr>
        <w:t xml:space="preserve"> in the context of the long-term struggle for power. Were the Western </w:t>
      </w:r>
      <w:r>
        <w:rPr>
          <w:sz w:val="16"/>
          <w:szCs w:val="16"/>
        </w:rPr>
        <w:t xml:space="preserve">liberal </w:t>
      </w:r>
      <w:r>
        <w:rPr>
          <w:u w:val="single"/>
        </w:rPr>
        <w:t xml:space="preserve">democracies </w:t>
      </w:r>
      <w:r>
        <w:rPr>
          <w:sz w:val="16"/>
          <w:szCs w:val="16"/>
        </w:rPr>
        <w:t xml:space="preserve">seriously </w:t>
      </w:r>
      <w:r>
        <w:rPr>
          <w:u w:val="single"/>
        </w:rPr>
        <w:t xml:space="preserve">concerned about the </w:t>
      </w:r>
      <w:r>
        <w:rPr>
          <w:sz w:val="16"/>
          <w:szCs w:val="16"/>
        </w:rPr>
        <w:t xml:space="preserve">short-term </w:t>
      </w:r>
      <w:r>
        <w:rPr>
          <w:u w:val="single"/>
        </w:rPr>
        <w:t xml:space="preserve">loss of trade when they made decisions to go to war against </w:t>
      </w:r>
      <w:r>
        <w:rPr>
          <w:sz w:val="16"/>
          <w:szCs w:val="16"/>
        </w:rPr>
        <w:t xml:space="preserve">the hegemonic threats posed by </w:t>
      </w:r>
      <w:r>
        <w:rPr>
          <w:u w:val="single"/>
        </w:rPr>
        <w:t xml:space="preserve">Germany in 1914 and </w:t>
      </w:r>
      <w:r>
        <w:rPr>
          <w:sz w:val="16"/>
          <w:szCs w:val="16"/>
        </w:rPr>
        <w:t xml:space="preserve">again in </w:t>
      </w:r>
      <w:r>
        <w:rPr>
          <w:u w:val="single"/>
        </w:rPr>
        <w:t>1939?</w:t>
      </w:r>
      <w:r>
        <w:rPr>
          <w:sz w:val="16"/>
          <w:szCs w:val="16"/>
        </w:rPr>
        <w:t xml:space="preserve"> Realists also argue that </w:t>
      </w:r>
      <w:r w:rsidRPr="00E46A8C">
        <w:rPr>
          <w:highlight w:val="green"/>
          <w:u w:val="single"/>
        </w:rPr>
        <w:t>trade and</w:t>
      </w:r>
      <w:r>
        <w:rPr>
          <w:sz w:val="16"/>
          <w:szCs w:val="16"/>
        </w:rPr>
        <w:t xml:space="preserve"> other forms of </w:t>
      </w:r>
      <w:r>
        <w:rPr>
          <w:u w:val="single"/>
        </w:rPr>
        <w:t xml:space="preserve">economic </w:t>
      </w:r>
      <w:r w:rsidRPr="00E46A8C">
        <w:rPr>
          <w:highlight w:val="green"/>
          <w:u w:val="single"/>
        </w:rPr>
        <w:t>interdependence can</w:t>
      </w:r>
      <w:r>
        <w:rPr>
          <w:sz w:val="16"/>
          <w:szCs w:val="16"/>
        </w:rPr>
        <w:t xml:space="preserve"> actually </w:t>
      </w:r>
      <w:r w:rsidRPr="00E46A8C">
        <w:rPr>
          <w:b/>
          <w:highlight w:val="green"/>
          <w:u w:val="single"/>
        </w:rPr>
        <w:t>increase</w:t>
      </w:r>
      <w:r>
        <w:rPr>
          <w:b/>
          <w:u w:val="single"/>
        </w:rPr>
        <w:t xml:space="preserve"> the level of</w:t>
      </w:r>
      <w:r>
        <w:rPr>
          <w:sz w:val="16"/>
          <w:szCs w:val="16"/>
        </w:rPr>
        <w:t xml:space="preserve"> militarized</w:t>
      </w:r>
      <w:r>
        <w:rPr>
          <w:u w:val="single"/>
        </w:rPr>
        <w:t xml:space="preserve"> </w:t>
      </w:r>
      <w:r w:rsidRPr="00E46A8C">
        <w:rPr>
          <w:b/>
          <w:highlight w:val="green"/>
          <w:u w:val="single"/>
        </w:rPr>
        <w:t>conflict</w:t>
      </w:r>
      <w:r>
        <w:rPr>
          <w:u w:val="single"/>
        </w:rPr>
        <w:t xml:space="preserve"> rather than reduce it </w:t>
      </w:r>
      <w:r>
        <w:rPr>
          <w:sz w:val="16"/>
          <w:szCs w:val="16"/>
        </w:rPr>
        <w:t xml:space="preserve">(Barbieri, </w:t>
      </w:r>
      <w:proofErr w:type="gramStart"/>
      <w:r>
        <w:rPr>
          <w:sz w:val="16"/>
          <w:szCs w:val="16"/>
        </w:rPr>
        <w:t>2002 )</w:t>
      </w:r>
      <w:proofErr w:type="gramEnd"/>
      <w:r>
        <w:rPr>
          <w:sz w:val="16"/>
          <w:szCs w:val="16"/>
        </w:rPr>
        <w:t>. As Rousseau (cited in Hoffmann, 1963 :319) argued, “…</w:t>
      </w:r>
      <w:r>
        <w:rPr>
          <w:u w:val="single"/>
        </w:rPr>
        <w:t>interdependence breeds</w:t>
      </w:r>
      <w:r>
        <w:rPr>
          <w:sz w:val="16"/>
          <w:szCs w:val="16"/>
        </w:rPr>
        <w:t xml:space="preserve"> not accommodation and harmony, but </w:t>
      </w:r>
      <w:r>
        <w:rPr>
          <w:u w:val="single"/>
        </w:rPr>
        <w:t>suspicion and incompatibility</w:t>
      </w:r>
      <w:r>
        <w:rPr>
          <w:sz w:val="16"/>
          <w:szCs w:val="16"/>
        </w:rPr>
        <w:t xml:space="preserve">. </w:t>
      </w:r>
      <w:proofErr w:type="gramStart"/>
      <w:r>
        <w:rPr>
          <w:sz w:val="16"/>
          <w:szCs w:val="16"/>
        </w:rPr>
        <w:t>”Among</w:t>
      </w:r>
      <w:proofErr w:type="gramEnd"/>
      <w:r>
        <w:rPr>
          <w:sz w:val="16"/>
          <w:szCs w:val="16"/>
        </w:rPr>
        <w:t xml:space="preserve"> other things, </w:t>
      </w:r>
      <w:r>
        <w:rPr>
          <w:u w:val="single"/>
        </w:rPr>
        <w:t>interdependence creates increased opportunities for conflict</w:t>
      </w:r>
      <w:r>
        <w:rPr>
          <w:sz w:val="16"/>
          <w:szCs w:val="16"/>
        </w:rPr>
        <w:t xml:space="preserve">. </w:t>
      </w:r>
      <w:r w:rsidRPr="00E46A8C">
        <w:rPr>
          <w:highlight w:val="green"/>
          <w:u w:val="single"/>
        </w:rPr>
        <w:t>The greater the interdependence</w:t>
      </w:r>
      <w:r>
        <w:rPr>
          <w:sz w:val="16"/>
          <w:szCs w:val="16"/>
        </w:rPr>
        <w:t xml:space="preserve"> between states, </w:t>
      </w:r>
      <w:r w:rsidRPr="00E46A8C">
        <w:rPr>
          <w:highlight w:val="green"/>
          <w:u w:val="single"/>
        </w:rPr>
        <w:t xml:space="preserve">the greater the </w:t>
      </w:r>
      <w:r w:rsidRPr="00E46A8C">
        <w:rPr>
          <w:b/>
          <w:highlight w:val="green"/>
          <w:u w:val="single"/>
        </w:rPr>
        <w:t>number of things to argue about</w:t>
      </w:r>
      <w:r>
        <w:rPr>
          <w:sz w:val="16"/>
          <w:szCs w:val="16"/>
        </w:rPr>
        <w:t xml:space="preserve">. In addition, whereas liberals argue that economic interdependence creates mutual dependence and incentives to avoid war, realists argue that </w:t>
      </w:r>
      <w:r>
        <w:rPr>
          <w:u w:val="single"/>
        </w:rPr>
        <w:t>interdependence may</w:t>
      </w:r>
      <w:r>
        <w:rPr>
          <w:sz w:val="16"/>
          <w:szCs w:val="16"/>
        </w:rPr>
        <w:t xml:space="preserve"> also </w:t>
      </w:r>
      <w:r>
        <w:rPr>
          <w:u w:val="single"/>
        </w:rPr>
        <w:t xml:space="preserve">be </w:t>
      </w:r>
      <w:r>
        <w:rPr>
          <w:b/>
          <w:u w:val="single"/>
        </w:rPr>
        <w:t>asymmetrical</w:t>
      </w:r>
      <w:r>
        <w:rPr>
          <w:u w:val="single"/>
        </w:rPr>
        <w:t xml:space="preserve">. Each is dependent on the other, but the degree of dependence is </w:t>
      </w:r>
      <w:r>
        <w:rPr>
          <w:b/>
          <w:u w:val="single"/>
        </w:rPr>
        <w:t>uneven</w:t>
      </w:r>
      <w:r>
        <w:rPr>
          <w:u w:val="single"/>
        </w:rPr>
        <w:t xml:space="preserve">. </w:t>
      </w:r>
      <w:r w:rsidRPr="00E46A8C">
        <w:rPr>
          <w:highlight w:val="green"/>
          <w:u w:val="single"/>
        </w:rPr>
        <w:t>The less dependent party</w:t>
      </w:r>
      <w:r>
        <w:rPr>
          <w:u w:val="single"/>
        </w:rPr>
        <w:t xml:space="preserve"> may</w:t>
      </w:r>
      <w:r>
        <w:rPr>
          <w:sz w:val="16"/>
          <w:szCs w:val="16"/>
        </w:rPr>
        <w:t xml:space="preserve"> be tempted to </w:t>
      </w:r>
      <w:r>
        <w:rPr>
          <w:u w:val="single"/>
        </w:rPr>
        <w:t>use economic coercion to exploit the adversary’s vulnerabilities and influence its behavior</w:t>
      </w:r>
      <w:r>
        <w:rPr>
          <w:sz w:val="16"/>
          <w:szCs w:val="16"/>
        </w:rPr>
        <w:t xml:space="preserve"> relating to security as well as economic issues. 32 </w:t>
      </w:r>
      <w:r>
        <w:rPr>
          <w:u w:val="single"/>
        </w:rPr>
        <w:t xml:space="preserve">These can lead to </w:t>
      </w:r>
      <w:r>
        <w:rPr>
          <w:b/>
          <w:u w:val="single"/>
        </w:rPr>
        <w:t>retaliatory actions, conflict spirals, and war.</w:t>
      </w:r>
      <w:r>
        <w:rPr>
          <w:u w:val="single"/>
        </w:rPr>
        <w:t xml:space="preserve"> </w:t>
      </w:r>
      <w:r>
        <w:rPr>
          <w:sz w:val="16"/>
          <w:szCs w:val="16"/>
        </w:rPr>
        <w:t xml:space="preserve">33 The temptation to exploit asymmetries of interdependence is enhanced by the realist view that political </w:t>
      </w:r>
      <w:r>
        <w:rPr>
          <w:u w:val="single"/>
        </w:rPr>
        <w:t>leaders are concerned with “relative gains”</w:t>
      </w:r>
      <w:r>
        <w:rPr>
          <w:sz w:val="16"/>
          <w:szCs w:val="16"/>
        </w:rPr>
        <w:t xml:space="preserve"> and that </w:t>
      </w:r>
      <w:r>
        <w:rPr>
          <w:u w:val="single"/>
        </w:rPr>
        <w:t xml:space="preserve">they </w:t>
      </w:r>
      <w:r w:rsidRPr="00E46A8C">
        <w:rPr>
          <w:highlight w:val="green"/>
          <w:u w:val="single"/>
        </w:rPr>
        <w:t xml:space="preserve">aim to maximize their power </w:t>
      </w:r>
      <w:r w:rsidRPr="00E46A8C">
        <w:rPr>
          <w:b/>
          <w:highlight w:val="green"/>
          <w:u w:val="single"/>
        </w:rPr>
        <w:t>relative to</w:t>
      </w:r>
      <w:r>
        <w:rPr>
          <w:sz w:val="16"/>
          <w:szCs w:val="16"/>
        </w:rPr>
        <w:t xml:space="preserve"> that of </w:t>
      </w:r>
      <w:r>
        <w:rPr>
          <w:b/>
          <w:u w:val="single"/>
        </w:rPr>
        <w:t xml:space="preserve">their </w:t>
      </w:r>
      <w:r w:rsidRPr="00E46A8C">
        <w:rPr>
          <w:b/>
          <w:highlight w:val="green"/>
          <w:u w:val="single"/>
        </w:rPr>
        <w:t>adversaries</w:t>
      </w:r>
      <w:r>
        <w:rPr>
          <w:sz w:val="16"/>
          <w:szCs w:val="16"/>
        </w:rPr>
        <w:t xml:space="preserve">. 34 Whereas liberals focus on absolute gains and ask how much states gain from </w:t>
      </w:r>
      <w:proofErr w:type="gramStart"/>
      <w:r>
        <w:rPr>
          <w:sz w:val="16"/>
          <w:szCs w:val="16"/>
        </w:rPr>
        <w:t>trade,</w:t>
      </w:r>
      <w:proofErr w:type="gramEnd"/>
      <w:r>
        <w:rPr>
          <w:sz w:val="16"/>
          <w:szCs w:val="16"/>
        </w:rPr>
        <w:t xml:space="preserve"> realists focus on relative gains and ask who gains more. Liberals are more interested in the size of the pie, while realists are more interested in who has the larger slice. With respect to economic gains, realists assume that </w:t>
      </w:r>
      <w:r>
        <w:rPr>
          <w:u w:val="single"/>
        </w:rPr>
        <w:t>a state can convert any disproportionate economic gains into military power</w:t>
      </w:r>
      <w:r>
        <w:rPr>
          <w:sz w:val="16"/>
          <w:szCs w:val="16"/>
        </w:rPr>
        <w:t xml:space="preserve"> (Huntington, 1993a). Realists argue that </w:t>
      </w:r>
      <w:r>
        <w:rPr>
          <w:u w:val="single"/>
        </w:rPr>
        <w:t xml:space="preserve">in relations between adversaries </w:t>
      </w:r>
      <w:r>
        <w:rPr>
          <w:sz w:val="16"/>
          <w:szCs w:val="16"/>
        </w:rPr>
        <w:t xml:space="preserve">or rivals, political </w:t>
      </w:r>
      <w:r>
        <w:rPr>
          <w:u w:val="single"/>
        </w:rPr>
        <w:t xml:space="preserve">leaders </w:t>
      </w:r>
      <w:r>
        <w:rPr>
          <w:sz w:val="16"/>
          <w:szCs w:val="16"/>
        </w:rPr>
        <w:t xml:space="preserve">on at least one side </w:t>
      </w:r>
      <w:r>
        <w:rPr>
          <w:u w:val="single"/>
        </w:rPr>
        <w:t xml:space="preserve">will fear that the adversary will gain more from trade and convert those gains into further economic gains, political influence, and military power. </w:t>
      </w:r>
      <w:r>
        <w:rPr>
          <w:sz w:val="16"/>
          <w:szCs w:val="16"/>
        </w:rPr>
        <w:t xml:space="preserve">This leads realists to argue that </w:t>
      </w:r>
      <w:r>
        <w:rPr>
          <w:u w:val="single"/>
        </w:rPr>
        <w:t xml:space="preserve">leaders’ concerns about relative gains </w:t>
      </w:r>
      <w:r w:rsidRPr="00E46A8C">
        <w:rPr>
          <w:highlight w:val="green"/>
          <w:u w:val="single"/>
        </w:rPr>
        <w:t>will lead to</w:t>
      </w:r>
      <w:r>
        <w:rPr>
          <w:u w:val="single"/>
        </w:rPr>
        <w:t xml:space="preserve"> reductions in trade in </w:t>
      </w:r>
      <w:r w:rsidRPr="00E46A8C">
        <w:rPr>
          <w:b/>
          <w:highlight w:val="green"/>
          <w:u w:val="single"/>
        </w:rPr>
        <w:t>intense international rivalries</w:t>
      </w:r>
      <w:r>
        <w:rPr>
          <w:u w:val="single"/>
        </w:rPr>
        <w:t xml:space="preserve"> and</w:t>
      </w:r>
      <w:r>
        <w:rPr>
          <w:sz w:val="16"/>
          <w:szCs w:val="16"/>
        </w:rPr>
        <w:t xml:space="preserve"> to</w:t>
      </w:r>
      <w:r>
        <w:rPr>
          <w:u w:val="single"/>
        </w:rPr>
        <w:t xml:space="preserve"> the termination of trade if war breaks out </w:t>
      </w:r>
      <w:r>
        <w:rPr>
          <w:sz w:val="16"/>
          <w:szCs w:val="16"/>
        </w:rPr>
        <w:t>between trading partners (</w:t>
      </w:r>
      <w:proofErr w:type="spellStart"/>
      <w:r>
        <w:rPr>
          <w:sz w:val="16"/>
          <w:szCs w:val="16"/>
        </w:rPr>
        <w:t>Gowa</w:t>
      </w:r>
      <w:proofErr w:type="spellEnd"/>
      <w:r>
        <w:rPr>
          <w:sz w:val="16"/>
          <w:szCs w:val="16"/>
        </w:rPr>
        <w:t xml:space="preserve">, </w:t>
      </w:r>
      <w:proofErr w:type="gramStart"/>
      <w:r>
        <w:rPr>
          <w:sz w:val="16"/>
          <w:szCs w:val="16"/>
        </w:rPr>
        <w:t>1994 )</w:t>
      </w:r>
      <w:proofErr w:type="gramEnd"/>
      <w:r>
        <w:rPr>
          <w:sz w:val="16"/>
          <w:szCs w:val="16"/>
        </w:rPr>
        <w:t xml:space="preserve">. Concerns about the effects of asymmetric interdependence (and even symmetrical interdependence) are also shared by many rational choice theorists. One analytic problem with the economic opportunity cost model is that its causal logic focuses only on the costs and benefits to individual states and ignores strategic bargaining between states. If states are mutually dependent and fear the economic opportunity costs of escalation and war, it is quite possible that both might make concessions to avoid war, as the opportunity cost model predicts. It is also possible, however, that </w:t>
      </w:r>
      <w:r>
        <w:rPr>
          <w:u w:val="single"/>
        </w:rPr>
        <w:t>one side might conclude that its adversary has more to fear from war and more to lose</w:t>
      </w:r>
      <w:r>
        <w:rPr>
          <w:sz w:val="16"/>
          <w:szCs w:val="16"/>
        </w:rPr>
        <w:t xml:space="preserve"> in terms of opportunity costs of war, </w:t>
      </w:r>
      <w:r>
        <w:rPr>
          <w:u w:val="single"/>
        </w:rPr>
        <w:t xml:space="preserve">and that the adversary can be coerced to make concessions to avoid war. This is particularly likely if interdependence is asymmetrical. </w:t>
      </w:r>
      <w:r w:rsidRPr="00E46A8C">
        <w:rPr>
          <w:highlight w:val="green"/>
          <w:u w:val="single"/>
        </w:rPr>
        <w:t>One state might</w:t>
      </w:r>
      <w:r>
        <w:rPr>
          <w:sz w:val="16"/>
          <w:szCs w:val="16"/>
        </w:rPr>
        <w:t xml:space="preserve"> actually increase its demands during a </w:t>
      </w:r>
      <w:proofErr w:type="gramStart"/>
      <w:r>
        <w:rPr>
          <w:sz w:val="16"/>
          <w:szCs w:val="16"/>
        </w:rPr>
        <w:t>crisis, and</w:t>
      </w:r>
      <w:proofErr w:type="gramEnd"/>
      <w:r>
        <w:rPr>
          <w:sz w:val="16"/>
          <w:szCs w:val="16"/>
        </w:rPr>
        <w:t xml:space="preserve"> </w:t>
      </w:r>
      <w:r w:rsidRPr="00E46A8C">
        <w:rPr>
          <w:b/>
          <w:highlight w:val="green"/>
          <w:u w:val="single"/>
        </w:rPr>
        <w:t>engage in threats of force</w:t>
      </w:r>
      <w:r>
        <w:rPr>
          <w:u w:val="single"/>
        </w:rPr>
        <w:t xml:space="preserve"> to back those demands</w:t>
      </w:r>
      <w:r>
        <w:rPr>
          <w:sz w:val="16"/>
          <w:szCs w:val="16"/>
        </w:rPr>
        <w:t xml:space="preserve">, something that is even more likely to occur if one side is more risk acceptant than the other. In a crisis between interdependent states, then, it is unclear whether states will make concessions to avoid the opportunity costs of war or whether they will attempt to exploit their adversary’s fear of war through increased coercion. Depending on the magnitude of the increased demands, </w:t>
      </w:r>
      <w:r>
        <w:rPr>
          <w:u w:val="single"/>
        </w:rPr>
        <w:t>war might be more</w:t>
      </w:r>
      <w:r>
        <w:rPr>
          <w:sz w:val="16"/>
          <w:szCs w:val="16"/>
        </w:rPr>
        <w:t xml:space="preserve"> rather than less </w:t>
      </w:r>
      <w:r>
        <w:rPr>
          <w:u w:val="single"/>
        </w:rPr>
        <w:t>likely under</w:t>
      </w:r>
      <w:r>
        <w:rPr>
          <w:sz w:val="16"/>
          <w:szCs w:val="16"/>
        </w:rPr>
        <w:t xml:space="preserve"> conditions of </w:t>
      </w:r>
      <w:r>
        <w:rPr>
          <w:u w:val="single"/>
        </w:rPr>
        <w:t>interdependence</w:t>
      </w:r>
      <w:r>
        <w:rPr>
          <w:sz w:val="16"/>
          <w:szCs w:val="16"/>
        </w:rPr>
        <w:t xml:space="preserve">. In the absence of more information, the outcome is indeterminate (Morrow, 2003 :90). This line of argument leads some rational choice </w:t>
      </w:r>
      <w:r>
        <w:rPr>
          <w:sz w:val="16"/>
          <w:szCs w:val="16"/>
        </w:rPr>
        <w:lastRenderedPageBreak/>
        <w:t xml:space="preserve">theorists to suggest another mechanism through which economic interdependence contributes to peace. The advantage of high levels of economic interdependence is that it provides states with a greater range of options for sending credible signals of their resolve in a dispute. Trade and financial instruments serve as additional mechanisms (economic sanctions, for example) through which states can emphasize their evaluation of the issues at stake and their determination to hold firm, but with less cost and risk of escalation (Morrow, 1999, </w:t>
      </w:r>
      <w:proofErr w:type="gramStart"/>
      <w:r>
        <w:rPr>
          <w:sz w:val="16"/>
          <w:szCs w:val="16"/>
        </w:rPr>
        <w:t>2003 ;</w:t>
      </w:r>
      <w:proofErr w:type="gramEnd"/>
      <w:r>
        <w:rPr>
          <w:sz w:val="16"/>
          <w:szCs w:val="16"/>
        </w:rPr>
        <w:t xml:space="preserve"> Gartzke, Li, and Boehmer, 2001 ). Economic sanctions are costly to the initiator as well as to the target. Only states that are highly resolved will be willing to incur those costs, so cutting back on trade or financial flows helps a state to signal its resolve in a dispute. Other states understand this, and the result is to reduce uncertainty about adversary intentions and consequently to reduce the danger of a war through miscalculation. Economic signaling also avoids (or at least delays) the resort to military threats that might also induce compliance but that are also more likely to induce counter-threats and escalation. </w:t>
      </w:r>
      <w:r>
        <w:rPr>
          <w:u w:val="single"/>
        </w:rPr>
        <w:t>Realists also question the</w:t>
      </w:r>
      <w:r>
        <w:rPr>
          <w:sz w:val="16"/>
          <w:szCs w:val="16"/>
        </w:rPr>
        <w:t xml:space="preserve"> standard liberal </w:t>
      </w:r>
      <w:r>
        <w:rPr>
          <w:u w:val="single"/>
        </w:rPr>
        <w:t>assumption that trade is</w:t>
      </w:r>
      <w:r>
        <w:rPr>
          <w:sz w:val="16"/>
          <w:szCs w:val="16"/>
        </w:rPr>
        <w:t xml:space="preserve"> always </w:t>
      </w:r>
      <w:r>
        <w:rPr>
          <w:u w:val="single"/>
        </w:rPr>
        <w:t>more efficient than military coercion in expanding markets and investment opportunities</w:t>
      </w:r>
      <w:r>
        <w:rPr>
          <w:sz w:val="16"/>
          <w:szCs w:val="16"/>
        </w:rPr>
        <w:t xml:space="preserve"> and in promoting state wealth. Realists argue that for much of human history </w:t>
      </w:r>
      <w:r w:rsidRPr="00E46A8C">
        <w:rPr>
          <w:highlight w:val="green"/>
          <w:u w:val="single"/>
        </w:rPr>
        <w:t>military force has been</w:t>
      </w:r>
      <w:r>
        <w:rPr>
          <w:sz w:val="16"/>
          <w:szCs w:val="16"/>
        </w:rPr>
        <w:t xml:space="preserve"> a </w:t>
      </w:r>
      <w:r w:rsidRPr="00E46A8C">
        <w:rPr>
          <w:highlight w:val="green"/>
          <w:u w:val="single"/>
        </w:rPr>
        <w:t>useful</w:t>
      </w:r>
      <w:r>
        <w:rPr>
          <w:sz w:val="16"/>
          <w:szCs w:val="16"/>
        </w:rPr>
        <w:t xml:space="preserve"> instrument </w:t>
      </w:r>
      <w:r w:rsidRPr="00E46A8C">
        <w:rPr>
          <w:highlight w:val="green"/>
          <w:u w:val="single"/>
        </w:rPr>
        <w:t xml:space="preserve">to </w:t>
      </w:r>
      <w:r w:rsidRPr="00E46A8C">
        <w:rPr>
          <w:b/>
          <w:highlight w:val="green"/>
          <w:u w:val="single"/>
        </w:rPr>
        <w:t>promote state wealth</w:t>
      </w:r>
      <w:r w:rsidRPr="00E46A8C">
        <w:rPr>
          <w:highlight w:val="green"/>
          <w:u w:val="single"/>
        </w:rPr>
        <w:t xml:space="preserve"> </w:t>
      </w:r>
      <w:r>
        <w:rPr>
          <w:u w:val="single"/>
        </w:rPr>
        <w:t>as well as power</w:t>
      </w:r>
      <w:r>
        <w:rPr>
          <w:sz w:val="16"/>
          <w:szCs w:val="16"/>
        </w:rPr>
        <w:t xml:space="preserve">. Many liberals concede this </w:t>
      </w:r>
      <w:proofErr w:type="gramStart"/>
      <w:r>
        <w:rPr>
          <w:sz w:val="16"/>
          <w:szCs w:val="16"/>
        </w:rPr>
        <w:t>point, but</w:t>
      </w:r>
      <w:proofErr w:type="gramEnd"/>
      <w:r>
        <w:rPr>
          <w:sz w:val="16"/>
          <w:szCs w:val="16"/>
        </w:rPr>
        <w:t xml:space="preserve"> argue that as the foundations of wealth and power have historically shifted from territory to industrialization and now to knowledge - based forms of production, the economic value of territorial conquest has diminished, at least for advanced industrial states. The greater the mobility of production and of capital, the less is the utility of war as a means for acquiring wealth (Hirschman, [1945]</w:t>
      </w:r>
      <w:proofErr w:type="gramStart"/>
      <w:r>
        <w:rPr>
          <w:sz w:val="16"/>
          <w:szCs w:val="16"/>
        </w:rPr>
        <w:t>1980 ;</w:t>
      </w:r>
      <w:proofErr w:type="gramEnd"/>
      <w:r>
        <w:rPr>
          <w:sz w:val="16"/>
          <w:szCs w:val="16"/>
        </w:rPr>
        <w:t xml:space="preserve"> Brooks, 2005 ). Strategies of enhancing wealth through conquest have been replaced by strategies of enhancing wealth through trade, finance, and other forms of economic exchange. This line of argument leads </w:t>
      </w:r>
      <w:proofErr w:type="spellStart"/>
      <w:r>
        <w:rPr>
          <w:sz w:val="16"/>
          <w:szCs w:val="16"/>
        </w:rPr>
        <w:t>Rosecrance</w:t>
      </w:r>
      <w:proofErr w:type="spellEnd"/>
      <w:r>
        <w:rPr>
          <w:sz w:val="16"/>
          <w:szCs w:val="16"/>
        </w:rPr>
        <w:t xml:space="preserve"> (1986) to argue that the military state has gradually given way to the trading state. 35</w:t>
      </w:r>
    </w:p>
    <w:p w14:paraId="0845ABFF" w14:textId="77777777" w:rsidR="00626BB7" w:rsidRDefault="00626BB7" w:rsidP="00626BB7">
      <w:r>
        <w:t>India Crisis over. They’re expected to resume exports this month.</w:t>
      </w:r>
    </w:p>
    <w:p w14:paraId="73E405D0" w14:textId="77777777" w:rsidR="00626BB7" w:rsidRDefault="00626BB7" w:rsidP="00626BB7">
      <w:r>
        <w:t>Masih 9/20 (</w:t>
      </w:r>
      <w:r w:rsidRPr="00A1454E">
        <w:rPr>
          <w:sz w:val="16"/>
          <w:szCs w:val="16"/>
        </w:rPr>
        <w:t xml:space="preserve">“India to resume vaccine exports next month as covid pressure eases” </w:t>
      </w:r>
      <w:proofErr w:type="spellStart"/>
      <w:r w:rsidRPr="00A1454E">
        <w:rPr>
          <w:sz w:val="16"/>
          <w:szCs w:val="16"/>
        </w:rPr>
        <w:t>Niha</w:t>
      </w:r>
      <w:proofErr w:type="spellEnd"/>
      <w:r w:rsidRPr="00A1454E">
        <w:rPr>
          <w:sz w:val="16"/>
          <w:szCs w:val="16"/>
        </w:rPr>
        <w:t xml:space="preserve"> </w:t>
      </w:r>
      <w:proofErr w:type="spellStart"/>
      <w:r w:rsidRPr="00A1454E">
        <w:rPr>
          <w:sz w:val="16"/>
          <w:szCs w:val="16"/>
        </w:rPr>
        <w:t>Masil</w:t>
      </w:r>
      <w:proofErr w:type="spellEnd"/>
      <w:r w:rsidRPr="00A1454E">
        <w:rPr>
          <w:sz w:val="16"/>
          <w:szCs w:val="16"/>
        </w:rPr>
        <w:t xml:space="preserve"> (India based correspondent for the </w:t>
      </w:r>
      <w:proofErr w:type="spellStart"/>
      <w:r w:rsidRPr="00A1454E">
        <w:rPr>
          <w:sz w:val="16"/>
          <w:szCs w:val="16"/>
        </w:rPr>
        <w:t>washingtonpost</w:t>
      </w:r>
      <w:proofErr w:type="spellEnd"/>
      <w:r w:rsidRPr="00A1454E">
        <w:rPr>
          <w:sz w:val="16"/>
          <w:szCs w:val="16"/>
        </w:rPr>
        <w:t>) The Washington Post. Sept 20. 2021 https://www.washingtonpost.com/world/2021/09/20/india-vaccine-exports/)</w:t>
      </w:r>
    </w:p>
    <w:p w14:paraId="0DBFF4E7" w14:textId="77777777" w:rsidR="00626BB7" w:rsidRPr="00A1454E" w:rsidRDefault="00626BB7" w:rsidP="00626BB7">
      <w:pPr>
        <w:rPr>
          <w:sz w:val="16"/>
        </w:rPr>
      </w:pPr>
      <w:r w:rsidRPr="00A1454E">
        <w:rPr>
          <w:rStyle w:val="StyleUnderline"/>
        </w:rPr>
        <w:t>Health Minister</w:t>
      </w:r>
      <w:r w:rsidRPr="00A1454E">
        <w:rPr>
          <w:sz w:val="16"/>
        </w:rPr>
        <w:t xml:space="preserve"> Mansukh </w:t>
      </w:r>
      <w:proofErr w:type="spellStart"/>
      <w:r w:rsidRPr="00A1454E">
        <w:rPr>
          <w:rStyle w:val="StyleUnderline"/>
        </w:rPr>
        <w:t>Mandaviya</w:t>
      </w:r>
      <w:proofErr w:type="spellEnd"/>
      <w:r w:rsidRPr="00A1454E">
        <w:rPr>
          <w:rStyle w:val="StyleUnderline"/>
        </w:rPr>
        <w:t xml:space="preserve"> told reporters that vaccine production</w:t>
      </w:r>
      <w:r w:rsidRPr="00A1454E">
        <w:rPr>
          <w:sz w:val="16"/>
        </w:rPr>
        <w:t xml:space="preserve"> is likely </w:t>
      </w:r>
      <w:r w:rsidRPr="00A1454E">
        <w:rPr>
          <w:rStyle w:val="StyleUnderline"/>
        </w:rPr>
        <w:t>to increase</w:t>
      </w:r>
      <w:r w:rsidRPr="00A1454E">
        <w:rPr>
          <w:sz w:val="16"/>
        </w:rPr>
        <w:t xml:space="preserve"> in the coming weeks. After fulfilling the country’s domestic requirements, e</w:t>
      </w:r>
      <w:r w:rsidRPr="00A1454E">
        <w:rPr>
          <w:rStyle w:val="StyleUnderline"/>
        </w:rPr>
        <w:t>xcess supplies will be exported next month</w:t>
      </w:r>
      <w:r w:rsidRPr="00A1454E">
        <w:rPr>
          <w:sz w:val="16"/>
        </w:rPr>
        <w:t xml:space="preserve"> under the Vaccine </w:t>
      </w:r>
      <w:proofErr w:type="spellStart"/>
      <w:r w:rsidRPr="00A1454E">
        <w:rPr>
          <w:sz w:val="16"/>
        </w:rPr>
        <w:t>Maitri</w:t>
      </w:r>
      <w:proofErr w:type="spellEnd"/>
      <w:r w:rsidRPr="00A1454E">
        <w:rPr>
          <w:sz w:val="16"/>
        </w:rPr>
        <w:t xml:space="preserve"> or Friendship program, </w:t>
      </w:r>
      <w:proofErr w:type="spellStart"/>
      <w:r w:rsidRPr="00A1454E">
        <w:rPr>
          <w:sz w:val="16"/>
        </w:rPr>
        <w:t>Mandaviya</w:t>
      </w:r>
      <w:proofErr w:type="spellEnd"/>
      <w:r w:rsidRPr="00A1454E">
        <w:rPr>
          <w:sz w:val="16"/>
        </w:rPr>
        <w:t xml:space="preserve"> said. “We will help the world and fulfill our responsibility to </w:t>
      </w:r>
      <w:proofErr w:type="spellStart"/>
      <w:r w:rsidRPr="00A1454E">
        <w:rPr>
          <w:sz w:val="16"/>
        </w:rPr>
        <w:t>Covax</w:t>
      </w:r>
      <w:proofErr w:type="spellEnd"/>
      <w:r w:rsidRPr="00A1454E">
        <w:rPr>
          <w:sz w:val="16"/>
        </w:rPr>
        <w:t>,” he said.</w:t>
      </w:r>
    </w:p>
    <w:p w14:paraId="1822EA9B" w14:textId="77777777" w:rsidR="00626BB7" w:rsidRPr="00A1454E" w:rsidRDefault="00626BB7" w:rsidP="00626BB7">
      <w:pPr>
        <w:rPr>
          <w:sz w:val="16"/>
          <w:szCs w:val="16"/>
        </w:rPr>
      </w:pPr>
      <w:r w:rsidRPr="00A1454E">
        <w:rPr>
          <w:sz w:val="16"/>
          <w:szCs w:val="16"/>
        </w:rPr>
        <w:t>New vaccines were also likely to be approved, he said, which would augment the supply.</w:t>
      </w:r>
    </w:p>
    <w:p w14:paraId="0E8F07FD" w14:textId="77777777" w:rsidR="00626BB7" w:rsidRPr="00A1454E" w:rsidRDefault="00626BB7" w:rsidP="00626BB7">
      <w:pPr>
        <w:rPr>
          <w:sz w:val="16"/>
        </w:rPr>
      </w:pPr>
      <w:r w:rsidRPr="00A1454E">
        <w:rPr>
          <w:sz w:val="16"/>
        </w:rPr>
        <w:t xml:space="preserve">The minister said that </w:t>
      </w:r>
      <w:r w:rsidRPr="00A1454E">
        <w:rPr>
          <w:rStyle w:val="StyleUnderline"/>
        </w:rPr>
        <w:t>the country’s vaccine production has more than doubled since April and was likely to quadruple to reach 300 million doses next month</w:t>
      </w:r>
      <w:r w:rsidRPr="00A1454E">
        <w:rPr>
          <w:sz w:val="16"/>
        </w:rPr>
        <w:t>, reported New Delhi Television. It is not clear yet how many doses will be exported at first.</w:t>
      </w:r>
    </w:p>
    <w:p w14:paraId="41E4D160" w14:textId="4E2C4639" w:rsidR="00626BB7" w:rsidRDefault="00626BB7" w:rsidP="00951976">
      <w:pPr>
        <w:rPr>
          <w:rStyle w:val="StyleUnderline"/>
        </w:rPr>
      </w:pPr>
      <w:r w:rsidRPr="00A1454E">
        <w:rPr>
          <w:sz w:val="16"/>
        </w:rPr>
        <w:t xml:space="preserve">In April, India had halted vaccine exports and donations to expand its own vaccine program amid a devastating second wave that at its peak registered more than 400,000 daily cases. Now, </w:t>
      </w:r>
      <w:r w:rsidRPr="00A1454E">
        <w:rPr>
          <w:rStyle w:val="StyleUnderline"/>
        </w:rPr>
        <w:t>cases have fallen</w:t>
      </w:r>
      <w:r w:rsidRPr="00A1454E">
        <w:rPr>
          <w:sz w:val="16"/>
        </w:rPr>
        <w:t xml:space="preserve"> to just around 30,000 a day </w:t>
      </w:r>
      <w:r w:rsidRPr="00A1454E">
        <w:rPr>
          <w:rStyle w:val="StyleUnderline"/>
        </w:rPr>
        <w:t>and its vaccine drive has gathered momentum.</w:t>
      </w:r>
    </w:p>
    <w:p w14:paraId="69D10F49" w14:textId="3E432FE5" w:rsidR="00422AAD" w:rsidRPr="00AE55CF" w:rsidRDefault="00422AAD" w:rsidP="00422AAD">
      <w:pPr>
        <w:pStyle w:val="Heading4"/>
        <w:numPr>
          <w:ilvl w:val="0"/>
          <w:numId w:val="16"/>
        </w:numPr>
      </w:pPr>
      <w:r>
        <w:t xml:space="preserve">WTO cred rides upon deal curbing overfishing – covid is less of an issue – </w:t>
      </w:r>
      <w:proofErr w:type="spellStart"/>
      <w:r>
        <w:t>post dates</w:t>
      </w:r>
      <w:proofErr w:type="spellEnd"/>
      <w:r>
        <w:t xml:space="preserve"> their </w:t>
      </w:r>
      <w:proofErr w:type="spellStart"/>
      <w:r>
        <w:t>ev</w:t>
      </w:r>
      <w:proofErr w:type="spellEnd"/>
    </w:p>
    <w:p w14:paraId="144462AD" w14:textId="77777777" w:rsidR="00422AAD" w:rsidRPr="00AE55CF" w:rsidRDefault="00422AAD" w:rsidP="00422AAD">
      <w:pPr>
        <w:rPr>
          <w:rFonts w:asciiTheme="majorHAnsi" w:hAnsiTheme="majorHAnsi" w:cstheme="majorHAnsi"/>
        </w:rPr>
      </w:pPr>
      <w:r w:rsidRPr="00AE55CF">
        <w:rPr>
          <w:rFonts w:asciiTheme="majorHAnsi" w:hAnsiTheme="majorHAnsi" w:cstheme="majorHAnsi"/>
          <w:b/>
          <w:bCs/>
        </w:rPr>
        <w:t xml:space="preserve">Aljazeera </w:t>
      </w:r>
      <w:r>
        <w:rPr>
          <w:rFonts w:asciiTheme="majorHAnsi" w:hAnsiTheme="majorHAnsi" w:cstheme="majorHAnsi"/>
          <w:b/>
          <w:bCs/>
        </w:rPr>
        <w:t>7/14</w:t>
      </w:r>
      <w:r w:rsidRPr="00AE55CF">
        <w:rPr>
          <w:rFonts w:asciiTheme="majorHAnsi" w:hAnsiTheme="majorHAnsi" w:cstheme="majorHAnsi"/>
        </w:rPr>
        <w:t xml:space="preserve"> [</w:t>
      </w:r>
      <w:r>
        <w:rPr>
          <w:rFonts w:asciiTheme="majorHAnsi" w:hAnsiTheme="majorHAnsi" w:cstheme="majorHAnsi"/>
        </w:rPr>
        <w:t>Aljazeera</w:t>
      </w:r>
      <w:r w:rsidRPr="00AE55CF">
        <w:rPr>
          <w:rFonts w:asciiTheme="majorHAnsi" w:hAnsiTheme="majorHAnsi" w:cstheme="majorHAnsi"/>
        </w:rPr>
        <w:t>, 7-14-2021, "WTO’s reputation rides on upcoming deal to curb overfishing," No Publication, accessed 10-9-2021, https://www.aljazeera.com/economy/2021/7/14/wtos-reputation-rides-on-upcoming-deal-to-curb-overfishing] //</w:t>
      </w:r>
      <w:proofErr w:type="spellStart"/>
      <w:r w:rsidRPr="00AE55CF">
        <w:rPr>
          <w:rFonts w:asciiTheme="majorHAnsi" w:hAnsiTheme="majorHAnsi" w:cstheme="majorHAnsi"/>
        </w:rPr>
        <w:t>kn</w:t>
      </w:r>
      <w:proofErr w:type="spellEnd"/>
    </w:p>
    <w:p w14:paraId="138ED6BF" w14:textId="25982244" w:rsidR="00422AAD" w:rsidRDefault="00422AAD" w:rsidP="0065201E">
      <w:pPr>
        <w:pStyle w:val="NormalWeb"/>
        <w:shd w:val="clear" w:color="auto" w:fill="FFFFFF"/>
        <w:rPr>
          <w:rFonts w:asciiTheme="majorHAnsi" w:hAnsiTheme="majorHAnsi" w:cstheme="majorHAnsi"/>
          <w:color w:val="000000"/>
          <w:sz w:val="16"/>
          <w:szCs w:val="21"/>
        </w:rPr>
      </w:pPr>
      <w:r w:rsidRPr="0065201E">
        <w:rPr>
          <w:rFonts w:asciiTheme="majorHAnsi" w:hAnsiTheme="majorHAnsi" w:cstheme="majorHAnsi"/>
          <w:color w:val="000000"/>
          <w:sz w:val="21"/>
          <w:szCs w:val="21"/>
          <w:highlight w:val="cyan"/>
          <w:u w:val="single"/>
        </w:rPr>
        <w:t>Negotiators are hoping the World Trade Organization will</w:t>
      </w:r>
      <w:r w:rsidRPr="0065201E">
        <w:rPr>
          <w:rFonts w:asciiTheme="majorHAnsi" w:hAnsiTheme="majorHAnsi" w:cstheme="majorHAnsi"/>
          <w:color w:val="000000"/>
          <w:sz w:val="21"/>
          <w:szCs w:val="21"/>
          <w:u w:val="single"/>
        </w:rPr>
        <w:t xml:space="preserve"> on Thursday not only </w:t>
      </w:r>
      <w:r w:rsidRPr="0065201E">
        <w:rPr>
          <w:rFonts w:asciiTheme="majorHAnsi" w:hAnsiTheme="majorHAnsi" w:cstheme="majorHAnsi"/>
          <w:color w:val="000000"/>
          <w:sz w:val="21"/>
          <w:szCs w:val="21"/>
          <w:highlight w:val="cyan"/>
          <w:u w:val="single"/>
        </w:rPr>
        <w:t>deal a major blow to overfishing after 20 years of trying</w:t>
      </w:r>
      <w:r w:rsidRPr="0065201E">
        <w:rPr>
          <w:rFonts w:asciiTheme="majorHAnsi" w:hAnsiTheme="majorHAnsi" w:cstheme="majorHAnsi"/>
          <w:color w:val="000000"/>
          <w:sz w:val="21"/>
          <w:szCs w:val="21"/>
          <w:u w:val="single"/>
        </w:rPr>
        <w:t xml:space="preserve">, but in doing so also </w:t>
      </w:r>
      <w:r w:rsidRPr="0065201E">
        <w:rPr>
          <w:rFonts w:asciiTheme="majorHAnsi" w:hAnsiTheme="majorHAnsi" w:cstheme="majorHAnsi"/>
          <w:color w:val="000000"/>
          <w:sz w:val="21"/>
          <w:szCs w:val="21"/>
          <w:highlight w:val="cyan"/>
          <w:u w:val="single"/>
        </w:rPr>
        <w:t>dispel doubts about its own usefulness.</w:t>
      </w:r>
      <w:r w:rsidR="0065201E">
        <w:rPr>
          <w:rFonts w:asciiTheme="majorHAnsi" w:hAnsiTheme="majorHAnsi" w:cstheme="majorHAnsi"/>
          <w:color w:val="000000"/>
          <w:sz w:val="21"/>
          <w:szCs w:val="21"/>
          <w:u w:val="single"/>
        </w:rPr>
        <w:t xml:space="preserve"> </w:t>
      </w:r>
      <w:r w:rsidRPr="0065201E">
        <w:rPr>
          <w:rFonts w:asciiTheme="majorHAnsi" w:hAnsiTheme="majorHAnsi" w:cstheme="majorHAnsi"/>
          <w:color w:val="000000"/>
          <w:sz w:val="16"/>
          <w:szCs w:val="21"/>
        </w:rPr>
        <w:t xml:space="preserve">The global trade watchdog, whose 164 members are also at loggerheads over how it should settle disputes, </w:t>
      </w:r>
      <w:r w:rsidRPr="0065201E">
        <w:rPr>
          <w:rFonts w:asciiTheme="majorHAnsi" w:hAnsiTheme="majorHAnsi" w:cstheme="majorHAnsi"/>
          <w:color w:val="000000"/>
          <w:sz w:val="21"/>
          <w:szCs w:val="21"/>
          <w:u w:val="single"/>
        </w:rPr>
        <w:t xml:space="preserve">has </w:t>
      </w:r>
      <w:r w:rsidRPr="0065201E">
        <w:rPr>
          <w:rFonts w:asciiTheme="majorHAnsi" w:hAnsiTheme="majorHAnsi" w:cstheme="majorHAnsi"/>
          <w:color w:val="000000"/>
          <w:sz w:val="21"/>
          <w:szCs w:val="21"/>
          <w:highlight w:val="cyan"/>
          <w:u w:val="single"/>
        </w:rPr>
        <w:t>not clinched a significant trade deal for years</w:t>
      </w:r>
      <w:r w:rsidRPr="0065201E">
        <w:rPr>
          <w:rFonts w:asciiTheme="majorHAnsi" w:hAnsiTheme="majorHAnsi" w:cstheme="majorHAnsi"/>
          <w:color w:val="000000"/>
          <w:sz w:val="16"/>
          <w:szCs w:val="21"/>
        </w:rPr>
        <w:t>, and analysts say it needs to land one this year to maintain its credibility</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21"/>
          <w:szCs w:val="21"/>
          <w:u w:val="single"/>
        </w:rPr>
        <w:t xml:space="preserve">The </w:t>
      </w:r>
      <w:r w:rsidRPr="0065201E">
        <w:rPr>
          <w:rFonts w:asciiTheme="majorHAnsi" w:hAnsiTheme="majorHAnsi" w:cstheme="majorHAnsi"/>
          <w:color w:val="000000"/>
          <w:sz w:val="21"/>
          <w:szCs w:val="21"/>
          <w:highlight w:val="cyan"/>
          <w:u w:val="single"/>
        </w:rPr>
        <w:t>prize could be a sharp reduction of</w:t>
      </w:r>
      <w:r w:rsidRPr="0065201E">
        <w:rPr>
          <w:rFonts w:asciiTheme="majorHAnsi" w:hAnsiTheme="majorHAnsi" w:cstheme="majorHAnsi"/>
          <w:color w:val="000000"/>
          <w:sz w:val="21"/>
          <w:szCs w:val="21"/>
          <w:u w:val="single"/>
        </w:rPr>
        <w:t xml:space="preserve"> the widespread </w:t>
      </w:r>
      <w:r w:rsidRPr="0065201E">
        <w:rPr>
          <w:rFonts w:asciiTheme="majorHAnsi" w:hAnsiTheme="majorHAnsi" w:cstheme="majorHAnsi"/>
          <w:color w:val="000000"/>
          <w:sz w:val="21"/>
          <w:szCs w:val="21"/>
          <w:highlight w:val="cyan"/>
          <w:u w:val="single"/>
        </w:rPr>
        <w:t>fishing subsidies</w:t>
      </w:r>
      <w:r w:rsidRPr="0065201E">
        <w:rPr>
          <w:rFonts w:asciiTheme="majorHAnsi" w:hAnsiTheme="majorHAnsi" w:cstheme="majorHAnsi"/>
          <w:color w:val="000000"/>
          <w:sz w:val="16"/>
          <w:szCs w:val="21"/>
        </w:rPr>
        <w:t xml:space="preserve"> that are generally held to be the single biggest factor in depleting the world’s fish stocks.</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 xml:space="preserve">The WTO says it is “on the cusp” of a deal; Director-General Ngozi </w:t>
      </w:r>
      <w:proofErr w:type="spellStart"/>
      <w:r w:rsidRPr="0065201E">
        <w:rPr>
          <w:rFonts w:asciiTheme="majorHAnsi" w:hAnsiTheme="majorHAnsi" w:cstheme="majorHAnsi"/>
          <w:color w:val="000000"/>
          <w:sz w:val="16"/>
          <w:szCs w:val="21"/>
        </w:rPr>
        <w:t>Okonjo</w:t>
      </w:r>
      <w:proofErr w:type="spellEnd"/>
      <w:r w:rsidRPr="0065201E">
        <w:rPr>
          <w:rFonts w:asciiTheme="majorHAnsi" w:hAnsiTheme="majorHAnsi" w:cstheme="majorHAnsi"/>
          <w:color w:val="000000"/>
          <w:sz w:val="16"/>
          <w:szCs w:val="21"/>
        </w:rPr>
        <w:t>-Iweala said the ministerial meeting, being held virtually, “should kick us along the path towards agreement</w:t>
      </w:r>
      <w:proofErr w:type="gramStart"/>
      <w:r w:rsidRPr="0065201E">
        <w:rPr>
          <w:rFonts w:asciiTheme="majorHAnsi" w:hAnsiTheme="majorHAnsi" w:cstheme="majorHAnsi"/>
          <w:color w:val="000000"/>
          <w:sz w:val="16"/>
          <w:szCs w:val="21"/>
        </w:rPr>
        <w:t>”, before</w:t>
      </w:r>
      <w:proofErr w:type="gramEnd"/>
      <w:r w:rsidRPr="0065201E">
        <w:rPr>
          <w:rFonts w:asciiTheme="majorHAnsi" w:hAnsiTheme="majorHAnsi" w:cstheme="majorHAnsi"/>
          <w:color w:val="000000"/>
          <w:sz w:val="16"/>
          <w:szCs w:val="21"/>
        </w:rPr>
        <w:t xml:space="preserve"> a November session intended to </w:t>
      </w:r>
      <w:r w:rsidRPr="0065201E">
        <w:rPr>
          <w:rFonts w:asciiTheme="majorHAnsi" w:hAnsiTheme="majorHAnsi" w:cstheme="majorHAnsi"/>
          <w:color w:val="000000"/>
          <w:sz w:val="16"/>
          <w:szCs w:val="21"/>
        </w:rPr>
        <w:lastRenderedPageBreak/>
        <w:t>seal the deal.</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 xml:space="preserve">Some delegates are privately more </w:t>
      </w:r>
      <w:proofErr w:type="spellStart"/>
      <w:r w:rsidRPr="0065201E">
        <w:rPr>
          <w:rFonts w:asciiTheme="majorHAnsi" w:hAnsiTheme="majorHAnsi" w:cstheme="majorHAnsi"/>
          <w:color w:val="000000"/>
          <w:sz w:val="16"/>
          <w:szCs w:val="21"/>
        </w:rPr>
        <w:t>sceptical</w:t>
      </w:r>
      <w:proofErr w:type="spellEnd"/>
      <w:r w:rsidRPr="0065201E">
        <w:rPr>
          <w:rFonts w:asciiTheme="majorHAnsi" w:hAnsiTheme="majorHAnsi" w:cstheme="majorHAnsi"/>
          <w:color w:val="000000"/>
          <w:sz w:val="16"/>
          <w:szCs w:val="21"/>
        </w:rPr>
        <w:t>, saying there is still a gulf in views over the allocation of subsidies between wealthy members such as the European Union on one side and developing countries such as India on the other.</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 xml:space="preserve">“Many members feel that the larger </w:t>
      </w:r>
      <w:proofErr w:type="spellStart"/>
      <w:r w:rsidRPr="0065201E">
        <w:rPr>
          <w:rFonts w:asciiTheme="majorHAnsi" w:hAnsiTheme="majorHAnsi" w:cstheme="majorHAnsi"/>
          <w:color w:val="000000"/>
          <w:sz w:val="16"/>
          <w:szCs w:val="21"/>
        </w:rPr>
        <w:t>subsidisers</w:t>
      </w:r>
      <w:proofErr w:type="spellEnd"/>
      <w:r w:rsidRPr="0065201E">
        <w:rPr>
          <w:rFonts w:asciiTheme="majorHAnsi" w:hAnsiTheme="majorHAnsi" w:cstheme="majorHAnsi"/>
          <w:color w:val="000000"/>
          <w:sz w:val="16"/>
          <w:szCs w:val="21"/>
        </w:rPr>
        <w:t xml:space="preserve"> should make larger cuts to their subsidies, given the worldwide impact of their fishing, both historical and current, whereas many developing countries feel the rules should be different for them,” said Alice Tipping from the International Institute for Sustainable Development.</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 xml:space="preserve">A confidential proposal in May by African, </w:t>
      </w:r>
      <w:proofErr w:type="gramStart"/>
      <w:r w:rsidRPr="0065201E">
        <w:rPr>
          <w:rFonts w:asciiTheme="majorHAnsi" w:hAnsiTheme="majorHAnsi" w:cstheme="majorHAnsi"/>
          <w:color w:val="000000"/>
          <w:sz w:val="16"/>
          <w:szCs w:val="21"/>
        </w:rPr>
        <w:t>Caribbean</w:t>
      </w:r>
      <w:proofErr w:type="gramEnd"/>
      <w:r w:rsidRPr="0065201E">
        <w:rPr>
          <w:rFonts w:asciiTheme="majorHAnsi" w:hAnsiTheme="majorHAnsi" w:cstheme="majorHAnsi"/>
          <w:color w:val="000000"/>
          <w:sz w:val="16"/>
          <w:szCs w:val="21"/>
        </w:rPr>
        <w:t xml:space="preserve"> and Pacific countries, seen by Reuters news agency, seeks exemptions for members that take less than 2.5 percent of the global catch – which others say would undermine the whole deal.</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 xml:space="preserve">While China is the biggest single </w:t>
      </w:r>
      <w:proofErr w:type="spellStart"/>
      <w:r w:rsidRPr="0065201E">
        <w:rPr>
          <w:rFonts w:asciiTheme="majorHAnsi" w:hAnsiTheme="majorHAnsi" w:cstheme="majorHAnsi"/>
          <w:color w:val="000000"/>
          <w:sz w:val="16"/>
          <w:szCs w:val="21"/>
        </w:rPr>
        <w:t>subsidiser</w:t>
      </w:r>
      <w:proofErr w:type="spellEnd"/>
      <w:r w:rsidRPr="0065201E">
        <w:rPr>
          <w:rFonts w:asciiTheme="majorHAnsi" w:hAnsiTheme="majorHAnsi" w:cstheme="majorHAnsi"/>
          <w:color w:val="000000"/>
          <w:sz w:val="16"/>
          <w:szCs w:val="21"/>
        </w:rPr>
        <w:t xml:space="preserve">, it accounts for only 21 percent of the $35.4bn that countries and trading blocs around the world, including the EU and Japan, spend propping up their fleets every year, according to a 2019 study by academics from universities and institutes in Canada, </w:t>
      </w:r>
      <w:proofErr w:type="gramStart"/>
      <w:r w:rsidRPr="0065201E">
        <w:rPr>
          <w:rFonts w:asciiTheme="majorHAnsi" w:hAnsiTheme="majorHAnsi" w:cstheme="majorHAnsi"/>
          <w:color w:val="000000"/>
          <w:sz w:val="16"/>
          <w:szCs w:val="21"/>
        </w:rPr>
        <w:t>China</w:t>
      </w:r>
      <w:proofErr w:type="gramEnd"/>
      <w:r w:rsidRPr="0065201E">
        <w:rPr>
          <w:rFonts w:asciiTheme="majorHAnsi" w:hAnsiTheme="majorHAnsi" w:cstheme="majorHAnsi"/>
          <w:color w:val="000000"/>
          <w:sz w:val="16"/>
          <w:szCs w:val="21"/>
        </w:rPr>
        <w:t xml:space="preserve"> and the United States.</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Meanwhile, sustainable fish stocks have plunged from 90 percent of the total in 1990 to below 66 percent in 2017, the UN Food and Agriculture Organization says.</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A 2018 study by American-, Canadian- and Australian-based researchers found that much fishing in international waters – the “high seas” – would be unprofitable without state handouts.</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 xml:space="preserve">“In the waters in countries from which fleets emanate, the stocks are devastated, so they have to go </w:t>
      </w:r>
      <w:proofErr w:type="gramStart"/>
      <w:r w:rsidRPr="0065201E">
        <w:rPr>
          <w:rFonts w:asciiTheme="majorHAnsi" w:hAnsiTheme="majorHAnsi" w:cstheme="majorHAnsi"/>
          <w:color w:val="000000"/>
          <w:sz w:val="16"/>
          <w:szCs w:val="21"/>
        </w:rPr>
        <w:t>elsewhere</w:t>
      </w:r>
      <w:proofErr w:type="gramEnd"/>
      <w:r w:rsidRPr="0065201E">
        <w:rPr>
          <w:rFonts w:asciiTheme="majorHAnsi" w:hAnsiTheme="majorHAnsi" w:cstheme="majorHAnsi"/>
          <w:color w:val="000000"/>
          <w:sz w:val="16"/>
          <w:szCs w:val="21"/>
        </w:rPr>
        <w:t xml:space="preserve"> and they compete with each other,” said Daniel Pauly, a fisheries biologist at the University of British Columbia in Canada, expressing particular concern about tuna. “This is a race to the bottom.”</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 xml:space="preserve">Tipping says </w:t>
      </w:r>
      <w:r w:rsidRPr="0065201E">
        <w:rPr>
          <w:rFonts w:asciiTheme="majorHAnsi" w:hAnsiTheme="majorHAnsi" w:cstheme="majorHAnsi"/>
          <w:color w:val="000000"/>
          <w:sz w:val="21"/>
          <w:szCs w:val="21"/>
          <w:highlight w:val="cyan"/>
          <w:u w:val="single"/>
        </w:rPr>
        <w:t>the WTO is closer than ever to a deal</w:t>
      </w:r>
      <w:r w:rsidRPr="0065201E">
        <w:rPr>
          <w:rFonts w:asciiTheme="majorHAnsi" w:hAnsiTheme="majorHAnsi" w:cstheme="majorHAnsi"/>
          <w:color w:val="000000"/>
          <w:sz w:val="16"/>
          <w:szCs w:val="21"/>
        </w:rPr>
        <w:t xml:space="preserve"> – but that a draft text still has 84 places where there is no agreement yet.</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Negotiators say China could help by dropping its opposition to subsidies on the high seas, and the EU could likewise drop its opposition to fuel subsidies.</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16"/>
          <w:szCs w:val="21"/>
        </w:rPr>
        <w:t xml:space="preserve">Some also want Washington to budge, possibly by dropping its proposal on curbing forced </w:t>
      </w:r>
      <w:proofErr w:type="spellStart"/>
      <w:r w:rsidRPr="0065201E">
        <w:rPr>
          <w:rFonts w:asciiTheme="majorHAnsi" w:hAnsiTheme="majorHAnsi" w:cstheme="majorHAnsi"/>
          <w:color w:val="000000"/>
          <w:sz w:val="16"/>
          <w:szCs w:val="21"/>
        </w:rPr>
        <w:t>labour</w:t>
      </w:r>
      <w:proofErr w:type="spellEnd"/>
      <w:r w:rsidRPr="0065201E">
        <w:rPr>
          <w:rFonts w:asciiTheme="majorHAnsi" w:hAnsiTheme="majorHAnsi" w:cstheme="majorHAnsi"/>
          <w:color w:val="000000"/>
          <w:sz w:val="16"/>
          <w:szCs w:val="21"/>
        </w:rPr>
        <w:t xml:space="preserve"> – another cost-saving measure </w:t>
      </w:r>
      <w:proofErr w:type="gramStart"/>
      <w:r w:rsidRPr="0065201E">
        <w:rPr>
          <w:rFonts w:asciiTheme="majorHAnsi" w:hAnsiTheme="majorHAnsi" w:cstheme="majorHAnsi"/>
          <w:color w:val="000000"/>
          <w:sz w:val="16"/>
          <w:szCs w:val="21"/>
        </w:rPr>
        <w:t>that spurs</w:t>
      </w:r>
      <w:proofErr w:type="gramEnd"/>
      <w:r w:rsidRPr="0065201E">
        <w:rPr>
          <w:rFonts w:asciiTheme="majorHAnsi" w:hAnsiTheme="majorHAnsi" w:cstheme="majorHAnsi"/>
          <w:color w:val="000000"/>
          <w:sz w:val="16"/>
          <w:szCs w:val="21"/>
        </w:rPr>
        <w:t xml:space="preserve"> overfishing.</w:t>
      </w:r>
      <w:r w:rsidR="0065201E" w:rsidRPr="0065201E">
        <w:rPr>
          <w:rFonts w:asciiTheme="majorHAnsi" w:hAnsiTheme="majorHAnsi" w:cstheme="majorHAnsi"/>
          <w:color w:val="000000"/>
          <w:sz w:val="16"/>
          <w:szCs w:val="21"/>
        </w:rPr>
        <w:t xml:space="preserve"> </w:t>
      </w:r>
      <w:r w:rsidRPr="0065201E">
        <w:rPr>
          <w:rFonts w:asciiTheme="majorHAnsi" w:hAnsiTheme="majorHAnsi" w:cstheme="majorHAnsi"/>
          <w:color w:val="000000"/>
          <w:sz w:val="21"/>
          <w:szCs w:val="21"/>
          <w:highlight w:val="cyan"/>
          <w:u w:val="single"/>
        </w:rPr>
        <w:t>“This is the last chance for a deal,”</w:t>
      </w:r>
      <w:r w:rsidRPr="0065201E">
        <w:rPr>
          <w:rFonts w:asciiTheme="majorHAnsi" w:hAnsiTheme="majorHAnsi" w:cstheme="majorHAnsi"/>
          <w:color w:val="000000"/>
          <w:sz w:val="16"/>
          <w:szCs w:val="21"/>
        </w:rPr>
        <w:t xml:space="preserve"> said Friends of Ocean Action’s Remi </w:t>
      </w:r>
      <w:proofErr w:type="spellStart"/>
      <w:r w:rsidRPr="0065201E">
        <w:rPr>
          <w:rFonts w:asciiTheme="majorHAnsi" w:hAnsiTheme="majorHAnsi" w:cstheme="majorHAnsi"/>
          <w:color w:val="000000"/>
          <w:sz w:val="16"/>
          <w:szCs w:val="21"/>
        </w:rPr>
        <w:t>Parmentier</w:t>
      </w:r>
      <w:proofErr w:type="spellEnd"/>
      <w:r w:rsidRPr="0065201E">
        <w:rPr>
          <w:rFonts w:asciiTheme="majorHAnsi" w:hAnsiTheme="majorHAnsi" w:cstheme="majorHAnsi"/>
          <w:color w:val="000000"/>
          <w:sz w:val="16"/>
          <w:szCs w:val="21"/>
        </w:rPr>
        <w:t>. “If not, there’s an existential crisis at the WTO.”</w:t>
      </w:r>
    </w:p>
    <w:p w14:paraId="58675EB2" w14:textId="07C8917D" w:rsidR="0065201E" w:rsidRPr="0065201E" w:rsidRDefault="0065201E" w:rsidP="0065201E">
      <w:pPr>
        <w:pStyle w:val="Heading4"/>
        <w:numPr>
          <w:ilvl w:val="0"/>
          <w:numId w:val="16"/>
        </w:numPr>
      </w:pPr>
      <w:r>
        <w:t xml:space="preserve">Any articulation of no alt causes to cred is wrong – their card is from </w:t>
      </w:r>
      <w:proofErr w:type="spellStart"/>
      <w:r>
        <w:t>november</w:t>
      </w:r>
      <w:proofErr w:type="spellEnd"/>
      <w:r>
        <w:t xml:space="preserve"> 2020 – over a year ago, this means we’ve not only had vaccines distributed internationally but are much more out of the pandemic than that period </w:t>
      </w:r>
    </w:p>
    <w:p w14:paraId="32C58134" w14:textId="7C185210" w:rsidR="00B16935" w:rsidRPr="00D13230" w:rsidRDefault="00B16935" w:rsidP="00B16935">
      <w:pPr>
        <w:pStyle w:val="Heading2"/>
        <w:rPr>
          <w:rFonts w:asciiTheme="majorHAnsi" w:hAnsiTheme="majorHAnsi" w:cstheme="majorHAnsi"/>
        </w:rPr>
      </w:pPr>
      <w:proofErr w:type="spellStart"/>
      <w:r w:rsidRPr="00D13230">
        <w:rPr>
          <w:rFonts w:asciiTheme="majorHAnsi" w:hAnsiTheme="majorHAnsi" w:cstheme="majorHAnsi"/>
        </w:rPr>
        <w:lastRenderedPageBreak/>
        <w:t>Adv</w:t>
      </w:r>
      <w:proofErr w:type="spellEnd"/>
      <w:r w:rsidRPr="00D13230">
        <w:rPr>
          <w:rFonts w:asciiTheme="majorHAnsi" w:hAnsiTheme="majorHAnsi" w:cstheme="majorHAnsi"/>
        </w:rPr>
        <w:t xml:space="preserve"> 2</w:t>
      </w:r>
    </w:p>
    <w:p w14:paraId="4C1118B6" w14:textId="3590E2B1" w:rsidR="00B16935" w:rsidRPr="00D13230" w:rsidRDefault="00B16935" w:rsidP="00B16935">
      <w:pPr>
        <w:pStyle w:val="Heading3"/>
        <w:rPr>
          <w:rFonts w:asciiTheme="majorHAnsi" w:hAnsiTheme="majorHAnsi" w:cstheme="majorHAnsi"/>
        </w:rPr>
      </w:pPr>
      <w:r w:rsidRPr="00D13230">
        <w:rPr>
          <w:rFonts w:asciiTheme="majorHAnsi" w:hAnsiTheme="majorHAnsi" w:cstheme="majorHAnsi"/>
        </w:rPr>
        <w:lastRenderedPageBreak/>
        <w:t>Scenario 1 – Indo-Pak</w:t>
      </w:r>
    </w:p>
    <w:p w14:paraId="73CE4DA9" w14:textId="4C755CDC" w:rsidR="00B16935" w:rsidRPr="00D13230" w:rsidRDefault="00B16935" w:rsidP="00845457">
      <w:pPr>
        <w:pStyle w:val="Heading4"/>
        <w:numPr>
          <w:ilvl w:val="0"/>
          <w:numId w:val="14"/>
        </w:numPr>
        <w:rPr>
          <w:rFonts w:asciiTheme="majorHAnsi" w:hAnsiTheme="majorHAnsi" w:cstheme="majorHAnsi"/>
        </w:rPr>
      </w:pPr>
      <w:r w:rsidRPr="00D13230">
        <w:rPr>
          <w:rFonts w:asciiTheme="majorHAnsi" w:hAnsiTheme="majorHAnsi" w:cstheme="majorHAnsi"/>
        </w:rPr>
        <w:t>India Crisis over. They’re expected to resume exports this month.</w:t>
      </w:r>
      <w:r w:rsidR="005141F2" w:rsidRPr="00D13230">
        <w:rPr>
          <w:rFonts w:asciiTheme="majorHAnsi" w:hAnsiTheme="majorHAnsi" w:cstheme="majorHAnsi"/>
        </w:rPr>
        <w:t xml:space="preserve"> – </w:t>
      </w:r>
      <w:proofErr w:type="spellStart"/>
      <w:r w:rsidR="005141F2" w:rsidRPr="00D13230">
        <w:rPr>
          <w:rFonts w:asciiTheme="majorHAnsi" w:hAnsiTheme="majorHAnsi" w:cstheme="majorHAnsi"/>
        </w:rPr>
        <w:t>post dates</w:t>
      </w:r>
      <w:proofErr w:type="spellEnd"/>
      <w:r w:rsidR="005141F2" w:rsidRPr="00D13230">
        <w:rPr>
          <w:rFonts w:asciiTheme="majorHAnsi" w:hAnsiTheme="majorHAnsi" w:cstheme="majorHAnsi"/>
        </w:rPr>
        <w:t xml:space="preserve"> their </w:t>
      </w:r>
      <w:proofErr w:type="spellStart"/>
      <w:r w:rsidR="005141F2" w:rsidRPr="00D13230">
        <w:rPr>
          <w:rFonts w:asciiTheme="majorHAnsi" w:hAnsiTheme="majorHAnsi" w:cstheme="majorHAnsi"/>
        </w:rPr>
        <w:t>uq</w:t>
      </w:r>
      <w:proofErr w:type="spellEnd"/>
      <w:r w:rsidR="005141F2" w:rsidRPr="00D13230">
        <w:rPr>
          <w:rFonts w:asciiTheme="majorHAnsi" w:hAnsiTheme="majorHAnsi" w:cstheme="majorHAnsi"/>
        </w:rPr>
        <w:t xml:space="preserve"> by 4 months </w:t>
      </w:r>
    </w:p>
    <w:p w14:paraId="4C864F4B" w14:textId="77777777" w:rsidR="00B16935" w:rsidRPr="00D13230" w:rsidRDefault="00B16935" w:rsidP="00B16935">
      <w:pPr>
        <w:rPr>
          <w:rFonts w:asciiTheme="majorHAnsi" w:hAnsiTheme="majorHAnsi" w:cstheme="majorHAnsi"/>
        </w:rPr>
      </w:pPr>
      <w:r w:rsidRPr="00D13230">
        <w:rPr>
          <w:rFonts w:asciiTheme="majorHAnsi" w:hAnsiTheme="majorHAnsi" w:cstheme="majorHAnsi"/>
        </w:rPr>
        <w:t>Masih 9/20 (</w:t>
      </w:r>
      <w:r w:rsidRPr="00D13230">
        <w:rPr>
          <w:rFonts w:asciiTheme="majorHAnsi" w:hAnsiTheme="majorHAnsi" w:cstheme="majorHAnsi"/>
          <w:sz w:val="16"/>
          <w:szCs w:val="16"/>
        </w:rPr>
        <w:t xml:space="preserve">“India to resume vaccine exports next month as covid pressure eases” </w:t>
      </w:r>
      <w:proofErr w:type="spellStart"/>
      <w:r w:rsidRPr="00D13230">
        <w:rPr>
          <w:rFonts w:asciiTheme="majorHAnsi" w:hAnsiTheme="majorHAnsi" w:cstheme="majorHAnsi"/>
          <w:sz w:val="16"/>
          <w:szCs w:val="16"/>
        </w:rPr>
        <w:t>Niha</w:t>
      </w:r>
      <w:proofErr w:type="spellEnd"/>
      <w:r w:rsidRPr="00D13230">
        <w:rPr>
          <w:rFonts w:asciiTheme="majorHAnsi" w:hAnsiTheme="majorHAnsi" w:cstheme="majorHAnsi"/>
          <w:sz w:val="16"/>
          <w:szCs w:val="16"/>
        </w:rPr>
        <w:t xml:space="preserve"> </w:t>
      </w:r>
      <w:proofErr w:type="spellStart"/>
      <w:r w:rsidRPr="00D13230">
        <w:rPr>
          <w:rFonts w:asciiTheme="majorHAnsi" w:hAnsiTheme="majorHAnsi" w:cstheme="majorHAnsi"/>
          <w:sz w:val="16"/>
          <w:szCs w:val="16"/>
        </w:rPr>
        <w:t>Masil</w:t>
      </w:r>
      <w:proofErr w:type="spellEnd"/>
      <w:r w:rsidRPr="00D13230">
        <w:rPr>
          <w:rFonts w:asciiTheme="majorHAnsi" w:hAnsiTheme="majorHAnsi" w:cstheme="majorHAnsi"/>
          <w:sz w:val="16"/>
          <w:szCs w:val="16"/>
        </w:rPr>
        <w:t xml:space="preserve"> (India based correspondent for the </w:t>
      </w:r>
      <w:proofErr w:type="spellStart"/>
      <w:r w:rsidRPr="00D13230">
        <w:rPr>
          <w:rFonts w:asciiTheme="majorHAnsi" w:hAnsiTheme="majorHAnsi" w:cstheme="majorHAnsi"/>
          <w:sz w:val="16"/>
          <w:szCs w:val="16"/>
        </w:rPr>
        <w:t>washingtonpost</w:t>
      </w:r>
      <w:proofErr w:type="spellEnd"/>
      <w:r w:rsidRPr="00D13230">
        <w:rPr>
          <w:rFonts w:asciiTheme="majorHAnsi" w:hAnsiTheme="majorHAnsi" w:cstheme="majorHAnsi"/>
          <w:sz w:val="16"/>
          <w:szCs w:val="16"/>
        </w:rPr>
        <w:t>) The Washington Post. Sept 20. 2021 https://www.washingtonpost.com/world/2021/09/20/india-vaccine-exports/)</w:t>
      </w:r>
    </w:p>
    <w:p w14:paraId="579CD6AC" w14:textId="77777777" w:rsidR="00B16935" w:rsidRPr="00D13230" w:rsidRDefault="00B16935" w:rsidP="00B16935">
      <w:pPr>
        <w:rPr>
          <w:rFonts w:asciiTheme="majorHAnsi" w:hAnsiTheme="majorHAnsi" w:cstheme="majorHAnsi"/>
          <w:sz w:val="16"/>
        </w:rPr>
      </w:pPr>
      <w:r w:rsidRPr="00D13230">
        <w:rPr>
          <w:rStyle w:val="StyleUnderline"/>
          <w:rFonts w:asciiTheme="majorHAnsi" w:hAnsiTheme="majorHAnsi" w:cstheme="majorHAnsi"/>
          <w:highlight w:val="cyan"/>
        </w:rPr>
        <w:t>Health Minister</w:t>
      </w:r>
      <w:r w:rsidRPr="00D13230">
        <w:rPr>
          <w:rFonts w:asciiTheme="majorHAnsi" w:hAnsiTheme="majorHAnsi" w:cstheme="majorHAnsi"/>
          <w:sz w:val="16"/>
        </w:rPr>
        <w:t xml:space="preserve"> Mansukh </w:t>
      </w:r>
      <w:proofErr w:type="spellStart"/>
      <w:r w:rsidRPr="00D13230">
        <w:rPr>
          <w:rStyle w:val="StyleUnderline"/>
          <w:rFonts w:asciiTheme="majorHAnsi" w:hAnsiTheme="majorHAnsi" w:cstheme="majorHAnsi"/>
        </w:rPr>
        <w:t>Mandaviya</w:t>
      </w:r>
      <w:proofErr w:type="spellEnd"/>
      <w:r w:rsidRPr="00D13230">
        <w:rPr>
          <w:rStyle w:val="StyleUnderline"/>
          <w:rFonts w:asciiTheme="majorHAnsi" w:hAnsiTheme="majorHAnsi" w:cstheme="majorHAnsi"/>
        </w:rPr>
        <w:t xml:space="preserve"> </w:t>
      </w:r>
      <w:r w:rsidRPr="00D13230">
        <w:rPr>
          <w:rStyle w:val="StyleUnderline"/>
          <w:rFonts w:asciiTheme="majorHAnsi" w:hAnsiTheme="majorHAnsi" w:cstheme="majorHAnsi"/>
          <w:highlight w:val="cyan"/>
        </w:rPr>
        <w:t>told reporters that vaccine production</w:t>
      </w:r>
      <w:r w:rsidRPr="00D13230">
        <w:rPr>
          <w:rFonts w:asciiTheme="majorHAnsi" w:hAnsiTheme="majorHAnsi" w:cstheme="majorHAnsi"/>
          <w:sz w:val="16"/>
        </w:rPr>
        <w:t xml:space="preserve"> is likely </w:t>
      </w:r>
      <w:r w:rsidRPr="00D13230">
        <w:rPr>
          <w:rStyle w:val="StyleUnderline"/>
          <w:rFonts w:asciiTheme="majorHAnsi" w:hAnsiTheme="majorHAnsi" w:cstheme="majorHAnsi"/>
          <w:highlight w:val="cyan"/>
        </w:rPr>
        <w:t>to increase</w:t>
      </w:r>
      <w:r w:rsidRPr="00D13230">
        <w:rPr>
          <w:rFonts w:asciiTheme="majorHAnsi" w:hAnsiTheme="majorHAnsi" w:cstheme="majorHAnsi"/>
          <w:sz w:val="16"/>
        </w:rPr>
        <w:t xml:space="preserve"> in the coming weeks. After fulfilling the country’s domestic requirements, </w:t>
      </w:r>
      <w:r w:rsidRPr="00D13230">
        <w:rPr>
          <w:rFonts w:asciiTheme="majorHAnsi" w:hAnsiTheme="majorHAnsi" w:cstheme="majorHAnsi"/>
          <w:sz w:val="16"/>
          <w:highlight w:val="cyan"/>
        </w:rPr>
        <w:t>e</w:t>
      </w:r>
      <w:r w:rsidRPr="00D13230">
        <w:rPr>
          <w:rStyle w:val="StyleUnderline"/>
          <w:rFonts w:asciiTheme="majorHAnsi" w:hAnsiTheme="majorHAnsi" w:cstheme="majorHAnsi"/>
          <w:highlight w:val="cyan"/>
        </w:rPr>
        <w:t>xcess supplies will be exported next month</w:t>
      </w:r>
      <w:r w:rsidRPr="00D13230">
        <w:rPr>
          <w:rFonts w:asciiTheme="majorHAnsi" w:hAnsiTheme="majorHAnsi" w:cstheme="majorHAnsi"/>
          <w:sz w:val="16"/>
        </w:rPr>
        <w:t xml:space="preserve"> under the Vaccine </w:t>
      </w:r>
      <w:proofErr w:type="spellStart"/>
      <w:r w:rsidRPr="00D13230">
        <w:rPr>
          <w:rFonts w:asciiTheme="majorHAnsi" w:hAnsiTheme="majorHAnsi" w:cstheme="majorHAnsi"/>
          <w:sz w:val="16"/>
        </w:rPr>
        <w:t>Maitri</w:t>
      </w:r>
      <w:proofErr w:type="spellEnd"/>
      <w:r w:rsidRPr="00D13230">
        <w:rPr>
          <w:rFonts w:asciiTheme="majorHAnsi" w:hAnsiTheme="majorHAnsi" w:cstheme="majorHAnsi"/>
          <w:sz w:val="16"/>
        </w:rPr>
        <w:t xml:space="preserve"> or Friendship program, </w:t>
      </w:r>
      <w:proofErr w:type="spellStart"/>
      <w:r w:rsidRPr="00D13230">
        <w:rPr>
          <w:rFonts w:asciiTheme="majorHAnsi" w:hAnsiTheme="majorHAnsi" w:cstheme="majorHAnsi"/>
          <w:sz w:val="16"/>
        </w:rPr>
        <w:t>Mandaviya</w:t>
      </w:r>
      <w:proofErr w:type="spellEnd"/>
      <w:r w:rsidRPr="00D13230">
        <w:rPr>
          <w:rFonts w:asciiTheme="majorHAnsi" w:hAnsiTheme="majorHAnsi" w:cstheme="majorHAnsi"/>
          <w:sz w:val="16"/>
        </w:rPr>
        <w:t xml:space="preserve"> said. “We will help the world and fulfill our responsibility to </w:t>
      </w:r>
      <w:proofErr w:type="spellStart"/>
      <w:r w:rsidRPr="00D13230">
        <w:rPr>
          <w:rFonts w:asciiTheme="majorHAnsi" w:hAnsiTheme="majorHAnsi" w:cstheme="majorHAnsi"/>
          <w:sz w:val="16"/>
        </w:rPr>
        <w:t>Covax</w:t>
      </w:r>
      <w:proofErr w:type="spellEnd"/>
      <w:r w:rsidRPr="00D13230">
        <w:rPr>
          <w:rFonts w:asciiTheme="majorHAnsi" w:hAnsiTheme="majorHAnsi" w:cstheme="majorHAnsi"/>
          <w:sz w:val="16"/>
        </w:rPr>
        <w:t>,” he said.</w:t>
      </w:r>
    </w:p>
    <w:p w14:paraId="36E469F0" w14:textId="77777777" w:rsidR="00B16935" w:rsidRPr="00D13230" w:rsidRDefault="00B16935" w:rsidP="00B16935">
      <w:pPr>
        <w:rPr>
          <w:rFonts w:asciiTheme="majorHAnsi" w:hAnsiTheme="majorHAnsi" w:cstheme="majorHAnsi"/>
          <w:sz w:val="16"/>
          <w:szCs w:val="16"/>
        </w:rPr>
      </w:pPr>
      <w:r w:rsidRPr="00D13230">
        <w:rPr>
          <w:rFonts w:asciiTheme="majorHAnsi" w:hAnsiTheme="majorHAnsi" w:cstheme="majorHAnsi"/>
          <w:sz w:val="16"/>
          <w:szCs w:val="16"/>
        </w:rPr>
        <w:t>New vaccines were also likely to be approved, he said, which would augment the supply.</w:t>
      </w:r>
    </w:p>
    <w:p w14:paraId="73C0F3C7" w14:textId="77777777" w:rsidR="00B16935" w:rsidRPr="00D13230" w:rsidRDefault="00B16935" w:rsidP="00B16935">
      <w:pPr>
        <w:rPr>
          <w:rFonts w:asciiTheme="majorHAnsi" w:hAnsiTheme="majorHAnsi" w:cstheme="majorHAnsi"/>
          <w:sz w:val="16"/>
        </w:rPr>
      </w:pPr>
      <w:r w:rsidRPr="00D13230">
        <w:rPr>
          <w:rFonts w:asciiTheme="majorHAnsi" w:hAnsiTheme="majorHAnsi" w:cstheme="majorHAnsi"/>
          <w:sz w:val="16"/>
        </w:rPr>
        <w:t xml:space="preserve">The minister said that </w:t>
      </w:r>
      <w:r w:rsidRPr="00D13230">
        <w:rPr>
          <w:rStyle w:val="StyleUnderline"/>
          <w:rFonts w:asciiTheme="majorHAnsi" w:hAnsiTheme="majorHAnsi" w:cstheme="majorHAnsi"/>
        </w:rPr>
        <w:t xml:space="preserve">the country’s </w:t>
      </w:r>
      <w:r w:rsidRPr="00D13230">
        <w:rPr>
          <w:rStyle w:val="StyleUnderline"/>
          <w:rFonts w:asciiTheme="majorHAnsi" w:hAnsiTheme="majorHAnsi" w:cstheme="majorHAnsi"/>
          <w:highlight w:val="cyan"/>
        </w:rPr>
        <w:t>vaccine production has more than doubled since April</w:t>
      </w:r>
      <w:r w:rsidRPr="00D13230">
        <w:rPr>
          <w:rStyle w:val="StyleUnderline"/>
          <w:rFonts w:asciiTheme="majorHAnsi" w:hAnsiTheme="majorHAnsi" w:cstheme="majorHAnsi"/>
        </w:rPr>
        <w:t xml:space="preserve"> and was likely to quadruple to reach </w:t>
      </w:r>
      <w:r w:rsidRPr="00D13230">
        <w:rPr>
          <w:rStyle w:val="StyleUnderline"/>
          <w:rFonts w:asciiTheme="majorHAnsi" w:hAnsiTheme="majorHAnsi" w:cstheme="majorHAnsi"/>
          <w:highlight w:val="cyan"/>
        </w:rPr>
        <w:t>300 million doses next month</w:t>
      </w:r>
      <w:r w:rsidRPr="00D13230">
        <w:rPr>
          <w:rFonts w:asciiTheme="majorHAnsi" w:hAnsiTheme="majorHAnsi" w:cstheme="majorHAnsi"/>
          <w:sz w:val="16"/>
        </w:rPr>
        <w:t>, reported New Delhi Television. It is not clear yet how many doses will be exported at first.</w:t>
      </w:r>
    </w:p>
    <w:p w14:paraId="1255774C" w14:textId="5DC71C08" w:rsidR="00B16935" w:rsidRPr="00D13230" w:rsidRDefault="00B16935" w:rsidP="00B16935">
      <w:pPr>
        <w:rPr>
          <w:rFonts w:asciiTheme="majorHAnsi" w:hAnsiTheme="majorHAnsi" w:cstheme="majorHAnsi"/>
          <w:sz w:val="16"/>
        </w:rPr>
      </w:pPr>
      <w:r w:rsidRPr="00D13230">
        <w:rPr>
          <w:rFonts w:asciiTheme="majorHAnsi" w:hAnsiTheme="majorHAnsi" w:cstheme="majorHAnsi"/>
          <w:sz w:val="16"/>
        </w:rPr>
        <w:t xml:space="preserve">In April, India had halted vaccine exports and donations to expand its own vaccine program amid a devastating second wave that at its peak registered more than 400,000 daily cases. Now, </w:t>
      </w:r>
      <w:r w:rsidRPr="00D13230">
        <w:rPr>
          <w:rStyle w:val="StyleUnderline"/>
          <w:rFonts w:asciiTheme="majorHAnsi" w:hAnsiTheme="majorHAnsi" w:cstheme="majorHAnsi"/>
          <w:highlight w:val="cyan"/>
        </w:rPr>
        <w:t>cases have fallen</w:t>
      </w:r>
      <w:r w:rsidRPr="00D13230">
        <w:rPr>
          <w:rFonts w:asciiTheme="majorHAnsi" w:hAnsiTheme="majorHAnsi" w:cstheme="majorHAnsi"/>
          <w:sz w:val="16"/>
        </w:rPr>
        <w:t xml:space="preserve"> to just around 30,000 a day </w:t>
      </w:r>
      <w:r w:rsidRPr="00D13230">
        <w:rPr>
          <w:rStyle w:val="StyleUnderline"/>
          <w:rFonts w:asciiTheme="majorHAnsi" w:hAnsiTheme="majorHAnsi" w:cstheme="majorHAnsi"/>
        </w:rPr>
        <w:t xml:space="preserve">and its </w:t>
      </w:r>
      <w:r w:rsidRPr="00D13230">
        <w:rPr>
          <w:rStyle w:val="StyleUnderline"/>
          <w:rFonts w:asciiTheme="majorHAnsi" w:hAnsiTheme="majorHAnsi" w:cstheme="majorHAnsi"/>
          <w:highlight w:val="cyan"/>
        </w:rPr>
        <w:t>vaccine drive has gathered momentum.</w:t>
      </w:r>
    </w:p>
    <w:p w14:paraId="114187FF" w14:textId="6CD44253" w:rsidR="00845457" w:rsidRDefault="00845457" w:rsidP="00845457">
      <w:pPr>
        <w:pStyle w:val="Heading4"/>
        <w:numPr>
          <w:ilvl w:val="0"/>
          <w:numId w:val="14"/>
        </w:numPr>
        <w:rPr>
          <w:rFonts w:asciiTheme="majorHAnsi" w:hAnsiTheme="majorHAnsi" w:cstheme="majorHAnsi"/>
        </w:rPr>
      </w:pPr>
      <w:bookmarkStart w:id="2" w:name="_Hlk477958397"/>
      <w:r>
        <w:rPr>
          <w:rFonts w:asciiTheme="majorHAnsi" w:hAnsiTheme="majorHAnsi" w:cstheme="majorHAnsi"/>
        </w:rPr>
        <w:t>Indo-</w:t>
      </w:r>
      <w:proofErr w:type="spellStart"/>
      <w:r>
        <w:rPr>
          <w:rFonts w:asciiTheme="majorHAnsi" w:hAnsiTheme="majorHAnsi" w:cstheme="majorHAnsi"/>
        </w:rPr>
        <w:t>pak</w:t>
      </w:r>
      <w:proofErr w:type="spellEnd"/>
    </w:p>
    <w:p w14:paraId="7AFE2D0D" w14:textId="7A67D5BD" w:rsidR="00B16935" w:rsidRPr="00D13230" w:rsidRDefault="00B16935" w:rsidP="00845457">
      <w:pPr>
        <w:pStyle w:val="Heading4"/>
        <w:numPr>
          <w:ilvl w:val="0"/>
          <w:numId w:val="15"/>
        </w:numPr>
        <w:rPr>
          <w:rFonts w:asciiTheme="majorHAnsi" w:hAnsiTheme="majorHAnsi" w:cstheme="majorHAnsi"/>
        </w:rPr>
      </w:pPr>
      <w:r w:rsidRPr="00D13230">
        <w:rPr>
          <w:rFonts w:asciiTheme="majorHAnsi" w:hAnsiTheme="majorHAnsi" w:cstheme="majorHAnsi"/>
        </w:rPr>
        <w:t>Deterrence solves Indo-Pak war</w:t>
      </w:r>
    </w:p>
    <w:p w14:paraId="04134D21" w14:textId="77777777" w:rsidR="00B16935" w:rsidRPr="00D13230" w:rsidRDefault="00B16935" w:rsidP="00B16935">
      <w:pPr>
        <w:rPr>
          <w:rFonts w:asciiTheme="majorHAnsi" w:hAnsiTheme="majorHAnsi" w:cstheme="majorHAnsi"/>
        </w:rPr>
      </w:pPr>
      <w:r w:rsidRPr="00D13230">
        <w:rPr>
          <w:rFonts w:asciiTheme="majorHAnsi" w:hAnsiTheme="majorHAnsi" w:cstheme="majorHAnsi"/>
        </w:rPr>
        <w:t xml:space="preserve">David </w:t>
      </w:r>
      <w:r w:rsidRPr="00D13230">
        <w:rPr>
          <w:rStyle w:val="Style13ptBold"/>
          <w:rFonts w:asciiTheme="majorHAnsi" w:hAnsiTheme="majorHAnsi" w:cstheme="majorHAnsi"/>
        </w:rPr>
        <w:t>White 16</w:t>
      </w:r>
      <w:r w:rsidRPr="00D13230">
        <w:rPr>
          <w:rFonts w:asciiTheme="majorHAnsi" w:hAnsiTheme="majorHAnsi" w:cstheme="majorHAnsi"/>
        </w:rPr>
        <w:t>, writer for Inter Press Service, citing Pakistan’s former president and army chief Pervez Musharraf, “Pakistan and India Unlikely to Move to All-out War: Musharraf,” 12/3/16, http://www.ipsnews.net/2016/12/pakistan-and-india-unlikely-to-move-to-all-out-war-musharraf/</w:t>
      </w:r>
    </w:p>
    <w:p w14:paraId="738292C6" w14:textId="77777777" w:rsidR="00B16935" w:rsidRPr="00D13230" w:rsidRDefault="00B16935" w:rsidP="00B16935">
      <w:pPr>
        <w:rPr>
          <w:rFonts w:asciiTheme="majorHAnsi" w:hAnsiTheme="majorHAnsi" w:cstheme="majorHAnsi"/>
          <w:sz w:val="16"/>
        </w:rPr>
      </w:pPr>
      <w:r w:rsidRPr="00D13230">
        <w:rPr>
          <w:rStyle w:val="StyleUnderline"/>
          <w:rFonts w:asciiTheme="majorHAnsi" w:hAnsiTheme="majorHAnsi" w:cstheme="majorHAnsi"/>
          <w:highlight w:val="yellow"/>
        </w:rPr>
        <w:t>High levels of</w:t>
      </w:r>
      <w:r w:rsidRPr="00D13230">
        <w:rPr>
          <w:rStyle w:val="StyleUnderline"/>
          <w:rFonts w:asciiTheme="majorHAnsi" w:hAnsiTheme="majorHAnsi" w:cstheme="majorHAnsi"/>
        </w:rPr>
        <w:t xml:space="preserve"> both </w:t>
      </w:r>
      <w:r w:rsidRPr="00D13230">
        <w:rPr>
          <w:rStyle w:val="Emphasis"/>
          <w:rFonts w:asciiTheme="majorHAnsi" w:hAnsiTheme="majorHAnsi" w:cstheme="majorHAnsi"/>
          <w:highlight w:val="yellow"/>
        </w:rPr>
        <w:t>conventional and nuclear deterrence</w:t>
      </w:r>
      <w:r w:rsidRPr="00D13230">
        <w:rPr>
          <w:rStyle w:val="StyleUnderline"/>
          <w:rFonts w:asciiTheme="majorHAnsi" w:hAnsiTheme="majorHAnsi" w:cstheme="majorHAnsi"/>
        </w:rPr>
        <w:t xml:space="preserve"> are likely to </w:t>
      </w:r>
      <w:r w:rsidRPr="00D13230">
        <w:rPr>
          <w:rStyle w:val="StyleUnderline"/>
          <w:rFonts w:asciiTheme="majorHAnsi" w:hAnsiTheme="majorHAnsi" w:cstheme="majorHAnsi"/>
          <w:highlight w:val="yellow"/>
        </w:rPr>
        <w:t>prevent the recent</w:t>
      </w:r>
      <w:r w:rsidRPr="00D13230">
        <w:rPr>
          <w:rStyle w:val="StyleUnderline"/>
          <w:rFonts w:asciiTheme="majorHAnsi" w:hAnsiTheme="majorHAnsi" w:cstheme="majorHAnsi"/>
        </w:rPr>
        <w:t xml:space="preserve"> surge in </w:t>
      </w:r>
      <w:r w:rsidRPr="00D13230">
        <w:rPr>
          <w:rStyle w:val="StyleUnderline"/>
          <w:rFonts w:asciiTheme="majorHAnsi" w:hAnsiTheme="majorHAnsi" w:cstheme="majorHAnsi"/>
          <w:highlight w:val="yellow"/>
        </w:rPr>
        <w:t>clashes</w:t>
      </w:r>
      <w:r w:rsidRPr="00D13230">
        <w:rPr>
          <w:rStyle w:val="StyleUnderline"/>
          <w:rFonts w:asciiTheme="majorHAnsi" w:hAnsiTheme="majorHAnsi" w:cstheme="majorHAnsi"/>
        </w:rPr>
        <w:t xml:space="preserve"> </w:t>
      </w:r>
      <w:r w:rsidRPr="00D13230">
        <w:rPr>
          <w:rStyle w:val="StyleUnderline"/>
          <w:rFonts w:asciiTheme="majorHAnsi" w:hAnsiTheme="majorHAnsi" w:cstheme="majorHAnsi"/>
          <w:highlight w:val="yellow"/>
        </w:rPr>
        <w:t>between India and Pakistan from escalating</w:t>
      </w:r>
      <w:r w:rsidRPr="00D13230">
        <w:rPr>
          <w:rStyle w:val="StyleUnderline"/>
          <w:rFonts w:asciiTheme="majorHAnsi" w:hAnsiTheme="majorHAnsi" w:cstheme="majorHAnsi"/>
        </w:rPr>
        <w:t xml:space="preserve"> into all-out war</w:t>
      </w:r>
      <w:r w:rsidRPr="00D13230">
        <w:rPr>
          <w:rFonts w:asciiTheme="majorHAnsi" w:hAnsiTheme="majorHAnsi" w:cstheme="majorHAnsi"/>
          <w:sz w:val="16"/>
        </w:rPr>
        <w:t xml:space="preserve">, according to Pakistan’s </w:t>
      </w:r>
      <w:r w:rsidRPr="00D13230">
        <w:rPr>
          <w:rStyle w:val="StyleUnderline"/>
          <w:rFonts w:asciiTheme="majorHAnsi" w:hAnsiTheme="majorHAnsi" w:cstheme="majorHAnsi"/>
          <w:highlight w:val="yellow"/>
        </w:rPr>
        <w:t>former president</w:t>
      </w:r>
      <w:r w:rsidRPr="00D13230">
        <w:rPr>
          <w:rFonts w:asciiTheme="majorHAnsi" w:hAnsiTheme="majorHAnsi" w:cstheme="majorHAnsi"/>
          <w:sz w:val="16"/>
        </w:rPr>
        <w:t xml:space="preserve"> and army chief Pervez </w:t>
      </w:r>
      <w:r w:rsidRPr="00D13230">
        <w:rPr>
          <w:rStyle w:val="StyleUnderline"/>
          <w:rFonts w:asciiTheme="majorHAnsi" w:hAnsiTheme="majorHAnsi" w:cstheme="majorHAnsi"/>
          <w:highlight w:val="yellow"/>
        </w:rPr>
        <w:t>Musharraf</w:t>
      </w:r>
      <w:r w:rsidRPr="00D13230">
        <w:rPr>
          <w:rFonts w:asciiTheme="majorHAnsi" w:hAnsiTheme="majorHAnsi" w:cstheme="majorHAnsi"/>
          <w:sz w:val="16"/>
        </w:rPr>
        <w:t>.</w:t>
      </w:r>
    </w:p>
    <w:p w14:paraId="7345A113" w14:textId="77777777" w:rsidR="00B16935" w:rsidRPr="00D13230" w:rsidRDefault="00B16935" w:rsidP="00B16935">
      <w:pPr>
        <w:rPr>
          <w:rFonts w:asciiTheme="majorHAnsi" w:hAnsiTheme="majorHAnsi" w:cstheme="majorHAnsi"/>
          <w:sz w:val="16"/>
        </w:rPr>
      </w:pPr>
      <w:r w:rsidRPr="00D13230">
        <w:rPr>
          <w:rFonts w:asciiTheme="majorHAnsi" w:hAnsiTheme="majorHAnsi" w:cstheme="majorHAnsi"/>
          <w:sz w:val="16"/>
        </w:rPr>
        <w:t xml:space="preserve">In an exclusive interview with IPS in London, Musharraf </w:t>
      </w:r>
      <w:r w:rsidRPr="00D13230">
        <w:rPr>
          <w:rStyle w:val="StyleUnderline"/>
          <w:rFonts w:asciiTheme="majorHAnsi" w:hAnsiTheme="majorHAnsi" w:cstheme="majorHAnsi"/>
          <w:highlight w:val="yellow"/>
        </w:rPr>
        <w:t>predicted</w:t>
      </w:r>
      <w:r w:rsidRPr="00D13230">
        <w:rPr>
          <w:rFonts w:asciiTheme="majorHAnsi" w:hAnsiTheme="majorHAnsi" w:cstheme="majorHAnsi"/>
          <w:sz w:val="16"/>
        </w:rPr>
        <w:t xml:space="preserve"> that </w:t>
      </w:r>
      <w:r w:rsidRPr="00D13230">
        <w:rPr>
          <w:rStyle w:val="Emphasis"/>
          <w:rFonts w:asciiTheme="majorHAnsi" w:hAnsiTheme="majorHAnsi" w:cstheme="majorHAnsi"/>
          <w:highlight w:val="yellow"/>
        </w:rPr>
        <w:t>low-intensity conflict would continue</w:t>
      </w:r>
      <w:r w:rsidRPr="00D13230">
        <w:rPr>
          <w:rFonts w:asciiTheme="majorHAnsi" w:hAnsiTheme="majorHAnsi" w:cstheme="majorHAnsi"/>
          <w:sz w:val="16"/>
        </w:rPr>
        <w:t xml:space="preserve"> </w:t>
      </w:r>
      <w:r w:rsidRPr="00D13230">
        <w:rPr>
          <w:rStyle w:val="StyleUnderline"/>
          <w:rFonts w:asciiTheme="majorHAnsi" w:hAnsiTheme="majorHAnsi" w:cstheme="majorHAnsi"/>
        </w:rPr>
        <w:t>in disputed border areas</w:t>
      </w:r>
      <w:r w:rsidRPr="00D13230">
        <w:rPr>
          <w:rFonts w:asciiTheme="majorHAnsi" w:hAnsiTheme="majorHAnsi" w:cstheme="majorHAnsi"/>
          <w:sz w:val="16"/>
        </w:rPr>
        <w:t xml:space="preserve">. </w:t>
      </w:r>
      <w:r w:rsidRPr="00D13230">
        <w:rPr>
          <w:rStyle w:val="StyleUnderline"/>
          <w:rFonts w:asciiTheme="majorHAnsi" w:hAnsiTheme="majorHAnsi" w:cstheme="majorHAnsi"/>
          <w:highlight w:val="yellow"/>
        </w:rPr>
        <w:t xml:space="preserve">But he </w:t>
      </w:r>
      <w:r w:rsidRPr="00D13230">
        <w:rPr>
          <w:rStyle w:val="Emphasis"/>
          <w:rFonts w:asciiTheme="majorHAnsi" w:hAnsiTheme="majorHAnsi" w:cstheme="majorHAnsi"/>
          <w:highlight w:val="yellow"/>
        </w:rPr>
        <w:t>did not share the belief</w:t>
      </w:r>
      <w:r w:rsidRPr="00D13230">
        <w:rPr>
          <w:rFonts w:asciiTheme="majorHAnsi" w:hAnsiTheme="majorHAnsi" w:cstheme="majorHAnsi"/>
          <w:sz w:val="16"/>
        </w:rPr>
        <w:t xml:space="preserve"> of many Pakistanis </w:t>
      </w:r>
      <w:r w:rsidRPr="00D13230">
        <w:rPr>
          <w:rStyle w:val="StyleUnderline"/>
          <w:rFonts w:asciiTheme="majorHAnsi" w:hAnsiTheme="majorHAnsi" w:cstheme="majorHAnsi"/>
          <w:highlight w:val="yellow"/>
        </w:rPr>
        <w:t>that hostilities could slide into</w:t>
      </w:r>
      <w:r w:rsidRPr="00D13230">
        <w:rPr>
          <w:rStyle w:val="StyleUnderline"/>
          <w:rFonts w:asciiTheme="majorHAnsi" w:hAnsiTheme="majorHAnsi" w:cstheme="majorHAnsi"/>
        </w:rPr>
        <w:t xml:space="preserve"> full-scale </w:t>
      </w:r>
      <w:r w:rsidRPr="00D13230">
        <w:rPr>
          <w:rStyle w:val="StyleUnderline"/>
          <w:rFonts w:asciiTheme="majorHAnsi" w:hAnsiTheme="majorHAnsi" w:cstheme="majorHAnsi"/>
          <w:highlight w:val="yellow"/>
        </w:rPr>
        <w:t>war</w:t>
      </w:r>
      <w:r w:rsidRPr="00D13230">
        <w:rPr>
          <w:rFonts w:asciiTheme="majorHAnsi" w:hAnsiTheme="majorHAnsi" w:cstheme="majorHAnsi"/>
          <w:sz w:val="16"/>
        </w:rPr>
        <w:t xml:space="preserve"> between the two nuclear-armed countries.</w:t>
      </w:r>
    </w:p>
    <w:p w14:paraId="51414C83" w14:textId="77777777" w:rsidR="00B16935" w:rsidRPr="00D13230" w:rsidRDefault="00B16935" w:rsidP="00B16935">
      <w:pPr>
        <w:rPr>
          <w:rFonts w:asciiTheme="majorHAnsi" w:hAnsiTheme="majorHAnsi" w:cstheme="majorHAnsi"/>
          <w:sz w:val="16"/>
        </w:rPr>
      </w:pPr>
      <w:r w:rsidRPr="00D13230">
        <w:rPr>
          <w:rStyle w:val="Emphasis"/>
          <w:rFonts w:asciiTheme="majorHAnsi" w:hAnsiTheme="majorHAnsi" w:cstheme="majorHAnsi"/>
        </w:rPr>
        <w:t>“</w:t>
      </w:r>
      <w:r w:rsidRPr="00D13230">
        <w:rPr>
          <w:rStyle w:val="Emphasis"/>
          <w:rFonts w:asciiTheme="majorHAnsi" w:hAnsiTheme="majorHAnsi" w:cstheme="majorHAnsi"/>
          <w:highlight w:val="yellow"/>
        </w:rPr>
        <w:t>Any military commander</w:t>
      </w:r>
      <w:r w:rsidRPr="00D13230">
        <w:rPr>
          <w:rFonts w:asciiTheme="majorHAnsi" w:hAnsiTheme="majorHAnsi" w:cstheme="majorHAnsi"/>
          <w:sz w:val="16"/>
        </w:rPr>
        <w:t xml:space="preserve"> </w:t>
      </w:r>
      <w:r w:rsidRPr="00D13230">
        <w:rPr>
          <w:rStyle w:val="StyleUnderline"/>
          <w:rFonts w:asciiTheme="majorHAnsi" w:hAnsiTheme="majorHAnsi" w:cstheme="majorHAnsi"/>
          <w:highlight w:val="yellow"/>
        </w:rPr>
        <w:t>knows</w:t>
      </w:r>
      <w:r w:rsidRPr="00D13230">
        <w:rPr>
          <w:rStyle w:val="StyleUnderline"/>
          <w:rFonts w:asciiTheme="majorHAnsi" w:hAnsiTheme="majorHAnsi" w:cstheme="majorHAnsi"/>
        </w:rPr>
        <w:t xml:space="preserve"> the </w:t>
      </w:r>
      <w:r w:rsidRPr="00D13230">
        <w:rPr>
          <w:rStyle w:val="StyleUnderline"/>
          <w:rFonts w:asciiTheme="majorHAnsi" w:hAnsiTheme="majorHAnsi" w:cstheme="majorHAnsi"/>
          <w:highlight w:val="yellow"/>
        </w:rPr>
        <w:t>force levels</w:t>
      </w:r>
      <w:r w:rsidRPr="00D13230">
        <w:rPr>
          <w:rFonts w:asciiTheme="majorHAnsi" w:hAnsiTheme="majorHAnsi" w:cstheme="majorHAnsi"/>
          <w:sz w:val="16"/>
        </w:rPr>
        <w:t xml:space="preserve"> being maintained by either side,” he said. “</w:t>
      </w:r>
      <w:r w:rsidRPr="00D13230">
        <w:rPr>
          <w:rStyle w:val="Emphasis"/>
          <w:rFonts w:asciiTheme="majorHAnsi" w:hAnsiTheme="majorHAnsi" w:cstheme="majorHAnsi"/>
          <w:highlight w:val="yellow"/>
        </w:rPr>
        <w:t>I don’t think war is a possibility</w:t>
      </w:r>
      <w:r w:rsidRPr="00D13230">
        <w:rPr>
          <w:rFonts w:asciiTheme="majorHAnsi" w:hAnsiTheme="majorHAnsi" w:cstheme="majorHAnsi"/>
          <w:sz w:val="16"/>
        </w:rPr>
        <w:t xml:space="preserve"> </w:t>
      </w:r>
      <w:r w:rsidRPr="00D13230">
        <w:rPr>
          <w:rStyle w:val="StyleUnderline"/>
          <w:rFonts w:asciiTheme="majorHAnsi" w:hAnsiTheme="majorHAnsi" w:cstheme="majorHAnsi"/>
        </w:rPr>
        <w:t>because the lethality and accuracy of weapons has increased so much</w:t>
      </w:r>
      <w:r w:rsidRPr="00D13230">
        <w:rPr>
          <w:rFonts w:asciiTheme="majorHAnsi" w:hAnsiTheme="majorHAnsi" w:cstheme="majorHAnsi"/>
          <w:sz w:val="16"/>
        </w:rPr>
        <w:t>.”</w:t>
      </w:r>
    </w:p>
    <w:p w14:paraId="51212C1C" w14:textId="77777777" w:rsidR="00B16935" w:rsidRPr="00D13230" w:rsidRDefault="00B16935" w:rsidP="00B16935">
      <w:pPr>
        <w:rPr>
          <w:rFonts w:asciiTheme="majorHAnsi" w:hAnsiTheme="majorHAnsi" w:cstheme="majorHAnsi"/>
          <w:sz w:val="16"/>
        </w:rPr>
      </w:pPr>
      <w:r w:rsidRPr="00D13230">
        <w:rPr>
          <w:rFonts w:asciiTheme="majorHAnsi" w:hAnsiTheme="majorHAnsi" w:cstheme="majorHAnsi"/>
          <w:sz w:val="16"/>
        </w:rPr>
        <w:t xml:space="preserve">Although </w:t>
      </w:r>
      <w:r w:rsidRPr="00D13230">
        <w:rPr>
          <w:rStyle w:val="StyleUnderline"/>
          <w:rFonts w:asciiTheme="majorHAnsi" w:hAnsiTheme="majorHAnsi" w:cstheme="majorHAnsi"/>
          <w:highlight w:val="yellow"/>
        </w:rPr>
        <w:t>Pakistan</w:t>
      </w:r>
      <w:r w:rsidRPr="00D13230">
        <w:rPr>
          <w:rFonts w:asciiTheme="majorHAnsi" w:hAnsiTheme="majorHAnsi" w:cstheme="majorHAnsi"/>
          <w:sz w:val="16"/>
        </w:rPr>
        <w:t xml:space="preserve"> has reserved the right to make a nuclear first strike, he said it </w:t>
      </w:r>
      <w:r w:rsidRPr="00D13230">
        <w:rPr>
          <w:rStyle w:val="StyleUnderline"/>
          <w:rFonts w:asciiTheme="majorHAnsi" w:hAnsiTheme="majorHAnsi" w:cstheme="majorHAnsi"/>
          <w:highlight w:val="yellow"/>
        </w:rPr>
        <w:t>had</w:t>
      </w:r>
      <w:r w:rsidRPr="00D13230">
        <w:rPr>
          <w:rStyle w:val="StyleUnderline"/>
          <w:rFonts w:asciiTheme="majorHAnsi" w:hAnsiTheme="majorHAnsi" w:cstheme="majorHAnsi"/>
        </w:rPr>
        <w:t xml:space="preserve"> sufficient </w:t>
      </w:r>
      <w:r w:rsidRPr="00D13230">
        <w:rPr>
          <w:rStyle w:val="StyleUnderline"/>
          <w:rFonts w:asciiTheme="majorHAnsi" w:hAnsiTheme="majorHAnsi" w:cstheme="majorHAnsi"/>
          <w:highlight w:val="yellow"/>
        </w:rPr>
        <w:t>controls to ensure</w:t>
      </w:r>
      <w:r w:rsidRPr="00D13230">
        <w:rPr>
          <w:rStyle w:val="StyleUnderline"/>
          <w:rFonts w:asciiTheme="majorHAnsi" w:hAnsiTheme="majorHAnsi" w:cstheme="majorHAnsi"/>
        </w:rPr>
        <w:t xml:space="preserve"> that its nuclear </w:t>
      </w:r>
      <w:r w:rsidRPr="00D13230">
        <w:rPr>
          <w:rStyle w:val="StyleUnderline"/>
          <w:rFonts w:asciiTheme="majorHAnsi" w:hAnsiTheme="majorHAnsi" w:cstheme="majorHAnsi"/>
          <w:highlight w:val="yellow"/>
        </w:rPr>
        <w:t>weapons</w:t>
      </w:r>
      <w:r w:rsidRPr="00D13230">
        <w:rPr>
          <w:rFonts w:asciiTheme="majorHAnsi" w:hAnsiTheme="majorHAnsi" w:cstheme="majorHAnsi"/>
          <w:sz w:val="16"/>
        </w:rPr>
        <w:t xml:space="preserve">, including new short-range tactical missiles, </w:t>
      </w:r>
      <w:r w:rsidRPr="00D13230">
        <w:rPr>
          <w:rStyle w:val="StyleUnderline"/>
          <w:rFonts w:asciiTheme="majorHAnsi" w:hAnsiTheme="majorHAnsi" w:cstheme="majorHAnsi"/>
          <w:highlight w:val="yellow"/>
        </w:rPr>
        <w:t>were not used</w:t>
      </w:r>
      <w:r w:rsidRPr="00D13230">
        <w:rPr>
          <w:rStyle w:val="StyleUnderline"/>
          <w:rFonts w:asciiTheme="majorHAnsi" w:hAnsiTheme="majorHAnsi" w:cstheme="majorHAnsi"/>
        </w:rPr>
        <w:t xml:space="preserve"> </w:t>
      </w:r>
      <w:proofErr w:type="gramStart"/>
      <w:r w:rsidRPr="00D13230">
        <w:rPr>
          <w:rStyle w:val="StyleUnderline"/>
          <w:rFonts w:asciiTheme="majorHAnsi" w:hAnsiTheme="majorHAnsi" w:cstheme="majorHAnsi"/>
        </w:rPr>
        <w:t>accidentally</w:t>
      </w:r>
      <w:proofErr w:type="gramEnd"/>
      <w:r w:rsidRPr="00D13230">
        <w:rPr>
          <w:rStyle w:val="StyleUnderline"/>
          <w:rFonts w:asciiTheme="majorHAnsi" w:hAnsiTheme="majorHAnsi" w:cstheme="majorHAnsi"/>
        </w:rPr>
        <w:t xml:space="preserve"> </w:t>
      </w:r>
      <w:r w:rsidRPr="00D13230">
        <w:rPr>
          <w:rStyle w:val="StyleUnderline"/>
          <w:rFonts w:asciiTheme="majorHAnsi" w:hAnsiTheme="majorHAnsi" w:cstheme="majorHAnsi"/>
          <w:highlight w:val="yellow"/>
        </w:rPr>
        <w:t>or stolen</w:t>
      </w:r>
      <w:r w:rsidRPr="00D13230">
        <w:rPr>
          <w:rStyle w:val="StyleUnderline"/>
          <w:rFonts w:asciiTheme="majorHAnsi" w:hAnsiTheme="majorHAnsi" w:cstheme="majorHAnsi"/>
        </w:rPr>
        <w:t xml:space="preserve"> by terrorist groups</w:t>
      </w:r>
      <w:r w:rsidRPr="00D13230">
        <w:rPr>
          <w:rFonts w:asciiTheme="majorHAnsi" w:hAnsiTheme="majorHAnsi" w:cstheme="majorHAnsi"/>
          <w:sz w:val="16"/>
        </w:rPr>
        <w:t>. “They are in good hands, in secure hands.” he said.</w:t>
      </w:r>
    </w:p>
    <w:p w14:paraId="00A604F1" w14:textId="0E8AA20E" w:rsidR="00B16935" w:rsidRDefault="00B16935" w:rsidP="00B16935">
      <w:pPr>
        <w:rPr>
          <w:rFonts w:asciiTheme="majorHAnsi" w:hAnsiTheme="majorHAnsi" w:cstheme="majorHAnsi"/>
          <w:sz w:val="16"/>
        </w:rPr>
      </w:pPr>
      <w:r w:rsidRPr="00D13230">
        <w:rPr>
          <w:rFonts w:asciiTheme="majorHAnsi" w:hAnsiTheme="majorHAnsi" w:cstheme="majorHAnsi"/>
          <w:sz w:val="16"/>
        </w:rPr>
        <w:t xml:space="preserve">“Thank God, </w:t>
      </w:r>
      <w:r w:rsidRPr="00D13230">
        <w:rPr>
          <w:rStyle w:val="StyleUnderline"/>
          <w:rFonts w:asciiTheme="majorHAnsi" w:hAnsiTheme="majorHAnsi" w:cstheme="majorHAnsi"/>
          <w:highlight w:val="yellow"/>
        </w:rPr>
        <w:t>the level of conventional deterrence</w:t>
      </w:r>
      <w:r w:rsidRPr="00D13230">
        <w:rPr>
          <w:rStyle w:val="StyleUnderline"/>
          <w:rFonts w:asciiTheme="majorHAnsi" w:hAnsiTheme="majorHAnsi" w:cstheme="majorHAnsi"/>
        </w:rPr>
        <w:t xml:space="preserve"> that we have in terms of weapons and manpower </w:t>
      </w:r>
      <w:r w:rsidRPr="00D13230">
        <w:rPr>
          <w:rStyle w:val="StyleUnderline"/>
          <w:rFonts w:asciiTheme="majorHAnsi" w:hAnsiTheme="majorHAnsi" w:cstheme="majorHAnsi"/>
          <w:highlight w:val="yellow"/>
        </w:rPr>
        <w:t xml:space="preserve">is </w:t>
      </w:r>
      <w:r w:rsidRPr="00D13230">
        <w:rPr>
          <w:rStyle w:val="Emphasis"/>
          <w:rFonts w:asciiTheme="majorHAnsi" w:hAnsiTheme="majorHAnsi" w:cstheme="majorHAnsi"/>
          <w:highlight w:val="yellow"/>
        </w:rPr>
        <w:t>enough to deter</w:t>
      </w:r>
      <w:r w:rsidRPr="00D13230">
        <w:rPr>
          <w:rStyle w:val="Emphasis"/>
          <w:rFonts w:asciiTheme="majorHAnsi" w:hAnsiTheme="majorHAnsi" w:cstheme="majorHAnsi"/>
        </w:rPr>
        <w:t xml:space="preserve"> conventional </w:t>
      </w:r>
      <w:r w:rsidRPr="00D13230">
        <w:rPr>
          <w:rStyle w:val="Emphasis"/>
          <w:rFonts w:asciiTheme="majorHAnsi" w:hAnsiTheme="majorHAnsi" w:cstheme="majorHAnsi"/>
          <w:highlight w:val="yellow"/>
        </w:rPr>
        <w:t>war</w:t>
      </w:r>
      <w:r w:rsidRPr="00D13230">
        <w:rPr>
          <w:rFonts w:asciiTheme="majorHAnsi" w:hAnsiTheme="majorHAnsi" w:cstheme="majorHAnsi"/>
          <w:sz w:val="16"/>
        </w:rPr>
        <w:t xml:space="preserve">. So </w:t>
      </w:r>
      <w:proofErr w:type="gramStart"/>
      <w:r w:rsidRPr="00D13230">
        <w:rPr>
          <w:rFonts w:asciiTheme="majorHAnsi" w:hAnsiTheme="majorHAnsi" w:cstheme="majorHAnsi"/>
          <w:sz w:val="16"/>
        </w:rPr>
        <w:t>therefore</w:t>
      </w:r>
      <w:proofErr w:type="gramEnd"/>
      <w:r w:rsidRPr="00D13230">
        <w:rPr>
          <w:rFonts w:asciiTheme="majorHAnsi" w:hAnsiTheme="majorHAnsi" w:cstheme="majorHAnsi"/>
          <w:sz w:val="16"/>
        </w:rPr>
        <w:t xml:space="preserve"> I’m reasonably sure that in case of a war it is the conventional side which will be played and we will not go on to the unconventional.”</w:t>
      </w:r>
    </w:p>
    <w:p w14:paraId="7777B7B8" w14:textId="3AB7944A" w:rsidR="00845457" w:rsidRPr="00D13230" w:rsidRDefault="00845457" w:rsidP="00845457">
      <w:pPr>
        <w:pStyle w:val="Heading4"/>
      </w:pPr>
      <w:r>
        <w:lastRenderedPageBreak/>
        <w:t xml:space="preserve">b) their impact card talks about increase of groups attacking but it is context to the </w:t>
      </w:r>
      <w:proofErr w:type="spellStart"/>
      <w:r>
        <w:t>taliban</w:t>
      </w:r>
      <w:proofErr w:type="spellEnd"/>
      <w:r>
        <w:t xml:space="preserve"> which the US has already mishandled but nothing happened – the scenario is just wrong and </w:t>
      </w:r>
      <w:proofErr w:type="spellStart"/>
      <w:r>
        <w:t>mishighlighted</w:t>
      </w:r>
      <w:proofErr w:type="spellEnd"/>
      <w:r>
        <w:t xml:space="preserve"> – </w:t>
      </w:r>
    </w:p>
    <w:bookmarkEnd w:id="2"/>
    <w:p w14:paraId="1F50D4BE" w14:textId="4AB5112E" w:rsidR="00B16935" w:rsidRPr="00D13230" w:rsidRDefault="00B16935" w:rsidP="00B16935">
      <w:pPr>
        <w:pStyle w:val="Heading3"/>
        <w:rPr>
          <w:rFonts w:asciiTheme="majorHAnsi" w:hAnsiTheme="majorHAnsi" w:cstheme="majorHAnsi"/>
        </w:rPr>
      </w:pPr>
      <w:r w:rsidRPr="00D13230">
        <w:rPr>
          <w:rFonts w:asciiTheme="majorHAnsi" w:hAnsiTheme="majorHAnsi" w:cstheme="majorHAnsi"/>
        </w:rPr>
        <w:lastRenderedPageBreak/>
        <w:t>Scenario 2 - Africa</w:t>
      </w:r>
    </w:p>
    <w:p w14:paraId="6C138A81" w14:textId="379EB707" w:rsidR="00B16935" w:rsidRPr="00D13230" w:rsidRDefault="00B16935" w:rsidP="00B16935">
      <w:pPr>
        <w:pStyle w:val="Heading4"/>
        <w:numPr>
          <w:ilvl w:val="0"/>
          <w:numId w:val="12"/>
        </w:numPr>
        <w:rPr>
          <w:rFonts w:asciiTheme="majorHAnsi" w:hAnsiTheme="majorHAnsi" w:cstheme="majorHAnsi"/>
        </w:rPr>
      </w:pPr>
      <w:r w:rsidRPr="00D13230">
        <w:rPr>
          <w:rFonts w:asciiTheme="majorHAnsi" w:hAnsiTheme="majorHAnsi" w:cstheme="majorHAnsi"/>
        </w:rPr>
        <w:t>No impact</w:t>
      </w:r>
    </w:p>
    <w:p w14:paraId="3518DBAF" w14:textId="78EFD54B" w:rsidR="00B16935" w:rsidRPr="00D13230" w:rsidRDefault="00B16935" w:rsidP="00B16935">
      <w:pPr>
        <w:pStyle w:val="Heading4"/>
        <w:numPr>
          <w:ilvl w:val="0"/>
          <w:numId w:val="13"/>
        </w:numPr>
        <w:rPr>
          <w:rFonts w:asciiTheme="majorHAnsi" w:hAnsiTheme="majorHAnsi" w:cstheme="majorHAnsi"/>
        </w:rPr>
      </w:pPr>
      <w:r w:rsidRPr="00D13230">
        <w:rPr>
          <w:rFonts w:asciiTheme="majorHAnsi" w:hAnsiTheme="majorHAnsi" w:cstheme="majorHAnsi"/>
        </w:rPr>
        <w:t>No Africa war and no impact to instability</w:t>
      </w:r>
    </w:p>
    <w:p w14:paraId="15B0A8A3" w14:textId="77777777" w:rsidR="00B16935" w:rsidRPr="00D13230" w:rsidRDefault="00B16935" w:rsidP="00B16935">
      <w:pPr>
        <w:tabs>
          <w:tab w:val="left" w:pos="4739"/>
        </w:tabs>
        <w:rPr>
          <w:rFonts w:asciiTheme="majorHAnsi" w:hAnsiTheme="majorHAnsi" w:cstheme="majorHAnsi"/>
        </w:rPr>
      </w:pPr>
      <w:r w:rsidRPr="00D13230">
        <w:rPr>
          <w:rFonts w:asciiTheme="majorHAnsi" w:hAnsiTheme="majorHAnsi" w:cstheme="majorHAnsi"/>
        </w:rPr>
        <w:t xml:space="preserve">Scott </w:t>
      </w:r>
      <w:r w:rsidRPr="00D13230">
        <w:rPr>
          <w:rStyle w:val="Style13ptBold"/>
          <w:rFonts w:asciiTheme="majorHAnsi" w:hAnsiTheme="majorHAnsi" w:cstheme="majorHAnsi"/>
        </w:rPr>
        <w:t>Straus 12</w:t>
      </w:r>
      <w:r w:rsidRPr="00D13230">
        <w:rPr>
          <w:rFonts w:asciiTheme="majorHAnsi" w:hAnsiTheme="majorHAnsi" w:cstheme="majorHAnsi"/>
        </w:rPr>
        <w:t>, professor of politics at the University of Wisconsin, “Wars Do End! Changing Patterns of Political Violence in Sub-Saharan Africa,” afraf.oxfordjournals.org/content/early/2012/03/01/afraf.ads015.full</w:t>
      </w:r>
    </w:p>
    <w:p w14:paraId="35422372" w14:textId="77777777" w:rsidR="00B16935" w:rsidRPr="00D13230" w:rsidRDefault="00B16935" w:rsidP="00B16935">
      <w:pPr>
        <w:rPr>
          <w:rFonts w:asciiTheme="majorHAnsi" w:hAnsiTheme="majorHAnsi" w:cstheme="majorHAnsi"/>
          <w:sz w:val="12"/>
        </w:rPr>
      </w:pPr>
      <w:r w:rsidRPr="00D13230">
        <w:rPr>
          <w:rFonts w:asciiTheme="majorHAnsi" w:hAnsiTheme="majorHAnsi" w:cstheme="majorHAnsi"/>
          <w:sz w:val="12"/>
        </w:rPr>
        <w:t xml:space="preserve">The principal finding is that in the twenty-first century both the volume and the character of civil wars have changed in significant ways.5 </w:t>
      </w:r>
      <w:r w:rsidRPr="00D13230">
        <w:rPr>
          <w:rStyle w:val="StyleUnderline"/>
          <w:rFonts w:asciiTheme="majorHAnsi" w:hAnsiTheme="majorHAnsi" w:cstheme="majorHAnsi"/>
          <w:highlight w:val="yellow"/>
        </w:rPr>
        <w:t>Civil wars</w:t>
      </w:r>
      <w:r w:rsidRPr="00D13230">
        <w:rPr>
          <w:rFonts w:asciiTheme="majorHAnsi" w:hAnsiTheme="majorHAnsi" w:cstheme="majorHAnsi"/>
          <w:sz w:val="12"/>
        </w:rPr>
        <w:t xml:space="preserve"> are and </w:t>
      </w:r>
      <w:r w:rsidRPr="00D13230">
        <w:rPr>
          <w:rStyle w:val="StyleUnderline"/>
          <w:rFonts w:asciiTheme="majorHAnsi" w:hAnsiTheme="majorHAnsi" w:cstheme="majorHAnsi"/>
        </w:rPr>
        <w:t xml:space="preserve">have been the dominant form of warfare </w:t>
      </w:r>
      <w:r w:rsidRPr="00D13230">
        <w:rPr>
          <w:rStyle w:val="StyleUnderline"/>
          <w:rFonts w:asciiTheme="majorHAnsi" w:hAnsiTheme="majorHAnsi" w:cstheme="majorHAnsi"/>
          <w:highlight w:val="yellow"/>
        </w:rPr>
        <w:t>in Africa,</w:t>
      </w:r>
      <w:r w:rsidRPr="00D13230">
        <w:rPr>
          <w:rStyle w:val="StyleUnderline"/>
          <w:rFonts w:asciiTheme="majorHAnsi" w:hAnsiTheme="majorHAnsi" w:cstheme="majorHAnsi"/>
        </w:rPr>
        <w:t xml:space="preserve"> but they have </w:t>
      </w:r>
      <w:r w:rsidRPr="00D13230">
        <w:rPr>
          <w:rStyle w:val="Emphasis"/>
          <w:rFonts w:asciiTheme="majorHAnsi" w:hAnsiTheme="majorHAnsi" w:cstheme="majorHAnsi"/>
          <w:highlight w:val="yellow"/>
        </w:rPr>
        <w:t>declined steeply</w:t>
      </w:r>
      <w:r w:rsidRPr="00D13230">
        <w:rPr>
          <w:rStyle w:val="StyleUnderline"/>
          <w:rFonts w:asciiTheme="majorHAnsi" w:hAnsiTheme="majorHAnsi" w:cstheme="majorHAnsi"/>
        </w:rPr>
        <w:t xml:space="preserve"> in recent years,</w:t>
      </w:r>
      <w:r w:rsidRPr="00D13230">
        <w:rPr>
          <w:rFonts w:asciiTheme="majorHAnsi" w:hAnsiTheme="majorHAnsi" w:cstheme="majorHAnsi"/>
          <w:sz w:val="12"/>
        </w:rPr>
        <w:t xml:space="preserve"> so that </w:t>
      </w:r>
      <w:r w:rsidRPr="00D13230">
        <w:rPr>
          <w:rStyle w:val="StyleUnderline"/>
          <w:rFonts w:asciiTheme="majorHAnsi" w:hAnsiTheme="majorHAnsi" w:cstheme="majorHAnsi"/>
        </w:rPr>
        <w:t>today</w:t>
      </w:r>
      <w:r w:rsidRPr="00D13230">
        <w:rPr>
          <w:rFonts w:asciiTheme="majorHAnsi" w:hAnsiTheme="majorHAnsi" w:cstheme="majorHAnsi"/>
          <w:sz w:val="12"/>
        </w:rPr>
        <w:t xml:space="preserve"> </w:t>
      </w:r>
      <w:r w:rsidRPr="00D13230">
        <w:rPr>
          <w:rStyle w:val="StyleUnderline"/>
          <w:rFonts w:asciiTheme="majorHAnsi" w:hAnsiTheme="majorHAnsi" w:cstheme="majorHAnsi"/>
          <w:highlight w:val="yellow"/>
        </w:rPr>
        <w:t>there are half as many as</w:t>
      </w:r>
      <w:r w:rsidRPr="00D13230">
        <w:rPr>
          <w:rStyle w:val="StyleUnderline"/>
          <w:rFonts w:asciiTheme="majorHAnsi" w:hAnsiTheme="majorHAnsi" w:cstheme="majorHAnsi"/>
        </w:rPr>
        <w:t xml:space="preserve"> in </w:t>
      </w:r>
      <w:r w:rsidRPr="00D13230">
        <w:rPr>
          <w:rStyle w:val="StyleUnderline"/>
          <w:rFonts w:asciiTheme="majorHAnsi" w:hAnsiTheme="majorHAnsi" w:cstheme="majorHAnsi"/>
          <w:highlight w:val="yellow"/>
        </w:rPr>
        <w:t>the 1990s</w:t>
      </w:r>
      <w:r w:rsidRPr="00D13230">
        <w:rPr>
          <w:rFonts w:asciiTheme="majorHAnsi" w:hAnsiTheme="majorHAnsi" w:cstheme="majorHAnsi"/>
          <w:sz w:val="12"/>
        </w:rPr>
        <w:t xml:space="preserve">. This change tracks global patterns of decline in warfare.6 While some students of African armed conflicts, such as Paul Williams, note the recent trend,7 it is fair to say that </w:t>
      </w:r>
      <w:r w:rsidRPr="00D13230">
        <w:rPr>
          <w:rStyle w:val="Emphasis"/>
          <w:rFonts w:asciiTheme="majorHAnsi" w:hAnsiTheme="majorHAnsi" w:cstheme="majorHAnsi"/>
          <w:highlight w:val="yellow"/>
        </w:rPr>
        <w:t>the change</w:t>
      </w:r>
      <w:r w:rsidRPr="00D13230">
        <w:rPr>
          <w:rStyle w:val="Emphasis"/>
          <w:rFonts w:asciiTheme="majorHAnsi" w:hAnsiTheme="majorHAnsi" w:cstheme="majorHAnsi"/>
        </w:rPr>
        <w:t xml:space="preserve"> in the prevalence of civil wars </w:t>
      </w:r>
      <w:r w:rsidRPr="00D13230">
        <w:rPr>
          <w:rStyle w:val="Emphasis"/>
          <w:rFonts w:asciiTheme="majorHAnsi" w:hAnsiTheme="majorHAnsi" w:cstheme="majorHAnsi"/>
          <w:highlight w:val="yellow"/>
        </w:rPr>
        <w:t>is not recognized</w:t>
      </w:r>
      <w:r w:rsidRPr="00D13230">
        <w:rPr>
          <w:rFonts w:asciiTheme="majorHAnsi" w:hAnsiTheme="majorHAnsi" w:cstheme="majorHAnsi"/>
          <w:sz w:val="12"/>
        </w:rPr>
        <w:t xml:space="preserve"> by most Africanists and generalists. Equally important but even less noted is that the character of warfare in Africa has changed. </w:t>
      </w:r>
      <w:r w:rsidRPr="00D13230">
        <w:rPr>
          <w:rStyle w:val="StyleUnderline"/>
          <w:rFonts w:asciiTheme="majorHAnsi" w:hAnsiTheme="majorHAnsi" w:cstheme="majorHAnsi"/>
          <w:highlight w:val="yellow"/>
        </w:rPr>
        <w:t>Today's wars are</w:t>
      </w:r>
      <w:r w:rsidRPr="00D13230">
        <w:rPr>
          <w:rFonts w:asciiTheme="majorHAnsi" w:hAnsiTheme="majorHAnsi" w:cstheme="majorHAnsi"/>
          <w:sz w:val="12"/>
        </w:rPr>
        <w:t xml:space="preserve"> typically </w:t>
      </w:r>
      <w:r w:rsidRPr="00D13230">
        <w:rPr>
          <w:rStyle w:val="StyleUnderline"/>
          <w:rFonts w:asciiTheme="majorHAnsi" w:hAnsiTheme="majorHAnsi" w:cstheme="majorHAnsi"/>
          <w:highlight w:val="yellow"/>
        </w:rPr>
        <w:t>fought on the peripheries</w:t>
      </w:r>
      <w:r w:rsidRPr="00D13230">
        <w:rPr>
          <w:rStyle w:val="StyleUnderline"/>
          <w:rFonts w:asciiTheme="majorHAnsi" w:hAnsiTheme="majorHAnsi" w:cstheme="majorHAnsi"/>
        </w:rPr>
        <w:t xml:space="preserve"> of states, </w:t>
      </w:r>
      <w:r w:rsidRPr="00D13230">
        <w:rPr>
          <w:rStyle w:val="StyleUnderline"/>
          <w:rFonts w:asciiTheme="majorHAnsi" w:hAnsiTheme="majorHAnsi" w:cstheme="majorHAnsi"/>
          <w:highlight w:val="yellow"/>
        </w:rPr>
        <w:t xml:space="preserve">and insurgents tend to be </w:t>
      </w:r>
      <w:r w:rsidRPr="00D13230">
        <w:rPr>
          <w:rStyle w:val="Emphasis"/>
          <w:rFonts w:asciiTheme="majorHAnsi" w:hAnsiTheme="majorHAnsi" w:cstheme="majorHAnsi"/>
        </w:rPr>
        <w:t xml:space="preserve">militarily </w:t>
      </w:r>
      <w:r w:rsidRPr="00D13230">
        <w:rPr>
          <w:rStyle w:val="Emphasis"/>
          <w:rFonts w:asciiTheme="majorHAnsi" w:hAnsiTheme="majorHAnsi" w:cstheme="majorHAnsi"/>
          <w:highlight w:val="yellow"/>
        </w:rPr>
        <w:t xml:space="preserve">weak </w:t>
      </w:r>
      <w:r w:rsidRPr="00D13230">
        <w:rPr>
          <w:rStyle w:val="Emphasis"/>
          <w:rFonts w:asciiTheme="majorHAnsi" w:hAnsiTheme="majorHAnsi" w:cstheme="majorHAnsi"/>
        </w:rPr>
        <w:t>and factionalized</w:t>
      </w:r>
      <w:r w:rsidRPr="00D13230">
        <w:rPr>
          <w:rFonts w:asciiTheme="majorHAnsi" w:hAnsiTheme="majorHAnsi" w:cstheme="majorHAnsi"/>
          <w:sz w:val="12"/>
        </w:rPr>
        <w:t xml:space="preserve">. The </w:t>
      </w:r>
      <w:r w:rsidRPr="00D13230">
        <w:rPr>
          <w:rStyle w:val="Emphasis"/>
          <w:rFonts w:asciiTheme="majorHAnsi" w:hAnsiTheme="majorHAnsi" w:cstheme="majorHAnsi"/>
          <w:highlight w:val="yellow"/>
        </w:rPr>
        <w:t xml:space="preserve">large wars </w:t>
      </w:r>
      <w:r w:rsidRPr="00D13230">
        <w:rPr>
          <w:rStyle w:val="Emphasis"/>
          <w:rFonts w:asciiTheme="majorHAnsi" w:hAnsiTheme="majorHAnsi" w:cstheme="majorHAnsi"/>
        </w:rPr>
        <w:t>that pitted</w:t>
      </w:r>
      <w:r w:rsidRPr="00D13230">
        <w:rPr>
          <w:rFonts w:asciiTheme="majorHAnsi" w:hAnsiTheme="majorHAnsi" w:cstheme="majorHAnsi"/>
          <w:sz w:val="12"/>
        </w:rPr>
        <w:t xml:space="preserve"> major </w:t>
      </w:r>
      <w:r w:rsidRPr="00D13230">
        <w:rPr>
          <w:rStyle w:val="StyleUnderline"/>
          <w:rFonts w:asciiTheme="majorHAnsi" w:hAnsiTheme="majorHAnsi" w:cstheme="majorHAnsi"/>
        </w:rPr>
        <w:t>fighting forces against each other,</w:t>
      </w:r>
      <w:r w:rsidRPr="00D13230">
        <w:rPr>
          <w:rFonts w:asciiTheme="majorHAnsi" w:hAnsiTheme="majorHAnsi" w:cstheme="majorHAnsi"/>
          <w:sz w:val="12"/>
        </w:rPr>
        <w:t xml:space="preserve"> in which insurgents threatened to capture a capital or to have enough power to secede, and in which insurgents held significant territory – from the Biafra secessionists in Nigeria, to UNITA in Angola, RENAMO in Mozambique, the TPLF in Ethiopia, the EPLF in Eritrea, the SPLM in Sudan, the NRM in Uganda and the RPF in Rwanda – </w:t>
      </w:r>
      <w:r w:rsidRPr="00D13230">
        <w:rPr>
          <w:rStyle w:val="Emphasis"/>
          <w:rFonts w:asciiTheme="majorHAnsi" w:hAnsiTheme="majorHAnsi" w:cstheme="majorHAnsi"/>
          <w:highlight w:val="yellow"/>
        </w:rPr>
        <w:t>are few and far between</w:t>
      </w:r>
      <w:r w:rsidRPr="00D13230">
        <w:rPr>
          <w:rFonts w:asciiTheme="majorHAnsi" w:hAnsiTheme="majorHAnsi" w:cstheme="majorHAnsi"/>
          <w:sz w:val="12"/>
        </w:rPr>
        <w:t xml:space="preserve"> in contemporary sub-Saharan Africa. Somalia's Al-Shabab holds territory and represents a significant threat to the Somali federal transitional </w:t>
      </w:r>
      <w:proofErr w:type="gramStart"/>
      <w:r w:rsidRPr="00D13230">
        <w:rPr>
          <w:rFonts w:asciiTheme="majorHAnsi" w:hAnsiTheme="majorHAnsi" w:cstheme="majorHAnsi"/>
          <w:sz w:val="12"/>
        </w:rPr>
        <w:t>government, but</w:t>
      </w:r>
      <w:proofErr w:type="gramEnd"/>
      <w:r w:rsidRPr="00D13230">
        <w:rPr>
          <w:rFonts w:asciiTheme="majorHAnsi" w:hAnsiTheme="majorHAnsi" w:cstheme="majorHAnsi"/>
          <w:sz w:val="12"/>
        </w:rPr>
        <w:t xml:space="preserve"> given the 20-year void at the </w:t>
      </w:r>
      <w:proofErr w:type="spellStart"/>
      <w:r w:rsidRPr="00D13230">
        <w:rPr>
          <w:rFonts w:asciiTheme="majorHAnsi" w:hAnsiTheme="majorHAnsi" w:cstheme="majorHAnsi"/>
          <w:sz w:val="12"/>
        </w:rPr>
        <w:t>centre</w:t>
      </w:r>
      <w:proofErr w:type="spellEnd"/>
      <w:r w:rsidRPr="00D13230">
        <w:rPr>
          <w:rFonts w:asciiTheme="majorHAnsi" w:hAnsiTheme="majorHAnsi" w:cstheme="majorHAnsi"/>
          <w:sz w:val="12"/>
        </w:rPr>
        <w:t xml:space="preserve"> of Somalia the case is not representative. In April 2011, rebel forces in Côte d'Ivoire captured Abidjan, but they did so with external help and after incumbent Laurent Gbagbo, facing a phalanx of domestic, regional, and international opposition, tried to steal an election.8 </w:t>
      </w:r>
      <w:r w:rsidRPr="00D13230">
        <w:rPr>
          <w:rStyle w:val="StyleUnderline"/>
          <w:rFonts w:asciiTheme="majorHAnsi" w:hAnsiTheme="majorHAnsi" w:cstheme="majorHAnsi"/>
          <w:highlight w:val="yellow"/>
        </w:rPr>
        <w:t>More characteristic</w:t>
      </w:r>
      <w:r w:rsidRPr="00D13230">
        <w:rPr>
          <w:rFonts w:asciiTheme="majorHAnsi" w:hAnsiTheme="majorHAnsi" w:cstheme="majorHAnsi"/>
          <w:sz w:val="12"/>
        </w:rPr>
        <w:t xml:space="preserve"> of the late 2000s and the early 2010s </w:t>
      </w:r>
      <w:r w:rsidRPr="00D13230">
        <w:rPr>
          <w:rStyle w:val="StyleUnderline"/>
          <w:rFonts w:asciiTheme="majorHAnsi" w:hAnsiTheme="majorHAnsi" w:cstheme="majorHAnsi"/>
          <w:highlight w:val="yellow"/>
        </w:rPr>
        <w:t>are</w:t>
      </w:r>
      <w:r w:rsidRPr="00D13230">
        <w:rPr>
          <w:rFonts w:asciiTheme="majorHAnsi" w:hAnsiTheme="majorHAnsi" w:cstheme="majorHAnsi"/>
          <w:sz w:val="12"/>
        </w:rPr>
        <w:t xml:space="preserve"> the </w:t>
      </w:r>
      <w:r w:rsidRPr="00D13230">
        <w:rPr>
          <w:rStyle w:val="StyleUnderline"/>
          <w:rFonts w:asciiTheme="majorHAnsi" w:hAnsiTheme="majorHAnsi" w:cstheme="majorHAnsi"/>
          <w:highlight w:val="yellow"/>
        </w:rPr>
        <w:t>low-level insurgencies</w:t>
      </w:r>
      <w:r w:rsidRPr="00D13230">
        <w:rPr>
          <w:rFonts w:asciiTheme="majorHAnsi" w:hAnsiTheme="majorHAnsi" w:cstheme="majorHAnsi"/>
          <w:sz w:val="12"/>
          <w:highlight w:val="yellow"/>
        </w:rPr>
        <w:t xml:space="preserve"> </w:t>
      </w:r>
      <w:r w:rsidRPr="00D13230">
        <w:rPr>
          <w:rStyle w:val="StyleUnderline"/>
          <w:rFonts w:asciiTheme="majorHAnsi" w:hAnsiTheme="majorHAnsi" w:cstheme="majorHAnsi"/>
          <w:highlight w:val="yellow"/>
        </w:rPr>
        <w:t>in</w:t>
      </w:r>
      <w:r w:rsidRPr="00D13230">
        <w:rPr>
          <w:rFonts w:asciiTheme="majorHAnsi" w:hAnsiTheme="majorHAnsi" w:cstheme="majorHAnsi"/>
          <w:sz w:val="12"/>
        </w:rPr>
        <w:t xml:space="preserve"> Casamance (</w:t>
      </w:r>
      <w:r w:rsidRPr="00D13230">
        <w:rPr>
          <w:rStyle w:val="StyleUnderline"/>
          <w:rFonts w:asciiTheme="majorHAnsi" w:hAnsiTheme="majorHAnsi" w:cstheme="majorHAnsi"/>
        </w:rPr>
        <w:t>Senegal</w:t>
      </w:r>
      <w:r w:rsidRPr="00D13230">
        <w:rPr>
          <w:rFonts w:asciiTheme="majorHAnsi" w:hAnsiTheme="majorHAnsi" w:cstheme="majorHAnsi"/>
          <w:sz w:val="12"/>
        </w:rPr>
        <w:t xml:space="preserve">), the </w:t>
      </w:r>
      <w:proofErr w:type="spellStart"/>
      <w:r w:rsidRPr="00D13230">
        <w:rPr>
          <w:rFonts w:asciiTheme="majorHAnsi" w:hAnsiTheme="majorHAnsi" w:cstheme="majorHAnsi"/>
          <w:sz w:val="12"/>
        </w:rPr>
        <w:t>Ogaden</w:t>
      </w:r>
      <w:proofErr w:type="spellEnd"/>
      <w:r w:rsidRPr="00D13230">
        <w:rPr>
          <w:rFonts w:asciiTheme="majorHAnsi" w:hAnsiTheme="majorHAnsi" w:cstheme="majorHAnsi"/>
          <w:sz w:val="12"/>
        </w:rPr>
        <w:t xml:space="preserve"> (</w:t>
      </w:r>
      <w:r w:rsidRPr="00D13230">
        <w:rPr>
          <w:rStyle w:val="StyleUnderline"/>
          <w:rFonts w:asciiTheme="majorHAnsi" w:hAnsiTheme="majorHAnsi" w:cstheme="majorHAnsi"/>
        </w:rPr>
        <w:t>Ethiopia</w:t>
      </w:r>
      <w:r w:rsidRPr="00D13230">
        <w:rPr>
          <w:rFonts w:asciiTheme="majorHAnsi" w:hAnsiTheme="majorHAnsi" w:cstheme="majorHAnsi"/>
          <w:sz w:val="12"/>
        </w:rPr>
        <w:t>), the Caprivi strip (</w:t>
      </w:r>
      <w:r w:rsidRPr="00D13230">
        <w:rPr>
          <w:rStyle w:val="StyleUnderline"/>
          <w:rFonts w:asciiTheme="majorHAnsi" w:hAnsiTheme="majorHAnsi" w:cstheme="majorHAnsi"/>
        </w:rPr>
        <w:t>Namibia</w:t>
      </w:r>
      <w:r w:rsidRPr="00D13230">
        <w:rPr>
          <w:rFonts w:asciiTheme="majorHAnsi" w:hAnsiTheme="majorHAnsi" w:cstheme="majorHAnsi"/>
          <w:sz w:val="12"/>
        </w:rPr>
        <w:t>), northern Uganda (</w:t>
      </w:r>
      <w:r w:rsidRPr="00D13230">
        <w:rPr>
          <w:rStyle w:val="StyleUnderline"/>
          <w:rFonts w:asciiTheme="majorHAnsi" w:hAnsiTheme="majorHAnsi" w:cstheme="majorHAnsi"/>
        </w:rPr>
        <w:t>the Lord's Resistance Army</w:t>
      </w:r>
      <w:r w:rsidRPr="00D13230">
        <w:rPr>
          <w:rFonts w:asciiTheme="majorHAnsi" w:hAnsiTheme="majorHAnsi" w:cstheme="majorHAnsi"/>
          <w:sz w:val="12"/>
        </w:rPr>
        <w:t>), Cabinda (</w:t>
      </w:r>
      <w:r w:rsidRPr="00D13230">
        <w:rPr>
          <w:rStyle w:val="StyleUnderline"/>
          <w:rFonts w:asciiTheme="majorHAnsi" w:hAnsiTheme="majorHAnsi" w:cstheme="majorHAnsi"/>
        </w:rPr>
        <w:t>Angola</w:t>
      </w:r>
      <w:r w:rsidRPr="00D13230">
        <w:rPr>
          <w:rFonts w:asciiTheme="majorHAnsi" w:hAnsiTheme="majorHAnsi" w:cstheme="majorHAnsi"/>
          <w:sz w:val="12"/>
        </w:rPr>
        <w:t>), Nigeria (</w:t>
      </w:r>
      <w:r w:rsidRPr="00D13230">
        <w:rPr>
          <w:rStyle w:val="StyleUnderline"/>
          <w:rFonts w:asciiTheme="majorHAnsi" w:hAnsiTheme="majorHAnsi" w:cstheme="majorHAnsi"/>
        </w:rPr>
        <w:t>Boko Haram</w:t>
      </w:r>
      <w:r w:rsidRPr="00D13230">
        <w:rPr>
          <w:rFonts w:asciiTheme="majorHAnsi" w:hAnsiTheme="majorHAnsi" w:cstheme="majorHAnsi"/>
          <w:sz w:val="12"/>
        </w:rPr>
        <w:t xml:space="preserve">), </w:t>
      </w:r>
      <w:r w:rsidRPr="00D13230">
        <w:rPr>
          <w:rStyle w:val="StyleUnderline"/>
          <w:rFonts w:asciiTheme="majorHAnsi" w:hAnsiTheme="majorHAnsi" w:cstheme="majorHAnsi"/>
        </w:rPr>
        <w:t>Chad and the Central African Republic</w:t>
      </w:r>
      <w:r w:rsidRPr="00D13230">
        <w:rPr>
          <w:rFonts w:asciiTheme="majorHAnsi" w:hAnsiTheme="majorHAnsi" w:cstheme="majorHAnsi"/>
          <w:sz w:val="12"/>
        </w:rPr>
        <w:t xml:space="preserve"> (various armed groups in the east), </w:t>
      </w:r>
      <w:r w:rsidRPr="00D13230">
        <w:rPr>
          <w:rStyle w:val="StyleUnderline"/>
          <w:rFonts w:asciiTheme="majorHAnsi" w:hAnsiTheme="majorHAnsi" w:cstheme="majorHAnsi"/>
        </w:rPr>
        <w:t>Sudan</w:t>
      </w:r>
      <w:r w:rsidRPr="00D13230">
        <w:rPr>
          <w:rFonts w:asciiTheme="majorHAnsi" w:hAnsiTheme="majorHAnsi" w:cstheme="majorHAnsi"/>
          <w:sz w:val="12"/>
        </w:rPr>
        <w:t xml:space="preserve"> (Darfur), </w:t>
      </w:r>
      <w:r w:rsidRPr="00D13230">
        <w:rPr>
          <w:rStyle w:val="StyleUnderline"/>
          <w:rFonts w:asciiTheme="majorHAnsi" w:hAnsiTheme="majorHAnsi" w:cstheme="majorHAnsi"/>
        </w:rPr>
        <w:t>and South Sudan, as well as the</w:t>
      </w:r>
      <w:r w:rsidRPr="00D13230">
        <w:rPr>
          <w:rFonts w:asciiTheme="majorHAnsi" w:hAnsiTheme="majorHAnsi" w:cstheme="majorHAnsi"/>
          <w:sz w:val="12"/>
        </w:rPr>
        <w:t xml:space="preserve"> insurgent-bandits in eastern </w:t>
      </w:r>
      <w:r w:rsidRPr="00D13230">
        <w:rPr>
          <w:rStyle w:val="StyleUnderline"/>
          <w:rFonts w:asciiTheme="majorHAnsi" w:hAnsiTheme="majorHAnsi" w:cstheme="majorHAnsi"/>
        </w:rPr>
        <w:t>Congo</w:t>
      </w:r>
      <w:r w:rsidRPr="00D13230">
        <w:rPr>
          <w:rFonts w:asciiTheme="majorHAnsi" w:hAnsiTheme="majorHAnsi" w:cstheme="majorHAnsi"/>
          <w:sz w:val="12"/>
        </w:rPr>
        <w:t xml:space="preserve"> (a variety of armed actors, including Rwandan insurgents) </w:t>
      </w:r>
      <w:r w:rsidRPr="00D13230">
        <w:rPr>
          <w:rStyle w:val="StyleUnderline"/>
          <w:rFonts w:asciiTheme="majorHAnsi" w:hAnsiTheme="majorHAnsi" w:cstheme="majorHAnsi"/>
        </w:rPr>
        <w:t>and northern Mali</w:t>
      </w:r>
      <w:r w:rsidRPr="00D13230">
        <w:rPr>
          <w:rFonts w:asciiTheme="majorHAnsi" w:hAnsiTheme="majorHAnsi" w:cstheme="majorHAnsi"/>
          <w:sz w:val="12"/>
        </w:rPr>
        <w:t xml:space="preserve"> (al-Qaeda in the Maghreb). Although </w:t>
      </w:r>
      <w:r w:rsidRPr="00D13230">
        <w:rPr>
          <w:rStyle w:val="StyleUnderline"/>
          <w:rFonts w:asciiTheme="majorHAnsi" w:hAnsiTheme="majorHAnsi" w:cstheme="majorHAnsi"/>
        </w:rPr>
        <w:t>these</w:t>
      </w:r>
      <w:r w:rsidRPr="00D13230">
        <w:rPr>
          <w:rFonts w:asciiTheme="majorHAnsi" w:hAnsiTheme="majorHAnsi" w:cstheme="majorHAnsi"/>
          <w:sz w:val="12"/>
        </w:rPr>
        <w:t xml:space="preserve"> armed </w:t>
      </w:r>
      <w:r w:rsidRPr="00D13230">
        <w:rPr>
          <w:rStyle w:val="StyleUnderline"/>
          <w:rFonts w:asciiTheme="majorHAnsi" w:hAnsiTheme="majorHAnsi" w:cstheme="majorHAnsi"/>
          <w:highlight w:val="yellow"/>
        </w:rPr>
        <w:t>groups</w:t>
      </w:r>
      <w:r w:rsidRPr="00D13230">
        <w:rPr>
          <w:rFonts w:asciiTheme="majorHAnsi" w:hAnsiTheme="majorHAnsi" w:cstheme="majorHAnsi"/>
          <w:sz w:val="12"/>
        </w:rPr>
        <w:t xml:space="preserve"> are in some cases capable of sowing terror and disruption, they </w:t>
      </w:r>
      <w:r w:rsidRPr="00D13230">
        <w:rPr>
          <w:rStyle w:val="Emphasis"/>
          <w:rFonts w:asciiTheme="majorHAnsi" w:hAnsiTheme="majorHAnsi" w:cstheme="majorHAnsi"/>
          <w:highlight w:val="yellow"/>
        </w:rPr>
        <w:t xml:space="preserve">tend to be </w:t>
      </w:r>
      <w:proofErr w:type="gramStart"/>
      <w:r w:rsidRPr="00D13230">
        <w:rPr>
          <w:rStyle w:val="Emphasis"/>
          <w:rFonts w:asciiTheme="majorHAnsi" w:hAnsiTheme="majorHAnsi" w:cstheme="majorHAnsi"/>
          <w:highlight w:val="yellow"/>
        </w:rPr>
        <w:t>small</w:t>
      </w:r>
      <w:r w:rsidRPr="00D13230">
        <w:rPr>
          <w:rStyle w:val="Emphasis"/>
          <w:rFonts w:asciiTheme="majorHAnsi" w:hAnsiTheme="majorHAnsi" w:cstheme="majorHAnsi"/>
        </w:rPr>
        <w:t xml:space="preserve"> in size</w:t>
      </w:r>
      <w:proofErr w:type="gramEnd"/>
      <w:r w:rsidRPr="00D13230">
        <w:rPr>
          <w:rStyle w:val="Emphasis"/>
          <w:rFonts w:asciiTheme="majorHAnsi" w:hAnsiTheme="majorHAnsi" w:cstheme="majorHAnsi"/>
        </w:rPr>
        <w:t xml:space="preserve">, </w:t>
      </w:r>
      <w:r w:rsidRPr="00D13230">
        <w:rPr>
          <w:rStyle w:val="Emphasis"/>
          <w:rFonts w:asciiTheme="majorHAnsi" w:hAnsiTheme="majorHAnsi" w:cstheme="majorHAnsi"/>
          <w:highlight w:val="yellow"/>
        </w:rPr>
        <w:t xml:space="preserve">internally divided, poorly </w:t>
      </w:r>
      <w:r w:rsidRPr="00D13230">
        <w:rPr>
          <w:rStyle w:val="Emphasis"/>
          <w:rFonts w:asciiTheme="majorHAnsi" w:hAnsiTheme="majorHAnsi" w:cstheme="majorHAnsi"/>
        </w:rPr>
        <w:t xml:space="preserve">structured and </w:t>
      </w:r>
      <w:r w:rsidRPr="00D13230">
        <w:rPr>
          <w:rStyle w:val="Emphasis"/>
          <w:rFonts w:asciiTheme="majorHAnsi" w:hAnsiTheme="majorHAnsi" w:cstheme="majorHAnsi"/>
          <w:highlight w:val="yellow"/>
        </w:rPr>
        <w:t xml:space="preserve">trained, and without </w:t>
      </w:r>
      <w:r w:rsidRPr="00D13230">
        <w:rPr>
          <w:rStyle w:val="Emphasis"/>
          <w:rFonts w:asciiTheme="majorHAnsi" w:hAnsiTheme="majorHAnsi" w:cstheme="majorHAnsi"/>
        </w:rPr>
        <w:t xml:space="preserve">access to </w:t>
      </w:r>
      <w:r w:rsidRPr="00D13230">
        <w:rPr>
          <w:rStyle w:val="Emphasis"/>
          <w:rFonts w:asciiTheme="majorHAnsi" w:hAnsiTheme="majorHAnsi" w:cstheme="majorHAnsi"/>
          <w:highlight w:val="yellow"/>
        </w:rPr>
        <w:t>heavy weapons</w:t>
      </w:r>
      <w:r w:rsidRPr="00D13230">
        <w:rPr>
          <w:rFonts w:asciiTheme="majorHAnsi" w:hAnsiTheme="majorHAnsi" w:cstheme="majorHAnsi"/>
          <w:sz w:val="12"/>
        </w:rPr>
        <w:t xml:space="preserve">.9 Several of today's rebel groups have strong transnational characteristics, that is, insurgents move fluidly between states. </w:t>
      </w:r>
      <w:r w:rsidRPr="00D13230">
        <w:rPr>
          <w:rStyle w:val="StyleUnderline"/>
          <w:rFonts w:asciiTheme="majorHAnsi" w:hAnsiTheme="majorHAnsi" w:cstheme="majorHAnsi"/>
        </w:rPr>
        <w:t>Few are</w:t>
      </w:r>
      <w:r w:rsidRPr="00D13230">
        <w:rPr>
          <w:rFonts w:asciiTheme="majorHAnsi" w:hAnsiTheme="majorHAnsi" w:cstheme="majorHAnsi"/>
          <w:sz w:val="12"/>
        </w:rPr>
        <w:t xml:space="preserve"> at present </w:t>
      </w:r>
      <w:r w:rsidRPr="00D13230">
        <w:rPr>
          <w:rStyle w:val="StyleUnderline"/>
          <w:rFonts w:asciiTheme="majorHAnsi" w:hAnsiTheme="majorHAnsi" w:cstheme="majorHAnsi"/>
        </w:rPr>
        <w:t xml:space="preserve">a </w:t>
      </w:r>
      <w:r w:rsidRPr="00D13230">
        <w:rPr>
          <w:rFonts w:asciiTheme="majorHAnsi" w:hAnsiTheme="majorHAnsi" w:cstheme="majorHAnsi"/>
          <w:sz w:val="12"/>
        </w:rPr>
        <w:t xml:space="preserve">significant military </w:t>
      </w:r>
      <w:r w:rsidRPr="00D13230">
        <w:rPr>
          <w:rStyle w:val="StyleUnderline"/>
          <w:rFonts w:asciiTheme="majorHAnsi" w:hAnsiTheme="majorHAnsi" w:cstheme="majorHAnsi"/>
        </w:rPr>
        <w:t>threat</w:t>
      </w:r>
      <w:r w:rsidRPr="00D13230">
        <w:rPr>
          <w:rFonts w:asciiTheme="majorHAnsi" w:hAnsiTheme="majorHAnsi" w:cstheme="majorHAnsi"/>
          <w:sz w:val="12"/>
        </w:rPr>
        <w:t xml:space="preserve"> to the governments they face or in a position to seize and hold large swaths of territory.</w:t>
      </w:r>
    </w:p>
    <w:p w14:paraId="10D52A74" w14:textId="1C746357" w:rsidR="00B16935" w:rsidRDefault="00B16935" w:rsidP="00B16935">
      <w:pPr>
        <w:pStyle w:val="Heading4"/>
        <w:numPr>
          <w:ilvl w:val="0"/>
          <w:numId w:val="13"/>
        </w:numPr>
        <w:rPr>
          <w:rFonts w:asciiTheme="majorHAnsi" w:hAnsiTheme="majorHAnsi" w:cstheme="majorHAnsi"/>
        </w:rPr>
      </w:pPr>
      <w:r w:rsidRPr="00D13230">
        <w:rPr>
          <w:rFonts w:asciiTheme="majorHAnsi" w:hAnsiTheme="majorHAnsi" w:cstheme="majorHAnsi"/>
        </w:rPr>
        <w:t xml:space="preserve">No internal link to nuclear war – there is no scenario in the </w:t>
      </w:r>
      <w:proofErr w:type="gramStart"/>
      <w:r w:rsidRPr="00D13230">
        <w:rPr>
          <w:rFonts w:asciiTheme="majorHAnsi" w:hAnsiTheme="majorHAnsi" w:cstheme="majorHAnsi"/>
        </w:rPr>
        <w:t>card</w:t>
      </w:r>
      <w:proofErr w:type="gramEnd"/>
      <w:r w:rsidRPr="00D13230">
        <w:rPr>
          <w:rFonts w:asciiTheme="majorHAnsi" w:hAnsiTheme="majorHAnsi" w:cstheme="majorHAnsi"/>
        </w:rPr>
        <w:t xml:space="preserve"> nor their evidence didn’t even have a line about nuclear weapons or extinction, especially from Africa – they didn’t read enough warrants about the </w:t>
      </w:r>
      <w:proofErr w:type="spellStart"/>
      <w:r w:rsidRPr="00D13230">
        <w:rPr>
          <w:rFonts w:asciiTheme="majorHAnsi" w:hAnsiTheme="majorHAnsi" w:cstheme="majorHAnsi"/>
        </w:rPr>
        <w:t>i</w:t>
      </w:r>
      <w:proofErr w:type="spellEnd"/>
      <w:r w:rsidRPr="00D13230">
        <w:rPr>
          <w:rFonts w:asciiTheme="majorHAnsi" w:hAnsiTheme="majorHAnsi" w:cstheme="majorHAnsi"/>
        </w:rPr>
        <w:t xml:space="preserve">/l – you really can’t vote on it </w:t>
      </w:r>
      <w:proofErr w:type="spellStart"/>
      <w:r w:rsidRPr="00D13230">
        <w:rPr>
          <w:rFonts w:asciiTheme="majorHAnsi" w:hAnsiTheme="majorHAnsi" w:cstheme="majorHAnsi"/>
        </w:rPr>
        <w:t>scott</w:t>
      </w:r>
      <w:proofErr w:type="spellEnd"/>
    </w:p>
    <w:p w14:paraId="3813C876" w14:textId="55D9FC3E" w:rsidR="00626BB7" w:rsidRDefault="00626BB7" w:rsidP="00626BB7">
      <w:pPr>
        <w:pStyle w:val="Heading2"/>
      </w:pPr>
      <w:r>
        <w:lastRenderedPageBreak/>
        <w:t>Solvency</w:t>
      </w:r>
    </w:p>
    <w:p w14:paraId="15747FB0" w14:textId="6F396CB6" w:rsidR="00626BB7" w:rsidRPr="00D13230" w:rsidRDefault="0065201E" w:rsidP="00626BB7">
      <w:pPr>
        <w:pStyle w:val="Heading4"/>
        <w:rPr>
          <w:rFonts w:asciiTheme="majorHAnsi" w:hAnsiTheme="majorHAnsi" w:cstheme="majorHAnsi"/>
        </w:rPr>
      </w:pPr>
      <w:r>
        <w:rPr>
          <w:rFonts w:asciiTheme="majorHAnsi" w:hAnsiTheme="majorHAnsi" w:cstheme="majorHAnsi"/>
        </w:rPr>
        <w:t xml:space="preserve">1 - </w:t>
      </w:r>
      <w:r w:rsidR="00626BB7" w:rsidRPr="00D13230">
        <w:rPr>
          <w:rFonts w:asciiTheme="majorHAnsi" w:hAnsiTheme="majorHAnsi" w:cstheme="majorHAnsi"/>
        </w:rPr>
        <w:t xml:space="preserve">Circumvention and they don’t solve – even if they </w:t>
      </w:r>
      <w:proofErr w:type="gramStart"/>
      <w:r w:rsidR="00626BB7" w:rsidRPr="00D13230">
        <w:rPr>
          <w:rFonts w:asciiTheme="majorHAnsi" w:hAnsiTheme="majorHAnsi" w:cstheme="majorHAnsi"/>
        </w:rPr>
        <w:t>say</w:t>
      </w:r>
      <w:proofErr w:type="gramEnd"/>
      <w:r w:rsidR="00626BB7" w:rsidRPr="00D13230">
        <w:rPr>
          <w:rFonts w:asciiTheme="majorHAnsi" w:hAnsiTheme="majorHAnsi" w:cstheme="majorHAnsi"/>
        </w:rPr>
        <w:t xml:space="preserve"> “durable fiat”, they have not defined the scope of the plan in the 1AC so you don’t know what the plan would materially look like</w:t>
      </w:r>
    </w:p>
    <w:p w14:paraId="31532EEC" w14:textId="77777777" w:rsidR="00626BB7" w:rsidRPr="00D13230" w:rsidRDefault="00626BB7" w:rsidP="00626BB7">
      <w:pPr>
        <w:rPr>
          <w:rStyle w:val="Style13ptBold"/>
          <w:rFonts w:asciiTheme="majorHAnsi" w:hAnsiTheme="majorHAnsi" w:cstheme="majorHAnsi"/>
          <w:b w:val="0"/>
          <w:bCs/>
          <w:sz w:val="22"/>
        </w:rPr>
      </w:pPr>
      <w:proofErr w:type="spellStart"/>
      <w:r w:rsidRPr="00D13230">
        <w:rPr>
          <w:rStyle w:val="Style13ptBold"/>
          <w:rFonts w:asciiTheme="majorHAnsi" w:hAnsiTheme="majorHAnsi" w:cstheme="majorHAnsi"/>
        </w:rPr>
        <w:t>Mercurio</w:t>
      </w:r>
      <w:proofErr w:type="spellEnd"/>
      <w:r w:rsidRPr="00D13230">
        <w:rPr>
          <w:rStyle w:val="Style13ptBold"/>
          <w:rFonts w:asciiTheme="majorHAnsi" w:hAnsiTheme="majorHAnsi" w:cstheme="majorHAnsi"/>
        </w:rPr>
        <w:t xml:space="preserve"> 6/24 [</w:t>
      </w:r>
      <w:r w:rsidRPr="00D13230">
        <w:rPr>
          <w:rFonts w:asciiTheme="majorHAnsi" w:hAnsiTheme="majorHAnsi" w:cstheme="majorHAnsi"/>
        </w:rPr>
        <w:t xml:space="preserve">Simon F.S. Li Professor of Law, The Chinese University of Hong Kong, Shatin, Hong Kong. June 24, 2021. “The IP Waiver for COVID-19: Bad Policy, Bad Precedent” </w:t>
      </w:r>
      <w:hyperlink r:id="rId10" w:history="1">
        <w:r w:rsidRPr="00D13230">
          <w:rPr>
            <w:rFonts w:asciiTheme="majorHAnsi" w:hAnsiTheme="majorHAnsi" w:cstheme="majorHAnsi"/>
          </w:rPr>
          <w:t>https://www.ncbi.nlm.nih.gov/pmc/articles/PMC8223179/</w:t>
        </w:r>
      </w:hyperlink>
      <w:r w:rsidRPr="00D13230">
        <w:rPr>
          <w:rFonts w:asciiTheme="majorHAnsi" w:hAnsiTheme="majorHAnsi" w:cstheme="majorHAnsi"/>
        </w:rPr>
        <w:t xml:space="preserve"> Accessed 8/25 //gord0]</w:t>
      </w:r>
    </w:p>
    <w:p w14:paraId="5F3BDF1C" w14:textId="77777777" w:rsidR="00626BB7" w:rsidRPr="00D13230" w:rsidRDefault="00626BB7" w:rsidP="00626BB7">
      <w:pPr>
        <w:rPr>
          <w:rFonts w:asciiTheme="majorHAnsi" w:hAnsiTheme="majorHAnsi" w:cstheme="majorHAnsi"/>
          <w:sz w:val="16"/>
          <w:szCs w:val="16"/>
        </w:rPr>
      </w:pPr>
      <w:r w:rsidRPr="00D13230">
        <w:rPr>
          <w:rFonts w:asciiTheme="majorHAnsi" w:hAnsiTheme="majorHAnsi" w:cstheme="majorHAnsi"/>
          <w:sz w:val="16"/>
          <w:szCs w:val="16"/>
        </w:rPr>
        <w:t xml:space="preserve">The role of intellectual property rights (IPRs) and access to medicines is contentious. On the one hand, IPRs encourage investment, </w:t>
      </w:r>
      <w:proofErr w:type="gramStart"/>
      <w:r w:rsidRPr="00D13230">
        <w:rPr>
          <w:rFonts w:asciiTheme="majorHAnsi" w:hAnsiTheme="majorHAnsi" w:cstheme="majorHAnsi"/>
          <w:sz w:val="16"/>
          <w:szCs w:val="16"/>
        </w:rPr>
        <w:t>innovation</w:t>
      </w:r>
      <w:proofErr w:type="gramEnd"/>
      <w:r w:rsidRPr="00D13230">
        <w:rPr>
          <w:rFonts w:asciiTheme="majorHAnsi" w:hAnsiTheme="majorHAnsi" w:cstheme="majorHAnsi"/>
          <w:sz w:val="16"/>
          <w:szCs w:val="16"/>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1" w:anchor="Fn1" w:history="1">
        <w:r w:rsidRPr="00D13230">
          <w:rPr>
            <w:rFonts w:asciiTheme="majorHAnsi" w:eastAsiaTheme="majorEastAsia" w:hAnsiTheme="majorHAnsi" w:cstheme="majorHAnsi"/>
            <w:sz w:val="16"/>
            <w:szCs w:val="16"/>
            <w:vertAlign w:val="superscript"/>
          </w:rPr>
          <w:t>1</w:t>
        </w:r>
      </w:hyperlink>
      <w:r w:rsidRPr="00D13230">
        <w:rPr>
          <w:rFonts w:asciiTheme="majorHAnsi" w:hAnsiTheme="majorHAnsi" w:cstheme="majorHAnsi"/>
          <w:sz w:val="16"/>
          <w:szCs w:val="16"/>
        </w:rPr>
        <w:t xml:space="preserve"> The proposal, tabled at a meeting of the TRIPS Council in October 2020, calls on Members to waive IPRs relating to and having an impact on the “prevention, containment or treatment of COVID-19”.</w:t>
      </w:r>
      <w:hyperlink r:id="rId12" w:anchor="Fn2" w:history="1">
        <w:r w:rsidRPr="00D13230">
          <w:rPr>
            <w:rFonts w:asciiTheme="majorHAnsi" w:eastAsiaTheme="majorEastAsia" w:hAnsiTheme="majorHAnsi" w:cstheme="majorHAnsi"/>
            <w:sz w:val="16"/>
            <w:szCs w:val="16"/>
            <w:vertAlign w:val="superscript"/>
          </w:rPr>
          <w:t>2</w:t>
        </w:r>
      </w:hyperlink>
      <w:r w:rsidRPr="00D13230">
        <w:rPr>
          <w:rFonts w:asciiTheme="majorHAnsi" w:hAnsiTheme="majorHAnsi" w:cstheme="majorHAnsi"/>
          <w:sz w:val="16"/>
          <w:szCs w:val="16"/>
        </w:rPr>
        <w:t xml:space="preserve"> The proposal attracted support from the majority of developing country Members,</w:t>
      </w:r>
      <w:hyperlink r:id="rId13" w:anchor="Fn3" w:history="1">
        <w:r w:rsidRPr="00D13230">
          <w:rPr>
            <w:rFonts w:asciiTheme="majorHAnsi" w:eastAsiaTheme="majorEastAsia" w:hAnsiTheme="majorHAnsi" w:cstheme="majorHAnsi"/>
            <w:sz w:val="16"/>
            <w:szCs w:val="16"/>
            <w:vertAlign w:val="superscript"/>
          </w:rPr>
          <w:t>3</w:t>
        </w:r>
      </w:hyperlink>
      <w:r w:rsidRPr="00D13230">
        <w:rPr>
          <w:rFonts w:asciiTheme="majorHAnsi" w:hAnsiTheme="majorHAnsi" w:cstheme="majorHAnsi"/>
          <w:sz w:val="16"/>
          <w:szCs w:val="16"/>
        </w:rPr>
        <w:t xml:space="preserve"> but was opposed by a handful of Members including the United States (US).</w:t>
      </w:r>
      <w:hyperlink r:id="rId14" w:anchor="Fn4" w:history="1">
        <w:r w:rsidRPr="00D13230">
          <w:rPr>
            <w:rFonts w:asciiTheme="majorHAnsi" w:eastAsiaTheme="majorEastAsia" w:hAnsiTheme="majorHAnsi" w:cstheme="majorHAnsi"/>
            <w:sz w:val="16"/>
            <w:szCs w:val="16"/>
            <w:vertAlign w:val="superscript"/>
          </w:rPr>
          <w:t>4</w:t>
        </w:r>
      </w:hyperlink>
      <w:r w:rsidRPr="00D13230">
        <w:rPr>
          <w:rFonts w:asciiTheme="majorHAnsi" w:hAnsiTheme="majorHAnsi" w:cstheme="maj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15" w:anchor="Fn5" w:history="1">
        <w:r w:rsidRPr="00D13230">
          <w:rPr>
            <w:rFonts w:asciiTheme="majorHAnsi" w:eastAsiaTheme="majorEastAsia" w:hAnsiTheme="majorHAnsi" w:cstheme="majorHAnsi"/>
            <w:sz w:val="16"/>
            <w:szCs w:val="16"/>
            <w:vertAlign w:val="superscript"/>
          </w:rPr>
          <w:t>5</w:t>
        </w:r>
      </w:hyperlink>
      <w:r w:rsidRPr="00D13230">
        <w:rPr>
          <w:rFonts w:asciiTheme="majorHAnsi" w:hAnsiTheme="majorHAnsi" w:cstheme="majorHAnsi"/>
          <w:sz w:val="16"/>
          <w:szCs w:val="16"/>
        </w:rPr>
        <w:t xml:space="preserve"> On 5 May 2021, the US reversed its position and announced that it would support a waiver for COVID-19 vaccines.</w:t>
      </w:r>
      <w:hyperlink r:id="rId16" w:anchor="Fn6" w:history="1">
        <w:r w:rsidRPr="00D13230">
          <w:rPr>
            <w:rFonts w:asciiTheme="majorHAnsi" w:eastAsiaTheme="majorEastAsia" w:hAnsiTheme="majorHAnsi" w:cstheme="majorHAnsi"/>
            <w:sz w:val="16"/>
            <w:szCs w:val="16"/>
            <w:vertAlign w:val="superscript"/>
          </w:rPr>
          <w:t>6</w:t>
        </w:r>
      </w:hyperlink>
      <w:r w:rsidRPr="00D13230">
        <w:rPr>
          <w:rFonts w:asciiTheme="majorHAnsi" w:hAnsiTheme="majorHAnsi" w:cstheme="maj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17" w:anchor="Fn7" w:history="1">
        <w:r w:rsidRPr="00D13230">
          <w:rPr>
            <w:rFonts w:asciiTheme="majorHAnsi" w:eastAsiaTheme="majorEastAsia" w:hAnsiTheme="majorHAnsi" w:cstheme="majorHAnsi"/>
            <w:sz w:val="16"/>
            <w:szCs w:val="16"/>
            <w:vertAlign w:val="superscript"/>
          </w:rPr>
          <w:t>7</w:t>
        </w:r>
      </w:hyperlink>
      <w:r w:rsidRPr="00D13230">
        <w:rPr>
          <w:rFonts w:asciiTheme="majorHAnsi" w:hAnsiTheme="majorHAnsi" w:cstheme="maj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8" w:anchor="Fn8" w:history="1">
        <w:r w:rsidRPr="00D13230">
          <w:rPr>
            <w:rFonts w:asciiTheme="majorHAnsi" w:eastAsiaTheme="majorEastAsia" w:hAnsiTheme="majorHAnsi" w:cstheme="majorHAnsi"/>
            <w:sz w:val="16"/>
            <w:szCs w:val="16"/>
            <w:vertAlign w:val="superscript"/>
          </w:rPr>
          <w:t>8</w:t>
        </w:r>
      </w:hyperlink>
      <w:r w:rsidRPr="00D13230">
        <w:rPr>
          <w:rFonts w:asciiTheme="majorHAnsi" w:hAnsiTheme="majorHAnsi" w:cstheme="majorHAnsi"/>
          <w:sz w:val="16"/>
          <w:szCs w:val="16"/>
        </w:rPr>
        <w:t xml:space="preserve"> For its part, the EU continues to </w:t>
      </w:r>
      <w:proofErr w:type="spellStart"/>
      <w:r w:rsidRPr="00D13230">
        <w:rPr>
          <w:rFonts w:asciiTheme="majorHAnsi" w:hAnsiTheme="majorHAnsi" w:cstheme="majorHAnsi"/>
          <w:sz w:val="16"/>
          <w:szCs w:val="16"/>
        </w:rPr>
        <w:t>favour</w:t>
      </w:r>
      <w:proofErr w:type="spellEnd"/>
      <w:r w:rsidRPr="00D13230">
        <w:rPr>
          <w:rFonts w:asciiTheme="majorHAnsi" w:hAnsiTheme="majorHAnsi" w:cstheme="majorHAnsi"/>
          <w:sz w:val="16"/>
          <w:szCs w:val="16"/>
        </w:rPr>
        <w:t xml:space="preserve"> an approach which makes better use of existing flexibilities available in the TRIPS Agreement.</w:t>
      </w:r>
      <w:hyperlink r:id="rId19" w:anchor="Fn9" w:history="1">
        <w:r w:rsidRPr="00D13230">
          <w:rPr>
            <w:rFonts w:asciiTheme="majorHAnsi" w:eastAsiaTheme="majorEastAsia" w:hAnsiTheme="majorHAnsi" w:cstheme="majorHAnsi"/>
            <w:sz w:val="16"/>
            <w:szCs w:val="16"/>
            <w:vertAlign w:val="superscript"/>
          </w:rPr>
          <w:t>9</w:t>
        </w:r>
      </w:hyperlink>
      <w:r w:rsidRPr="00D13230">
        <w:rPr>
          <w:rFonts w:asciiTheme="majorHAnsi" w:hAnsiTheme="majorHAnsi" w:cstheme="majorHAnsi"/>
          <w:sz w:val="16"/>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20" w:anchor="Fn10" w:history="1">
        <w:r w:rsidRPr="00D13230">
          <w:rPr>
            <w:rFonts w:asciiTheme="majorHAnsi" w:eastAsiaTheme="majorEastAsia" w:hAnsiTheme="majorHAnsi" w:cstheme="majorHAnsi"/>
            <w:sz w:val="16"/>
            <w:szCs w:val="16"/>
            <w:vertAlign w:val="superscript"/>
          </w:rPr>
          <w:t>10</w:t>
        </w:r>
      </w:hyperlink>
      <w:r w:rsidRPr="00D13230">
        <w:rPr>
          <w:rFonts w:asciiTheme="majorHAnsi" w:hAnsiTheme="majorHAnsi" w:cstheme="maj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21" w:anchor="Fn11" w:history="1">
        <w:r w:rsidRPr="00D13230">
          <w:rPr>
            <w:rFonts w:asciiTheme="majorHAnsi" w:eastAsiaTheme="majorEastAsia" w:hAnsiTheme="majorHAnsi" w:cstheme="majorHAnsi"/>
            <w:sz w:val="16"/>
            <w:szCs w:val="16"/>
            <w:vertAlign w:val="superscript"/>
          </w:rPr>
          <w:t>11</w:t>
        </w:r>
      </w:hyperlink>
      <w:r w:rsidRPr="00D13230">
        <w:rPr>
          <w:rFonts w:asciiTheme="majorHAnsi" w:hAnsiTheme="majorHAnsi" w:cstheme="maj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2" w:anchor="Fn12" w:history="1">
        <w:r w:rsidRPr="00D13230">
          <w:rPr>
            <w:rFonts w:asciiTheme="majorHAnsi" w:eastAsiaTheme="majorEastAsia" w:hAnsiTheme="majorHAnsi" w:cstheme="majorHAnsi"/>
            <w:sz w:val="16"/>
            <w:szCs w:val="16"/>
            <w:vertAlign w:val="superscript"/>
          </w:rPr>
          <w:t>12</w:t>
        </w:r>
      </w:hyperlink>
      <w:r w:rsidRPr="00D13230">
        <w:rPr>
          <w:rFonts w:asciiTheme="majorHAnsi" w:hAnsiTheme="majorHAnsi" w:cstheme="majorHAnsi"/>
          <w:sz w:val="16"/>
          <w:szCs w:val="16"/>
        </w:rPr>
        <w:t xml:space="preserve"> (with no requirement on how or the extent to which they are related to or useful in combatting COVID-19), the US and others seem to support a waiver limited to patents and vaccines.</w:t>
      </w:r>
      <w:hyperlink r:id="rId23" w:anchor="Fn13" w:history="1">
        <w:r w:rsidRPr="00D13230">
          <w:rPr>
            <w:rFonts w:asciiTheme="majorHAnsi" w:eastAsiaTheme="majorEastAsia" w:hAnsiTheme="majorHAnsi" w:cstheme="majorHAnsi"/>
            <w:sz w:val="16"/>
            <w:szCs w:val="16"/>
            <w:vertAlign w:val="superscript"/>
          </w:rPr>
          <w:t>13</w:t>
        </w:r>
      </w:hyperlink>
      <w:r w:rsidRPr="00D13230">
        <w:rPr>
          <w:rFonts w:asciiTheme="majorHAnsi" w:hAnsiTheme="majorHAnsi" w:cstheme="maj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4" w:anchor="Fn14" w:history="1">
        <w:r w:rsidRPr="00D13230">
          <w:rPr>
            <w:rFonts w:asciiTheme="majorHAnsi" w:eastAsiaTheme="majorEastAsia" w:hAnsiTheme="majorHAnsi" w:cstheme="majorHAnsi"/>
            <w:sz w:val="16"/>
            <w:szCs w:val="16"/>
            <w:vertAlign w:val="superscript"/>
          </w:rPr>
          <w:t>14</w:t>
        </w:r>
      </w:hyperlink>
      <w:r w:rsidRPr="00D13230">
        <w:rPr>
          <w:rFonts w:asciiTheme="majorHAnsi" w:hAnsiTheme="majorHAnsi" w:cstheme="majorHAnsi"/>
          <w:sz w:val="16"/>
          <w:szCs w:val="16"/>
        </w:rPr>
        <w:t xml:space="preserve"> – as will the request that any action claimed to be taken under the waiver is outside the scope of the WTO’s dispute settlement mechanism.</w:t>
      </w:r>
      <w:hyperlink r:id="rId25" w:anchor="Fn15" w:history="1">
        <w:r w:rsidRPr="00D13230">
          <w:rPr>
            <w:rFonts w:asciiTheme="majorHAnsi" w:eastAsiaTheme="majorEastAsia" w:hAnsiTheme="majorHAnsi" w:cstheme="majorHAnsi"/>
            <w:sz w:val="16"/>
            <w:szCs w:val="16"/>
            <w:vertAlign w:val="superscript"/>
          </w:rPr>
          <w:t>15</w:t>
        </w:r>
      </w:hyperlink>
      <w:r w:rsidRPr="00D13230">
        <w:rPr>
          <w:rFonts w:asciiTheme="majorHAnsi" w:hAnsiTheme="majorHAnsi" w:cstheme="maj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D13230">
        <w:rPr>
          <w:rFonts w:asciiTheme="majorHAnsi" w:hAnsiTheme="majorHAnsi" w:cstheme="majorHAnsi"/>
          <w:highlight w:val="green"/>
          <w:u w:val="single"/>
        </w:rPr>
        <w:t>The proposal</w:t>
      </w:r>
      <w:r w:rsidRPr="00D13230">
        <w:rPr>
          <w:rFonts w:asciiTheme="majorHAnsi" w:hAnsiTheme="majorHAnsi" w:cstheme="majorHAnsi"/>
          <w:u w:val="single"/>
        </w:rPr>
        <w:t xml:space="preserve"> also </w:t>
      </w:r>
      <w:r w:rsidRPr="00D13230">
        <w:rPr>
          <w:rFonts w:asciiTheme="majorHAnsi" w:hAnsiTheme="majorHAnsi" w:cstheme="majorHAnsi"/>
          <w:highlight w:val="green"/>
          <w:u w:val="single"/>
        </w:rPr>
        <w:t>fails to mention</w:t>
      </w:r>
      <w:r w:rsidRPr="00D13230">
        <w:rPr>
          <w:rFonts w:asciiTheme="majorHAnsi" w:hAnsiTheme="majorHAnsi" w:cstheme="majorHAnsi"/>
          <w:u w:val="single"/>
        </w:rPr>
        <w:t xml:space="preserve"> anything in relation to </w:t>
      </w:r>
      <w:r w:rsidRPr="00D13230">
        <w:rPr>
          <w:rFonts w:asciiTheme="majorHAnsi" w:hAnsiTheme="majorHAnsi" w:cstheme="majorHAnsi"/>
          <w:highlight w:val="green"/>
          <w:u w:val="single"/>
        </w:rPr>
        <w:t xml:space="preserve">transparency and notification requirements </w:t>
      </w:r>
      <w:r w:rsidRPr="00D13230">
        <w:rPr>
          <w:rFonts w:asciiTheme="majorHAnsi" w:hAnsiTheme="majorHAnsi" w:cstheme="majorHAnsi"/>
          <w:u w:val="single"/>
        </w:rPr>
        <w:t xml:space="preserve">and </w:t>
      </w:r>
      <w:r w:rsidRPr="00D13230">
        <w:rPr>
          <w:rFonts w:asciiTheme="majorHAnsi" w:hAnsiTheme="majorHAnsi" w:cstheme="majorHAnsi"/>
          <w:highlight w:val="green"/>
          <w:u w:val="single"/>
        </w:rPr>
        <w:t xml:space="preserve">lacks safeguards against abuse </w:t>
      </w:r>
      <w:r w:rsidRPr="00D13230">
        <w:rPr>
          <w:rFonts w:asciiTheme="majorHAnsi" w:hAnsiTheme="majorHAnsi" w:cstheme="majorHAnsi"/>
          <w:u w:val="single"/>
        </w:rPr>
        <w:t xml:space="preserve">or diversion. These points will likely also prove contentious in the negotiations. </w:t>
      </w:r>
      <w:r w:rsidRPr="00D13230">
        <w:rPr>
          <w:rFonts w:asciiTheme="majorHAnsi" w:hAnsiTheme="majorHAnsi" w:cstheme="majorHAnsi"/>
          <w:sz w:val="16"/>
          <w:szCs w:val="16"/>
        </w:rPr>
        <w:t xml:space="preserve">With so many initial divergences and </w:t>
      </w:r>
      <w:proofErr w:type="gramStart"/>
      <w:r w:rsidRPr="00D13230">
        <w:rPr>
          <w:rFonts w:asciiTheme="majorHAnsi" w:hAnsiTheme="majorHAnsi" w:cstheme="majorHAnsi"/>
          <w:sz w:val="16"/>
          <w:szCs w:val="16"/>
        </w:rPr>
        <w:t>as yet</w:t>
      </w:r>
      <w:proofErr w:type="gramEnd"/>
      <w:r w:rsidRPr="00D13230">
        <w:rPr>
          <w:rFonts w:asciiTheme="majorHAnsi" w:hAnsiTheme="majorHAnsi" w:cstheme="maj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26" w:anchor="Fn16" w:history="1">
        <w:r w:rsidRPr="00D13230">
          <w:rPr>
            <w:rFonts w:asciiTheme="majorHAnsi" w:eastAsiaTheme="majorEastAsia" w:hAnsiTheme="majorHAnsi" w:cstheme="majorHAnsi"/>
            <w:sz w:val="16"/>
            <w:szCs w:val="16"/>
            <w:vertAlign w:val="superscript"/>
          </w:rPr>
          <w:t>16</w:t>
        </w:r>
      </w:hyperlink>
      <w:r w:rsidRPr="00D13230">
        <w:rPr>
          <w:rFonts w:asciiTheme="majorHAnsi" w:hAnsiTheme="majorHAnsi" w:cstheme="majorHAnsi"/>
          <w:sz w:val="16"/>
          <w:szCs w:val="16"/>
        </w:rPr>
        <w:t xml:space="preserve"> There is also a chance that the negotiations will continue past the calendar year 2021. The chance for a swift negotiation diminished with the release of a revised proposal by India and South Africa on 22 May 2021. </w:t>
      </w:r>
      <w:r w:rsidRPr="00D13230">
        <w:rPr>
          <w:rFonts w:asciiTheme="majorHAnsi" w:hAnsiTheme="majorHAnsi" w:cstheme="majorHAnsi"/>
          <w:u w:val="single"/>
        </w:rPr>
        <w:t xml:space="preserve">As mentioned above, </w:t>
      </w:r>
      <w:r w:rsidRPr="00D13230">
        <w:rPr>
          <w:rFonts w:asciiTheme="majorHAnsi" w:hAnsiTheme="majorHAnsi" w:cstheme="majorHAnsi"/>
          <w:highlight w:val="green"/>
          <w:u w:val="single"/>
        </w:rPr>
        <w:t>the proposal contains no limit</w:t>
      </w:r>
      <w:r w:rsidRPr="00D13230">
        <w:rPr>
          <w:rFonts w:asciiTheme="majorHAnsi" w:hAnsiTheme="majorHAnsi" w:cstheme="majorHAnsi"/>
          <w:u w:val="single"/>
        </w:rPr>
        <w:t xml:space="preserve"> as </w:t>
      </w:r>
      <w:r w:rsidRPr="00D13230">
        <w:rPr>
          <w:rFonts w:asciiTheme="majorHAnsi" w:hAnsiTheme="majorHAnsi" w:cstheme="majorHAnsi"/>
          <w:highlight w:val="green"/>
          <w:u w:val="single"/>
        </w:rPr>
        <w:t>to</w:t>
      </w:r>
      <w:r w:rsidRPr="00D13230">
        <w:rPr>
          <w:rFonts w:asciiTheme="majorHAnsi" w:hAnsiTheme="majorHAnsi" w:cstheme="majorHAnsi"/>
          <w:u w:val="single"/>
        </w:rPr>
        <w:t xml:space="preserve"> product </w:t>
      </w:r>
      <w:r w:rsidRPr="00D13230">
        <w:rPr>
          <w:rFonts w:asciiTheme="majorHAnsi" w:hAnsiTheme="majorHAnsi" w:cstheme="majorHAnsi"/>
          <w:highlight w:val="green"/>
          <w:u w:val="single"/>
        </w:rPr>
        <w:t>coverage, scope</w:t>
      </w:r>
      <w:r w:rsidRPr="00D13230">
        <w:rPr>
          <w:rFonts w:asciiTheme="majorHAnsi" w:hAnsiTheme="majorHAnsi" w:cstheme="majorHAnsi"/>
          <w:u w:val="single"/>
        </w:rPr>
        <w:t xml:space="preserve">, notification </w:t>
      </w:r>
      <w:r w:rsidRPr="00D13230">
        <w:rPr>
          <w:rFonts w:asciiTheme="majorHAnsi" w:hAnsiTheme="majorHAnsi" w:cstheme="majorHAnsi"/>
          <w:highlight w:val="green"/>
          <w:u w:val="single"/>
        </w:rPr>
        <w:t>requirements or safeguards</w:t>
      </w:r>
      <w:r w:rsidRPr="00D13230">
        <w:rPr>
          <w:rFonts w:asciiTheme="majorHAnsi" w:hAnsiTheme="majorHAnsi" w:cstheme="majorHAnsi"/>
          <w:u w:val="single"/>
        </w:rPr>
        <w:t xml:space="preserve"> and proposes that the waiver will remain in effect for what could be an indefinite period. </w:t>
      </w:r>
      <w:r w:rsidRPr="00D13230">
        <w:rPr>
          <w:rFonts w:asciiTheme="majorHAnsi" w:hAnsiTheme="majorHAnsi" w:cstheme="majorHAnsi"/>
          <w:highlight w:val="green"/>
          <w:u w:val="single"/>
        </w:rPr>
        <w:t xml:space="preserve">This was not </w:t>
      </w:r>
      <w:r w:rsidRPr="00D13230">
        <w:rPr>
          <w:rFonts w:asciiTheme="majorHAnsi" w:hAnsiTheme="majorHAnsi" w:cstheme="majorHAnsi"/>
          <w:u w:val="single"/>
        </w:rPr>
        <w:t xml:space="preserve">a proposal </w:t>
      </w:r>
      <w:r w:rsidRPr="00D13230">
        <w:rPr>
          <w:rFonts w:asciiTheme="majorHAnsi" w:hAnsiTheme="majorHAnsi" w:cstheme="majorHAnsi"/>
          <w:highlight w:val="green"/>
          <w:u w:val="single"/>
        </w:rPr>
        <w:t>designed to engender quick negotiations and</w:t>
      </w:r>
      <w:r w:rsidRPr="00D13230">
        <w:rPr>
          <w:rFonts w:asciiTheme="majorHAnsi" w:hAnsiTheme="majorHAnsi" w:cstheme="majorHAnsi"/>
          <w:u w:val="single"/>
        </w:rPr>
        <w:t xml:space="preserve"> a </w:t>
      </w:r>
      <w:r w:rsidRPr="00D13230">
        <w:rPr>
          <w:rFonts w:asciiTheme="majorHAnsi" w:hAnsiTheme="majorHAnsi" w:cstheme="majorHAnsi"/>
          <w:highlight w:val="green"/>
          <w:u w:val="single"/>
        </w:rPr>
        <w:t>solution</w:t>
      </w:r>
      <w:r w:rsidRPr="00D13230">
        <w:rPr>
          <w:rFonts w:asciiTheme="majorHAnsi" w:hAnsiTheme="majorHAnsi" w:cstheme="majorHAnsi"/>
          <w:u w:val="single"/>
        </w:rPr>
        <w:t>.</w:t>
      </w:r>
      <w:r w:rsidRPr="00D13230">
        <w:rPr>
          <w:rFonts w:asciiTheme="majorHAnsi" w:hAnsiTheme="majorHAnsi" w:cstheme="majorHAnsi"/>
          <w:sz w:val="16"/>
          <w:szCs w:val="16"/>
        </w:rPr>
        <w:t xml:space="preserve"> </w:t>
      </w:r>
      <w:r w:rsidRPr="00D13230">
        <w:rPr>
          <w:rFonts w:asciiTheme="majorHAnsi" w:hAnsiTheme="majorHAnsi" w:cstheme="majorHAnsi"/>
          <w:u w:val="single"/>
        </w:rPr>
        <w:t xml:space="preserve">Instead, </w:t>
      </w:r>
      <w:r w:rsidRPr="00D13230">
        <w:rPr>
          <w:rFonts w:asciiTheme="majorHAnsi" w:hAnsiTheme="majorHAnsi" w:cstheme="majorHAnsi"/>
          <w:highlight w:val="green"/>
          <w:u w:val="single"/>
        </w:rPr>
        <w:t>the proposal</w:t>
      </w:r>
      <w:r w:rsidRPr="00D13230">
        <w:rPr>
          <w:rFonts w:asciiTheme="majorHAnsi" w:hAnsiTheme="majorHAnsi" w:cstheme="majorHAnsi"/>
          <w:u w:val="single"/>
        </w:rPr>
        <w:t xml:space="preserve"> perhaps </w:t>
      </w:r>
      <w:r w:rsidRPr="00D13230">
        <w:rPr>
          <w:rFonts w:asciiTheme="majorHAnsi" w:hAnsiTheme="majorHAnsi" w:cstheme="majorHAnsi"/>
          <w:highlight w:val="green"/>
          <w:u w:val="single"/>
        </w:rPr>
        <w:t>reveals India’s and South Africa’s</w:t>
      </w:r>
      <w:r w:rsidRPr="00D13230">
        <w:rPr>
          <w:rFonts w:asciiTheme="majorHAnsi" w:hAnsiTheme="majorHAnsi" w:cstheme="majorHAnsi"/>
          <w:u w:val="single"/>
        </w:rPr>
        <w:t xml:space="preserve"> true </w:t>
      </w:r>
      <w:r w:rsidRPr="00D13230">
        <w:rPr>
          <w:rFonts w:asciiTheme="majorHAnsi" w:hAnsiTheme="majorHAnsi" w:cstheme="majorHAnsi"/>
          <w:highlight w:val="green"/>
          <w:u w:val="single"/>
        </w:rPr>
        <w:t>intent to use the COVID</w:t>
      </w:r>
      <w:r w:rsidRPr="00D13230">
        <w:rPr>
          <w:rFonts w:asciiTheme="majorHAnsi" w:hAnsiTheme="majorHAnsi" w:cstheme="majorHAnsi"/>
          <w:u w:val="single"/>
        </w:rPr>
        <w:t xml:space="preserve">-19 </w:t>
      </w:r>
      <w:r w:rsidRPr="00D13230">
        <w:rPr>
          <w:rFonts w:asciiTheme="majorHAnsi" w:hAnsiTheme="majorHAnsi" w:cstheme="majorHAnsi"/>
          <w:highlight w:val="green"/>
          <w:u w:val="single"/>
        </w:rPr>
        <w:t>pandemic</w:t>
      </w:r>
      <w:r w:rsidRPr="00D13230">
        <w:rPr>
          <w:rFonts w:asciiTheme="majorHAnsi" w:hAnsiTheme="majorHAnsi" w:cstheme="majorHAnsi"/>
          <w:u w:val="single"/>
        </w:rPr>
        <w:t xml:space="preserve"> as an excuse </w:t>
      </w:r>
      <w:r w:rsidRPr="00D13230">
        <w:rPr>
          <w:rFonts w:asciiTheme="majorHAnsi" w:hAnsiTheme="majorHAnsi" w:cstheme="majorHAnsi"/>
          <w:highlight w:val="green"/>
          <w:u w:val="single"/>
        </w:rPr>
        <w:t>to roll-back IPRs</w:t>
      </w:r>
      <w:r w:rsidRPr="00D13230">
        <w:rPr>
          <w:rFonts w:asciiTheme="majorHAnsi" w:hAnsiTheme="majorHAnsi" w:cstheme="majorHAnsi"/>
          <w:u w:val="single"/>
        </w:rPr>
        <w:t xml:space="preserve"> rather than a good-faith effort to rapidly increase access to lifesaving vaccines and </w:t>
      </w:r>
      <w:r w:rsidRPr="00D13230">
        <w:rPr>
          <w:rFonts w:asciiTheme="majorHAnsi" w:hAnsiTheme="majorHAnsi" w:cstheme="majorHAnsi"/>
          <w:u w:val="single"/>
        </w:rPr>
        <w:lastRenderedPageBreak/>
        <w:t>treatments around the world.</w:t>
      </w:r>
      <w:r w:rsidRPr="00D13230">
        <w:rPr>
          <w:rFonts w:asciiTheme="majorHAnsi" w:hAnsiTheme="majorHAnsi" w:cstheme="majorHAnsi"/>
          <w:sz w:val="16"/>
          <w:szCs w:val="16"/>
          <w:u w:val="single"/>
        </w:rPr>
        <w:t xml:space="preserve"> </w:t>
      </w:r>
      <w:r w:rsidRPr="00D13230">
        <w:rPr>
          <w:rFonts w:asciiTheme="majorHAnsi" w:hAnsiTheme="majorHAnsi" w:cstheme="maj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27" w:anchor="Fn17" w:history="1">
        <w:r w:rsidRPr="00D13230">
          <w:rPr>
            <w:rFonts w:asciiTheme="majorHAnsi" w:eastAsiaTheme="majorEastAsia" w:hAnsiTheme="majorHAnsi" w:cstheme="majorHAnsi"/>
            <w:sz w:val="16"/>
            <w:szCs w:val="16"/>
            <w:vertAlign w:val="superscript"/>
          </w:rPr>
          <w:t>17</w:t>
        </w:r>
      </w:hyperlink>
      <w:r w:rsidRPr="00D13230">
        <w:rPr>
          <w:rFonts w:asciiTheme="majorHAnsi" w:hAnsiTheme="majorHAnsi" w:cstheme="majorHAnsi"/>
          <w:sz w:val="16"/>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28" w:anchor="Fn18" w:history="1">
        <w:r w:rsidRPr="00D13230">
          <w:rPr>
            <w:rFonts w:asciiTheme="majorHAnsi" w:eastAsiaTheme="majorEastAsia" w:hAnsiTheme="majorHAnsi" w:cstheme="majorHAnsi"/>
            <w:sz w:val="16"/>
            <w:szCs w:val="16"/>
            <w:vertAlign w:val="superscript"/>
          </w:rPr>
          <w:t>18</w:t>
        </w:r>
      </w:hyperlink>
      <w:r w:rsidRPr="00D13230">
        <w:rPr>
          <w:rFonts w:asciiTheme="majorHAnsi" w:hAnsiTheme="majorHAnsi" w:cstheme="majorHAnsi"/>
          <w:sz w:val="16"/>
          <w:szCs w:val="16"/>
        </w:rPr>
        <w:t xml:space="preserve">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29" w:anchor="Fn19" w:history="1">
        <w:r w:rsidRPr="00D13230">
          <w:rPr>
            <w:rFonts w:asciiTheme="majorHAnsi" w:eastAsiaTheme="majorEastAsia" w:hAnsiTheme="majorHAnsi" w:cstheme="majorHAnsi"/>
            <w:sz w:val="16"/>
            <w:szCs w:val="16"/>
            <w:vertAlign w:val="superscript"/>
          </w:rPr>
          <w:t>19</w:t>
        </w:r>
      </w:hyperlink>
      <w:r w:rsidRPr="00D13230">
        <w:rPr>
          <w:rFonts w:asciiTheme="majorHAnsi" w:hAnsiTheme="majorHAnsi" w:cstheme="majorHAnsi"/>
          <w:sz w:val="16"/>
          <w:szCs w:val="16"/>
        </w:rPr>
        <w:t xml:space="preserve"> India’s negotiator to the TRIPS Agreement and longtime WTO staffer, Jayashree </w:t>
      </w:r>
      <w:proofErr w:type="spellStart"/>
      <w:r w:rsidRPr="00D13230">
        <w:rPr>
          <w:rFonts w:asciiTheme="majorHAnsi" w:hAnsiTheme="majorHAnsi" w:cstheme="majorHAnsi"/>
          <w:sz w:val="16"/>
          <w:szCs w:val="16"/>
        </w:rPr>
        <w:t>Watal</w:t>
      </w:r>
      <w:proofErr w:type="spellEnd"/>
      <w:r w:rsidRPr="00D13230">
        <w:rPr>
          <w:rFonts w:asciiTheme="majorHAnsi" w:hAnsiTheme="majorHAnsi" w:cstheme="majorHAnsi"/>
          <w:sz w:val="16"/>
          <w:szCs w:val="16"/>
        </w:rPr>
        <w:t>, agrees, stating the proposal is an “indirect attempt to put pressure on the original manufacturers to cooperate [and license production to companies in their countries]”.</w:t>
      </w:r>
      <w:hyperlink r:id="rId30" w:anchor="Fn20" w:history="1">
        <w:r w:rsidRPr="00D13230">
          <w:rPr>
            <w:rFonts w:asciiTheme="majorHAnsi" w:eastAsiaTheme="majorEastAsia" w:hAnsiTheme="majorHAnsi" w:cstheme="majorHAnsi"/>
            <w:sz w:val="16"/>
            <w:szCs w:val="16"/>
            <w:vertAlign w:val="superscript"/>
          </w:rPr>
          <w:t>20</w:t>
        </w:r>
      </w:hyperlink>
      <w:r w:rsidRPr="00D13230">
        <w:rPr>
          <w:rFonts w:asciiTheme="majorHAnsi" w:hAnsiTheme="majorHAnsi" w:cstheme="maj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D13230">
        <w:rPr>
          <w:rFonts w:asciiTheme="majorHAnsi" w:hAnsiTheme="majorHAnsi" w:cstheme="majorHAnsi"/>
          <w:sz w:val="16"/>
          <w:szCs w:val="16"/>
        </w:rPr>
        <w:t>licenses</w:t>
      </w:r>
      <w:proofErr w:type="gramEnd"/>
      <w:r w:rsidRPr="00D13230">
        <w:rPr>
          <w:rFonts w:asciiTheme="majorHAnsi" w:hAnsiTheme="majorHAnsi" w:cstheme="majorHAns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 When asked if a waiver would improve vaccine availability and equity, </w:t>
      </w:r>
      <w:proofErr w:type="spellStart"/>
      <w:r w:rsidRPr="00D13230">
        <w:rPr>
          <w:rFonts w:asciiTheme="majorHAnsi" w:hAnsiTheme="majorHAnsi" w:cstheme="majorHAnsi"/>
          <w:sz w:val="16"/>
          <w:szCs w:val="16"/>
        </w:rPr>
        <w:t>Watal</w:t>
      </w:r>
      <w:proofErr w:type="spellEnd"/>
      <w:r w:rsidRPr="00D13230">
        <w:rPr>
          <w:rFonts w:asciiTheme="majorHAnsi" w:hAnsiTheme="majorHAnsi" w:cstheme="majorHAnsi"/>
          <w:sz w:val="16"/>
          <w:szCs w:val="16"/>
        </w:rPr>
        <w:t xml:space="preserve"> responded: “No. It won’t. That’s clear.”</w:t>
      </w:r>
      <w:hyperlink r:id="rId31" w:anchor="Fn21" w:history="1">
        <w:r w:rsidRPr="00D13230">
          <w:rPr>
            <w:rFonts w:asciiTheme="majorHAnsi" w:eastAsiaTheme="majorEastAsia" w:hAnsiTheme="majorHAnsi" w:cstheme="majorHAnsi"/>
            <w:sz w:val="16"/>
            <w:szCs w:val="16"/>
            <w:vertAlign w:val="superscript"/>
          </w:rPr>
          <w:t>21</w:t>
        </w:r>
      </w:hyperlink>
      <w:r w:rsidRPr="00D13230">
        <w:rPr>
          <w:rFonts w:asciiTheme="majorHAnsi" w:hAnsiTheme="majorHAnsi" w:cstheme="majorHAnsi"/>
          <w:sz w:val="16"/>
          <w:szCs w:val="16"/>
        </w:rPr>
        <w:t xml:space="preserve"> I share </w:t>
      </w:r>
      <w:proofErr w:type="spellStart"/>
      <w:r w:rsidRPr="00D13230">
        <w:rPr>
          <w:rFonts w:asciiTheme="majorHAnsi" w:hAnsiTheme="majorHAnsi" w:cstheme="majorHAnsi"/>
          <w:sz w:val="16"/>
          <w:szCs w:val="16"/>
        </w:rPr>
        <w:t>Watal’s</w:t>
      </w:r>
      <w:proofErr w:type="spellEnd"/>
      <w:r w:rsidRPr="00D13230">
        <w:rPr>
          <w:rFonts w:asciiTheme="majorHAnsi" w:hAnsiTheme="majorHAnsi" w:cstheme="majorHAnsi"/>
          <w:sz w:val="16"/>
          <w:szCs w:val="16"/>
        </w:rPr>
        <w:t xml:space="preserve"> view and do not support a TRIPS waiver for IPRs or even a limited waiver for patents</w:t>
      </w:r>
      <w:r w:rsidRPr="00D13230">
        <w:rPr>
          <w:rFonts w:asciiTheme="majorHAnsi" w:hAnsiTheme="majorHAnsi" w:cstheme="majorHAnsi"/>
        </w:rPr>
        <w:t xml:space="preserve">. </w:t>
      </w:r>
      <w:r w:rsidRPr="00D13230">
        <w:rPr>
          <w:rFonts w:asciiTheme="majorHAnsi" w:hAnsiTheme="majorHAnsi" w:cstheme="majorHAnsi"/>
          <w:u w:val="single"/>
        </w:rPr>
        <w:t xml:space="preserve">With evidence mounting that “what </w:t>
      </w:r>
      <w:r w:rsidRPr="00D13230">
        <w:rPr>
          <w:rFonts w:asciiTheme="majorHAnsi" w:hAnsiTheme="majorHAnsi" w:cstheme="majorHAnsi"/>
          <w:highlight w:val="green"/>
          <w:u w:val="single"/>
        </w:rPr>
        <w:t>the proposal</w:t>
      </w:r>
      <w:r w:rsidRPr="00D13230">
        <w:rPr>
          <w:rFonts w:asciiTheme="majorHAnsi" w:hAnsiTheme="majorHAnsi" w:cstheme="majorHAnsi"/>
          <w:u w:val="single"/>
        </w:rPr>
        <w:t xml:space="preserve"> … </w:t>
      </w:r>
      <w:r w:rsidRPr="00D13230">
        <w:rPr>
          <w:rFonts w:asciiTheme="majorHAnsi" w:hAnsiTheme="majorHAnsi" w:cstheme="majorHAnsi"/>
          <w:highlight w:val="green"/>
          <w:u w:val="single"/>
        </w:rPr>
        <w:t>will</w:t>
      </w:r>
      <w:r w:rsidRPr="00D13230">
        <w:rPr>
          <w:rFonts w:asciiTheme="majorHAnsi" w:hAnsiTheme="majorHAnsi" w:cstheme="majorHAnsi"/>
          <w:u w:val="single"/>
        </w:rPr>
        <w:t xml:space="preserve"> definitely </w:t>
      </w:r>
      <w:r w:rsidRPr="00D13230">
        <w:rPr>
          <w:rFonts w:asciiTheme="majorHAnsi" w:hAnsiTheme="majorHAnsi" w:cstheme="majorHAnsi"/>
          <w:highlight w:val="green"/>
          <w:u w:val="single"/>
        </w:rPr>
        <w:t>not</w:t>
      </w:r>
      <w:r w:rsidRPr="00D13230">
        <w:rPr>
          <w:rFonts w:asciiTheme="majorHAnsi" w:hAnsiTheme="majorHAnsi" w:cstheme="majorHAnsi"/>
          <w:u w:val="single"/>
        </w:rPr>
        <w:t xml:space="preserve"> achieve is </w:t>
      </w:r>
      <w:r w:rsidRPr="00D13230">
        <w:rPr>
          <w:rFonts w:asciiTheme="majorHAnsi" w:hAnsiTheme="majorHAnsi" w:cstheme="majorHAnsi"/>
          <w:highlight w:val="green"/>
          <w:u w:val="single"/>
        </w:rPr>
        <w:t>speed</w:t>
      </w:r>
      <w:r w:rsidRPr="00D13230">
        <w:rPr>
          <w:rFonts w:asciiTheme="majorHAnsi" w:hAnsiTheme="majorHAnsi" w:cstheme="majorHAnsi"/>
          <w:u w:val="single"/>
        </w:rPr>
        <w:t xml:space="preserve">ing </w:t>
      </w:r>
      <w:r w:rsidRPr="00D13230">
        <w:rPr>
          <w:rFonts w:asciiTheme="majorHAnsi" w:hAnsiTheme="majorHAnsi" w:cstheme="majorHAnsi"/>
          <w:highlight w:val="green"/>
          <w:u w:val="single"/>
        </w:rPr>
        <w:t>up the</w:t>
      </w:r>
      <w:r w:rsidRPr="00D13230">
        <w:rPr>
          <w:rFonts w:asciiTheme="majorHAnsi" w:hAnsiTheme="majorHAnsi" w:cstheme="majorHAnsi"/>
          <w:u w:val="single"/>
        </w:rPr>
        <w:t xml:space="preserve"> Covid-19 </w:t>
      </w:r>
      <w:r w:rsidRPr="00D13230">
        <w:rPr>
          <w:rFonts w:asciiTheme="majorHAnsi" w:hAnsiTheme="majorHAnsi" w:cstheme="majorHAnsi"/>
          <w:highlight w:val="green"/>
          <w:u w:val="single"/>
        </w:rPr>
        <w:t>vaccination rate in</w:t>
      </w:r>
      <w:r w:rsidRPr="00D13230">
        <w:rPr>
          <w:rFonts w:asciiTheme="majorHAnsi" w:hAnsiTheme="majorHAnsi" w:cstheme="majorHAnsi"/>
          <w:u w:val="single"/>
        </w:rPr>
        <w:t xml:space="preserve"> India or other parts of </w:t>
      </w:r>
      <w:r w:rsidRPr="00D13230">
        <w:rPr>
          <w:rFonts w:asciiTheme="majorHAnsi" w:hAnsiTheme="majorHAnsi" w:cstheme="majorHAnsi"/>
          <w:highlight w:val="green"/>
          <w:u w:val="single"/>
        </w:rPr>
        <w:t>the Global South</w:t>
      </w:r>
      <w:r w:rsidRPr="00D13230">
        <w:rPr>
          <w:rFonts w:asciiTheme="majorHAnsi" w:hAnsiTheme="majorHAnsi" w:cstheme="majorHAnsi"/>
          <w:u w:val="single"/>
        </w:rPr>
        <w:t>”</w:t>
      </w:r>
      <w:hyperlink r:id="rId32" w:anchor="Fn22" w:history="1">
        <w:r w:rsidRPr="00D13230">
          <w:rPr>
            <w:rFonts w:asciiTheme="majorHAnsi" w:eastAsiaTheme="majorEastAsia" w:hAnsiTheme="majorHAnsi" w:cstheme="majorHAnsi"/>
            <w:u w:val="single"/>
            <w:vertAlign w:val="superscript"/>
          </w:rPr>
          <w:t>22</w:t>
        </w:r>
      </w:hyperlink>
      <w:r w:rsidRPr="00D13230">
        <w:rPr>
          <w:rFonts w:asciiTheme="majorHAnsi" w:hAnsiTheme="majorHAnsi" w:cstheme="majorHAnsi"/>
          <w:u w:val="single"/>
        </w:rPr>
        <w:t xml:space="preserve"> I refuse to sacrifice academic integrity by supporting a proposal simply because it is gaining traction in some circles.</w:t>
      </w:r>
      <w:hyperlink r:id="rId33" w:anchor="Fn23" w:history="1">
        <w:r w:rsidRPr="00D13230">
          <w:rPr>
            <w:rFonts w:asciiTheme="majorHAnsi" w:eastAsiaTheme="majorEastAsia" w:hAnsiTheme="majorHAnsi" w:cstheme="majorHAnsi"/>
            <w:u w:val="single"/>
            <w:vertAlign w:val="superscript"/>
          </w:rPr>
          <w:t>23</w:t>
        </w:r>
      </w:hyperlink>
      <w:r w:rsidRPr="00D13230">
        <w:rPr>
          <w:rFonts w:asciiTheme="majorHAnsi" w:hAnsiTheme="majorHAnsi" w:cstheme="majorHAnsi"/>
          <w:u w:val="single"/>
        </w:rPr>
        <w:t xml:space="preserve"> </w:t>
      </w:r>
      <w:r w:rsidRPr="00D13230">
        <w:rPr>
          <w:rFonts w:asciiTheme="majorHAnsi" w:hAnsiTheme="majorHAnsi" w:cstheme="majorHAnsi"/>
          <w:highlight w:val="green"/>
          <w:u w:val="single"/>
        </w:rPr>
        <w:t>IPRs</w:t>
      </w:r>
      <w:r w:rsidRPr="00D13230">
        <w:rPr>
          <w:rFonts w:asciiTheme="majorHAnsi" w:hAnsiTheme="majorHAnsi" w:cstheme="majorHAnsi"/>
          <w:u w:val="single"/>
        </w:rPr>
        <w:t xml:space="preserve"> played a </w:t>
      </w:r>
      <w:r w:rsidRPr="00D13230">
        <w:rPr>
          <w:rFonts w:asciiTheme="majorHAnsi" w:hAnsiTheme="majorHAnsi" w:cstheme="majorHAnsi"/>
          <w:highlight w:val="green"/>
          <w:u w:val="single"/>
        </w:rPr>
        <w:t>key role in delivering vaccines</w:t>
      </w:r>
      <w:r w:rsidRPr="00D13230">
        <w:rPr>
          <w:rFonts w:asciiTheme="majorHAnsi" w:hAnsiTheme="majorHAnsi" w:cstheme="majorHAnsi"/>
          <w:u w:val="single"/>
        </w:rPr>
        <w:t xml:space="preserve"> within a year of the discovery of a new pathogen; it seems </w:t>
      </w:r>
      <w:r w:rsidRPr="00D13230">
        <w:rPr>
          <w:rFonts w:asciiTheme="majorHAnsi" w:hAnsiTheme="majorHAnsi" w:cstheme="majorHAnsi"/>
          <w:highlight w:val="green"/>
          <w:u w:val="single"/>
        </w:rPr>
        <w:t>inexplicable that the world would abandon the system without any evidence</w:t>
      </w:r>
      <w:r w:rsidRPr="00D13230">
        <w:rPr>
          <w:rFonts w:asciiTheme="majorHAnsi" w:hAnsiTheme="majorHAnsi" w:cstheme="majorHAnsi"/>
          <w:u w:val="single"/>
        </w:rPr>
        <w:t xml:space="preserve"> that IPRs are limiting during the current crisis.</w:t>
      </w:r>
      <w:hyperlink r:id="rId34" w:anchor="Fn24" w:history="1">
        <w:r w:rsidRPr="00D13230">
          <w:rPr>
            <w:rFonts w:asciiTheme="majorHAnsi" w:eastAsiaTheme="majorEastAsia" w:hAnsiTheme="majorHAnsi" w:cstheme="majorHAnsi"/>
            <w:u w:val="single"/>
            <w:vertAlign w:val="superscript"/>
          </w:rPr>
          <w:t>24</w:t>
        </w:r>
      </w:hyperlink>
      <w:r w:rsidRPr="00D13230">
        <w:rPr>
          <w:rFonts w:asciiTheme="majorHAnsi" w:hAnsiTheme="majorHAnsi" w:cstheme="majorHAnsi"/>
        </w:rPr>
        <w:t xml:space="preserve"> </w:t>
      </w:r>
      <w:r w:rsidRPr="00D13230">
        <w:rPr>
          <w:rFonts w:asciiTheme="majorHAnsi" w:hAnsiTheme="majorHAnsi" w:cstheme="maj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16EB2B09" w14:textId="77777777" w:rsidR="00626BB7" w:rsidRPr="00D13230" w:rsidRDefault="00626BB7" w:rsidP="00626BB7">
      <w:pPr>
        <w:rPr>
          <w:rFonts w:asciiTheme="majorHAnsi" w:hAnsiTheme="majorHAnsi" w:cstheme="majorHAnsi"/>
          <w:u w:val="single"/>
        </w:rPr>
      </w:pPr>
    </w:p>
    <w:p w14:paraId="56DEC765" w14:textId="377CD916" w:rsidR="00626BB7" w:rsidRPr="00D13230" w:rsidRDefault="0065201E" w:rsidP="00626BB7">
      <w:pPr>
        <w:pStyle w:val="Heading4"/>
        <w:rPr>
          <w:rFonts w:asciiTheme="majorHAnsi" w:hAnsiTheme="majorHAnsi" w:cstheme="majorHAnsi"/>
        </w:rPr>
      </w:pPr>
      <w:r>
        <w:rPr>
          <w:rFonts w:asciiTheme="majorHAnsi" w:hAnsiTheme="majorHAnsi" w:cstheme="majorHAnsi"/>
        </w:rPr>
        <w:t xml:space="preserve">2 - </w:t>
      </w:r>
      <w:r w:rsidR="00626BB7" w:rsidRPr="00D13230">
        <w:rPr>
          <w:rFonts w:asciiTheme="majorHAnsi" w:hAnsiTheme="majorHAnsi" w:cstheme="majorHAnsi"/>
        </w:rPr>
        <w:t xml:space="preserve">The WTO can’t enforce the </w:t>
      </w:r>
      <w:proofErr w:type="spellStart"/>
      <w:r w:rsidR="00626BB7" w:rsidRPr="00D13230">
        <w:rPr>
          <w:rFonts w:asciiTheme="majorHAnsi" w:hAnsiTheme="majorHAnsi" w:cstheme="majorHAnsi"/>
        </w:rPr>
        <w:t>aff</w:t>
      </w:r>
      <w:proofErr w:type="spellEnd"/>
      <w:r w:rsidR="00626BB7" w:rsidRPr="00D13230">
        <w:rPr>
          <w:rFonts w:asciiTheme="majorHAnsi" w:hAnsiTheme="majorHAnsi" w:cstheme="majorHAnsi"/>
        </w:rPr>
        <w:t xml:space="preserve">- causes </w:t>
      </w:r>
      <w:r w:rsidR="00626BB7" w:rsidRPr="00D13230">
        <w:rPr>
          <w:rFonts w:asciiTheme="majorHAnsi" w:hAnsiTheme="majorHAnsi" w:cstheme="majorHAnsi"/>
          <w:u w:val="single"/>
        </w:rPr>
        <w:t>circumvention</w:t>
      </w:r>
      <w:r w:rsidR="00626BB7" w:rsidRPr="00D13230">
        <w:rPr>
          <w:rFonts w:asciiTheme="majorHAnsi" w:hAnsiTheme="majorHAnsi" w:cstheme="majorHAnsi"/>
        </w:rPr>
        <w:t>.</w:t>
      </w:r>
    </w:p>
    <w:p w14:paraId="3B944057" w14:textId="77777777" w:rsidR="00626BB7" w:rsidRPr="00D13230" w:rsidRDefault="00626BB7" w:rsidP="00626BB7">
      <w:pPr>
        <w:rPr>
          <w:rFonts w:asciiTheme="majorHAnsi" w:hAnsiTheme="majorHAnsi" w:cstheme="majorHAnsi"/>
        </w:rPr>
      </w:pPr>
      <w:r w:rsidRPr="00D13230">
        <w:rPr>
          <w:rStyle w:val="Style13ptBold"/>
          <w:rFonts w:asciiTheme="majorHAnsi" w:hAnsiTheme="majorHAnsi" w:cstheme="majorHAnsi"/>
        </w:rPr>
        <w:t>Lamp 19</w:t>
      </w:r>
      <w:r w:rsidRPr="00D13230">
        <w:rPr>
          <w:rFonts w:asciiTheme="majorHAnsi" w:hAnsiTheme="majorHAnsi" w:cstheme="majorHAnsi"/>
        </w:rPr>
        <w:t xml:space="preserve"> [Nicholas; Assistant Professor of Law at Queen’s University; “What Just Happened at the WTO? Everything You Need to Know, Brink News,” 12/16/19; </w:t>
      </w:r>
      <w:hyperlink r:id="rId35" w:history="1">
        <w:r w:rsidRPr="00D13230">
          <w:rPr>
            <w:rStyle w:val="Hyperlink"/>
            <w:rFonts w:asciiTheme="majorHAnsi" w:hAnsiTheme="majorHAnsi" w:cstheme="majorHAnsi"/>
          </w:rPr>
          <w:t>https://www.brinknews.com/what-just-happened-at-the-wto-everything-you-need-to-know/</w:t>
        </w:r>
      </w:hyperlink>
      <w:r w:rsidRPr="00D13230">
        <w:rPr>
          <w:rFonts w:asciiTheme="majorHAnsi" w:hAnsiTheme="majorHAnsi" w:cstheme="majorHAnsi"/>
        </w:rPr>
        <w:t>] Justin</w:t>
      </w:r>
    </w:p>
    <w:p w14:paraId="41750A7E" w14:textId="77777777" w:rsidR="00626BB7" w:rsidRPr="00D13230" w:rsidRDefault="00626BB7" w:rsidP="00626BB7">
      <w:pPr>
        <w:rPr>
          <w:rStyle w:val="Emphasis"/>
          <w:rFonts w:asciiTheme="majorHAnsi" w:hAnsiTheme="majorHAnsi" w:cstheme="majorHAnsi"/>
        </w:rPr>
      </w:pPr>
      <w:r w:rsidRPr="00D13230">
        <w:rPr>
          <w:rFonts w:asciiTheme="majorHAnsi" w:hAnsiTheme="majorHAnsi" w:cstheme="majorHAnsi"/>
          <w:sz w:val="16"/>
        </w:rPr>
        <w:t xml:space="preserve">Nicolas Lamp: For the first time </w:t>
      </w:r>
      <w:r w:rsidRPr="00D13230">
        <w:rPr>
          <w:rFonts w:asciiTheme="majorHAnsi" w:hAnsiTheme="majorHAnsi" w:cstheme="majorHAnsi"/>
          <w:u w:val="single"/>
        </w:rPr>
        <w:t xml:space="preserve">since the </w:t>
      </w:r>
      <w:r w:rsidRPr="00D13230">
        <w:rPr>
          <w:rStyle w:val="Emphasis"/>
          <w:rFonts w:asciiTheme="majorHAnsi" w:hAnsiTheme="majorHAnsi" w:cstheme="majorHAnsi"/>
        </w:rPr>
        <w:t xml:space="preserve">establishment of the </w:t>
      </w:r>
      <w:r w:rsidRPr="00D13230">
        <w:rPr>
          <w:rStyle w:val="Emphasis"/>
          <w:rFonts w:asciiTheme="majorHAnsi" w:hAnsiTheme="majorHAnsi" w:cstheme="majorHAnsi"/>
          <w:highlight w:val="green"/>
        </w:rPr>
        <w:t>WTO</w:t>
      </w:r>
      <w:r w:rsidRPr="00D13230">
        <w:rPr>
          <w:rFonts w:asciiTheme="majorHAnsi" w:hAnsiTheme="majorHAnsi" w:cstheme="majorHAnsi"/>
          <w:u w:val="single"/>
        </w:rPr>
        <w:t xml:space="preserve"> in 1995, the </w:t>
      </w:r>
      <w:r w:rsidRPr="00D13230">
        <w:rPr>
          <w:rStyle w:val="Emphasis"/>
          <w:rFonts w:asciiTheme="majorHAnsi" w:hAnsiTheme="majorHAnsi" w:cstheme="majorHAnsi"/>
          <w:highlight w:val="green"/>
        </w:rPr>
        <w:t>Appellate Body cannot accept</w:t>
      </w:r>
      <w:r w:rsidRPr="00D13230">
        <w:rPr>
          <w:rStyle w:val="Emphasis"/>
          <w:rFonts w:asciiTheme="majorHAnsi" w:hAnsiTheme="majorHAnsi" w:cstheme="majorHAnsi"/>
        </w:rPr>
        <w:t xml:space="preserve"> any </w:t>
      </w:r>
      <w:r w:rsidRPr="00D13230">
        <w:rPr>
          <w:rStyle w:val="Emphasis"/>
          <w:rFonts w:asciiTheme="majorHAnsi" w:hAnsiTheme="majorHAnsi" w:cstheme="majorHAnsi"/>
          <w:highlight w:val="green"/>
        </w:rPr>
        <w:t>new appeals</w:t>
      </w:r>
      <w:r w:rsidRPr="00D13230">
        <w:rPr>
          <w:rStyle w:val="Emphasis"/>
          <w:rFonts w:asciiTheme="majorHAnsi" w:hAnsiTheme="majorHAnsi" w:cstheme="majorHAnsi"/>
        </w:rPr>
        <w:t xml:space="preserve">, and that has </w:t>
      </w:r>
      <w:r w:rsidRPr="00D13230">
        <w:rPr>
          <w:rStyle w:val="Emphasis"/>
          <w:rFonts w:asciiTheme="majorHAnsi" w:hAnsiTheme="majorHAnsi" w:cstheme="majorHAnsi"/>
          <w:highlight w:val="green"/>
        </w:rPr>
        <w:t>knock-on effects on</w:t>
      </w:r>
      <w:r w:rsidRPr="00D13230">
        <w:rPr>
          <w:rStyle w:val="Emphasis"/>
          <w:rFonts w:asciiTheme="majorHAnsi" w:hAnsiTheme="majorHAnsi" w:cstheme="majorHAnsi"/>
        </w:rPr>
        <w:t xml:space="preserve"> the whole global trade </w:t>
      </w:r>
      <w:r w:rsidRPr="00D13230">
        <w:rPr>
          <w:rStyle w:val="Emphasis"/>
          <w:rFonts w:asciiTheme="majorHAnsi" w:hAnsiTheme="majorHAnsi" w:cstheme="majorHAnsi"/>
          <w:highlight w:val="green"/>
        </w:rPr>
        <w:t>dispute settlement</w:t>
      </w:r>
      <w:r w:rsidRPr="00D13230">
        <w:rPr>
          <w:rStyle w:val="Emphasis"/>
          <w:rFonts w:asciiTheme="majorHAnsi" w:hAnsiTheme="majorHAnsi" w:cstheme="majorHAnsi"/>
        </w:rPr>
        <w:t xml:space="preserve"> system.</w:t>
      </w:r>
      <w:r w:rsidRPr="00D13230">
        <w:rPr>
          <w:rFonts w:asciiTheme="majorHAnsi" w:hAnsiTheme="majorHAnsi" w:cstheme="majorHAnsi"/>
          <w:u w:val="single"/>
        </w:rPr>
        <w:t xml:space="preserve"> When a member appeals a WTO panel report, it goes to the Appellate Body, </w:t>
      </w:r>
      <w:r w:rsidRPr="00D13230">
        <w:rPr>
          <w:rFonts w:asciiTheme="majorHAnsi" w:hAnsiTheme="majorHAnsi" w:cstheme="majorHAnsi"/>
          <w:u w:val="single"/>
        </w:rPr>
        <w:lastRenderedPageBreak/>
        <w:t xml:space="preserve">but if there is no Appellate Body, it means that that </w:t>
      </w:r>
      <w:r w:rsidRPr="00D13230">
        <w:rPr>
          <w:rFonts w:asciiTheme="majorHAnsi" w:hAnsiTheme="majorHAnsi" w:cstheme="majorHAnsi"/>
          <w:highlight w:val="green"/>
          <w:u w:val="single"/>
        </w:rPr>
        <w:t xml:space="preserve">panel report will not become </w:t>
      </w:r>
      <w:r w:rsidRPr="00D13230">
        <w:rPr>
          <w:rStyle w:val="Emphasis"/>
          <w:rFonts w:asciiTheme="majorHAnsi" w:hAnsiTheme="majorHAnsi" w:cstheme="majorHAnsi"/>
          <w:highlight w:val="green"/>
        </w:rPr>
        <w:t>binding and</w:t>
      </w:r>
      <w:r w:rsidRPr="00D13230">
        <w:rPr>
          <w:rStyle w:val="Emphasis"/>
          <w:rFonts w:asciiTheme="majorHAnsi" w:hAnsiTheme="majorHAnsi" w:cstheme="majorHAnsi"/>
        </w:rPr>
        <w:t xml:space="preserve"> will not </w:t>
      </w:r>
      <w:r w:rsidRPr="00D13230">
        <w:rPr>
          <w:rStyle w:val="Emphasis"/>
          <w:rFonts w:asciiTheme="majorHAnsi" w:hAnsiTheme="majorHAnsi" w:cstheme="majorHAnsi"/>
          <w:highlight w:val="green"/>
        </w:rPr>
        <w:t>attain legal force</w:t>
      </w:r>
      <w:r w:rsidRPr="00D13230">
        <w:rPr>
          <w:rStyle w:val="Emphasis"/>
          <w:rFonts w:asciiTheme="majorHAnsi" w:hAnsiTheme="majorHAnsi" w:cstheme="majorHAnsi"/>
        </w:rPr>
        <w:t xml:space="preserve">. </w:t>
      </w:r>
    </w:p>
    <w:p w14:paraId="42206927" w14:textId="77777777" w:rsidR="00626BB7" w:rsidRPr="00D13230" w:rsidRDefault="00626BB7" w:rsidP="00626BB7">
      <w:pPr>
        <w:rPr>
          <w:rStyle w:val="Emphasis"/>
          <w:rFonts w:asciiTheme="majorHAnsi" w:hAnsiTheme="majorHAnsi" w:cstheme="majorHAnsi"/>
        </w:rPr>
      </w:pPr>
      <w:r w:rsidRPr="00D13230">
        <w:rPr>
          <w:rFonts w:asciiTheme="majorHAnsi" w:hAnsiTheme="majorHAnsi" w:cstheme="majorHAnsi"/>
          <w:sz w:val="16"/>
        </w:rPr>
        <w:t xml:space="preserve">The absence of the Appellate Body means that </w:t>
      </w:r>
      <w:r w:rsidRPr="00D13230">
        <w:rPr>
          <w:rFonts w:asciiTheme="majorHAnsi" w:hAnsiTheme="majorHAnsi" w:cstheme="majorHAnsi"/>
          <w:highlight w:val="green"/>
          <w:u w:val="single"/>
        </w:rPr>
        <w:t>members</w:t>
      </w:r>
      <w:r w:rsidRPr="00D13230">
        <w:rPr>
          <w:rFonts w:asciiTheme="majorHAnsi" w:hAnsiTheme="majorHAnsi" w:cstheme="majorHAnsi"/>
          <w:u w:val="single"/>
        </w:rPr>
        <w:t xml:space="preserve"> can now effectively </w:t>
      </w:r>
      <w:r w:rsidRPr="00D13230">
        <w:rPr>
          <w:rFonts w:asciiTheme="majorHAnsi" w:hAnsiTheme="majorHAnsi" w:cstheme="majorHAnsi"/>
          <w:highlight w:val="green"/>
          <w:u w:val="single"/>
        </w:rPr>
        <w:t xml:space="preserve">block the </w:t>
      </w:r>
      <w:r w:rsidRPr="00D13230">
        <w:rPr>
          <w:rFonts w:asciiTheme="majorHAnsi" w:hAnsiTheme="majorHAnsi" w:cstheme="majorHAnsi"/>
          <w:u w:val="single"/>
        </w:rPr>
        <w:t xml:space="preserve">dispute settlement </w:t>
      </w:r>
      <w:r w:rsidRPr="00D13230">
        <w:rPr>
          <w:rStyle w:val="Emphasis"/>
          <w:rFonts w:asciiTheme="majorHAnsi" w:hAnsiTheme="majorHAnsi" w:cstheme="majorHAnsi"/>
          <w:highlight w:val="green"/>
        </w:rPr>
        <w:t>proceedings</w:t>
      </w:r>
      <w:r w:rsidRPr="00D13230">
        <w:rPr>
          <w:rStyle w:val="Emphasis"/>
          <w:rFonts w:asciiTheme="majorHAnsi" w:hAnsiTheme="majorHAnsi" w:cstheme="majorHAnsi"/>
        </w:rPr>
        <w:t xml:space="preserve"> by what has been called appealing panel reports “into the void.”</w:t>
      </w:r>
    </w:p>
    <w:p w14:paraId="706ECDCA" w14:textId="77777777" w:rsidR="00626BB7" w:rsidRPr="00D13230" w:rsidRDefault="00626BB7" w:rsidP="00626BB7">
      <w:pPr>
        <w:rPr>
          <w:rStyle w:val="Emphasis"/>
          <w:rFonts w:asciiTheme="majorHAnsi" w:hAnsiTheme="majorHAnsi" w:cstheme="majorHAnsi"/>
        </w:rPr>
      </w:pPr>
      <w:r w:rsidRPr="00D13230">
        <w:rPr>
          <w:rFonts w:asciiTheme="majorHAnsi" w:hAnsiTheme="majorHAnsi" w:cstheme="majorHAnsi"/>
          <w:sz w:val="16"/>
        </w:rPr>
        <w:t xml:space="preserve">The WTO panels will continue to function as normal. </w:t>
      </w:r>
      <w:r w:rsidRPr="00D13230">
        <w:rPr>
          <w:rFonts w:asciiTheme="majorHAnsi" w:hAnsiTheme="majorHAnsi" w:cstheme="majorHAnsi"/>
          <w:u w:val="single"/>
        </w:rPr>
        <w:t xml:space="preserve">When a panel issues a report, it will normally be </w:t>
      </w:r>
      <w:r w:rsidRPr="00D13230">
        <w:rPr>
          <w:rStyle w:val="Emphasis"/>
          <w:rFonts w:asciiTheme="majorHAnsi" w:hAnsiTheme="majorHAnsi" w:cstheme="majorHAnsi"/>
        </w:rPr>
        <w:t>automatically adopted</w:t>
      </w:r>
      <w:r w:rsidRPr="00D13230">
        <w:rPr>
          <w:rFonts w:asciiTheme="majorHAnsi" w:hAnsiTheme="majorHAnsi" w:cstheme="majorHAnsi"/>
          <w:u w:val="single"/>
        </w:rPr>
        <w:t xml:space="preserve"> — unless it is appealed. And so, even though the panel is working, the respondent in a dispute now has the option of blocking the adoption of the panel’s report. It can, thereby, </w:t>
      </w:r>
      <w:r w:rsidRPr="00D13230">
        <w:rPr>
          <w:rStyle w:val="Emphasis"/>
          <w:rFonts w:asciiTheme="majorHAnsi" w:hAnsiTheme="majorHAnsi" w:cstheme="majorHAnsi"/>
          <w:highlight w:val="green"/>
        </w:rPr>
        <w:t>shield itself from the legal consequences</w:t>
      </w:r>
      <w:r w:rsidRPr="00D13230">
        <w:rPr>
          <w:rStyle w:val="Emphasis"/>
          <w:rFonts w:asciiTheme="majorHAnsi" w:hAnsiTheme="majorHAnsi" w:cstheme="majorHAnsi"/>
        </w:rPr>
        <w:t xml:space="preserve"> of a report that finds that the member has acted inconsistently with its WTO obligations.</w:t>
      </w:r>
    </w:p>
    <w:p w14:paraId="65D9A94E" w14:textId="77777777" w:rsidR="00626BB7" w:rsidRPr="00D13230" w:rsidRDefault="00626BB7" w:rsidP="00626BB7">
      <w:pPr>
        <w:rPr>
          <w:rFonts w:asciiTheme="majorHAnsi" w:hAnsiTheme="majorHAnsi" w:cstheme="majorHAnsi"/>
        </w:rPr>
      </w:pPr>
    </w:p>
    <w:p w14:paraId="6A40F6F7" w14:textId="2B788BFA" w:rsidR="00626BB7" w:rsidRPr="00453930" w:rsidRDefault="0065201E" w:rsidP="00626BB7">
      <w:pPr>
        <w:pStyle w:val="Heading4"/>
      </w:pPr>
      <w:r>
        <w:t xml:space="preserve">3 - </w:t>
      </w:r>
      <w:r w:rsidR="00626BB7">
        <w:t xml:space="preserve">Alt Causes to lack of generics </w:t>
      </w:r>
      <w:r w:rsidR="00626BB7">
        <w:rPr>
          <w:u w:val="single"/>
        </w:rPr>
        <w:t>thump</w:t>
      </w:r>
      <w:r w:rsidR="00626BB7">
        <w:t xml:space="preserve"> </w:t>
      </w:r>
      <w:proofErr w:type="spellStart"/>
      <w:r w:rsidR="00626BB7">
        <w:t>Aff</w:t>
      </w:r>
      <w:proofErr w:type="spellEnd"/>
      <w:r w:rsidR="00626BB7">
        <w:t xml:space="preserve"> solvency to </w:t>
      </w:r>
      <w:r w:rsidR="00626BB7">
        <w:rPr>
          <w:u w:val="single"/>
        </w:rPr>
        <w:t>zero</w:t>
      </w:r>
      <w:r w:rsidR="00626BB7">
        <w:t xml:space="preserve"> – </w:t>
      </w:r>
      <w:r w:rsidR="00626BB7">
        <w:rPr>
          <w:u w:val="single"/>
        </w:rPr>
        <w:t>pay-for-delay</w:t>
      </w:r>
      <w:r w:rsidR="00626BB7">
        <w:t xml:space="preserve">, </w:t>
      </w:r>
      <w:r w:rsidR="00626BB7">
        <w:rPr>
          <w:u w:val="single"/>
        </w:rPr>
        <w:t>citizen petitions</w:t>
      </w:r>
      <w:r w:rsidR="00626BB7">
        <w:t xml:space="preserve">, </w:t>
      </w:r>
      <w:r w:rsidR="00626BB7">
        <w:rPr>
          <w:u w:val="single"/>
        </w:rPr>
        <w:t>authorized generics</w:t>
      </w:r>
      <w:r w:rsidR="00626BB7">
        <w:t xml:space="preserve">, and </w:t>
      </w:r>
      <w:r w:rsidR="00626BB7">
        <w:rPr>
          <w:u w:val="single"/>
        </w:rPr>
        <w:t>testing sample access</w:t>
      </w:r>
      <w:r w:rsidR="00626BB7">
        <w:t xml:space="preserve"> – this is </w:t>
      </w:r>
      <w:r w:rsidR="00626BB7">
        <w:rPr>
          <w:u w:val="single"/>
        </w:rPr>
        <w:t>terminal</w:t>
      </w:r>
      <w:r w:rsidR="00626BB7">
        <w:t xml:space="preserve"> since they’d just shift tactics to </w:t>
      </w:r>
      <w:r w:rsidR="00626BB7">
        <w:rPr>
          <w:u w:val="single"/>
        </w:rPr>
        <w:t>non-patent strategies</w:t>
      </w:r>
      <w:r w:rsidR="00626BB7">
        <w:t>.</w:t>
      </w:r>
    </w:p>
    <w:p w14:paraId="594F5592" w14:textId="77777777" w:rsidR="00626BB7" w:rsidRPr="00453930" w:rsidRDefault="00626BB7" w:rsidP="00626BB7">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539294D5" w14:textId="77777777" w:rsidR="00626BB7" w:rsidRPr="0027272F" w:rsidRDefault="00626BB7" w:rsidP="00626BB7">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w:t>
      </w:r>
      <w:proofErr w:type="gramStart"/>
      <w:r w:rsidRPr="0027272F">
        <w:rPr>
          <w:rStyle w:val="StyleUnderline"/>
        </w:rPr>
        <w:t>really generic</w:t>
      </w:r>
      <w:proofErr w:type="gramEnd"/>
      <w:r w:rsidRPr="0027272F">
        <w:rPr>
          <w:rStyle w:val="StyleUnderline"/>
        </w:rPr>
        <w:t xml:space="preserve">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xml:space="preserve">. That’s because they </w:t>
      </w:r>
      <w:proofErr w:type="gramStart"/>
      <w:r w:rsidRPr="0027272F">
        <w:rPr>
          <w:rStyle w:val="StyleUnderline"/>
        </w:rPr>
        <w:t>have to</w:t>
      </w:r>
      <w:proofErr w:type="gramEnd"/>
      <w:r w:rsidRPr="0027272F">
        <w:rPr>
          <w:rStyle w:val="StyleUnderline"/>
        </w:rPr>
        <w:t xml:space="preserve">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w:t>
      </w:r>
      <w:r w:rsidRPr="0027272F">
        <w:rPr>
          <w:sz w:val="16"/>
        </w:rPr>
        <w:lastRenderedPageBreak/>
        <w:t>and bar access for patients who won’t benefit and could be seriously harmed. However, brand drug makers are citing these requirements for the sole purpose of keeping generics from coming to market.</w:t>
      </w:r>
    </w:p>
    <w:p w14:paraId="3964A491" w14:textId="603B89BC" w:rsidR="00626BB7" w:rsidRPr="00AB58BB" w:rsidRDefault="0065201E" w:rsidP="00626BB7">
      <w:pPr>
        <w:pStyle w:val="Heading4"/>
        <w:rPr>
          <w:sz w:val="28"/>
          <w:szCs w:val="28"/>
        </w:rPr>
      </w:pPr>
      <w:r>
        <w:rPr>
          <w:sz w:val="28"/>
          <w:szCs w:val="28"/>
          <w:highlight w:val="green"/>
        </w:rPr>
        <w:t xml:space="preserve">4 - </w:t>
      </w:r>
      <w:proofErr w:type="spellStart"/>
      <w:r w:rsidR="00626BB7" w:rsidRPr="00757CA3">
        <w:rPr>
          <w:sz w:val="28"/>
          <w:szCs w:val="28"/>
          <w:highlight w:val="green"/>
        </w:rPr>
        <w:t>Aff</w:t>
      </w:r>
      <w:proofErr w:type="spellEnd"/>
      <w:r w:rsidR="00626BB7" w:rsidRPr="00757CA3">
        <w:rPr>
          <w:sz w:val="28"/>
          <w:szCs w:val="28"/>
          <w:highlight w:val="green"/>
        </w:rPr>
        <w:t xml:space="preserve"> doesn’t attack </w:t>
      </w:r>
      <w:proofErr w:type="gramStart"/>
      <w:r w:rsidR="00626BB7" w:rsidRPr="00757CA3">
        <w:rPr>
          <w:sz w:val="28"/>
          <w:szCs w:val="28"/>
          <w:highlight w:val="green"/>
        </w:rPr>
        <w:t>all of</w:t>
      </w:r>
      <w:proofErr w:type="gramEnd"/>
      <w:r w:rsidR="00626BB7" w:rsidRPr="00757CA3">
        <w:rPr>
          <w:sz w:val="28"/>
          <w:szCs w:val="28"/>
          <w:highlight w:val="green"/>
        </w:rPr>
        <w:t xml:space="preserve"> the root causes of disease spread- lack of </w:t>
      </w:r>
      <w:r w:rsidR="00626BB7" w:rsidRPr="00757CA3">
        <w:rPr>
          <w:sz w:val="28"/>
          <w:szCs w:val="28"/>
          <w:highlight w:val="green"/>
          <w:u w:val="single"/>
        </w:rPr>
        <w:t>materials</w:t>
      </w:r>
      <w:r w:rsidR="00626BB7" w:rsidRPr="00757CA3">
        <w:rPr>
          <w:sz w:val="28"/>
          <w:szCs w:val="28"/>
          <w:highlight w:val="green"/>
        </w:rPr>
        <w:t xml:space="preserve">, </w:t>
      </w:r>
      <w:r w:rsidR="00626BB7" w:rsidRPr="00757CA3">
        <w:rPr>
          <w:sz w:val="28"/>
          <w:szCs w:val="28"/>
          <w:highlight w:val="green"/>
          <w:u w:val="single"/>
        </w:rPr>
        <w:t>equipment</w:t>
      </w:r>
      <w:r w:rsidR="00626BB7" w:rsidRPr="00757CA3">
        <w:rPr>
          <w:sz w:val="28"/>
          <w:szCs w:val="28"/>
          <w:highlight w:val="green"/>
        </w:rPr>
        <w:t xml:space="preserve">, and </w:t>
      </w:r>
      <w:r w:rsidR="00626BB7" w:rsidRPr="00757CA3">
        <w:rPr>
          <w:sz w:val="28"/>
          <w:szCs w:val="28"/>
          <w:highlight w:val="green"/>
          <w:u w:val="single"/>
        </w:rPr>
        <w:t>facilities</w:t>
      </w:r>
      <w:r w:rsidR="00626BB7" w:rsidRPr="00757CA3">
        <w:rPr>
          <w:sz w:val="28"/>
          <w:szCs w:val="28"/>
          <w:highlight w:val="green"/>
        </w:rPr>
        <w:t xml:space="preserve"> when faced with skyrocketed demands means solving IP protections alone </w:t>
      </w:r>
      <w:proofErr w:type="spellStart"/>
      <w:r w:rsidR="00626BB7" w:rsidRPr="00757CA3">
        <w:rPr>
          <w:sz w:val="28"/>
          <w:szCs w:val="28"/>
          <w:highlight w:val="green"/>
        </w:rPr>
        <w:t>isnt</w:t>
      </w:r>
      <w:proofErr w:type="spellEnd"/>
      <w:r w:rsidR="00626BB7" w:rsidRPr="00757CA3">
        <w:rPr>
          <w:sz w:val="28"/>
          <w:szCs w:val="28"/>
          <w:highlight w:val="green"/>
        </w:rPr>
        <w:t xml:space="preserve"> enough</w:t>
      </w:r>
    </w:p>
    <w:p w14:paraId="650A2BCF" w14:textId="77777777" w:rsidR="00626BB7" w:rsidRPr="00AB58BB" w:rsidRDefault="00626BB7" w:rsidP="00626BB7">
      <w:r w:rsidRPr="00757CA3">
        <w:rPr>
          <w:rStyle w:val="Style13ptBold"/>
          <w:highlight w:val="green"/>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36" w:history="1">
        <w:r w:rsidRPr="00AB58BB">
          <w:t>https://www.weforum.org/agenda/2021/07/wto-members-must-launch-new-work-to-reinforce-the-covid-response-in-november/</w:t>
        </w:r>
      </w:hyperlink>
      <w:r w:rsidRPr="00AB58BB">
        <w:t>] AL</w:t>
      </w:r>
    </w:p>
    <w:p w14:paraId="523F9BEF" w14:textId="77777777" w:rsidR="00626BB7" w:rsidRDefault="00626BB7" w:rsidP="00626BB7">
      <w:pPr>
        <w:rPr>
          <w:rStyle w:val="StyleUnderline"/>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757CA3">
        <w:rPr>
          <w:rStyle w:val="StyleUnderline"/>
          <w:highlight w:val="green"/>
        </w:rPr>
        <w:t>New manufacturing technologies have made it 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t xml:space="preserve">able to launch production </w:t>
      </w:r>
      <w:r w:rsidRPr="00AB58BB">
        <w:rPr>
          <w:rStyle w:val="StyleUnderline"/>
        </w:rPr>
        <w:t xml:space="preserve">of new COVID-19 vaccines </w:t>
      </w:r>
      <w:r w:rsidRPr="00053511">
        <w:t>so quickly</w:t>
      </w:r>
      <w:r w:rsidRPr="00AB58BB">
        <w:rPr>
          <w:rStyle w:val="StyleUnderline"/>
        </w:rPr>
        <w:t>.</w:t>
      </w:r>
      <w:r w:rsidRPr="00536F7E">
        <w:rPr>
          <w:sz w:val="16"/>
        </w:rPr>
        <w:t xml:space="preserve"> The </w:t>
      </w:r>
      <w:r w:rsidRPr="00757CA3">
        <w:rPr>
          <w:rStyle w:val="StyleUnderline"/>
          <w:highlight w:val="green"/>
        </w:rPr>
        <w:t>urgency</w:t>
      </w:r>
      <w:r w:rsidRPr="00536F7E">
        <w:rPr>
          <w:sz w:val="16"/>
        </w:rPr>
        <w:t xml:space="preserve"> of COVID-19 </w:t>
      </w:r>
      <w:r w:rsidRPr="00757CA3">
        <w:rPr>
          <w:rStyle w:val="StyleUnderline"/>
          <w:highlight w:val="green"/>
        </w:rPr>
        <w:t>accelerated</w:t>
      </w:r>
      <w:r w:rsidRPr="00536F7E">
        <w:rPr>
          <w:sz w:val="16"/>
        </w:rPr>
        <w:t xml:space="preserve"> further </w:t>
      </w:r>
      <w:r w:rsidRPr="00757CA3">
        <w:rPr>
          <w:rStyle w:val="StyleUnderline"/>
          <w:highlight w:val="gree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757CA3">
        <w:rPr>
          <w:rStyle w:val="StyleUnderline"/>
          <w:highlight w:val="green"/>
        </w:rPr>
        <w:t>But</w:t>
      </w:r>
      <w:r w:rsidRPr="00536F7E">
        <w:rPr>
          <w:sz w:val="16"/>
        </w:rPr>
        <w:t xml:space="preserve"> the pandemic also revealed major weaknesses in global value chains. </w:t>
      </w:r>
      <w:r w:rsidRPr="00757CA3">
        <w:rPr>
          <w:rStyle w:val="StyleUnderline"/>
          <w:highlight w:val="green"/>
        </w:rPr>
        <w:t xml:space="preserve">It was </w:t>
      </w:r>
      <w:r w:rsidRPr="00757CA3">
        <w:rPr>
          <w:highlight w:val="green"/>
        </w:rPr>
        <w:t>difficult</w:t>
      </w:r>
      <w:r w:rsidRPr="00757CA3">
        <w:rPr>
          <w:rStyle w:val="StyleUnderline"/>
          <w:highlight w:val="green"/>
        </w:rPr>
        <w:t xml:space="preserve"> for manufacturers </w:t>
      </w:r>
      <w:r w:rsidRPr="00757CA3">
        <w:rPr>
          <w:highlight w:val="green"/>
        </w:rPr>
        <w:t xml:space="preserve">to keep up with </w:t>
      </w:r>
      <w:r w:rsidRPr="00757CA3">
        <w:rPr>
          <w:rStyle w:val="StyleUnderline"/>
          <w:highlight w:val="green"/>
        </w:rPr>
        <w:t xml:space="preserve">the sudden surge for </w:t>
      </w:r>
      <w:r w:rsidRPr="00757CA3">
        <w:rPr>
          <w:highlight w:val="gree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757CA3">
        <w:rPr>
          <w:highlight w:val="green"/>
        </w:rPr>
        <w:t>new employees, intensive training and collaboration, and more infrastructure</w:t>
      </w:r>
      <w:r w:rsidRPr="00757CA3">
        <w:rPr>
          <w:rStyle w:val="StyleUnderline"/>
          <w:highlight w:val="green"/>
        </w:rPr>
        <w:t xml:space="preserve"> were needed.</w:t>
      </w:r>
      <w:r w:rsidRPr="00AB58BB">
        <w:rPr>
          <w:rStyle w:val="StyleUnderline"/>
        </w:rPr>
        <w:t xml:space="preserve"> The global community was faced with the reality that </w:t>
      </w:r>
      <w:r w:rsidRPr="00757CA3">
        <w:rPr>
          <w:highlight w:val="green"/>
        </w:rPr>
        <w:t>facilities cannot be built everywhere</w:t>
      </w:r>
      <w:r w:rsidRPr="00757CA3">
        <w:rPr>
          <w:rStyle w:val="StyleUnderline"/>
          <w:highlight w:val="green"/>
        </w:rPr>
        <w:t xml:space="preserve"> in an instant</w:t>
      </w:r>
      <w:r w:rsidRPr="00AB58BB">
        <w:rPr>
          <w:rStyle w:val="StyleUnderline"/>
        </w:rPr>
        <w:t xml:space="preserve">, and that </w:t>
      </w:r>
      <w:r w:rsidRPr="00757CA3">
        <w:rPr>
          <w:rStyle w:val="StyleUnderline"/>
          <w:highlight w:val="green"/>
        </w:rPr>
        <w:t xml:space="preserve">there are </w:t>
      </w:r>
      <w:r w:rsidRPr="00757CA3">
        <w:rPr>
          <w:highlight w:val="gree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w:t>
      </w:r>
      <w:r w:rsidRPr="00757CA3">
        <w:rPr>
          <w:rStyle w:val="StyleUnderline"/>
          <w:highlight w:val="green"/>
        </w:rPr>
        <w:t xml:space="preserve">There is </w:t>
      </w:r>
      <w:r w:rsidRPr="00757CA3">
        <w:rPr>
          <w:highlight w:val="green"/>
        </w:rPr>
        <w:t>still surging demand for equipment and raw materials</w:t>
      </w:r>
      <w:r w:rsidRPr="00053511">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6D4E03B4" w14:textId="77777777" w:rsidR="00626BB7" w:rsidRPr="00D13230" w:rsidRDefault="00626BB7" w:rsidP="00626BB7">
      <w:pPr>
        <w:rPr>
          <w:rFonts w:asciiTheme="majorHAnsi" w:hAnsiTheme="majorHAnsi" w:cstheme="majorHAnsi"/>
        </w:rPr>
      </w:pPr>
    </w:p>
    <w:p w14:paraId="26AEA81F" w14:textId="77777777" w:rsidR="00626BB7" w:rsidRPr="00626BB7" w:rsidRDefault="00626BB7" w:rsidP="00626BB7"/>
    <w:sectPr w:rsidR="00626BB7" w:rsidRPr="00626B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D67C23"/>
    <w:multiLevelType w:val="hybridMultilevel"/>
    <w:tmpl w:val="EAC8B1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7719F9"/>
    <w:multiLevelType w:val="hybridMultilevel"/>
    <w:tmpl w:val="3D100D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334BCF"/>
    <w:multiLevelType w:val="hybridMultilevel"/>
    <w:tmpl w:val="E22C44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E72B65"/>
    <w:multiLevelType w:val="hybridMultilevel"/>
    <w:tmpl w:val="A072A1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7E47D9"/>
    <w:multiLevelType w:val="hybridMultilevel"/>
    <w:tmpl w:val="C0F4081A"/>
    <w:lvl w:ilvl="0" w:tplc="E2F43A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6935"/>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1F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BB7"/>
    <w:rsid w:val="006379E9"/>
    <w:rsid w:val="006438CB"/>
    <w:rsid w:val="0065201E"/>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C1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45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976"/>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93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EE0"/>
    <w:rsid w:val="00D01EDC"/>
    <w:rsid w:val="00D078AA"/>
    <w:rsid w:val="00D10058"/>
    <w:rsid w:val="00D11978"/>
    <w:rsid w:val="00D13230"/>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05EB7F"/>
  <w14:defaultImageDpi w14:val="300"/>
  <w15:docId w15:val="{4B3789C2-56B4-1047-A3FA-7A2474120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693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69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69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69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9"/>
    <w:unhideWhenUsed/>
    <w:qFormat/>
    <w:rsid w:val="00B169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69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6935"/>
  </w:style>
  <w:style w:type="character" w:customStyle="1" w:styleId="Heading1Char">
    <w:name w:val="Heading 1 Char"/>
    <w:aliases w:val="Pocket Char"/>
    <w:basedOn w:val="DefaultParagraphFont"/>
    <w:link w:val="Heading1"/>
    <w:uiPriority w:val="9"/>
    <w:rsid w:val="00B169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69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6935"/>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B169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693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B16935"/>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B1693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1693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Block Char1,Heading 3 Char1,TAG ,C"/>
    <w:basedOn w:val="DefaultParagraphFont"/>
    <w:uiPriority w:val="99"/>
    <w:unhideWhenUsed/>
    <w:rsid w:val="00B16935"/>
    <w:rPr>
      <w:color w:val="auto"/>
      <w:u w:val="none"/>
    </w:rPr>
  </w:style>
  <w:style w:type="paragraph" w:styleId="DocumentMap">
    <w:name w:val="Document Map"/>
    <w:basedOn w:val="Normal"/>
    <w:link w:val="DocumentMapChar"/>
    <w:uiPriority w:val="99"/>
    <w:semiHidden/>
    <w:unhideWhenUsed/>
    <w:rsid w:val="00B169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6935"/>
    <w:rPr>
      <w:rFonts w:ascii="Lucida Grande" w:hAnsi="Lucida Grande" w:cs="Lucida Grande"/>
    </w:rPr>
  </w:style>
  <w:style w:type="paragraph" w:customStyle="1" w:styleId="Emphasize">
    <w:name w:val="Emphasize"/>
    <w:basedOn w:val="Normal"/>
    <w:link w:val="Emphasis"/>
    <w:autoRedefine/>
    <w:uiPriority w:val="20"/>
    <w:qFormat/>
    <w:rsid w:val="00B16935"/>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20"/>
    <w:qFormat/>
    <w:rsid w:val="00B16935"/>
    <w:pPr>
      <w:widowControl w:val="0"/>
      <w:ind w:left="720"/>
      <w:jc w:val="both"/>
    </w:pPr>
    <w:rPr>
      <w:rFonts w:eastAsiaTheme="minorHAnsi"/>
      <w:b/>
      <w:iCs/>
      <w:szCs w:val="22"/>
      <w:u w:val="single"/>
    </w:rPr>
  </w:style>
  <w:style w:type="paragraph" w:styleId="NormalWeb">
    <w:name w:val="Normal (Web)"/>
    <w:basedOn w:val="Normal"/>
    <w:uiPriority w:val="99"/>
    <w:unhideWhenUsed/>
    <w:rsid w:val="00422AA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223179/" TargetMode="External"/><Relationship Id="rId18" Type="http://schemas.openxmlformats.org/officeDocument/2006/relationships/hyperlink" Target="https://www.ncbi.nlm.nih.gov/pmc/articles/PMC8223179/" TargetMode="External"/><Relationship Id="rId26" Type="http://schemas.openxmlformats.org/officeDocument/2006/relationships/hyperlink" Target="https://www.ncbi.nlm.nih.gov/pmc/articles/PMC8223179/" TargetMode="External"/><Relationship Id="rId21"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7" Type="http://schemas.openxmlformats.org/officeDocument/2006/relationships/settings" Target="settings.xml"/><Relationship Id="rId12" Type="http://schemas.openxmlformats.org/officeDocument/2006/relationships/hyperlink" Target="https://www.ncbi.nlm.nih.gov/pmc/articles/PMC8223179/" TargetMode="External"/><Relationship Id="rId17" Type="http://schemas.openxmlformats.org/officeDocument/2006/relationships/hyperlink" Target="https://www.ncbi.nlm.nih.gov/pmc/articles/PMC8223179/"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cbi.nlm.nih.gov/pmc/articles/PMC8223179/" TargetMode="External"/><Relationship Id="rId20" Type="http://schemas.openxmlformats.org/officeDocument/2006/relationships/hyperlink" Target="https://www.ncbi.nlm.nih.gov/pmc/articles/PMC8223179/" TargetMode="External"/><Relationship Id="rId29"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23179/" TargetMode="External"/><Relationship Id="rId24" Type="http://schemas.openxmlformats.org/officeDocument/2006/relationships/hyperlink" Target="https://www.ncbi.nlm.nih.gov/pmc/articles/PMC8223179/" TargetMode="External"/><Relationship Id="rId32" Type="http://schemas.openxmlformats.org/officeDocument/2006/relationships/hyperlink" Target="https://www.ncbi.nlm.nih.gov/pmc/articles/PMC8223179/"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weforum.org/agenda/2021/07/wto-members-must-launch-new-work-to-reinforce-the-covid-response-in-november/" TargetMode="External"/><Relationship Id="rId10" Type="http://schemas.openxmlformats.org/officeDocument/2006/relationships/hyperlink" Target="https://www.ncbi.nlm.nih.gov/pmc/articles/PMC8223179/" TargetMode="External"/><Relationship Id="rId19" Type="http://schemas.openxmlformats.org/officeDocument/2006/relationships/hyperlink" Target="https://www.ncbi.nlm.nih.gov/pmc/articles/PMC8223179/" TargetMode="External"/><Relationship Id="rId31"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journals.sagepub.com/doi/pdf/10.2304/pfie.2006.4.4.396" TargetMode="External"/><Relationship Id="rId14" Type="http://schemas.openxmlformats.org/officeDocument/2006/relationships/hyperlink" Target="https://www.ncbi.nlm.nih.gov/pmc/articles/PMC8223179/"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brinknews.com/what-just-happened-at-the-wto-everything-you-need-to-know/"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23</Pages>
  <Words>15194</Words>
  <Characters>86606</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8</cp:revision>
  <dcterms:created xsi:type="dcterms:W3CDTF">2021-10-09T14:19:00Z</dcterms:created>
  <dcterms:modified xsi:type="dcterms:W3CDTF">2021-10-09T15:11:00Z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