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67590" w14:textId="77777777" w:rsidR="001D403C" w:rsidRPr="00C345AD" w:rsidRDefault="001D403C" w:rsidP="001D403C">
      <w:pPr>
        <w:pStyle w:val="Heading3"/>
        <w:rPr>
          <w:rFonts w:asciiTheme="majorHAnsi" w:hAnsiTheme="majorHAnsi" w:cstheme="majorHAnsi"/>
        </w:rPr>
      </w:pPr>
      <w:r w:rsidRPr="00C345AD">
        <w:rPr>
          <w:rFonts w:asciiTheme="majorHAnsi" w:hAnsiTheme="majorHAnsi" w:cstheme="majorHAnsi"/>
        </w:rPr>
        <w:t>1</w:t>
      </w:r>
    </w:p>
    <w:p w14:paraId="26C8E231" w14:textId="75A95611" w:rsidR="001D403C" w:rsidRPr="00C345AD" w:rsidRDefault="001D403C" w:rsidP="001D403C">
      <w:pPr>
        <w:pStyle w:val="Heading4"/>
        <w:rPr>
          <w:rFonts w:asciiTheme="majorHAnsi" w:hAnsiTheme="majorHAnsi" w:cstheme="majorHAnsi"/>
        </w:rPr>
      </w:pPr>
      <w:bookmarkStart w:id="0" w:name="OLE_LINK1"/>
      <w:bookmarkStart w:id="1" w:name="OLE_LINK2"/>
      <w:r w:rsidRPr="00C345AD">
        <w:rPr>
          <w:rFonts w:asciiTheme="majorHAnsi" w:hAnsiTheme="majorHAnsi" w:cstheme="majorHAnsi"/>
        </w:rPr>
        <w:t xml:space="preserve">The affirmative is a futile compromise in the battlefield of capitalism. Even softening </w:t>
      </w:r>
      <w:proofErr w:type="spellStart"/>
      <w:r w:rsidRPr="00C345AD">
        <w:rPr>
          <w:rFonts w:asciiTheme="majorHAnsi" w:hAnsiTheme="majorHAnsi" w:cstheme="majorHAnsi"/>
        </w:rPr>
        <w:t>ip</w:t>
      </w:r>
      <w:proofErr w:type="spellEnd"/>
      <w:r w:rsidRPr="00C345AD">
        <w:rPr>
          <w:rFonts w:asciiTheme="majorHAnsi" w:hAnsiTheme="majorHAnsi" w:cstheme="majorHAnsi"/>
        </w:rPr>
        <w:t xml:space="preserve"> protections will not resolve contradictions and inequalities in society but only preserve laborers needed for the capitalist economy to function. </w:t>
      </w:r>
      <w:r w:rsidRPr="00C345AD">
        <w:rPr>
          <w:rFonts w:asciiTheme="majorHAnsi" w:hAnsiTheme="majorHAnsi" w:cstheme="majorHAnsi"/>
        </w:rPr>
        <w:t xml:space="preserve">The ROB is to vote for the debater that best challenges capitalism </w:t>
      </w:r>
    </w:p>
    <w:p w14:paraId="039A3338" w14:textId="77777777" w:rsidR="001D403C" w:rsidRPr="00C345AD" w:rsidRDefault="001D403C" w:rsidP="001D403C">
      <w:pPr>
        <w:rPr>
          <w:rFonts w:asciiTheme="majorHAnsi" w:hAnsiTheme="majorHAnsi" w:cstheme="majorHAnsi"/>
          <w:sz w:val="16"/>
          <w:szCs w:val="18"/>
        </w:rPr>
      </w:pPr>
      <w:proofErr w:type="spellStart"/>
      <w:r w:rsidRPr="00C345AD">
        <w:rPr>
          <w:rStyle w:val="Style13ptBold"/>
          <w:rFonts w:asciiTheme="majorHAnsi" w:hAnsiTheme="majorHAnsi" w:cstheme="majorHAnsi"/>
        </w:rPr>
        <w:t>Rikowski</w:t>
      </w:r>
      <w:proofErr w:type="spellEnd"/>
      <w:r w:rsidRPr="00C345AD">
        <w:rPr>
          <w:rStyle w:val="Style13ptBold"/>
          <w:rFonts w:asciiTheme="majorHAnsi" w:hAnsiTheme="majorHAnsi" w:cstheme="majorHAnsi"/>
        </w:rPr>
        <w:t xml:space="preserve"> 2006</w:t>
      </w:r>
      <w:r w:rsidRPr="00C345AD">
        <w:rPr>
          <w:rFonts w:asciiTheme="majorHAnsi" w:hAnsiTheme="majorHAnsi" w:cstheme="majorHAnsi"/>
        </w:rPr>
        <w:t xml:space="preserve"> (</w:t>
      </w:r>
      <w:r w:rsidRPr="00C345AD">
        <w:rPr>
          <w:rFonts w:asciiTheme="majorHAnsi" w:hAnsiTheme="majorHAnsi" w:cstheme="majorHAnsi"/>
          <w:sz w:val="18"/>
          <w:szCs w:val="18"/>
        </w:rPr>
        <w:t xml:space="preserve">“A Marxist </w:t>
      </w:r>
      <w:proofErr w:type="spellStart"/>
      <w:r w:rsidRPr="00C345AD">
        <w:rPr>
          <w:rFonts w:asciiTheme="majorHAnsi" w:hAnsiTheme="majorHAnsi" w:cstheme="majorHAnsi"/>
          <w:sz w:val="18"/>
          <w:szCs w:val="18"/>
        </w:rPr>
        <w:t>Analyhsis</w:t>
      </w:r>
      <w:proofErr w:type="spellEnd"/>
      <w:r w:rsidRPr="00C345AD">
        <w:rPr>
          <w:rFonts w:asciiTheme="majorHAnsi" w:hAnsiTheme="majorHAnsi" w:cstheme="majorHAnsi"/>
          <w:sz w:val="18"/>
          <w:szCs w:val="18"/>
        </w:rPr>
        <w:t xml:space="preserve"> of the World Trade Organization’s Agreement on Trade-Related Aspects of Intellectual Property Rights.” By Ruthe </w:t>
      </w:r>
      <w:proofErr w:type="spellStart"/>
      <w:r w:rsidRPr="00C345AD">
        <w:rPr>
          <w:rFonts w:asciiTheme="majorHAnsi" w:hAnsiTheme="majorHAnsi" w:cstheme="majorHAnsi"/>
          <w:sz w:val="18"/>
          <w:szCs w:val="18"/>
        </w:rPr>
        <w:t>Rikowski</w:t>
      </w:r>
      <w:proofErr w:type="spellEnd"/>
      <w:r w:rsidRPr="00C345AD">
        <w:rPr>
          <w:rFonts w:asciiTheme="majorHAnsi" w:hAnsiTheme="majorHAnsi" w:cstheme="majorHAnsi"/>
          <w:sz w:val="18"/>
          <w:szCs w:val="18"/>
        </w:rPr>
        <w:t xml:space="preserve"> (Lecturer at London South Bank University. Senior </w:t>
      </w:r>
      <w:proofErr w:type="spellStart"/>
      <w:r w:rsidRPr="00C345AD">
        <w:rPr>
          <w:rFonts w:asciiTheme="majorHAnsi" w:hAnsiTheme="majorHAnsi" w:cstheme="majorHAnsi"/>
          <w:sz w:val="18"/>
          <w:szCs w:val="18"/>
        </w:rPr>
        <w:t>Edoitor</w:t>
      </w:r>
      <w:proofErr w:type="spellEnd"/>
      <w:r w:rsidRPr="00C345AD">
        <w:rPr>
          <w:rFonts w:asciiTheme="majorHAnsi" w:hAnsiTheme="majorHAnsi" w:cstheme="majorHAnsi"/>
          <w:sz w:val="18"/>
          <w:szCs w:val="18"/>
        </w:rPr>
        <w:t xml:space="preserve"> for </w:t>
      </w:r>
      <w:proofErr w:type="spellStart"/>
      <w:r w:rsidRPr="00C345AD">
        <w:rPr>
          <w:rFonts w:asciiTheme="majorHAnsi" w:hAnsiTheme="majorHAnsi" w:cstheme="majorHAnsi"/>
          <w:sz w:val="18"/>
          <w:szCs w:val="18"/>
        </w:rPr>
        <w:t>Chandos</w:t>
      </w:r>
      <w:proofErr w:type="spellEnd"/>
      <w:r w:rsidRPr="00C345AD">
        <w:rPr>
          <w:rFonts w:asciiTheme="majorHAnsi" w:hAnsiTheme="majorHAnsi" w:cstheme="majorHAnsi"/>
          <w:sz w:val="18"/>
          <w:szCs w:val="18"/>
        </w:rPr>
        <w:t xml:space="preserve"> Information Processional Series, and author of multiple books and journal articles.) Volume 4, Number 4 2006 of Policy Futures in Education. </w:t>
      </w:r>
      <w:hyperlink r:id="rId9" w:history="1">
        <w:r w:rsidRPr="00C345AD">
          <w:rPr>
            <w:rStyle w:val="Hyperlink"/>
            <w:rFonts w:asciiTheme="majorHAnsi" w:hAnsiTheme="majorHAnsi" w:cstheme="majorHAnsi"/>
            <w:sz w:val="18"/>
            <w:szCs w:val="18"/>
          </w:rPr>
          <w:t>https://journals.sagepub.com/doi/pdf/10.2304/pfie.2006.4.4.396</w:t>
        </w:r>
      </w:hyperlink>
      <w:r w:rsidRPr="00C345AD">
        <w:rPr>
          <w:rFonts w:asciiTheme="majorHAnsi" w:hAnsiTheme="majorHAnsi" w:cstheme="majorHAnsi"/>
        </w:rPr>
        <w:t xml:space="preserve">) </w:t>
      </w:r>
      <w:r w:rsidRPr="00C345AD">
        <w:rPr>
          <w:rFonts w:asciiTheme="majorHAnsi" w:hAnsiTheme="majorHAnsi" w:cstheme="majorHAnsi"/>
          <w:sz w:val="16"/>
          <w:szCs w:val="18"/>
        </w:rPr>
        <w:t>0:24</w:t>
      </w:r>
    </w:p>
    <w:p w14:paraId="4DAB8E69" w14:textId="77777777" w:rsidR="001D403C" w:rsidRPr="00C345AD" w:rsidRDefault="001D403C" w:rsidP="001D403C">
      <w:pPr>
        <w:rPr>
          <w:rFonts w:asciiTheme="majorHAnsi" w:hAnsiTheme="majorHAnsi" w:cstheme="majorHAnsi"/>
        </w:rPr>
      </w:pPr>
      <w:r w:rsidRPr="00C345AD">
        <w:rPr>
          <w:rFonts w:asciiTheme="majorHAnsi" w:hAnsiTheme="majorHAnsi" w:cstheme="majorHAnsi"/>
        </w:rPr>
        <w:t xml:space="preserve">Fundamentally, </w:t>
      </w:r>
      <w:r w:rsidRPr="00C345AD">
        <w:rPr>
          <w:rStyle w:val="StyleUnderline"/>
          <w:rFonts w:asciiTheme="majorHAnsi" w:hAnsiTheme="majorHAnsi" w:cstheme="majorHAnsi"/>
        </w:rPr>
        <w:t xml:space="preserve">it will be </w:t>
      </w:r>
      <w:r w:rsidRPr="00C345AD">
        <w:rPr>
          <w:rStyle w:val="StyleUnderline"/>
          <w:rFonts w:asciiTheme="majorHAnsi" w:hAnsiTheme="majorHAnsi" w:cstheme="majorHAnsi"/>
          <w:highlight w:val="cyan"/>
        </w:rPr>
        <w:t>impossible to implement TRIPS</w:t>
      </w:r>
      <w:r w:rsidRPr="00C345AD">
        <w:rPr>
          <w:rStyle w:val="StyleUnderline"/>
          <w:rFonts w:asciiTheme="majorHAnsi" w:hAnsiTheme="majorHAnsi" w:cstheme="majorHAnsi"/>
        </w:rPr>
        <w:t xml:space="preserve"> in a way </w:t>
      </w:r>
      <w:r w:rsidRPr="00C345AD">
        <w:rPr>
          <w:rStyle w:val="StyleUnderline"/>
          <w:rFonts w:asciiTheme="majorHAnsi" w:hAnsiTheme="majorHAnsi" w:cstheme="majorHAnsi"/>
          <w:highlight w:val="cyan"/>
        </w:rPr>
        <w:t>that will</w:t>
      </w:r>
      <w:r w:rsidRPr="00C345AD">
        <w:rPr>
          <w:rStyle w:val="StyleUnderline"/>
          <w:rFonts w:asciiTheme="majorHAnsi" w:hAnsiTheme="majorHAnsi" w:cstheme="majorHAnsi"/>
        </w:rPr>
        <w:t xml:space="preserve"> significantly </w:t>
      </w:r>
      <w:r w:rsidRPr="00C345AD">
        <w:rPr>
          <w:rStyle w:val="StyleUnderline"/>
          <w:rFonts w:asciiTheme="majorHAnsi" w:hAnsiTheme="majorHAnsi" w:cstheme="majorHAnsi"/>
          <w:highlight w:val="cyan"/>
        </w:rPr>
        <w:t>benefit the developing world</w:t>
      </w:r>
      <w:r w:rsidRPr="00C345AD">
        <w:rPr>
          <w:rFonts w:asciiTheme="majorHAnsi" w:hAnsiTheme="majorHAnsi" w:cstheme="majorHAnsi"/>
          <w:highlight w:val="cyan"/>
        </w:rPr>
        <w:t>,</w:t>
      </w:r>
      <w:r w:rsidRPr="00C345AD">
        <w:rPr>
          <w:rFonts w:asciiTheme="majorHAnsi" w:hAnsiTheme="majorHAnsi" w:cstheme="majorHAnsi"/>
        </w:rPr>
        <w:t xml:space="preserve"> </w:t>
      </w:r>
      <w:r w:rsidRPr="00C345AD">
        <w:rPr>
          <w:rStyle w:val="StyleUnderline"/>
          <w:rFonts w:asciiTheme="majorHAnsi" w:hAnsiTheme="majorHAnsi" w:cstheme="majorHAnsi"/>
        </w:rPr>
        <w:t xml:space="preserve">because of the inherent </w:t>
      </w:r>
      <w:r w:rsidRPr="00C345AD">
        <w:rPr>
          <w:rStyle w:val="StyleUnderline"/>
          <w:rFonts w:asciiTheme="majorHAnsi" w:hAnsiTheme="majorHAnsi" w:cstheme="majorHAnsi"/>
          <w:highlight w:val="cyan"/>
        </w:rPr>
        <w:t>inequalities and contradictions</w:t>
      </w:r>
      <w:r w:rsidRPr="00C345AD">
        <w:rPr>
          <w:rStyle w:val="StyleUnderline"/>
          <w:rFonts w:asciiTheme="majorHAnsi" w:hAnsiTheme="majorHAnsi" w:cstheme="majorHAnsi"/>
        </w:rPr>
        <w:t xml:space="preserve"> that </w:t>
      </w:r>
      <w:r w:rsidRPr="00C345AD">
        <w:rPr>
          <w:rStyle w:val="StyleUnderline"/>
          <w:rFonts w:asciiTheme="majorHAnsi" w:hAnsiTheme="majorHAnsi" w:cstheme="majorHAnsi"/>
          <w:highlight w:val="cyan"/>
        </w:rPr>
        <w:t>are built into</w:t>
      </w:r>
      <w:r w:rsidRPr="00C345AD">
        <w:rPr>
          <w:rStyle w:val="StyleUnderline"/>
          <w:rFonts w:asciiTheme="majorHAnsi" w:hAnsiTheme="majorHAnsi" w:cstheme="majorHAnsi"/>
        </w:rPr>
        <w:t xml:space="preserve"> the very fabric of global </w:t>
      </w:r>
      <w:r w:rsidRPr="00C345AD">
        <w:rPr>
          <w:rStyle w:val="StyleUnderline"/>
          <w:rFonts w:asciiTheme="majorHAnsi" w:hAnsiTheme="majorHAnsi" w:cstheme="majorHAnsi"/>
          <w:highlight w:val="cyan"/>
        </w:rPr>
        <w:t>capitalism</w:t>
      </w:r>
      <w:r w:rsidRPr="00C345AD">
        <w:rPr>
          <w:rStyle w:val="StyleUnderline"/>
          <w:rFonts w:asciiTheme="majorHAnsi" w:hAnsiTheme="majorHAnsi" w:cstheme="majorHAnsi"/>
        </w:rPr>
        <w:t xml:space="preserve"> itself</w:t>
      </w:r>
      <w:r w:rsidRPr="00C345AD">
        <w:rPr>
          <w:rFonts w:asciiTheme="majorHAnsi" w:hAnsiTheme="majorHAnsi" w:cstheme="majorHAnsi"/>
        </w:rPr>
        <w:t xml:space="preserve">. Furthermore, </w:t>
      </w:r>
      <w:r w:rsidRPr="00C345AD">
        <w:rPr>
          <w:rStyle w:val="StyleUnderline"/>
          <w:rFonts w:asciiTheme="majorHAnsi" w:hAnsiTheme="majorHAnsi" w:cstheme="majorHAnsi"/>
        </w:rPr>
        <w:t xml:space="preserve">the </w:t>
      </w:r>
      <w:r w:rsidRPr="00C345AD">
        <w:rPr>
          <w:rStyle w:val="StyleUnderline"/>
          <w:rFonts w:asciiTheme="majorHAnsi" w:hAnsiTheme="majorHAnsi" w:cstheme="majorHAnsi"/>
          <w:highlight w:val="cyan"/>
        </w:rPr>
        <w:t>drives of capital are infinite</w:t>
      </w:r>
      <w:r w:rsidRPr="00C345AD">
        <w:rPr>
          <w:rStyle w:val="StyleUnderline"/>
          <w:rFonts w:asciiTheme="majorHAnsi" w:hAnsiTheme="majorHAnsi" w:cstheme="majorHAnsi"/>
        </w:rPr>
        <w:t xml:space="preserve">; it will never be satisfied. So, </w:t>
      </w:r>
      <w:r w:rsidRPr="00C345AD">
        <w:rPr>
          <w:rStyle w:val="StyleUnderline"/>
          <w:rFonts w:asciiTheme="majorHAnsi" w:hAnsiTheme="majorHAnsi" w:cstheme="majorHAnsi"/>
          <w:highlight w:val="cyan"/>
        </w:rPr>
        <w:t>there will never come a point where</w:t>
      </w:r>
      <w:r w:rsidRPr="00C345AD">
        <w:rPr>
          <w:rStyle w:val="StyleUnderline"/>
          <w:rFonts w:asciiTheme="majorHAnsi" w:hAnsiTheme="majorHAnsi" w:cstheme="majorHAnsi"/>
        </w:rPr>
        <w:t xml:space="preserve"> it will be decided that the </w:t>
      </w:r>
      <w:r w:rsidRPr="00C345AD">
        <w:rPr>
          <w:rStyle w:val="StyleUnderline"/>
          <w:rFonts w:asciiTheme="majorHAnsi" w:hAnsiTheme="majorHAnsi" w:cstheme="majorHAnsi"/>
          <w:highlight w:val="cyan"/>
        </w:rPr>
        <w:t>inequalities need to be lessened</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in a</w:t>
      </w:r>
      <w:r w:rsidRPr="00C345AD">
        <w:rPr>
          <w:rStyle w:val="StyleUnderline"/>
          <w:rFonts w:asciiTheme="majorHAnsi" w:hAnsiTheme="majorHAnsi" w:cstheme="majorHAnsi"/>
        </w:rPr>
        <w:t xml:space="preserve">ny </w:t>
      </w:r>
      <w:r w:rsidRPr="00C345AD">
        <w:rPr>
          <w:rStyle w:val="StyleUnderline"/>
          <w:rFonts w:asciiTheme="majorHAnsi" w:hAnsiTheme="majorHAnsi" w:cstheme="majorHAnsi"/>
          <w:highlight w:val="cyan"/>
        </w:rPr>
        <w:t>fundamental way</w:t>
      </w:r>
      <w:r w:rsidRPr="00C345AD">
        <w:rPr>
          <w:rFonts w:asciiTheme="majorHAnsi" w:hAnsiTheme="majorHAnsi" w:cstheme="majorHAnsi"/>
        </w:rPr>
        <w:t xml:space="preserve">. Instead, TRIPS, as a tool which aids the furtherance of global capitalism, is likely to increase the inequalities. Furthermore, </w:t>
      </w:r>
      <w:r w:rsidRPr="00C345AD">
        <w:rPr>
          <w:rStyle w:val="StyleUnderline"/>
          <w:rFonts w:asciiTheme="majorHAnsi" w:hAnsiTheme="majorHAnsi" w:cstheme="majorHAnsi"/>
          <w:highlight w:val="cyan"/>
        </w:rPr>
        <w:t>inequalities</w:t>
      </w:r>
      <w:r w:rsidRPr="00C345AD">
        <w:rPr>
          <w:rStyle w:val="StyleUnderline"/>
          <w:rFonts w:asciiTheme="majorHAnsi" w:hAnsiTheme="majorHAnsi" w:cstheme="majorHAnsi"/>
        </w:rPr>
        <w:t xml:space="preserve"> and poverty </w:t>
      </w:r>
      <w:r w:rsidRPr="00C345AD">
        <w:rPr>
          <w:rStyle w:val="StyleUnderline"/>
          <w:rFonts w:asciiTheme="majorHAnsi" w:hAnsiTheme="majorHAnsi" w:cstheme="majorHAnsi"/>
          <w:highlight w:val="cyan"/>
        </w:rPr>
        <w:t>will only</w:t>
      </w:r>
      <w:r w:rsidRPr="00C345AD">
        <w:rPr>
          <w:rStyle w:val="StyleUnderline"/>
          <w:rFonts w:asciiTheme="majorHAnsi" w:hAnsiTheme="majorHAnsi" w:cstheme="majorHAnsi"/>
        </w:rPr>
        <w:t xml:space="preserve"> ever </w:t>
      </w:r>
      <w:r w:rsidRPr="00C345AD">
        <w:rPr>
          <w:rStyle w:val="StyleUnderline"/>
          <w:rFonts w:asciiTheme="majorHAnsi" w:hAnsiTheme="majorHAnsi" w:cstheme="majorHAnsi"/>
          <w:highlight w:val="cyan"/>
        </w:rPr>
        <w:t>be lessened</w:t>
      </w:r>
      <w:r w:rsidRPr="00C345AD">
        <w:rPr>
          <w:rStyle w:val="StyleUnderline"/>
          <w:rFonts w:asciiTheme="majorHAnsi" w:hAnsiTheme="majorHAnsi" w:cstheme="majorHAnsi"/>
        </w:rPr>
        <w:t xml:space="preserve"> </w:t>
      </w:r>
      <w:r w:rsidRPr="00C345AD">
        <w:rPr>
          <w:rFonts w:asciiTheme="majorHAnsi" w:hAnsiTheme="majorHAnsi" w:cstheme="majorHAnsi"/>
        </w:rPr>
        <w:t xml:space="preserve">(and largely </w:t>
      </w:r>
      <w:r w:rsidRPr="00C345AD">
        <w:rPr>
          <w:rStyle w:val="StyleUnderline"/>
          <w:rFonts w:asciiTheme="majorHAnsi" w:hAnsiTheme="majorHAnsi" w:cstheme="majorHAnsi"/>
          <w:highlight w:val="cyan"/>
        </w:rPr>
        <w:t xml:space="preserve">on a temporary basis) </w:t>
      </w:r>
      <w:r w:rsidRPr="00C345AD">
        <w:rPr>
          <w:rStyle w:val="StyleUnderline"/>
          <w:rFonts w:asciiTheme="majorHAnsi" w:hAnsiTheme="majorHAnsi" w:cstheme="majorHAnsi"/>
        </w:rPr>
        <w:t>when pressure is placed on those in positions of power</w:t>
      </w:r>
      <w:r w:rsidRPr="00C345AD">
        <w:rPr>
          <w:rFonts w:asciiTheme="majorHAnsi" w:hAnsiTheme="majorHAnsi" w:cstheme="majorHAnsi"/>
        </w:rPr>
        <w:t xml:space="preserve">. </w:t>
      </w:r>
      <w:proofErr w:type="gramStart"/>
      <w:r w:rsidRPr="00C345AD">
        <w:rPr>
          <w:rStyle w:val="StyleUnderline"/>
          <w:rFonts w:asciiTheme="majorHAnsi" w:hAnsiTheme="majorHAnsi" w:cstheme="majorHAnsi"/>
        </w:rPr>
        <w:t>In regard to</w:t>
      </w:r>
      <w:proofErr w:type="gramEnd"/>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TRIPS</w:t>
      </w:r>
      <w:r w:rsidRPr="00C345AD">
        <w:rPr>
          <w:rStyle w:val="StyleUnderline"/>
          <w:rFonts w:asciiTheme="majorHAnsi" w:hAnsiTheme="majorHAnsi" w:cstheme="majorHAnsi"/>
        </w:rPr>
        <w:t xml:space="preserve"> this </w:t>
      </w:r>
      <w:r w:rsidRPr="00C345AD">
        <w:rPr>
          <w:rStyle w:val="StyleUnderline"/>
          <w:rFonts w:asciiTheme="majorHAnsi" w:hAnsiTheme="majorHAnsi" w:cstheme="majorHAnsi"/>
          <w:highlight w:val="cyan"/>
        </w:rPr>
        <w:t>rests on</w:t>
      </w:r>
      <w:r w:rsidRPr="00C345AD">
        <w:rPr>
          <w:rStyle w:val="StyleUnderline"/>
          <w:rFonts w:asciiTheme="majorHAnsi" w:hAnsiTheme="majorHAnsi" w:cstheme="majorHAnsi"/>
        </w:rPr>
        <w:t xml:space="preserve"> putting </w:t>
      </w:r>
      <w:r w:rsidRPr="00C345AD">
        <w:rPr>
          <w:rStyle w:val="StyleUnderline"/>
          <w:rFonts w:asciiTheme="majorHAnsi" w:hAnsiTheme="majorHAnsi" w:cstheme="majorHAnsi"/>
          <w:highlight w:val="cyan"/>
        </w:rPr>
        <w:t>pressure on the WTO</w:t>
      </w:r>
      <w:r w:rsidRPr="00C345AD">
        <w:rPr>
          <w:rFonts w:asciiTheme="majorHAnsi" w:hAnsiTheme="majorHAnsi" w:cstheme="majorHAnsi"/>
        </w:rPr>
        <w:t xml:space="preserve"> through </w:t>
      </w:r>
      <w:proofErr w:type="spellStart"/>
      <w:r w:rsidRPr="00C345AD">
        <w:rPr>
          <w:rFonts w:asciiTheme="majorHAnsi" w:hAnsiTheme="majorHAnsi" w:cstheme="majorHAnsi"/>
        </w:rPr>
        <w:t>organisations</w:t>
      </w:r>
      <w:proofErr w:type="spellEnd"/>
      <w:r w:rsidRPr="00C345AD">
        <w:rPr>
          <w:rFonts w:asciiTheme="majorHAnsi" w:hAnsiTheme="majorHAnsi" w:cstheme="majorHAnsi"/>
        </w:rPr>
        <w:t xml:space="preserve"> such as the Third World Network and various NGOs in order to soften some of the most worrying of the implications of TRIPS for the poor and those in the developing world. </w:t>
      </w:r>
    </w:p>
    <w:p w14:paraId="49832C48" w14:textId="0E30B1D3" w:rsidR="001D403C" w:rsidRPr="00C345AD" w:rsidRDefault="001D403C" w:rsidP="001D403C">
      <w:pPr>
        <w:rPr>
          <w:rFonts w:asciiTheme="majorHAnsi" w:hAnsiTheme="majorHAnsi" w:cstheme="majorHAnsi"/>
        </w:rPr>
      </w:pPr>
      <w:r w:rsidRPr="00C345AD">
        <w:rPr>
          <w:rStyle w:val="StyleUnderline"/>
          <w:rFonts w:asciiTheme="majorHAnsi" w:hAnsiTheme="majorHAnsi" w:cstheme="majorHAnsi"/>
        </w:rPr>
        <w:t xml:space="preserve">However, </w:t>
      </w:r>
      <w:r w:rsidRPr="00C345AD">
        <w:rPr>
          <w:rStyle w:val="StyleUnderline"/>
          <w:rFonts w:asciiTheme="majorHAnsi" w:hAnsiTheme="majorHAnsi" w:cstheme="majorHAnsi"/>
          <w:highlight w:val="cyan"/>
        </w:rPr>
        <w:t>cap</w:t>
      </w:r>
      <w:r w:rsidRPr="00C345AD">
        <w:rPr>
          <w:rStyle w:val="StyleUnderline"/>
          <w:rFonts w:asciiTheme="majorHAnsi" w:hAnsiTheme="majorHAnsi" w:cstheme="majorHAnsi"/>
        </w:rPr>
        <w:t xml:space="preserve">italism </w:t>
      </w:r>
      <w:r w:rsidRPr="00C345AD">
        <w:rPr>
          <w:rStyle w:val="StyleUnderline"/>
          <w:rFonts w:asciiTheme="majorHAnsi" w:hAnsiTheme="majorHAnsi" w:cstheme="majorHAnsi"/>
          <w:highlight w:val="cyan"/>
        </w:rPr>
        <w:t>is a battlefield</w:t>
      </w:r>
      <w:r w:rsidRPr="00C345AD">
        <w:rPr>
          <w:rStyle w:val="StyleUnderline"/>
          <w:rFonts w:asciiTheme="majorHAnsi" w:hAnsiTheme="majorHAnsi" w:cstheme="majorHAnsi"/>
        </w:rPr>
        <w:t xml:space="preserve"> upon which various </w:t>
      </w:r>
      <w:r w:rsidRPr="00C345AD">
        <w:rPr>
          <w:rStyle w:val="StyleUnderline"/>
          <w:rFonts w:asciiTheme="majorHAnsi" w:hAnsiTheme="majorHAnsi" w:cstheme="majorHAnsi"/>
          <w:highlight w:val="cyan"/>
        </w:rPr>
        <w:t>compromises are and can only</w:t>
      </w:r>
      <w:r w:rsidRPr="00C345AD">
        <w:rPr>
          <w:rStyle w:val="StyleUnderline"/>
          <w:rFonts w:asciiTheme="majorHAnsi" w:hAnsiTheme="majorHAnsi" w:cstheme="majorHAnsi"/>
        </w:rPr>
        <w:t xml:space="preserve"> ever </w:t>
      </w:r>
      <w:r w:rsidRPr="00C345AD">
        <w:rPr>
          <w:rStyle w:val="StyleUnderline"/>
          <w:rFonts w:asciiTheme="majorHAnsi" w:hAnsiTheme="majorHAnsi" w:cstheme="majorHAnsi"/>
          <w:highlight w:val="cyan"/>
        </w:rPr>
        <w:t>be made</w:t>
      </w:r>
      <w:r w:rsidRPr="00C345AD">
        <w:rPr>
          <w:rStyle w:val="StyleUnderline"/>
          <w:rFonts w:asciiTheme="majorHAnsi" w:hAnsiTheme="majorHAnsi" w:cstheme="majorHAnsi"/>
        </w:rPr>
        <w:t xml:space="preserve">, but it can </w:t>
      </w:r>
      <w:r w:rsidRPr="00C345AD">
        <w:rPr>
          <w:rStyle w:val="StyleUnderline"/>
          <w:rFonts w:asciiTheme="majorHAnsi" w:hAnsiTheme="majorHAnsi" w:cstheme="majorHAnsi"/>
          <w:highlight w:val="cyan"/>
        </w:rPr>
        <w:t>never</w:t>
      </w:r>
      <w:r w:rsidRPr="00C345AD">
        <w:rPr>
          <w:rStyle w:val="StyleUnderline"/>
          <w:rFonts w:asciiTheme="majorHAnsi" w:hAnsiTheme="majorHAnsi" w:cstheme="majorHAnsi"/>
        </w:rPr>
        <w:t xml:space="preserve"> ultimately be </w:t>
      </w:r>
      <w:r w:rsidRPr="00C345AD">
        <w:rPr>
          <w:rStyle w:val="StyleUnderline"/>
          <w:rFonts w:asciiTheme="majorHAnsi" w:hAnsiTheme="majorHAnsi" w:cstheme="majorHAnsi"/>
          <w:highlight w:val="cyan"/>
        </w:rPr>
        <w:t>for</w:t>
      </w:r>
      <w:r w:rsidRPr="00C345AD">
        <w:rPr>
          <w:rStyle w:val="StyleUnderline"/>
          <w:rFonts w:asciiTheme="majorHAnsi" w:hAnsiTheme="majorHAnsi" w:cstheme="majorHAnsi"/>
        </w:rPr>
        <w:t xml:space="preserve"> the benefit of </w:t>
      </w:r>
      <w:r w:rsidRPr="00C345AD">
        <w:rPr>
          <w:rStyle w:val="StyleUnderline"/>
          <w:rFonts w:asciiTheme="majorHAnsi" w:hAnsiTheme="majorHAnsi" w:cstheme="majorHAnsi"/>
          <w:highlight w:val="cyan"/>
        </w:rPr>
        <w:t xml:space="preserve">the </w:t>
      </w:r>
      <w:proofErr w:type="spellStart"/>
      <w:r w:rsidRPr="00C345AD">
        <w:rPr>
          <w:rStyle w:val="StyleUnderline"/>
          <w:rFonts w:asciiTheme="majorHAnsi" w:hAnsiTheme="majorHAnsi" w:cstheme="majorHAnsi"/>
          <w:highlight w:val="cyan"/>
        </w:rPr>
        <w:t>labourer</w:t>
      </w:r>
      <w:proofErr w:type="spellEnd"/>
      <w:r w:rsidRPr="00C345AD">
        <w:rPr>
          <w:rStyle w:val="StyleUnderline"/>
          <w:rFonts w:asciiTheme="majorHAnsi" w:hAnsiTheme="majorHAnsi" w:cstheme="majorHAnsi"/>
          <w:highlight w:val="cyan"/>
        </w:rPr>
        <w:t xml:space="preserve"> and</w:t>
      </w:r>
      <w:r w:rsidRPr="00C345AD">
        <w:rPr>
          <w:rStyle w:val="StyleUnderline"/>
          <w:rFonts w:asciiTheme="majorHAnsi" w:hAnsiTheme="majorHAnsi" w:cstheme="majorHAnsi"/>
        </w:rPr>
        <w:t xml:space="preserve"> the </w:t>
      </w:r>
      <w:r w:rsidRPr="00C345AD">
        <w:rPr>
          <w:rStyle w:val="StyleUnderline"/>
          <w:rFonts w:asciiTheme="majorHAnsi" w:hAnsiTheme="majorHAnsi" w:cstheme="majorHAnsi"/>
          <w:highlight w:val="cyan"/>
        </w:rPr>
        <w:t>poor</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To change the situation</w:t>
      </w:r>
      <w:r w:rsidRPr="00C345AD">
        <w:rPr>
          <w:rStyle w:val="StyleUnderline"/>
          <w:rFonts w:asciiTheme="majorHAnsi" w:hAnsiTheme="majorHAnsi" w:cstheme="majorHAnsi"/>
        </w:rPr>
        <w:t xml:space="preserve"> on a </w:t>
      </w:r>
      <w:r w:rsidRPr="00C345AD">
        <w:rPr>
          <w:rStyle w:val="StyleUnderline"/>
          <w:rFonts w:asciiTheme="majorHAnsi" w:hAnsiTheme="majorHAnsi" w:cstheme="majorHAnsi"/>
          <w:highlight w:val="cyan"/>
        </w:rPr>
        <w:t>permanent</w:t>
      </w:r>
      <w:r w:rsidRPr="00C345AD">
        <w:rPr>
          <w:rStyle w:val="StyleUnderline"/>
          <w:rFonts w:asciiTheme="majorHAnsi" w:hAnsiTheme="majorHAnsi" w:cstheme="majorHAnsi"/>
        </w:rPr>
        <w:t xml:space="preserve"> basis, </w:t>
      </w:r>
      <w:r w:rsidRPr="00C345AD">
        <w:rPr>
          <w:rStyle w:val="StyleUnderline"/>
          <w:rFonts w:asciiTheme="majorHAnsi" w:hAnsiTheme="majorHAnsi" w:cstheme="majorHAnsi"/>
          <w:highlight w:val="cyan"/>
        </w:rPr>
        <w:t>we need to terminate cap</w:t>
      </w:r>
      <w:r w:rsidRPr="00C345AD">
        <w:rPr>
          <w:rStyle w:val="StyleUnderline"/>
          <w:rFonts w:asciiTheme="majorHAnsi" w:hAnsiTheme="majorHAnsi" w:cstheme="majorHAnsi"/>
        </w:rPr>
        <w:t>italism and replace it</w:t>
      </w:r>
      <w:r w:rsidRPr="00C345AD">
        <w:rPr>
          <w:rFonts w:asciiTheme="majorHAnsi" w:hAnsiTheme="majorHAnsi" w:cstheme="majorHAnsi"/>
        </w:rPr>
        <w:t xml:space="preserve"> with socialism and eventually with communism in my opinion.</w:t>
      </w:r>
    </w:p>
    <w:p w14:paraId="3B4EB0E6" w14:textId="77777777" w:rsidR="001D403C" w:rsidRPr="00C345AD" w:rsidRDefault="001D403C" w:rsidP="001D403C">
      <w:pPr>
        <w:rPr>
          <w:rStyle w:val="StyleUnderline"/>
          <w:rFonts w:asciiTheme="majorHAnsi" w:hAnsiTheme="majorHAnsi" w:cstheme="majorHAnsi"/>
        </w:rPr>
      </w:pPr>
      <w:r w:rsidRPr="00C345AD">
        <w:rPr>
          <w:rStyle w:val="StyleUnderline"/>
          <w:rFonts w:asciiTheme="majorHAnsi" w:hAnsiTheme="majorHAnsi" w:cstheme="majorHAnsi"/>
        </w:rPr>
        <w:t>used to deprive hundreds of millions of people of their social and economic rights requires more attention than it has so far received.</w:t>
      </w:r>
    </w:p>
    <w:p w14:paraId="54E52E96" w14:textId="6CFF708B" w:rsidR="001D403C" w:rsidRPr="00C345AD" w:rsidRDefault="000A3E96" w:rsidP="001D403C">
      <w:pPr>
        <w:keepNext/>
        <w:keepLines/>
        <w:spacing w:before="40" w:after="0"/>
        <w:contextualSpacing/>
        <w:outlineLvl w:val="3"/>
        <w:rPr>
          <w:rFonts w:asciiTheme="majorHAnsi" w:eastAsia="MS Gothic" w:hAnsiTheme="majorHAnsi" w:cstheme="majorHAnsi"/>
          <w:b/>
          <w:bCs/>
          <w:sz w:val="26"/>
          <w:szCs w:val="26"/>
        </w:rPr>
      </w:pPr>
      <w:r w:rsidRPr="00C345AD">
        <w:rPr>
          <w:rFonts w:asciiTheme="majorHAnsi" w:eastAsia="MS Gothic" w:hAnsiTheme="majorHAnsi" w:cstheme="majorHAnsi"/>
          <w:b/>
          <w:bCs/>
          <w:sz w:val="26"/>
          <w:szCs w:val="26"/>
        </w:rPr>
        <w:t xml:space="preserve">Tech developments are used for private wealth instead of reducing inequality </w:t>
      </w:r>
    </w:p>
    <w:p w14:paraId="773911D2" w14:textId="77777777" w:rsidR="001D403C" w:rsidRPr="00C345AD" w:rsidRDefault="001D403C" w:rsidP="001D403C">
      <w:pPr>
        <w:contextualSpacing/>
        <w:rPr>
          <w:rFonts w:asciiTheme="majorHAnsi" w:eastAsia="MS Mincho" w:hAnsiTheme="majorHAnsi" w:cstheme="majorHAnsi"/>
          <w:sz w:val="16"/>
          <w:szCs w:val="16"/>
        </w:rPr>
      </w:pPr>
      <w:proofErr w:type="spellStart"/>
      <w:r w:rsidRPr="00C345AD">
        <w:rPr>
          <w:rFonts w:asciiTheme="majorHAnsi" w:eastAsia="MS Mincho" w:hAnsiTheme="majorHAnsi" w:cstheme="majorHAnsi"/>
          <w:b/>
          <w:sz w:val="26"/>
        </w:rPr>
        <w:t>Wilkie</w:t>
      </w:r>
      <w:proofErr w:type="spellEnd"/>
      <w:r w:rsidRPr="00C345AD">
        <w:rPr>
          <w:rFonts w:asciiTheme="majorHAnsi" w:eastAsia="MS Mincho" w:hAnsiTheme="majorHAnsi" w:cstheme="majorHAnsi"/>
          <w:b/>
          <w:sz w:val="26"/>
        </w:rPr>
        <w:t xml:space="preserve"> 5 </w:t>
      </w:r>
      <w:r w:rsidRPr="00C345AD">
        <w:rPr>
          <w:rFonts w:asciiTheme="majorHAnsi" w:eastAsia="MS Mincho" w:hAnsiTheme="majorHAnsi" w:cstheme="majorHAnsi"/>
          <w:sz w:val="16"/>
          <w:szCs w:val="16"/>
        </w:rPr>
        <w:t xml:space="preserve">(Rob, staff @ Red Critique, Winter/Spring, “The Daydreams of iPod Capitalism”,  </w:t>
      </w:r>
      <w:hyperlink r:id="rId10" w:history="1">
        <w:r w:rsidRPr="00C345AD">
          <w:rPr>
            <w:rStyle w:val="Hyperlink"/>
            <w:rFonts w:asciiTheme="majorHAnsi" w:eastAsia="MS Mincho" w:hAnsiTheme="majorHAnsi" w:cstheme="majorHAnsi"/>
            <w:sz w:val="16"/>
            <w:szCs w:val="16"/>
          </w:rPr>
          <w:t>http://www.redcritique.org/WinterSpring2005/printversions/thedaydreamsofipodcapitalismprint.htm</w:t>
        </w:r>
      </w:hyperlink>
      <w:r w:rsidRPr="00C345AD">
        <w:rPr>
          <w:rFonts w:asciiTheme="majorHAnsi" w:eastAsia="MS Mincho" w:hAnsiTheme="majorHAnsi" w:cstheme="majorHAnsi"/>
          <w:sz w:val="16"/>
          <w:szCs w:val="16"/>
        </w:rPr>
        <w:t>) 0:17</w:t>
      </w:r>
    </w:p>
    <w:p w14:paraId="636DA39E" w14:textId="77777777" w:rsidR="001D403C" w:rsidRPr="00C345AD" w:rsidRDefault="001D403C" w:rsidP="001D403C">
      <w:pPr>
        <w:rPr>
          <w:rFonts w:asciiTheme="majorHAnsi" w:eastAsia="MS Mincho" w:hAnsiTheme="majorHAnsi" w:cstheme="majorHAnsi"/>
          <w:b/>
          <w:u w:val="single"/>
        </w:rPr>
      </w:pPr>
      <w:r w:rsidRPr="00C345AD">
        <w:rPr>
          <w:rFonts w:asciiTheme="majorHAnsi" w:eastAsia="MS Mincho" w:hAnsiTheme="majorHAnsi" w:cstheme="majorHAnsi"/>
          <w:b/>
          <w:u w:val="single"/>
        </w:rPr>
        <w:t>But it is precisely this</w:t>
      </w:r>
      <w:r w:rsidRPr="00C345AD">
        <w:rPr>
          <w:rFonts w:asciiTheme="majorHAnsi" w:eastAsia="MS Mincho" w:hAnsiTheme="majorHAnsi" w:cstheme="majorHAnsi"/>
          <w:b/>
          <w:highlight w:val="cyan"/>
          <w:u w:val="single"/>
        </w:rPr>
        <w:t xml:space="preserve"> obsessed reading of tech</w:t>
      </w:r>
      <w:r w:rsidRPr="00C345AD">
        <w:rPr>
          <w:rFonts w:asciiTheme="majorHAnsi" w:eastAsia="MS Mincho" w:hAnsiTheme="majorHAnsi" w:cstheme="majorHAnsi"/>
          <w:b/>
          <w:u w:val="single"/>
        </w:rPr>
        <w:t>nology</w:t>
      </w:r>
      <w:r w:rsidRPr="00C345AD">
        <w:rPr>
          <w:rFonts w:asciiTheme="majorHAnsi" w:eastAsia="MS Mincho" w:hAnsiTheme="majorHAnsi" w:cstheme="majorHAnsi"/>
          <w:b/>
          <w:highlight w:val="cyan"/>
          <w:u w:val="single"/>
        </w:rPr>
        <w:t xml:space="preserve"> as the eliminator of class conflict </w:t>
      </w:r>
      <w:r w:rsidRPr="00C345AD">
        <w:rPr>
          <w:rFonts w:asciiTheme="majorHAnsi" w:eastAsia="MS Mincho" w:hAnsiTheme="majorHAnsi" w:cstheme="majorHAnsi"/>
          <w:b/>
          <w:u w:val="single"/>
        </w:rPr>
        <w:t xml:space="preserve">and the creator of ethical communities of cultural sharing that has made the Internet the "new" concept of global capitalism and so useful to the interests of Big Business. While </w:t>
      </w:r>
      <w:r w:rsidRPr="00C345AD">
        <w:rPr>
          <w:rFonts w:asciiTheme="majorHAnsi" w:eastAsia="MS Mincho" w:hAnsiTheme="majorHAnsi" w:cstheme="majorHAnsi"/>
          <w:b/>
          <w:highlight w:val="cyan"/>
          <w:u w:val="single"/>
        </w:rPr>
        <w:t>we</w:t>
      </w:r>
      <w:r w:rsidRPr="00C345AD">
        <w:rPr>
          <w:rFonts w:asciiTheme="majorHAnsi" w:eastAsia="MS Mincho" w:hAnsiTheme="majorHAnsi" w:cstheme="majorHAnsi"/>
          <w:b/>
          <w:u w:val="single"/>
        </w:rPr>
        <w:t xml:space="preserve"> are </w:t>
      </w:r>
      <w:r w:rsidRPr="00C345AD">
        <w:rPr>
          <w:rFonts w:asciiTheme="majorHAnsi" w:eastAsia="MS Mincho" w:hAnsiTheme="majorHAnsi" w:cstheme="majorHAnsi"/>
          <w:b/>
          <w:highlight w:val="cyan"/>
          <w:u w:val="single"/>
        </w:rPr>
        <w:t>witness</w:t>
      </w:r>
      <w:r w:rsidRPr="00C345AD">
        <w:rPr>
          <w:rFonts w:asciiTheme="majorHAnsi" w:eastAsia="MS Mincho" w:hAnsiTheme="majorHAnsi" w:cstheme="majorHAnsi"/>
          <w:b/>
          <w:u w:val="single"/>
        </w:rPr>
        <w:t xml:space="preserve"> to </w:t>
      </w:r>
      <w:r w:rsidRPr="00C345AD">
        <w:rPr>
          <w:rFonts w:asciiTheme="majorHAnsi" w:eastAsia="MS Mincho" w:hAnsiTheme="majorHAnsi" w:cstheme="majorHAnsi"/>
          <w:b/>
          <w:highlight w:val="cyan"/>
          <w:u w:val="single"/>
        </w:rPr>
        <w:t>dramatic advances in</w:t>
      </w:r>
      <w:r w:rsidRPr="00C345AD">
        <w:rPr>
          <w:rFonts w:asciiTheme="majorHAnsi" w:eastAsia="MS Mincho" w:hAnsiTheme="majorHAnsi" w:cstheme="majorHAnsi"/>
          <w:b/>
          <w:u w:val="single"/>
        </w:rPr>
        <w:t xml:space="preserve"> the </w:t>
      </w:r>
      <w:r w:rsidRPr="00C345AD">
        <w:rPr>
          <w:rFonts w:asciiTheme="majorHAnsi" w:eastAsia="MS Mincho" w:hAnsiTheme="majorHAnsi" w:cstheme="majorHAnsi"/>
          <w:b/>
          <w:highlight w:val="cyan"/>
          <w:u w:val="single"/>
        </w:rPr>
        <w:t>tech</w:t>
      </w:r>
      <w:r w:rsidRPr="00C345AD">
        <w:rPr>
          <w:rFonts w:asciiTheme="majorHAnsi" w:eastAsia="MS Mincho" w:hAnsiTheme="majorHAnsi" w:cstheme="majorHAnsi"/>
          <w:b/>
          <w:u w:val="single"/>
        </w:rPr>
        <w:t xml:space="preserve">nologies of health, communication, </w:t>
      </w:r>
      <w:proofErr w:type="gramStart"/>
      <w:r w:rsidRPr="00C345AD">
        <w:rPr>
          <w:rFonts w:asciiTheme="majorHAnsi" w:eastAsia="MS Mincho" w:hAnsiTheme="majorHAnsi" w:cstheme="majorHAnsi"/>
          <w:b/>
          <w:u w:val="single"/>
        </w:rPr>
        <w:t>transportation</w:t>
      </w:r>
      <w:proofErr w:type="gramEnd"/>
      <w:r w:rsidRPr="00C345AD">
        <w:rPr>
          <w:rFonts w:asciiTheme="majorHAnsi" w:eastAsia="MS Mincho" w:hAnsiTheme="majorHAnsi" w:cstheme="majorHAnsi"/>
          <w:b/>
          <w:u w:val="single"/>
        </w:rPr>
        <w:t xml:space="preserve"> and commodity production—developments </w:t>
      </w:r>
      <w:r w:rsidRPr="00C345AD">
        <w:rPr>
          <w:rFonts w:asciiTheme="majorHAnsi" w:eastAsia="MS Mincho" w:hAnsiTheme="majorHAnsi" w:cstheme="majorHAnsi"/>
          <w:b/>
          <w:highlight w:val="cyan"/>
          <w:u w:val="single"/>
        </w:rPr>
        <w:t>which could be used to raise</w:t>
      </w:r>
      <w:r w:rsidRPr="00C345AD">
        <w:rPr>
          <w:rFonts w:asciiTheme="majorHAnsi" w:eastAsia="MS Mincho" w:hAnsiTheme="majorHAnsi" w:cstheme="majorHAnsi"/>
          <w:b/>
          <w:u w:val="single"/>
        </w:rPr>
        <w:t xml:space="preserve"> the </w:t>
      </w:r>
      <w:r w:rsidRPr="00C345AD">
        <w:rPr>
          <w:rFonts w:asciiTheme="majorHAnsi" w:eastAsia="MS Mincho" w:hAnsiTheme="majorHAnsi" w:cstheme="majorHAnsi"/>
          <w:b/>
          <w:highlight w:val="cyan"/>
          <w:u w:val="single"/>
        </w:rPr>
        <w:t>living standards</w:t>
      </w:r>
      <w:r w:rsidRPr="00C345AD">
        <w:rPr>
          <w:rFonts w:asciiTheme="majorHAnsi" w:eastAsia="MS Mincho" w:hAnsiTheme="majorHAnsi" w:cstheme="majorHAnsi"/>
          <w:b/>
          <w:u w:val="single"/>
        </w:rPr>
        <w:t xml:space="preserve"> of all—</w:t>
      </w:r>
      <w:r w:rsidRPr="00C345AD">
        <w:rPr>
          <w:rFonts w:asciiTheme="majorHAnsi" w:eastAsia="MS Mincho" w:hAnsiTheme="majorHAnsi" w:cstheme="majorHAnsi"/>
          <w:b/>
          <w:highlight w:val="cyan"/>
          <w:u w:val="single"/>
        </w:rPr>
        <w:t>cap</w:t>
      </w:r>
      <w:r w:rsidRPr="00C345AD">
        <w:rPr>
          <w:rFonts w:asciiTheme="majorHAnsi" w:eastAsia="MS Mincho" w:hAnsiTheme="majorHAnsi" w:cstheme="majorHAnsi"/>
          <w:b/>
          <w:u w:val="single"/>
        </w:rPr>
        <w:t>italism</w:t>
      </w:r>
      <w:r w:rsidRPr="00C345AD">
        <w:rPr>
          <w:rFonts w:asciiTheme="majorHAnsi" w:eastAsia="MS Mincho" w:hAnsiTheme="majorHAnsi" w:cstheme="majorHAnsi"/>
          <w:b/>
          <w:highlight w:val="cyan"/>
          <w:u w:val="single"/>
        </w:rPr>
        <w:t xml:space="preserve"> twists </w:t>
      </w:r>
      <w:r w:rsidRPr="00C345AD">
        <w:rPr>
          <w:rFonts w:asciiTheme="majorHAnsi" w:eastAsia="MS Mincho" w:hAnsiTheme="majorHAnsi" w:cstheme="majorHAnsi"/>
          <w:b/>
          <w:u w:val="single"/>
        </w:rPr>
        <w:t>the</w:t>
      </w:r>
      <w:r w:rsidRPr="00C345AD">
        <w:rPr>
          <w:rFonts w:asciiTheme="majorHAnsi" w:eastAsia="MS Mincho" w:hAnsiTheme="majorHAnsi" w:cstheme="majorHAnsi"/>
          <w:b/>
          <w:highlight w:val="cyan"/>
          <w:u w:val="single"/>
        </w:rPr>
        <w:t xml:space="preserve"> potential of</w:t>
      </w:r>
      <w:r w:rsidRPr="00C345AD">
        <w:rPr>
          <w:rFonts w:asciiTheme="majorHAnsi" w:eastAsia="MS Mincho" w:hAnsiTheme="majorHAnsi" w:cstheme="majorHAnsi"/>
          <w:b/>
          <w:u w:val="single"/>
        </w:rPr>
        <w:t xml:space="preserve"> scientific and technological </w:t>
      </w:r>
      <w:r w:rsidRPr="00C345AD">
        <w:rPr>
          <w:rFonts w:asciiTheme="majorHAnsi" w:eastAsia="MS Mincho" w:hAnsiTheme="majorHAnsi" w:cstheme="majorHAnsi"/>
          <w:b/>
          <w:highlight w:val="cyan"/>
          <w:u w:val="single"/>
        </w:rPr>
        <w:t xml:space="preserve">progress away from </w:t>
      </w:r>
      <w:r w:rsidRPr="00C345AD">
        <w:rPr>
          <w:rFonts w:asciiTheme="majorHAnsi" w:eastAsia="MS Mincho" w:hAnsiTheme="majorHAnsi" w:cstheme="majorHAnsi"/>
          <w:b/>
          <w:u w:val="single"/>
        </w:rPr>
        <w:t xml:space="preserve">the meeting </w:t>
      </w:r>
      <w:r w:rsidRPr="00C345AD">
        <w:rPr>
          <w:rFonts w:asciiTheme="majorHAnsi" w:eastAsia="MS Mincho" w:hAnsiTheme="majorHAnsi" w:cstheme="majorHAnsi"/>
          <w:b/>
          <w:highlight w:val="cyan"/>
          <w:u w:val="single"/>
        </w:rPr>
        <w:t>everyone's needs</w:t>
      </w:r>
      <w:r w:rsidRPr="00C345AD">
        <w:rPr>
          <w:rFonts w:asciiTheme="majorHAnsi" w:eastAsia="MS Mincho" w:hAnsiTheme="majorHAnsi" w:cstheme="majorHAnsi"/>
          <w:b/>
          <w:u w:val="single"/>
        </w:rPr>
        <w:t xml:space="preserve"> and </w:t>
      </w:r>
      <w:r w:rsidRPr="00C345AD">
        <w:rPr>
          <w:rFonts w:asciiTheme="majorHAnsi" w:eastAsia="MS Mincho" w:hAnsiTheme="majorHAnsi" w:cstheme="majorHAnsi"/>
          <w:b/>
          <w:highlight w:val="cyan"/>
          <w:u w:val="single"/>
        </w:rPr>
        <w:t xml:space="preserve">towards </w:t>
      </w:r>
      <w:r w:rsidRPr="00C345AD">
        <w:rPr>
          <w:rFonts w:asciiTheme="majorHAnsi" w:eastAsia="MS Mincho" w:hAnsiTheme="majorHAnsi" w:cstheme="majorHAnsi"/>
          <w:b/>
          <w:u w:val="single"/>
        </w:rPr>
        <w:t xml:space="preserve">the </w:t>
      </w:r>
      <w:r w:rsidRPr="00C345AD">
        <w:rPr>
          <w:rFonts w:asciiTheme="majorHAnsi" w:eastAsia="MS Mincho" w:hAnsiTheme="majorHAnsi" w:cstheme="majorHAnsi"/>
          <w:b/>
          <w:highlight w:val="cyan"/>
          <w:u w:val="single"/>
        </w:rPr>
        <w:t xml:space="preserve">accumulation </w:t>
      </w:r>
      <w:r w:rsidRPr="00C345AD">
        <w:rPr>
          <w:rFonts w:asciiTheme="majorHAnsi" w:eastAsia="MS Mincho" w:hAnsiTheme="majorHAnsi" w:cstheme="majorHAnsi"/>
          <w:b/>
          <w:u w:val="single"/>
        </w:rPr>
        <w:t>of vast fortunes for the owners</w:t>
      </w:r>
      <w:r w:rsidRPr="00C345AD">
        <w:rPr>
          <w:rFonts w:asciiTheme="majorHAnsi" w:eastAsia="MS Mincho" w:hAnsiTheme="majorHAnsi" w:cstheme="majorHAnsi"/>
          <w:sz w:val="14"/>
        </w:rPr>
        <w:t xml:space="preserve">. As one recent study found, </w:t>
      </w:r>
      <w:r w:rsidRPr="00C345AD">
        <w:rPr>
          <w:rFonts w:asciiTheme="majorHAnsi" w:eastAsia="MS Mincho" w:hAnsiTheme="majorHAnsi" w:cstheme="majorHAnsi"/>
          <w:b/>
          <w:u w:val="single"/>
        </w:rPr>
        <w:t>rather than ameliorating class divisions, the "tech" years have seen the gap between the rich and the poor double in the United States</w:t>
      </w:r>
      <w:r w:rsidRPr="00C345AD">
        <w:rPr>
          <w:rFonts w:asciiTheme="majorHAnsi" w:eastAsia="MS Mincho" w:hAnsiTheme="majorHAnsi" w:cstheme="majorHAnsi"/>
          <w:sz w:val="14"/>
        </w:rPr>
        <w:t xml:space="preserve"> (Browning C2) and </w:t>
      </w:r>
      <w:r w:rsidRPr="00C345AD">
        <w:rPr>
          <w:rFonts w:asciiTheme="majorHAnsi" w:eastAsia="MS Mincho" w:hAnsiTheme="majorHAnsi" w:cstheme="majorHAnsi"/>
          <w:b/>
          <w:highlight w:val="cyan"/>
          <w:u w:val="single"/>
        </w:rPr>
        <w:t xml:space="preserve">such divisions </w:t>
      </w:r>
      <w:r w:rsidRPr="00C345AD">
        <w:rPr>
          <w:rFonts w:asciiTheme="majorHAnsi" w:eastAsia="MS Mincho" w:hAnsiTheme="majorHAnsi" w:cstheme="majorHAnsi"/>
          <w:b/>
          <w:u w:val="single"/>
        </w:rPr>
        <w:t xml:space="preserve">literally </w:t>
      </w:r>
      <w:r w:rsidRPr="00C345AD">
        <w:rPr>
          <w:rFonts w:asciiTheme="majorHAnsi" w:eastAsia="MS Mincho" w:hAnsiTheme="majorHAnsi" w:cstheme="majorHAnsi"/>
          <w:b/>
          <w:highlight w:val="cyan"/>
          <w:u w:val="single"/>
        </w:rPr>
        <w:t xml:space="preserve">determine who lives and </w:t>
      </w:r>
      <w:r w:rsidRPr="00C345AD">
        <w:rPr>
          <w:rFonts w:asciiTheme="majorHAnsi" w:eastAsia="MS Mincho" w:hAnsiTheme="majorHAnsi" w:cstheme="majorHAnsi"/>
          <w:b/>
          <w:u w:val="single"/>
        </w:rPr>
        <w:t>who</w:t>
      </w:r>
      <w:r w:rsidRPr="00C345AD">
        <w:rPr>
          <w:rFonts w:asciiTheme="majorHAnsi" w:eastAsia="MS Mincho" w:hAnsiTheme="majorHAnsi" w:cstheme="majorHAnsi"/>
          <w:b/>
          <w:highlight w:val="cyan"/>
          <w:u w:val="single"/>
        </w:rPr>
        <w:t xml:space="preserve"> dies</w:t>
      </w:r>
      <w:r w:rsidRPr="00C345AD">
        <w:rPr>
          <w:rFonts w:asciiTheme="majorHAnsi" w:eastAsia="MS Mincho" w:hAnsiTheme="majorHAnsi" w:cstheme="majorHAnsi"/>
          <w:sz w:val="14"/>
        </w:rPr>
        <w:t>. For example</w:t>
      </w:r>
      <w:r w:rsidRPr="00C345AD">
        <w:rPr>
          <w:rFonts w:asciiTheme="majorHAnsi" w:eastAsia="MS Mincho" w:hAnsiTheme="majorHAnsi" w:cstheme="majorHAnsi"/>
          <w:b/>
          <w:u w:val="single"/>
        </w:rPr>
        <w:t>, while nightly news shows act as virtual mouthpieces for the pharmaceutical companies, touting the latest lifestyle drugs and "extreme" plastic surgery techniques, capitalism reduces basic healthcare technologies</w:t>
      </w:r>
      <w:r w:rsidRPr="00C345AD">
        <w:rPr>
          <w:rFonts w:asciiTheme="majorHAnsi" w:eastAsia="MS Mincho" w:hAnsiTheme="majorHAnsi" w:cstheme="majorHAnsi"/>
          <w:sz w:val="14"/>
        </w:rPr>
        <w:t xml:space="preserve"> such as </w:t>
      </w:r>
      <w:r w:rsidRPr="00C345AD">
        <w:rPr>
          <w:rFonts w:asciiTheme="majorHAnsi" w:eastAsia="MS Mincho" w:hAnsiTheme="majorHAnsi" w:cstheme="majorHAnsi"/>
          <w:sz w:val="14"/>
        </w:rPr>
        <w:lastRenderedPageBreak/>
        <w:t xml:space="preserve">dentistry and annual checkups to the privilege of a few (Park C05). </w:t>
      </w:r>
      <w:r w:rsidRPr="00C345AD">
        <w:rPr>
          <w:rFonts w:asciiTheme="majorHAnsi" w:eastAsia="MS Mincho" w:hAnsiTheme="majorHAnsi" w:cstheme="majorHAnsi"/>
          <w:b/>
          <w:highlight w:val="cyan"/>
          <w:u w:val="single"/>
        </w:rPr>
        <w:t>Tech</w:t>
      </w:r>
      <w:r w:rsidRPr="00C345AD">
        <w:rPr>
          <w:rFonts w:asciiTheme="majorHAnsi" w:eastAsia="MS Mincho" w:hAnsiTheme="majorHAnsi" w:cstheme="majorHAnsi"/>
          <w:b/>
          <w:u w:val="single"/>
        </w:rPr>
        <w:t xml:space="preserve">nology, in other words, </w:t>
      </w:r>
      <w:r w:rsidRPr="00C345AD">
        <w:rPr>
          <w:rFonts w:asciiTheme="majorHAnsi" w:eastAsia="MS Mincho" w:hAnsiTheme="majorHAnsi" w:cstheme="majorHAnsi"/>
          <w:b/>
          <w:highlight w:val="cyan"/>
          <w:u w:val="single"/>
        </w:rPr>
        <w:t>cannot</w:t>
      </w:r>
      <w:r w:rsidRPr="00C345AD">
        <w:rPr>
          <w:rFonts w:asciiTheme="majorHAnsi" w:eastAsia="MS Mincho" w:hAnsiTheme="majorHAnsi" w:cstheme="majorHAnsi"/>
          <w:b/>
          <w:u w:val="single"/>
        </w:rPr>
        <w:t xml:space="preserve"> </w:t>
      </w:r>
      <w:r w:rsidRPr="00C345AD">
        <w:rPr>
          <w:rFonts w:asciiTheme="majorHAnsi" w:eastAsia="MS Mincho" w:hAnsiTheme="majorHAnsi" w:cstheme="majorHAnsi"/>
          <w:b/>
          <w:highlight w:val="cyan"/>
          <w:u w:val="single"/>
        </w:rPr>
        <w:t>solve the problem o</w:t>
      </w:r>
      <w:r w:rsidRPr="00C345AD">
        <w:rPr>
          <w:rFonts w:asciiTheme="majorHAnsi" w:eastAsia="MS Mincho" w:hAnsiTheme="majorHAnsi" w:cstheme="majorHAnsi"/>
          <w:b/>
          <w:u w:val="single"/>
        </w:rPr>
        <w:t xml:space="preserve">f class </w:t>
      </w:r>
      <w:r w:rsidRPr="00C345AD">
        <w:rPr>
          <w:rFonts w:asciiTheme="majorHAnsi" w:eastAsia="MS Mincho" w:hAnsiTheme="majorHAnsi" w:cstheme="majorHAnsi"/>
          <w:b/>
          <w:highlight w:val="cyan"/>
          <w:u w:val="single"/>
        </w:rPr>
        <w:t>inequality but only heightens the conflict</w:t>
      </w:r>
      <w:r w:rsidRPr="00C345AD">
        <w:rPr>
          <w:rFonts w:asciiTheme="majorHAnsi" w:eastAsia="MS Mincho" w:hAnsiTheme="majorHAnsi" w:cstheme="majorHAnsi"/>
          <w:b/>
          <w:u w:val="single"/>
        </w:rPr>
        <w:t xml:space="preserve"> between capital and labor because under the capitalist system technological </w:t>
      </w:r>
      <w:r w:rsidRPr="00C345AD">
        <w:rPr>
          <w:rFonts w:asciiTheme="majorHAnsi" w:eastAsia="MS Mincho" w:hAnsiTheme="majorHAnsi" w:cstheme="majorHAnsi"/>
          <w:b/>
          <w:highlight w:val="cyan"/>
          <w:u w:val="single"/>
        </w:rPr>
        <w:t xml:space="preserve">developments are used solely </w:t>
      </w:r>
      <w:proofErr w:type="gramStart"/>
      <w:r w:rsidRPr="00C345AD">
        <w:rPr>
          <w:rFonts w:asciiTheme="majorHAnsi" w:eastAsia="MS Mincho" w:hAnsiTheme="majorHAnsi" w:cstheme="majorHAnsi"/>
          <w:b/>
          <w:highlight w:val="cyan"/>
          <w:u w:val="single"/>
        </w:rPr>
        <w:t>for</w:t>
      </w:r>
      <w:r w:rsidRPr="00C345AD">
        <w:rPr>
          <w:rFonts w:asciiTheme="majorHAnsi" w:eastAsia="MS Mincho" w:hAnsiTheme="majorHAnsi" w:cstheme="majorHAnsi"/>
          <w:b/>
          <w:u w:val="single"/>
        </w:rPr>
        <w:t xml:space="preserve"> the </w:t>
      </w:r>
      <w:r w:rsidRPr="00C345AD">
        <w:rPr>
          <w:rFonts w:asciiTheme="majorHAnsi" w:eastAsia="MS Mincho" w:hAnsiTheme="majorHAnsi" w:cstheme="majorHAnsi"/>
          <w:b/>
          <w:highlight w:val="cyan"/>
          <w:u w:val="single"/>
        </w:rPr>
        <w:t>production of</w:t>
      </w:r>
      <w:proofErr w:type="gramEnd"/>
      <w:r w:rsidRPr="00C345AD">
        <w:rPr>
          <w:rFonts w:asciiTheme="majorHAnsi" w:eastAsia="MS Mincho" w:hAnsiTheme="majorHAnsi" w:cstheme="majorHAnsi"/>
          <w:b/>
          <w:highlight w:val="cyan"/>
          <w:u w:val="single"/>
        </w:rPr>
        <w:t xml:space="preserve"> private wealth</w:t>
      </w:r>
      <w:r w:rsidRPr="00C345AD">
        <w:rPr>
          <w:rFonts w:asciiTheme="majorHAnsi" w:eastAsia="MS Mincho" w:hAnsiTheme="majorHAnsi" w:cstheme="majorHAnsi"/>
          <w:b/>
          <w:u w:val="single"/>
        </w:rPr>
        <w:t xml:space="preserve"> for the few who own and control them. </w:t>
      </w:r>
    </w:p>
    <w:p w14:paraId="7D229F6D" w14:textId="77777777" w:rsidR="001D403C" w:rsidRPr="00C345AD" w:rsidRDefault="001D403C" w:rsidP="001D403C">
      <w:pPr>
        <w:rPr>
          <w:rFonts w:asciiTheme="majorHAnsi" w:hAnsiTheme="majorHAnsi" w:cstheme="majorHAnsi"/>
        </w:rPr>
      </w:pPr>
    </w:p>
    <w:bookmarkEnd w:id="0"/>
    <w:bookmarkEnd w:id="1"/>
    <w:p w14:paraId="0DE1102A" w14:textId="77777777" w:rsidR="001D403C" w:rsidRPr="00C345AD" w:rsidRDefault="001D403C" w:rsidP="001D403C">
      <w:pPr>
        <w:pStyle w:val="Heading4"/>
        <w:rPr>
          <w:rFonts w:asciiTheme="majorHAnsi" w:hAnsiTheme="majorHAnsi" w:cstheme="majorHAnsi"/>
        </w:rPr>
      </w:pPr>
      <w:r w:rsidRPr="00C345AD">
        <w:rPr>
          <w:rFonts w:asciiTheme="majorHAnsi" w:hAnsiTheme="majorHAnsi" w:cstheme="majorHAnsi"/>
        </w:rPr>
        <w:t>Capitalism created international law to spread capitalism. Any agreements on an international level by countries comes with it expanding their interest to other parties yet large power players can disregard those same laws as there is an unequal relationship between states, altering how institutional organizations function</w:t>
      </w:r>
    </w:p>
    <w:p w14:paraId="0E35CC90" w14:textId="77777777" w:rsidR="001D403C" w:rsidRPr="00C345AD" w:rsidRDefault="001D403C" w:rsidP="001D403C">
      <w:pPr>
        <w:rPr>
          <w:rStyle w:val="StyleUnderline"/>
          <w:rFonts w:asciiTheme="majorHAnsi" w:hAnsiTheme="majorHAnsi" w:cstheme="majorHAnsi"/>
        </w:rPr>
      </w:pPr>
      <w:proofErr w:type="spellStart"/>
      <w:r w:rsidRPr="00C345AD">
        <w:rPr>
          <w:rStyle w:val="Style13ptBold"/>
          <w:rFonts w:asciiTheme="majorHAnsi" w:hAnsiTheme="majorHAnsi" w:cstheme="majorHAnsi"/>
        </w:rPr>
        <w:t>Chimni</w:t>
      </w:r>
      <w:proofErr w:type="spellEnd"/>
      <w:r w:rsidRPr="00C345AD">
        <w:rPr>
          <w:rStyle w:val="Style13ptBold"/>
          <w:rFonts w:asciiTheme="majorHAnsi" w:hAnsiTheme="majorHAnsi" w:cstheme="majorHAnsi"/>
        </w:rPr>
        <w:t xml:space="preserve"> 17</w:t>
      </w:r>
      <w:r w:rsidRPr="00C345AD">
        <w:rPr>
          <w:rStyle w:val="StyleUnderline"/>
          <w:rFonts w:asciiTheme="majorHAnsi" w:hAnsiTheme="majorHAnsi" w:cstheme="majorHAnsi"/>
        </w:rPr>
        <w:t xml:space="preserve"> </w:t>
      </w:r>
      <w:r w:rsidRPr="00C345AD">
        <w:rPr>
          <w:rStyle w:val="cardtextChar"/>
          <w:rFonts w:asciiTheme="majorHAnsi" w:hAnsiTheme="majorHAnsi" w:cstheme="majorHAnsi"/>
          <w:sz w:val="18"/>
          <w:szCs w:val="20"/>
        </w:rPr>
        <w:t>(“Towards an Integrated Marxist Approach to International Law (</w:t>
      </w:r>
      <w:proofErr w:type="gramStart"/>
      <w:r w:rsidRPr="00C345AD">
        <w:rPr>
          <w:rStyle w:val="cardtextChar"/>
          <w:rFonts w:asciiTheme="majorHAnsi" w:hAnsiTheme="majorHAnsi" w:cstheme="majorHAnsi"/>
          <w:sz w:val="18"/>
          <w:szCs w:val="20"/>
        </w:rPr>
        <w:t>IMAIL)  In</w:t>
      </w:r>
      <w:proofErr w:type="gramEnd"/>
      <w:r w:rsidRPr="00C345AD">
        <w:rPr>
          <w:rStyle w:val="cardtextChar"/>
          <w:rFonts w:asciiTheme="majorHAnsi" w:hAnsiTheme="majorHAnsi" w:cstheme="majorHAnsi"/>
          <w:sz w:val="18"/>
          <w:szCs w:val="20"/>
        </w:rPr>
        <w:t xml:space="preserve"> International Law and World Order: A Critique of Contemporary Approaches (pp. 440-550).  by B.S. </w:t>
      </w:r>
      <w:proofErr w:type="spellStart"/>
      <w:r w:rsidRPr="00C345AD">
        <w:rPr>
          <w:rStyle w:val="cardtextChar"/>
          <w:rFonts w:asciiTheme="majorHAnsi" w:hAnsiTheme="majorHAnsi" w:cstheme="majorHAnsi"/>
          <w:sz w:val="18"/>
          <w:szCs w:val="20"/>
        </w:rPr>
        <w:t>Chimni</w:t>
      </w:r>
      <w:proofErr w:type="spellEnd"/>
      <w:r w:rsidRPr="00C345AD">
        <w:rPr>
          <w:rStyle w:val="cardtextChar"/>
          <w:rFonts w:asciiTheme="majorHAnsi" w:hAnsiTheme="majorHAnsi" w:cstheme="majorHAnsi"/>
          <w:sz w:val="18"/>
          <w:szCs w:val="20"/>
        </w:rPr>
        <w:t xml:space="preserve"> (Legal scholar, Distinguished Professor of International Law at Jindal Global Law School and served on the Academic Advisory Committee of the Office of the United Nations High Commissioner for Refugees from 96-00) </w:t>
      </w:r>
      <w:proofErr w:type="spellStart"/>
      <w:r w:rsidRPr="00C345AD">
        <w:rPr>
          <w:rStyle w:val="cardtextChar"/>
          <w:rFonts w:asciiTheme="majorHAnsi" w:hAnsiTheme="majorHAnsi" w:cstheme="majorHAnsi"/>
          <w:sz w:val="18"/>
          <w:szCs w:val="20"/>
        </w:rPr>
        <w:t>ambridge</w:t>
      </w:r>
      <w:proofErr w:type="spellEnd"/>
      <w:r w:rsidRPr="00C345AD">
        <w:rPr>
          <w:rStyle w:val="cardtextChar"/>
          <w:rFonts w:asciiTheme="majorHAnsi" w:hAnsiTheme="majorHAnsi" w:cstheme="majorHAnsi"/>
          <w:sz w:val="18"/>
          <w:szCs w:val="20"/>
        </w:rPr>
        <w:t>: Cambridge University Press. doi:10.1017/9781107588196.009) 0:43</w:t>
      </w:r>
    </w:p>
    <w:p w14:paraId="40F577B8" w14:textId="77777777" w:rsidR="001D403C" w:rsidRPr="00C345AD" w:rsidRDefault="001D403C" w:rsidP="001D403C">
      <w:pPr>
        <w:rPr>
          <w:rFonts w:asciiTheme="majorHAnsi" w:hAnsiTheme="majorHAnsi" w:cstheme="majorHAnsi"/>
          <w:sz w:val="16"/>
        </w:rPr>
      </w:pPr>
      <w:r w:rsidRPr="00C345AD">
        <w:rPr>
          <w:rFonts w:asciiTheme="majorHAnsi" w:hAnsiTheme="majorHAnsi" w:cstheme="majorHAnsi"/>
          <w:sz w:val="16"/>
        </w:rPr>
        <w:t xml:space="preserve">First, he noted that ‘the spread and development of </w:t>
      </w:r>
      <w:r w:rsidRPr="00C345AD">
        <w:rPr>
          <w:rStyle w:val="StyleUnderline"/>
          <w:rFonts w:asciiTheme="majorHAnsi" w:hAnsiTheme="majorHAnsi" w:cstheme="majorHAnsi"/>
          <w:highlight w:val="cyan"/>
        </w:rPr>
        <w:t>i</w:t>
      </w:r>
      <w:r w:rsidRPr="00C345AD">
        <w:rPr>
          <w:rStyle w:val="StyleUnderline"/>
          <w:rFonts w:asciiTheme="majorHAnsi" w:hAnsiTheme="majorHAnsi" w:cstheme="majorHAnsi"/>
        </w:rPr>
        <w:t xml:space="preserve">nternational </w:t>
      </w:r>
      <w:r w:rsidRPr="00C345AD">
        <w:rPr>
          <w:rStyle w:val="StyleUnderline"/>
          <w:rFonts w:asciiTheme="majorHAnsi" w:hAnsiTheme="majorHAnsi" w:cstheme="majorHAnsi"/>
          <w:highlight w:val="cyan"/>
        </w:rPr>
        <w:t>law</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 xml:space="preserve">occurred </w:t>
      </w:r>
      <w:proofErr w:type="gramStart"/>
      <w:r w:rsidRPr="00C345AD">
        <w:rPr>
          <w:rStyle w:val="StyleUnderline"/>
          <w:rFonts w:asciiTheme="majorHAnsi" w:hAnsiTheme="majorHAnsi" w:cstheme="majorHAnsi"/>
          <w:highlight w:val="cyan"/>
        </w:rPr>
        <w:t>on the</w:t>
      </w:r>
      <w:r w:rsidRPr="00C345AD">
        <w:rPr>
          <w:rStyle w:val="StyleUnderline"/>
          <w:rFonts w:asciiTheme="majorHAnsi" w:hAnsiTheme="majorHAnsi" w:cstheme="majorHAnsi"/>
        </w:rPr>
        <w:t xml:space="preserve"> basis of</w:t>
      </w:r>
      <w:proofErr w:type="gramEnd"/>
      <w:r w:rsidRPr="00C345AD">
        <w:rPr>
          <w:rStyle w:val="StyleUnderline"/>
          <w:rFonts w:asciiTheme="majorHAnsi" w:hAnsiTheme="majorHAnsi" w:cstheme="majorHAnsi"/>
        </w:rPr>
        <w:t xml:space="preserve"> the </w:t>
      </w:r>
      <w:r w:rsidRPr="00C345AD">
        <w:rPr>
          <w:rStyle w:val="StyleUnderline"/>
          <w:rFonts w:asciiTheme="majorHAnsi" w:hAnsiTheme="majorHAnsi" w:cstheme="majorHAnsi"/>
          <w:highlight w:val="cyan"/>
        </w:rPr>
        <w:t xml:space="preserve">spread and development of the capitalist </w:t>
      </w:r>
      <w:r w:rsidRPr="00C345AD">
        <w:rPr>
          <w:rStyle w:val="StyleUnderline"/>
          <w:rFonts w:asciiTheme="majorHAnsi" w:hAnsiTheme="majorHAnsi" w:cstheme="majorHAnsi"/>
        </w:rPr>
        <w:t xml:space="preserve">mode of </w:t>
      </w:r>
      <w:r w:rsidRPr="00C345AD">
        <w:rPr>
          <w:rStyle w:val="StyleUnderline"/>
          <w:rFonts w:asciiTheme="majorHAnsi" w:hAnsiTheme="majorHAnsi" w:cstheme="majorHAnsi"/>
          <w:highlight w:val="cyan"/>
        </w:rPr>
        <w:t>production</w:t>
      </w:r>
      <w:r w:rsidRPr="00C345AD">
        <w:rPr>
          <w:rFonts w:asciiTheme="majorHAnsi" w:hAnsiTheme="majorHAnsi" w:cstheme="majorHAnsi"/>
          <w:sz w:val="16"/>
          <w:highlight w:val="cyan"/>
        </w:rPr>
        <w:t>’</w:t>
      </w:r>
      <w:r w:rsidRPr="00C345AD">
        <w:rPr>
          <w:rFonts w:asciiTheme="majorHAnsi" w:hAnsiTheme="majorHAnsi" w:cstheme="majorHAnsi"/>
          <w:sz w:val="16"/>
        </w:rPr>
        <w:t xml:space="preserve">. 109 That is to say, </w:t>
      </w:r>
      <w:r w:rsidRPr="00C345AD">
        <w:rPr>
          <w:rStyle w:val="StyleUnderline"/>
          <w:rFonts w:asciiTheme="majorHAnsi" w:hAnsiTheme="majorHAnsi" w:cstheme="majorHAnsi"/>
        </w:rPr>
        <w:t>‘</w:t>
      </w:r>
      <w:r w:rsidRPr="00C345AD">
        <w:rPr>
          <w:rStyle w:val="StyleUnderline"/>
          <w:rFonts w:asciiTheme="majorHAnsi" w:hAnsiTheme="majorHAnsi" w:cstheme="majorHAnsi"/>
          <w:highlight w:val="cyan"/>
        </w:rPr>
        <w:t>the victory of the bourgeo</w:t>
      </w:r>
      <w:r w:rsidRPr="00C345AD">
        <w:rPr>
          <w:rStyle w:val="StyleUnderline"/>
          <w:rFonts w:asciiTheme="majorHAnsi" w:hAnsiTheme="majorHAnsi" w:cstheme="majorHAnsi"/>
        </w:rPr>
        <w:t>isie</w:t>
      </w:r>
      <w:r w:rsidRPr="00C345AD">
        <w:rPr>
          <w:rFonts w:asciiTheme="majorHAnsi" w:hAnsiTheme="majorHAnsi" w:cstheme="majorHAnsi"/>
          <w:sz w:val="16"/>
        </w:rPr>
        <w:t xml:space="preserve">, in all the European countries, had to </w:t>
      </w:r>
      <w:r w:rsidRPr="00C345AD">
        <w:rPr>
          <w:rStyle w:val="StyleUnderline"/>
          <w:rFonts w:asciiTheme="majorHAnsi" w:hAnsiTheme="majorHAnsi" w:cstheme="majorHAnsi"/>
          <w:highlight w:val="cyan"/>
        </w:rPr>
        <w:t>lead to the establishment</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of new rules and</w:t>
      </w:r>
      <w:r w:rsidRPr="00C345AD">
        <w:rPr>
          <w:rStyle w:val="StyleUnderline"/>
          <w:rFonts w:asciiTheme="majorHAnsi" w:hAnsiTheme="majorHAnsi" w:cstheme="majorHAnsi"/>
        </w:rPr>
        <w:t xml:space="preserve"> new </w:t>
      </w:r>
      <w:r w:rsidRPr="00C345AD">
        <w:rPr>
          <w:rStyle w:val="StyleUnderline"/>
          <w:rFonts w:asciiTheme="majorHAnsi" w:hAnsiTheme="majorHAnsi" w:cstheme="majorHAnsi"/>
          <w:highlight w:val="cyan"/>
        </w:rPr>
        <w:t>institutions of i</w:t>
      </w:r>
      <w:r w:rsidRPr="00C345AD">
        <w:rPr>
          <w:rStyle w:val="StyleUnderline"/>
          <w:rFonts w:asciiTheme="majorHAnsi" w:hAnsiTheme="majorHAnsi" w:cstheme="majorHAnsi"/>
        </w:rPr>
        <w:t xml:space="preserve">nternational </w:t>
      </w:r>
      <w:r w:rsidRPr="00C345AD">
        <w:rPr>
          <w:rStyle w:val="StyleUnderline"/>
          <w:rFonts w:asciiTheme="majorHAnsi" w:hAnsiTheme="majorHAnsi" w:cstheme="majorHAnsi"/>
          <w:highlight w:val="cyan"/>
        </w:rPr>
        <w:t>law</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which protected</w:t>
      </w:r>
      <w:r w:rsidRPr="00C345AD">
        <w:rPr>
          <w:rStyle w:val="StyleUnderline"/>
          <w:rFonts w:asciiTheme="majorHAnsi" w:hAnsiTheme="majorHAnsi" w:cstheme="majorHAnsi"/>
        </w:rPr>
        <w:t xml:space="preserve"> the general and basic interests of </w:t>
      </w:r>
      <w:r w:rsidRPr="00C345AD">
        <w:rPr>
          <w:rStyle w:val="StyleUnderline"/>
          <w:rFonts w:asciiTheme="majorHAnsi" w:hAnsiTheme="majorHAnsi" w:cstheme="majorHAnsi"/>
          <w:highlight w:val="cyan"/>
        </w:rPr>
        <w:t>the bourgeo</w:t>
      </w:r>
      <w:r w:rsidRPr="00C345AD">
        <w:rPr>
          <w:rStyle w:val="StyleUnderline"/>
          <w:rFonts w:asciiTheme="majorHAnsi" w:hAnsiTheme="majorHAnsi" w:cstheme="majorHAnsi"/>
        </w:rPr>
        <w:t>isie</w:t>
      </w:r>
      <w:r w:rsidRPr="00C345AD">
        <w:rPr>
          <w:rFonts w:asciiTheme="majorHAnsi" w:hAnsiTheme="majorHAnsi" w:cstheme="majorHAnsi"/>
          <w:sz w:val="16"/>
        </w:rPr>
        <w:t xml:space="preserve">, i.e., bourgeois property’. 110 But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recognized that while ‘as a separate force which set itself off from society, the state only finally emerged in the modern capitalist bourgeois period’ it by no means followed that ‘the contemporary forms of international legal intercourse, and the individual institutions of international law, only arose in the most recent </w:t>
      </w:r>
      <w:proofErr w:type="gramStart"/>
      <w:r w:rsidRPr="00C345AD">
        <w:rPr>
          <w:rFonts w:asciiTheme="majorHAnsi" w:hAnsiTheme="majorHAnsi" w:cstheme="majorHAnsi"/>
          <w:sz w:val="16"/>
        </w:rPr>
        <w:t>times’</w:t>
      </w:r>
      <w:proofErr w:type="gramEnd"/>
      <w:r w:rsidRPr="00C345AD">
        <w:rPr>
          <w:rFonts w:asciiTheme="majorHAnsi" w:hAnsiTheme="majorHAnsi" w:cstheme="majorHAnsi"/>
          <w:sz w:val="16"/>
        </w:rPr>
        <w:t xml:space="preserve">. 111 Since exchange relations existed among tribes and communities, international law was prevalent among the earliest ancient legal institutions that existed. In this period international law helped resolve disputes, including territorial disputes, between tribes. 112 In these contexts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went on to touch upon developments in Greek and Roman law. 113 However, he emphasized that it </w:t>
      </w:r>
      <w:r w:rsidRPr="00C345AD">
        <w:rPr>
          <w:rStyle w:val="StyleUnderline"/>
          <w:rFonts w:asciiTheme="majorHAnsi" w:hAnsiTheme="majorHAnsi" w:cstheme="majorHAnsi"/>
        </w:rPr>
        <w:t xml:space="preserve">is only in the capitalist period ‘having subordinated itself to the state machine, </w:t>
      </w:r>
      <w:r w:rsidRPr="00C345AD">
        <w:rPr>
          <w:rStyle w:val="StyleUnderline"/>
          <w:rFonts w:asciiTheme="majorHAnsi" w:hAnsiTheme="majorHAnsi" w:cstheme="majorHAnsi"/>
          <w:highlight w:val="cyan"/>
        </w:rPr>
        <w:t>the bourgeoi</w:t>
      </w:r>
      <w:r w:rsidRPr="00C345AD">
        <w:rPr>
          <w:rStyle w:val="StyleUnderline"/>
          <w:rFonts w:asciiTheme="majorHAnsi" w:hAnsiTheme="majorHAnsi" w:cstheme="majorHAnsi"/>
        </w:rPr>
        <w:t xml:space="preserve">sie </w:t>
      </w:r>
      <w:r w:rsidRPr="00C345AD">
        <w:rPr>
          <w:rStyle w:val="StyleUnderline"/>
          <w:rFonts w:asciiTheme="majorHAnsi" w:hAnsiTheme="majorHAnsi" w:cstheme="majorHAnsi"/>
          <w:highlight w:val="cyan"/>
        </w:rPr>
        <w:t>brought</w:t>
      </w:r>
      <w:r w:rsidRPr="00C345AD">
        <w:rPr>
          <w:rStyle w:val="StyleUnderline"/>
          <w:rFonts w:asciiTheme="majorHAnsi" w:hAnsiTheme="majorHAnsi" w:cstheme="majorHAnsi"/>
        </w:rPr>
        <w:t xml:space="preserve"> the principle of </w:t>
      </w:r>
      <w:r w:rsidRPr="00C345AD">
        <w:rPr>
          <w:rStyle w:val="StyleUnderline"/>
          <w:rFonts w:asciiTheme="majorHAnsi" w:hAnsiTheme="majorHAnsi" w:cstheme="majorHAnsi"/>
          <w:highlight w:val="cyan"/>
        </w:rPr>
        <w:t>the public nature of authority to its clearest expression’</w:t>
      </w:r>
      <w:r w:rsidRPr="00C345AD">
        <w:rPr>
          <w:rStyle w:val="StyleUnderline"/>
          <w:rFonts w:asciiTheme="majorHAnsi" w:hAnsiTheme="majorHAnsi" w:cstheme="majorHAnsi"/>
        </w:rPr>
        <w:t>, and therefore ‘</w:t>
      </w:r>
      <w:r w:rsidRPr="00C345AD">
        <w:rPr>
          <w:rStyle w:val="StyleUnderline"/>
          <w:rFonts w:asciiTheme="majorHAnsi" w:hAnsiTheme="majorHAnsi" w:cstheme="majorHAnsi"/>
          <w:highlight w:val="cyan"/>
        </w:rPr>
        <w:t>the state only</w:t>
      </w:r>
      <w:r w:rsidRPr="00C345AD">
        <w:rPr>
          <w:rStyle w:val="StyleUnderline"/>
          <w:rFonts w:asciiTheme="majorHAnsi" w:hAnsiTheme="majorHAnsi" w:cstheme="majorHAnsi"/>
        </w:rPr>
        <w:t xml:space="preserve"> fully </w:t>
      </w:r>
      <w:r w:rsidRPr="00C345AD">
        <w:rPr>
          <w:rStyle w:val="StyleUnderline"/>
          <w:rFonts w:asciiTheme="majorHAnsi" w:hAnsiTheme="majorHAnsi" w:cstheme="majorHAnsi"/>
          <w:highlight w:val="cyan"/>
        </w:rPr>
        <w:t>becomes the</w:t>
      </w:r>
      <w:r w:rsidRPr="00C345AD">
        <w:rPr>
          <w:rStyle w:val="StyleUnderline"/>
          <w:rFonts w:asciiTheme="majorHAnsi" w:hAnsiTheme="majorHAnsi" w:cstheme="majorHAnsi"/>
        </w:rPr>
        <w:t xml:space="preserve"> subject </w:t>
      </w:r>
      <w:r w:rsidRPr="00C345AD">
        <w:rPr>
          <w:rStyle w:val="StyleUnderline"/>
          <w:rFonts w:asciiTheme="majorHAnsi" w:hAnsiTheme="majorHAnsi" w:cstheme="majorHAnsi"/>
          <w:highlight w:val="cyan"/>
        </w:rPr>
        <w:t>of i</w:t>
      </w:r>
      <w:r w:rsidRPr="00C345AD">
        <w:rPr>
          <w:rStyle w:val="StyleUnderline"/>
          <w:rFonts w:asciiTheme="majorHAnsi" w:hAnsiTheme="majorHAnsi" w:cstheme="majorHAnsi"/>
        </w:rPr>
        <w:t xml:space="preserve">nternational </w:t>
      </w:r>
      <w:r w:rsidRPr="00C345AD">
        <w:rPr>
          <w:rStyle w:val="StyleUnderline"/>
          <w:rFonts w:asciiTheme="majorHAnsi" w:hAnsiTheme="majorHAnsi" w:cstheme="majorHAnsi"/>
          <w:highlight w:val="cyan"/>
        </w:rPr>
        <w:t>law as the bourgeo</w:t>
      </w:r>
      <w:r w:rsidRPr="00C345AD">
        <w:rPr>
          <w:rStyle w:val="StyleUnderline"/>
          <w:rFonts w:asciiTheme="majorHAnsi" w:hAnsiTheme="majorHAnsi" w:cstheme="majorHAnsi"/>
        </w:rPr>
        <w:t xml:space="preserve">is </w:t>
      </w:r>
      <w:proofErr w:type="gramStart"/>
      <w:r w:rsidRPr="00C345AD">
        <w:rPr>
          <w:rStyle w:val="StyleUnderline"/>
          <w:rFonts w:asciiTheme="majorHAnsi" w:hAnsiTheme="majorHAnsi" w:cstheme="majorHAnsi"/>
          <w:highlight w:val="cyan"/>
        </w:rPr>
        <w:t>state</w:t>
      </w:r>
      <w:r w:rsidRPr="00C345AD">
        <w:rPr>
          <w:rStyle w:val="StyleUnderline"/>
          <w:rFonts w:asciiTheme="majorHAnsi" w:hAnsiTheme="majorHAnsi" w:cstheme="majorHAnsi"/>
        </w:rPr>
        <w:t xml:space="preserve"> </w:t>
      </w:r>
      <w:r w:rsidRPr="00C345AD">
        <w:rPr>
          <w:rFonts w:asciiTheme="majorHAnsi" w:hAnsiTheme="majorHAnsi" w:cstheme="majorHAnsi"/>
          <w:sz w:val="16"/>
        </w:rPr>
        <w:t>’</w:t>
      </w:r>
      <w:proofErr w:type="gramEnd"/>
      <w:r w:rsidRPr="00C345AD">
        <w:rPr>
          <w:rFonts w:asciiTheme="majorHAnsi" w:hAnsiTheme="majorHAnsi" w:cstheme="majorHAnsi"/>
          <w:sz w:val="16"/>
        </w:rPr>
        <w:t xml:space="preserve">. 114 In the same way as an individual assumed the quality of a legal subject only under capitalism, </w:t>
      </w:r>
      <w:r w:rsidRPr="00C345AD">
        <w:rPr>
          <w:rStyle w:val="StyleUnderline"/>
          <w:rFonts w:asciiTheme="majorHAnsi" w:hAnsiTheme="majorHAnsi" w:cstheme="majorHAnsi"/>
        </w:rPr>
        <w:t>the state becomes the subject of international law only as a capitalist state.</w:t>
      </w:r>
    </w:p>
    <w:p w14:paraId="23FEABA8" w14:textId="77777777" w:rsidR="001D403C" w:rsidRPr="00C345AD" w:rsidRDefault="001D403C" w:rsidP="001D403C">
      <w:pPr>
        <w:rPr>
          <w:rFonts w:asciiTheme="majorHAnsi" w:hAnsiTheme="majorHAnsi" w:cstheme="majorHAnsi"/>
          <w:sz w:val="16"/>
        </w:rPr>
      </w:pPr>
      <w:r w:rsidRPr="00C345AD">
        <w:rPr>
          <w:rFonts w:asciiTheme="majorHAnsi" w:hAnsiTheme="majorHAnsi" w:cstheme="majorHAnsi"/>
          <w:sz w:val="16"/>
        </w:rPr>
        <w:t xml:space="preserve">Second, responding to the eternal question as to whether international law is law,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noted that ‘bourgeois jurisprudence has devoted a great amount of fruitless effort in solving this contradiction’. 115 According to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the answer to the question whether international law is law lies in – here he anticipates classical realists like Hans Morgenthau – ‘the real balance of forces’ between bourgeois states. 116 He, of course, recognized that ‘within the limit set by a given balance of forces, separate questions may be decided by compromises and by exchange i.e., </w:t>
      </w:r>
      <w:proofErr w:type="gramStart"/>
      <w:r w:rsidRPr="00C345AD">
        <w:rPr>
          <w:rFonts w:asciiTheme="majorHAnsi" w:hAnsiTheme="majorHAnsi" w:cstheme="majorHAnsi"/>
          <w:sz w:val="16"/>
        </w:rPr>
        <w:t>on the basis of</w:t>
      </w:r>
      <w:proofErr w:type="gramEnd"/>
      <w:r w:rsidRPr="00C345AD">
        <w:rPr>
          <w:rFonts w:asciiTheme="majorHAnsi" w:hAnsiTheme="majorHAnsi" w:cstheme="majorHAnsi"/>
          <w:sz w:val="16"/>
        </w:rPr>
        <w:t xml:space="preserve"> law’. </w:t>
      </w:r>
      <w:r w:rsidRPr="00C345AD">
        <w:rPr>
          <w:rStyle w:val="StyleUnderline"/>
          <w:rFonts w:asciiTheme="majorHAnsi" w:hAnsiTheme="majorHAnsi" w:cstheme="majorHAnsi"/>
        </w:rPr>
        <w:t xml:space="preserve">117 </w:t>
      </w:r>
      <w:r w:rsidRPr="00C345AD">
        <w:rPr>
          <w:rStyle w:val="StyleUnderline"/>
          <w:rFonts w:asciiTheme="majorHAnsi" w:hAnsiTheme="majorHAnsi" w:cstheme="majorHAnsi"/>
          <w:highlight w:val="cyan"/>
        </w:rPr>
        <w:t>But</w:t>
      </w:r>
      <w:r w:rsidRPr="00C345AD">
        <w:rPr>
          <w:rStyle w:val="StyleUnderline"/>
          <w:rFonts w:asciiTheme="majorHAnsi" w:hAnsiTheme="majorHAnsi" w:cstheme="majorHAnsi"/>
        </w:rPr>
        <w:t xml:space="preserve"> international </w:t>
      </w:r>
      <w:r w:rsidRPr="00C345AD">
        <w:rPr>
          <w:rStyle w:val="StyleUnderline"/>
          <w:rFonts w:asciiTheme="majorHAnsi" w:hAnsiTheme="majorHAnsi" w:cstheme="majorHAnsi"/>
          <w:highlight w:val="cyan"/>
        </w:rPr>
        <w:t>law was likely to be disregarded when</w:t>
      </w:r>
      <w:r w:rsidRPr="00C345AD">
        <w:rPr>
          <w:rStyle w:val="StyleUnderline"/>
          <w:rFonts w:asciiTheme="majorHAnsi" w:hAnsiTheme="majorHAnsi" w:cstheme="majorHAnsi"/>
        </w:rPr>
        <w:t xml:space="preserve"> the </w:t>
      </w:r>
      <w:r w:rsidRPr="00C345AD">
        <w:rPr>
          <w:rStyle w:val="StyleUnderline"/>
          <w:rFonts w:asciiTheme="majorHAnsi" w:hAnsiTheme="majorHAnsi" w:cstheme="majorHAnsi"/>
          <w:highlight w:val="cyan"/>
        </w:rPr>
        <w:t>interests of a state</w:t>
      </w:r>
      <w:r w:rsidRPr="00C345AD">
        <w:rPr>
          <w:rStyle w:val="StyleUnderline"/>
          <w:rFonts w:asciiTheme="majorHAnsi" w:hAnsiTheme="majorHAnsi" w:cstheme="majorHAnsi"/>
        </w:rPr>
        <w:t xml:space="preserve"> so </w:t>
      </w:r>
      <w:r w:rsidRPr="00C345AD">
        <w:rPr>
          <w:rStyle w:val="StyleUnderline"/>
          <w:rFonts w:asciiTheme="majorHAnsi" w:hAnsiTheme="majorHAnsi" w:cstheme="majorHAnsi"/>
          <w:highlight w:val="cyan"/>
        </w:rPr>
        <w:t>demanded</w:t>
      </w:r>
      <w:r w:rsidRPr="00C345AD">
        <w:rPr>
          <w:rStyle w:val="StyleUnderline"/>
          <w:rFonts w:asciiTheme="majorHAnsi" w:hAnsiTheme="majorHAnsi" w:cstheme="majorHAnsi"/>
        </w:rPr>
        <w:t>.</w:t>
      </w:r>
      <w:r w:rsidRPr="00C345AD">
        <w:rPr>
          <w:rFonts w:asciiTheme="majorHAnsi" w:hAnsiTheme="majorHAnsi" w:cstheme="majorHAnsi"/>
          <w:sz w:val="16"/>
        </w:rPr>
        <w:t xml:space="preserve"> 118 </w:t>
      </w:r>
      <w:r w:rsidRPr="00C345AD">
        <w:rPr>
          <w:rStyle w:val="StyleUnderline"/>
          <w:rFonts w:asciiTheme="majorHAnsi" w:hAnsiTheme="majorHAnsi" w:cstheme="majorHAnsi"/>
        </w:rPr>
        <w:t xml:space="preserve">This was especially so in periods of crisis when </w:t>
      </w:r>
      <w:r w:rsidRPr="00C345AD">
        <w:rPr>
          <w:rStyle w:val="StyleUnderline"/>
          <w:rFonts w:asciiTheme="majorHAnsi" w:hAnsiTheme="majorHAnsi" w:cstheme="majorHAnsi"/>
          <w:highlight w:val="cyan"/>
        </w:rPr>
        <w:t>the balance of forces ‘fluctuated</w:t>
      </w:r>
      <w:r w:rsidRPr="00C345AD">
        <w:rPr>
          <w:rStyle w:val="StyleUnderline"/>
          <w:rFonts w:asciiTheme="majorHAnsi" w:hAnsiTheme="majorHAnsi" w:cstheme="majorHAnsi"/>
        </w:rPr>
        <w:t xml:space="preserve"> seriously’ and </w:t>
      </w:r>
      <w:r w:rsidRPr="00C345AD">
        <w:rPr>
          <w:rStyle w:val="StyleUnderline"/>
          <w:rFonts w:asciiTheme="majorHAnsi" w:hAnsiTheme="majorHAnsi" w:cstheme="majorHAnsi"/>
          <w:highlight w:val="cyan"/>
        </w:rPr>
        <w:t>when ‘vital interests’</w:t>
      </w:r>
      <w:r w:rsidRPr="00C345AD">
        <w:rPr>
          <w:rStyle w:val="StyleUnderline"/>
          <w:rFonts w:asciiTheme="majorHAnsi" w:hAnsiTheme="majorHAnsi" w:cstheme="majorHAnsi"/>
        </w:rPr>
        <w:t xml:space="preserve"> or the ‘very existence of a state’ </w:t>
      </w:r>
      <w:r w:rsidRPr="00C345AD">
        <w:rPr>
          <w:rStyle w:val="StyleUnderline"/>
          <w:rFonts w:asciiTheme="majorHAnsi" w:hAnsiTheme="majorHAnsi" w:cstheme="majorHAnsi"/>
          <w:highlight w:val="cyan"/>
        </w:rPr>
        <w:t>was threatened</w:t>
      </w:r>
      <w:r w:rsidRPr="00C345AD">
        <w:rPr>
          <w:rFonts w:asciiTheme="majorHAnsi" w:hAnsiTheme="majorHAnsi" w:cstheme="majorHAnsi"/>
          <w:sz w:val="16"/>
        </w:rPr>
        <w:t xml:space="preserve">. 119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mentioned in this regard the period of 1914– </w:t>
      </w:r>
      <w:proofErr w:type="gramStart"/>
      <w:r w:rsidRPr="00C345AD">
        <w:rPr>
          <w:rFonts w:asciiTheme="majorHAnsi" w:hAnsiTheme="majorHAnsi" w:cstheme="majorHAnsi"/>
          <w:sz w:val="16"/>
        </w:rPr>
        <w:t>1918  ‘</w:t>
      </w:r>
      <w:proofErr w:type="gramEnd"/>
      <w:r w:rsidRPr="00C345AD">
        <w:rPr>
          <w:rFonts w:asciiTheme="majorHAnsi" w:hAnsiTheme="majorHAnsi" w:cstheme="majorHAnsi"/>
          <w:sz w:val="16"/>
        </w:rPr>
        <w:t xml:space="preserve">during which both sides continuously violated international law’. 120 However, he went on to make the acute observation that </w:t>
      </w:r>
      <w:r w:rsidRPr="00C345AD">
        <w:rPr>
          <w:rStyle w:val="StyleUnderline"/>
          <w:rFonts w:asciiTheme="majorHAnsi" w:hAnsiTheme="majorHAnsi" w:cstheme="majorHAnsi"/>
        </w:rPr>
        <w:t>‘</w:t>
      </w:r>
      <w:r w:rsidRPr="00C345AD">
        <w:rPr>
          <w:rStyle w:val="StyleUnderline"/>
          <w:rFonts w:asciiTheme="majorHAnsi" w:hAnsiTheme="majorHAnsi" w:cstheme="majorHAnsi"/>
          <w:highlight w:val="cyan"/>
        </w:rPr>
        <w:t>every state in violating i</w:t>
      </w:r>
      <w:r w:rsidRPr="00C345AD">
        <w:rPr>
          <w:rStyle w:val="StyleUnderline"/>
          <w:rFonts w:asciiTheme="majorHAnsi" w:hAnsiTheme="majorHAnsi" w:cstheme="majorHAnsi"/>
        </w:rPr>
        <w:t xml:space="preserve">nternational </w:t>
      </w:r>
      <w:r w:rsidRPr="00C345AD">
        <w:rPr>
          <w:rStyle w:val="StyleUnderline"/>
          <w:rFonts w:asciiTheme="majorHAnsi" w:hAnsiTheme="majorHAnsi" w:cstheme="majorHAnsi"/>
          <w:highlight w:val="cyan"/>
        </w:rPr>
        <w:t xml:space="preserve">law </w:t>
      </w:r>
      <w:r w:rsidRPr="00C345AD">
        <w:rPr>
          <w:rStyle w:val="StyleUnderline"/>
          <w:rFonts w:asciiTheme="majorHAnsi" w:hAnsiTheme="majorHAnsi" w:cstheme="majorHAnsi"/>
        </w:rPr>
        <w:t xml:space="preserve">also </w:t>
      </w:r>
      <w:r w:rsidRPr="00C345AD">
        <w:rPr>
          <w:rStyle w:val="StyleUnderline"/>
          <w:rFonts w:asciiTheme="majorHAnsi" w:hAnsiTheme="majorHAnsi" w:cstheme="majorHAnsi"/>
          <w:highlight w:val="cyan"/>
        </w:rPr>
        <w:t xml:space="preserve">tries to depict </w:t>
      </w:r>
      <w:r w:rsidRPr="00C345AD">
        <w:rPr>
          <w:rStyle w:val="StyleUnderline"/>
          <w:rFonts w:asciiTheme="majorHAnsi" w:hAnsiTheme="majorHAnsi" w:cstheme="majorHAnsi"/>
        </w:rPr>
        <w:t xml:space="preserve">the matter </w:t>
      </w:r>
      <w:r w:rsidRPr="00C345AD">
        <w:rPr>
          <w:rStyle w:val="StyleUnderline"/>
          <w:rFonts w:asciiTheme="majorHAnsi" w:hAnsiTheme="majorHAnsi" w:cstheme="majorHAnsi"/>
          <w:highlight w:val="cyan"/>
        </w:rPr>
        <w:t>as</w:t>
      </w:r>
      <w:r w:rsidRPr="00C345AD">
        <w:rPr>
          <w:rStyle w:val="StyleUnderline"/>
          <w:rFonts w:asciiTheme="majorHAnsi" w:hAnsiTheme="majorHAnsi" w:cstheme="majorHAnsi"/>
        </w:rPr>
        <w:t xml:space="preserve"> if </w:t>
      </w:r>
      <w:r w:rsidRPr="00C345AD">
        <w:rPr>
          <w:rStyle w:val="StyleUnderline"/>
          <w:rFonts w:asciiTheme="majorHAnsi" w:hAnsiTheme="majorHAnsi" w:cstheme="majorHAnsi"/>
          <w:highlight w:val="cyan"/>
        </w:rPr>
        <w:t>there has been no violation</w:t>
      </w:r>
      <w:r w:rsidRPr="00C345AD">
        <w:rPr>
          <w:rStyle w:val="StyleUnderline"/>
          <w:rFonts w:asciiTheme="majorHAnsi" w:hAnsiTheme="majorHAnsi" w:cstheme="majorHAnsi"/>
        </w:rPr>
        <w:t xml:space="preserve"> whatsoever’</w:t>
      </w:r>
      <w:r w:rsidRPr="00C345AD">
        <w:rPr>
          <w:rFonts w:asciiTheme="majorHAnsi" w:hAnsiTheme="majorHAnsi" w:cstheme="majorHAnsi"/>
          <w:sz w:val="16"/>
        </w:rPr>
        <w:t xml:space="preserve">. 121 The reason is that ‘the open denial of international law is politically unprofitable for the bourgeoisie since it exposes them to the masses and thus hinders preparations for new wars. </w:t>
      </w:r>
      <w:r w:rsidRPr="00C345AD">
        <w:rPr>
          <w:rStyle w:val="StyleUnderline"/>
          <w:rFonts w:asciiTheme="majorHAnsi" w:hAnsiTheme="majorHAnsi" w:cstheme="majorHAnsi"/>
          <w:highlight w:val="cyan"/>
        </w:rPr>
        <w:t>It is much more profitable</w:t>
      </w:r>
      <w:r w:rsidRPr="00C345AD">
        <w:rPr>
          <w:rStyle w:val="StyleUnderline"/>
          <w:rFonts w:asciiTheme="majorHAnsi" w:hAnsiTheme="majorHAnsi" w:cstheme="majorHAnsi"/>
        </w:rPr>
        <w:t xml:space="preserve"> for the imperialists </w:t>
      </w:r>
      <w:r w:rsidRPr="00C345AD">
        <w:rPr>
          <w:rStyle w:val="StyleUnderline"/>
          <w:rFonts w:asciiTheme="majorHAnsi" w:hAnsiTheme="majorHAnsi" w:cstheme="majorHAnsi"/>
          <w:highlight w:val="cyan"/>
        </w:rPr>
        <w:t>to act in</w:t>
      </w:r>
      <w:r w:rsidRPr="00C345AD">
        <w:rPr>
          <w:rStyle w:val="StyleUnderline"/>
          <w:rFonts w:asciiTheme="majorHAnsi" w:hAnsiTheme="majorHAnsi" w:cstheme="majorHAnsi"/>
        </w:rPr>
        <w:t xml:space="preserve"> the guise of </w:t>
      </w:r>
      <w:r w:rsidRPr="00C345AD">
        <w:rPr>
          <w:rStyle w:val="StyleUnderline"/>
          <w:rFonts w:asciiTheme="majorHAnsi" w:hAnsiTheme="majorHAnsi" w:cstheme="majorHAnsi"/>
          <w:highlight w:val="cyan"/>
        </w:rPr>
        <w:t>pacifism</w:t>
      </w:r>
      <w:r w:rsidRPr="00C345AD">
        <w:rPr>
          <w:rStyle w:val="StyleUnderline"/>
          <w:rFonts w:asciiTheme="majorHAnsi" w:hAnsiTheme="majorHAnsi" w:cstheme="majorHAnsi"/>
        </w:rPr>
        <w:t xml:space="preserve"> and as the champions of international law’</w:t>
      </w:r>
      <w:r w:rsidRPr="00C345AD">
        <w:rPr>
          <w:rFonts w:asciiTheme="majorHAnsi" w:hAnsiTheme="majorHAnsi" w:cstheme="majorHAnsi"/>
          <w:sz w:val="16"/>
        </w:rPr>
        <w:t>. 122</w:t>
      </w:r>
    </w:p>
    <w:p w14:paraId="7C0C0F63" w14:textId="77777777" w:rsidR="001D403C" w:rsidRPr="00C345AD" w:rsidRDefault="001D403C" w:rsidP="001D403C">
      <w:pPr>
        <w:rPr>
          <w:rFonts w:asciiTheme="majorHAnsi" w:hAnsiTheme="majorHAnsi" w:cstheme="majorHAnsi"/>
          <w:sz w:val="16"/>
        </w:rPr>
      </w:pPr>
      <w:r w:rsidRPr="00C345AD">
        <w:rPr>
          <w:rFonts w:asciiTheme="majorHAnsi" w:hAnsiTheme="majorHAnsi" w:cstheme="majorHAnsi"/>
          <w:sz w:val="16"/>
        </w:rPr>
        <w:lastRenderedPageBreak/>
        <w:t xml:space="preserve">Third,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rejected technical definitions of international law advanced by bourgeois international lawyers from which ‘the class character of international law’ was absent. 123 In his view, </w:t>
      </w:r>
      <w:r w:rsidRPr="00C345AD">
        <w:rPr>
          <w:rStyle w:val="StyleUnderline"/>
          <w:rFonts w:asciiTheme="majorHAnsi" w:hAnsiTheme="majorHAnsi" w:cstheme="majorHAnsi"/>
        </w:rPr>
        <w:t>‘bourgeois jurisprudence</w:t>
      </w:r>
      <w:r w:rsidRPr="00C345AD">
        <w:rPr>
          <w:rFonts w:asciiTheme="majorHAnsi" w:hAnsiTheme="majorHAnsi" w:cstheme="majorHAnsi"/>
          <w:sz w:val="16"/>
        </w:rPr>
        <w:t xml:space="preserve"> consciously or </w:t>
      </w:r>
      <w:r w:rsidRPr="00C345AD">
        <w:rPr>
          <w:rStyle w:val="StyleUnderline"/>
          <w:rFonts w:asciiTheme="majorHAnsi" w:hAnsiTheme="majorHAnsi" w:cstheme="majorHAnsi"/>
        </w:rPr>
        <w:t>unconsciously strives to conceal the element of class’.</w:t>
      </w:r>
      <w:r w:rsidRPr="00C345AD">
        <w:rPr>
          <w:rFonts w:asciiTheme="majorHAnsi" w:hAnsiTheme="majorHAnsi" w:cstheme="majorHAnsi"/>
          <w:sz w:val="16"/>
        </w:rPr>
        <w:t xml:space="preserve"> 124 On his part he noted the links between capitalism and imperialism, and inter- imperialist competition, and observed that </w:t>
      </w:r>
      <w:r w:rsidRPr="00C345AD">
        <w:rPr>
          <w:rStyle w:val="StyleUnderline"/>
          <w:rFonts w:asciiTheme="majorHAnsi" w:hAnsiTheme="majorHAnsi" w:cstheme="majorHAnsi"/>
        </w:rPr>
        <w:t xml:space="preserve">the capitalist </w:t>
      </w:r>
      <w:r w:rsidRPr="00C345AD">
        <w:rPr>
          <w:rStyle w:val="StyleUnderline"/>
          <w:rFonts w:asciiTheme="majorHAnsi" w:hAnsiTheme="majorHAnsi" w:cstheme="majorHAnsi"/>
          <w:highlight w:val="cyan"/>
        </w:rPr>
        <w:t>countries divided</w:t>
      </w:r>
      <w:r w:rsidRPr="00C345AD">
        <w:rPr>
          <w:rStyle w:val="StyleUnderline"/>
          <w:rFonts w:asciiTheme="majorHAnsi" w:hAnsiTheme="majorHAnsi" w:cstheme="majorHAnsi"/>
        </w:rPr>
        <w:t xml:space="preserve"> the world </w:t>
      </w:r>
      <w:r w:rsidRPr="00C345AD">
        <w:rPr>
          <w:rStyle w:val="StyleUnderline"/>
          <w:rFonts w:asciiTheme="majorHAnsi" w:hAnsiTheme="majorHAnsi" w:cstheme="majorHAnsi"/>
          <w:highlight w:val="cyan"/>
        </w:rPr>
        <w:t>into civilized and semi- civilized</w:t>
      </w:r>
      <w:r w:rsidRPr="00C345AD">
        <w:rPr>
          <w:rStyle w:val="StyleUnderline"/>
          <w:rFonts w:asciiTheme="majorHAnsi" w:hAnsiTheme="majorHAnsi" w:cstheme="majorHAnsi"/>
        </w:rPr>
        <w:t xml:space="preserve"> revealing ‘modern </w:t>
      </w:r>
      <w:r w:rsidRPr="00C345AD">
        <w:rPr>
          <w:rStyle w:val="StyleUnderline"/>
          <w:rFonts w:asciiTheme="majorHAnsi" w:hAnsiTheme="majorHAnsi" w:cstheme="majorHAnsi"/>
          <w:highlight w:val="cyan"/>
        </w:rPr>
        <w:t>i</w:t>
      </w:r>
      <w:r w:rsidRPr="00C345AD">
        <w:rPr>
          <w:rStyle w:val="StyleUnderline"/>
          <w:rFonts w:asciiTheme="majorHAnsi" w:hAnsiTheme="majorHAnsi" w:cstheme="majorHAnsi"/>
        </w:rPr>
        <w:t xml:space="preserve">nternational </w:t>
      </w:r>
      <w:r w:rsidRPr="00C345AD">
        <w:rPr>
          <w:rStyle w:val="StyleUnderline"/>
          <w:rFonts w:asciiTheme="majorHAnsi" w:hAnsiTheme="majorHAnsi" w:cstheme="majorHAnsi"/>
          <w:highlight w:val="cyan"/>
        </w:rPr>
        <w:t>law</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 xml:space="preserve">as the class law of the </w:t>
      </w:r>
      <w:proofErr w:type="gramStart"/>
      <w:r w:rsidRPr="00C345AD">
        <w:rPr>
          <w:rStyle w:val="StyleUnderline"/>
          <w:rFonts w:asciiTheme="majorHAnsi" w:hAnsiTheme="majorHAnsi" w:cstheme="majorHAnsi"/>
          <w:highlight w:val="cyan"/>
        </w:rPr>
        <w:t>bourgeo</w:t>
      </w:r>
      <w:r w:rsidRPr="00C345AD">
        <w:rPr>
          <w:rStyle w:val="StyleUnderline"/>
          <w:rFonts w:asciiTheme="majorHAnsi" w:hAnsiTheme="majorHAnsi" w:cstheme="majorHAnsi"/>
        </w:rPr>
        <w:t>isie</w:t>
      </w:r>
      <w:r w:rsidRPr="00C345AD">
        <w:rPr>
          <w:rFonts w:asciiTheme="majorHAnsi" w:hAnsiTheme="majorHAnsi" w:cstheme="majorHAnsi"/>
          <w:sz w:val="16"/>
        </w:rPr>
        <w:t xml:space="preserve"> ’</w:t>
      </w:r>
      <w:proofErr w:type="gramEnd"/>
      <w:r w:rsidRPr="00C345AD">
        <w:rPr>
          <w:rFonts w:asciiTheme="majorHAnsi" w:hAnsiTheme="majorHAnsi" w:cstheme="majorHAnsi"/>
          <w:sz w:val="16"/>
        </w:rPr>
        <w:t xml:space="preserve">. 125 According to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international law of his times was ‘the totality of norms which the capitalist bourgeois states apply in their relations with each other, while the remainder of the world is considered as a simple object of their completed transactions’. 126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was certainly right as ‘the real historical content of international law’ in this period was ‘the struggle between capitalist </w:t>
      </w:r>
      <w:proofErr w:type="gramStart"/>
      <w:r w:rsidRPr="00C345AD">
        <w:rPr>
          <w:rFonts w:asciiTheme="majorHAnsi" w:hAnsiTheme="majorHAnsi" w:cstheme="majorHAnsi"/>
          <w:sz w:val="16"/>
        </w:rPr>
        <w:t>states’</w:t>
      </w:r>
      <w:proofErr w:type="gramEnd"/>
      <w:r w:rsidRPr="00C345AD">
        <w:rPr>
          <w:rFonts w:asciiTheme="majorHAnsi" w:hAnsiTheme="majorHAnsi" w:cstheme="majorHAnsi"/>
          <w:sz w:val="16"/>
        </w:rPr>
        <w:t xml:space="preserve">. 127 In fact </w:t>
      </w:r>
      <w:r w:rsidRPr="00C345AD">
        <w:rPr>
          <w:rStyle w:val="StyleUnderline"/>
          <w:rFonts w:asciiTheme="majorHAnsi" w:hAnsiTheme="majorHAnsi" w:cstheme="majorHAnsi"/>
        </w:rPr>
        <w:t>international law owed ‘its existence to the fact that the bourgeoisie exercise(d) its domination over the proletariat and over the colonial countries’</w:t>
      </w:r>
      <w:r w:rsidRPr="00C345AD">
        <w:rPr>
          <w:rFonts w:asciiTheme="majorHAnsi" w:hAnsiTheme="majorHAnsi" w:cstheme="majorHAnsi"/>
          <w:sz w:val="16"/>
        </w:rPr>
        <w:t xml:space="preserve">. 128 It was therefore indeed the class law of the bourgeoisie. </w:t>
      </w:r>
    </w:p>
    <w:p w14:paraId="75B7547A" w14:textId="77777777" w:rsidR="001D403C" w:rsidRPr="00C345AD" w:rsidRDefault="001D403C" w:rsidP="001D403C">
      <w:pPr>
        <w:rPr>
          <w:rFonts w:asciiTheme="majorHAnsi" w:hAnsiTheme="majorHAnsi" w:cstheme="majorHAnsi"/>
          <w:sz w:val="16"/>
        </w:rPr>
      </w:pPr>
      <w:r w:rsidRPr="00C345AD">
        <w:rPr>
          <w:rFonts w:asciiTheme="majorHAnsi" w:hAnsiTheme="majorHAnsi" w:cstheme="majorHAnsi"/>
          <w:sz w:val="16"/>
        </w:rPr>
        <w:t xml:space="preserve">Fourth, he noted with respect to the assertion of basic or equal rights of states under international law that ‘it is most obvious that we are dealing here with ideas drawn from the sphere of civil law relationships with a basis in equality between the </w:t>
      </w:r>
      <w:proofErr w:type="gramStart"/>
      <w:r w:rsidRPr="00C345AD">
        <w:rPr>
          <w:rFonts w:asciiTheme="majorHAnsi" w:hAnsiTheme="majorHAnsi" w:cstheme="majorHAnsi"/>
          <w:sz w:val="16"/>
        </w:rPr>
        <w:t>parties’</w:t>
      </w:r>
      <w:proofErr w:type="gramEnd"/>
      <w:r w:rsidRPr="00C345AD">
        <w:rPr>
          <w:rFonts w:asciiTheme="majorHAnsi" w:hAnsiTheme="majorHAnsi" w:cstheme="majorHAnsi"/>
          <w:sz w:val="16"/>
        </w:rPr>
        <w:t xml:space="preserve">. 129 He conceded that ‘to a certain degree the analogy may be extended. Bourgeois private law assumes that subjects are formally equal yet simultaneously permits real inequality in property, while bourgeois </w:t>
      </w:r>
      <w:r w:rsidRPr="00C345AD">
        <w:rPr>
          <w:rStyle w:val="StyleUnderline"/>
          <w:rFonts w:asciiTheme="majorHAnsi" w:hAnsiTheme="majorHAnsi" w:cstheme="majorHAnsi"/>
          <w:highlight w:val="cyan"/>
        </w:rPr>
        <w:t>i</w:t>
      </w:r>
      <w:r w:rsidRPr="00C345AD">
        <w:rPr>
          <w:rFonts w:asciiTheme="majorHAnsi" w:hAnsiTheme="majorHAnsi" w:cstheme="majorHAnsi"/>
          <w:sz w:val="16"/>
        </w:rPr>
        <w:t xml:space="preserve">nternational </w:t>
      </w:r>
      <w:r w:rsidRPr="00C345AD">
        <w:rPr>
          <w:rStyle w:val="StyleUnderline"/>
          <w:rFonts w:asciiTheme="majorHAnsi" w:hAnsiTheme="majorHAnsi" w:cstheme="majorHAnsi"/>
          <w:highlight w:val="cyan"/>
        </w:rPr>
        <w:t>law</w:t>
      </w:r>
      <w:r w:rsidRPr="00C345AD">
        <w:rPr>
          <w:rFonts w:asciiTheme="majorHAnsi" w:hAnsiTheme="majorHAnsi" w:cstheme="majorHAnsi"/>
          <w:sz w:val="16"/>
        </w:rPr>
        <w:t xml:space="preserve"> in principle </w:t>
      </w:r>
      <w:r w:rsidRPr="00C345AD">
        <w:rPr>
          <w:rStyle w:val="StyleUnderline"/>
          <w:rFonts w:asciiTheme="majorHAnsi" w:hAnsiTheme="majorHAnsi" w:cstheme="majorHAnsi"/>
          <w:highlight w:val="cyan"/>
        </w:rPr>
        <w:t>recognizes</w:t>
      </w:r>
      <w:r w:rsidRPr="00C345AD">
        <w:rPr>
          <w:rStyle w:val="StyleUnderline"/>
          <w:rFonts w:asciiTheme="majorHAnsi" w:hAnsiTheme="majorHAnsi" w:cstheme="majorHAnsi"/>
        </w:rPr>
        <w:t xml:space="preserve"> that </w:t>
      </w:r>
      <w:r w:rsidRPr="00C345AD">
        <w:rPr>
          <w:rStyle w:val="StyleUnderline"/>
          <w:rFonts w:asciiTheme="majorHAnsi" w:hAnsiTheme="majorHAnsi" w:cstheme="majorHAnsi"/>
          <w:highlight w:val="cyan"/>
        </w:rPr>
        <w:t>states have equal rights</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yet</w:t>
      </w:r>
      <w:r w:rsidRPr="00C345AD">
        <w:rPr>
          <w:rStyle w:val="StyleUnderline"/>
          <w:rFonts w:asciiTheme="majorHAnsi" w:hAnsiTheme="majorHAnsi" w:cstheme="majorHAnsi"/>
        </w:rPr>
        <w:t xml:space="preserve"> in </w:t>
      </w:r>
      <w:proofErr w:type="gramStart"/>
      <w:r w:rsidRPr="00C345AD">
        <w:rPr>
          <w:rStyle w:val="StyleUnderline"/>
          <w:rFonts w:asciiTheme="majorHAnsi" w:hAnsiTheme="majorHAnsi" w:cstheme="majorHAnsi"/>
        </w:rPr>
        <w:t>reality</w:t>
      </w:r>
      <w:proofErr w:type="gramEnd"/>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they are unequal in</w:t>
      </w:r>
      <w:r w:rsidRPr="00C345AD">
        <w:rPr>
          <w:rStyle w:val="StyleUnderline"/>
          <w:rFonts w:asciiTheme="majorHAnsi" w:hAnsiTheme="majorHAnsi" w:cstheme="majorHAnsi"/>
        </w:rPr>
        <w:t xml:space="preserve"> their </w:t>
      </w:r>
      <w:proofErr w:type="spellStart"/>
      <w:r w:rsidRPr="00C345AD">
        <w:rPr>
          <w:rStyle w:val="StyleUnderline"/>
          <w:rFonts w:asciiTheme="majorHAnsi" w:hAnsiTheme="majorHAnsi" w:cstheme="majorHAnsi"/>
        </w:rPr>
        <w:t>signifi-cance</w:t>
      </w:r>
      <w:proofErr w:type="spellEnd"/>
      <w:r w:rsidRPr="00C345AD">
        <w:rPr>
          <w:rStyle w:val="StyleUnderline"/>
          <w:rFonts w:asciiTheme="majorHAnsi" w:hAnsiTheme="majorHAnsi" w:cstheme="majorHAnsi"/>
        </w:rPr>
        <w:t xml:space="preserve"> and their </w:t>
      </w:r>
      <w:r w:rsidRPr="00C345AD">
        <w:rPr>
          <w:rStyle w:val="StyleUnderline"/>
          <w:rFonts w:asciiTheme="majorHAnsi" w:hAnsiTheme="majorHAnsi" w:cstheme="majorHAnsi"/>
          <w:highlight w:val="cyan"/>
        </w:rPr>
        <w:t>power</w:t>
      </w:r>
      <w:r w:rsidRPr="00C345AD">
        <w:rPr>
          <w:rStyle w:val="StyleUnderline"/>
          <w:rFonts w:asciiTheme="majorHAnsi" w:hAnsiTheme="majorHAnsi" w:cstheme="majorHAnsi"/>
        </w:rPr>
        <w:t>’</w:t>
      </w:r>
      <w:r w:rsidRPr="00C345AD">
        <w:rPr>
          <w:rFonts w:asciiTheme="majorHAnsi" w:hAnsiTheme="majorHAnsi" w:cstheme="majorHAnsi"/>
          <w:sz w:val="16"/>
        </w:rPr>
        <w:t xml:space="preserve">. 130 Therefore, at the level of political economy there was only ‘a difference in degree’ between domestic law and international law. 131 But he also went on to observe that the ‘dubious benefits of formal equality are not enjoyed at all by those nations which have not developed capitalist </w:t>
      </w:r>
      <w:proofErr w:type="gramStart"/>
      <w:r w:rsidRPr="00C345AD">
        <w:rPr>
          <w:rFonts w:asciiTheme="majorHAnsi" w:hAnsiTheme="majorHAnsi" w:cstheme="majorHAnsi"/>
          <w:sz w:val="16"/>
        </w:rPr>
        <w:t>civilization</w:t>
      </w:r>
      <w:proofErr w:type="gramEnd"/>
      <w:r w:rsidRPr="00C345AD">
        <w:rPr>
          <w:rFonts w:asciiTheme="majorHAnsi" w:hAnsiTheme="majorHAnsi" w:cstheme="majorHAnsi"/>
          <w:sz w:val="16"/>
        </w:rPr>
        <w:t xml:space="preserve"> and which engage in international intercourse not as subjects, but as objects of the imperialist states’ colonial policy’. 132 In other words, he recognized that in the instance of colonized states the analogy between domestic law and international law collapsed.</w:t>
      </w:r>
    </w:p>
    <w:p w14:paraId="1530D4EB" w14:textId="77777777" w:rsidR="001D403C" w:rsidRPr="00C345AD" w:rsidRDefault="001D403C" w:rsidP="001D403C">
      <w:pPr>
        <w:rPr>
          <w:rFonts w:asciiTheme="majorHAnsi" w:hAnsiTheme="majorHAnsi" w:cstheme="majorHAnsi"/>
          <w:sz w:val="16"/>
        </w:rPr>
      </w:pPr>
      <w:r w:rsidRPr="00C345AD">
        <w:rPr>
          <w:rFonts w:asciiTheme="majorHAnsi" w:hAnsiTheme="majorHAnsi" w:cstheme="majorHAnsi"/>
          <w:sz w:val="16"/>
        </w:rPr>
        <w:t xml:space="preserve">Fifth, he criticized Marxist scholars such as Karl Renner for stressing the ‘peaceful functions of international law’. 133 </w:t>
      </w:r>
      <w:proofErr w:type="spellStart"/>
      <w:r w:rsidRPr="00C345AD">
        <w:rPr>
          <w:rFonts w:asciiTheme="majorHAnsi" w:hAnsiTheme="majorHAnsi" w:cstheme="majorHAnsi"/>
          <w:sz w:val="16"/>
        </w:rPr>
        <w:t>Pashukanis</w:t>
      </w:r>
      <w:proofErr w:type="spellEnd"/>
      <w:r w:rsidRPr="00C345AD">
        <w:rPr>
          <w:rFonts w:asciiTheme="majorHAnsi" w:hAnsiTheme="majorHAnsi" w:cstheme="majorHAnsi"/>
          <w:sz w:val="16"/>
        </w:rPr>
        <w:t xml:space="preserve"> pointed out </w:t>
      </w:r>
      <w:r w:rsidRPr="00C345AD">
        <w:rPr>
          <w:rStyle w:val="StyleUnderline"/>
          <w:rFonts w:asciiTheme="majorHAnsi" w:hAnsiTheme="majorHAnsi" w:cstheme="majorHAnsi"/>
        </w:rPr>
        <w:t xml:space="preserve">that ‘even those </w:t>
      </w:r>
      <w:r w:rsidRPr="00C345AD">
        <w:rPr>
          <w:rStyle w:val="StyleUnderline"/>
          <w:rFonts w:asciiTheme="majorHAnsi" w:hAnsiTheme="majorHAnsi" w:cstheme="majorHAnsi"/>
          <w:highlight w:val="cyan"/>
        </w:rPr>
        <w:t>agreements</w:t>
      </w:r>
      <w:r w:rsidRPr="00C345AD">
        <w:rPr>
          <w:rStyle w:val="StyleUnderline"/>
          <w:rFonts w:asciiTheme="majorHAnsi" w:hAnsiTheme="majorHAnsi" w:cstheme="majorHAnsi"/>
        </w:rPr>
        <w:t xml:space="preserve"> between capitalist states which appear to be directed to the general interest </w:t>
      </w:r>
      <w:r w:rsidRPr="00C345AD">
        <w:rPr>
          <w:rStyle w:val="StyleUnderline"/>
          <w:rFonts w:asciiTheme="majorHAnsi" w:hAnsiTheme="majorHAnsi" w:cstheme="majorHAnsi"/>
          <w:highlight w:val="cyan"/>
        </w:rPr>
        <w:t>are</w:t>
      </w:r>
      <w:r w:rsidRPr="00C345AD">
        <w:rPr>
          <w:rFonts w:asciiTheme="majorHAnsi" w:hAnsiTheme="majorHAnsi" w:cstheme="majorHAnsi"/>
          <w:sz w:val="16"/>
          <w:highlight w:val="cyan"/>
        </w:rPr>
        <w:t>,</w:t>
      </w:r>
      <w:r w:rsidRPr="00C345AD">
        <w:rPr>
          <w:rFonts w:asciiTheme="majorHAnsi" w:hAnsiTheme="majorHAnsi" w:cstheme="majorHAnsi"/>
          <w:sz w:val="16"/>
        </w:rPr>
        <w:t xml:space="preserve"> in fact, for each of the participants </w:t>
      </w:r>
      <w:r w:rsidRPr="00C345AD">
        <w:rPr>
          <w:rStyle w:val="StyleUnderline"/>
          <w:rFonts w:asciiTheme="majorHAnsi" w:hAnsiTheme="majorHAnsi" w:cstheme="majorHAnsi"/>
          <w:highlight w:val="cyan"/>
        </w:rPr>
        <w:t>a means of jealously protecting</w:t>
      </w:r>
      <w:r w:rsidRPr="00C345AD">
        <w:rPr>
          <w:rStyle w:val="StyleUnderline"/>
          <w:rFonts w:asciiTheme="majorHAnsi" w:hAnsiTheme="majorHAnsi" w:cstheme="majorHAnsi"/>
        </w:rPr>
        <w:t xml:space="preserve"> their </w:t>
      </w:r>
      <w:proofErr w:type="gramStart"/>
      <w:r w:rsidRPr="00C345AD">
        <w:rPr>
          <w:rStyle w:val="StyleUnderline"/>
          <w:rFonts w:asciiTheme="majorHAnsi" w:hAnsiTheme="majorHAnsi" w:cstheme="majorHAnsi"/>
        </w:rPr>
        <w:t xml:space="preserve">particular </w:t>
      </w:r>
      <w:r w:rsidRPr="00C345AD">
        <w:rPr>
          <w:rStyle w:val="StyleUnderline"/>
          <w:rFonts w:asciiTheme="majorHAnsi" w:hAnsiTheme="majorHAnsi" w:cstheme="majorHAnsi"/>
          <w:highlight w:val="cyan"/>
        </w:rPr>
        <w:t>interests</w:t>
      </w:r>
      <w:proofErr w:type="gramEnd"/>
      <w:r w:rsidRPr="00C345AD">
        <w:rPr>
          <w:rStyle w:val="StyleUnderline"/>
          <w:rFonts w:asciiTheme="majorHAnsi" w:hAnsiTheme="majorHAnsi" w:cstheme="majorHAnsi"/>
          <w:highlight w:val="cyan"/>
        </w:rPr>
        <w:t>,</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preventing</w:t>
      </w:r>
      <w:r w:rsidRPr="00C345AD">
        <w:rPr>
          <w:rStyle w:val="StyleUnderline"/>
          <w:rFonts w:asciiTheme="majorHAnsi" w:hAnsiTheme="majorHAnsi" w:cstheme="majorHAnsi"/>
        </w:rPr>
        <w:t xml:space="preserve"> the </w:t>
      </w:r>
      <w:r w:rsidRPr="00C345AD">
        <w:rPr>
          <w:rStyle w:val="StyleUnderline"/>
          <w:rFonts w:asciiTheme="majorHAnsi" w:hAnsiTheme="majorHAnsi" w:cstheme="majorHAnsi"/>
          <w:highlight w:val="cyan"/>
        </w:rPr>
        <w:t>expansion of</w:t>
      </w:r>
      <w:r w:rsidRPr="00C345AD">
        <w:rPr>
          <w:rStyle w:val="StyleUnderline"/>
          <w:rFonts w:asciiTheme="majorHAnsi" w:hAnsiTheme="majorHAnsi" w:cstheme="majorHAnsi"/>
        </w:rPr>
        <w:t xml:space="preserve"> their </w:t>
      </w:r>
      <w:r w:rsidRPr="00C345AD">
        <w:rPr>
          <w:rStyle w:val="StyleUnderline"/>
          <w:rFonts w:asciiTheme="majorHAnsi" w:hAnsiTheme="majorHAnsi" w:cstheme="majorHAnsi"/>
          <w:highlight w:val="cyan"/>
        </w:rPr>
        <w:t>rivals</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influence</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thwarting unilateral conquest</w:t>
      </w:r>
      <w:r w:rsidRPr="00C345AD">
        <w:rPr>
          <w:rFonts w:asciiTheme="majorHAnsi" w:hAnsiTheme="majorHAnsi" w:cstheme="majorHAnsi"/>
          <w:sz w:val="16"/>
        </w:rPr>
        <w:t xml:space="preserve">, </w:t>
      </w:r>
      <w:r w:rsidRPr="00C345AD">
        <w:rPr>
          <w:rFonts w:asciiTheme="majorHAnsi" w:hAnsiTheme="majorHAnsi" w:cstheme="majorHAnsi"/>
          <w:sz w:val="21"/>
          <w:szCs w:val="36"/>
          <w:u w:val="single"/>
        </w:rPr>
        <w:t>i.e., in another form</w:t>
      </w:r>
      <w:r w:rsidRPr="00C345AD">
        <w:rPr>
          <w:rFonts w:asciiTheme="majorHAnsi" w:hAnsiTheme="majorHAnsi" w:cstheme="majorHAnsi"/>
          <w:sz w:val="21"/>
          <w:szCs w:val="36"/>
          <w:highlight w:val="cyan"/>
          <w:u w:val="single"/>
        </w:rPr>
        <w:t xml:space="preserve"> continuing the</w:t>
      </w:r>
      <w:r w:rsidRPr="00C345AD">
        <w:rPr>
          <w:rFonts w:asciiTheme="majorHAnsi" w:hAnsiTheme="majorHAnsi" w:cstheme="majorHAnsi"/>
          <w:sz w:val="21"/>
          <w:szCs w:val="36"/>
          <w:u w:val="single"/>
        </w:rPr>
        <w:t xml:space="preserve"> same </w:t>
      </w:r>
      <w:r w:rsidRPr="00C345AD">
        <w:rPr>
          <w:rFonts w:asciiTheme="majorHAnsi" w:hAnsiTheme="majorHAnsi" w:cstheme="majorHAnsi"/>
          <w:sz w:val="21"/>
          <w:szCs w:val="36"/>
          <w:highlight w:val="cyan"/>
          <w:u w:val="single"/>
        </w:rPr>
        <w:t>struggle</w:t>
      </w:r>
      <w:r w:rsidRPr="00C345AD">
        <w:rPr>
          <w:rFonts w:asciiTheme="majorHAnsi" w:hAnsiTheme="majorHAnsi" w:cstheme="majorHAnsi"/>
          <w:sz w:val="21"/>
          <w:szCs w:val="36"/>
          <w:u w:val="single"/>
        </w:rPr>
        <w:t xml:space="preserve"> </w:t>
      </w:r>
      <w:r w:rsidRPr="00C345AD">
        <w:rPr>
          <w:rFonts w:asciiTheme="majorHAnsi" w:hAnsiTheme="majorHAnsi" w:cstheme="majorHAnsi"/>
          <w:sz w:val="21"/>
          <w:szCs w:val="36"/>
          <w:highlight w:val="cyan"/>
          <w:u w:val="single"/>
        </w:rPr>
        <w:t>which will exist</w:t>
      </w:r>
      <w:r w:rsidRPr="00C345AD">
        <w:rPr>
          <w:rFonts w:asciiTheme="majorHAnsi" w:hAnsiTheme="majorHAnsi" w:cstheme="majorHAnsi"/>
          <w:sz w:val="21"/>
          <w:szCs w:val="36"/>
          <w:u w:val="single"/>
        </w:rPr>
        <w:t xml:space="preserve"> for </w:t>
      </w:r>
      <w:r w:rsidRPr="00C345AD">
        <w:rPr>
          <w:rFonts w:asciiTheme="majorHAnsi" w:hAnsiTheme="majorHAnsi" w:cstheme="majorHAnsi"/>
          <w:sz w:val="21"/>
          <w:szCs w:val="36"/>
          <w:highlight w:val="cyan"/>
          <w:u w:val="single"/>
        </w:rPr>
        <w:t>as long as</w:t>
      </w:r>
      <w:r w:rsidRPr="00C345AD">
        <w:rPr>
          <w:rFonts w:asciiTheme="majorHAnsi" w:hAnsiTheme="majorHAnsi" w:cstheme="majorHAnsi"/>
          <w:sz w:val="21"/>
          <w:szCs w:val="36"/>
          <w:u w:val="single"/>
        </w:rPr>
        <w:t xml:space="preserve"> capitalist </w:t>
      </w:r>
      <w:r w:rsidRPr="00C345AD">
        <w:rPr>
          <w:rFonts w:asciiTheme="majorHAnsi" w:hAnsiTheme="majorHAnsi" w:cstheme="majorHAnsi"/>
          <w:sz w:val="21"/>
          <w:szCs w:val="36"/>
          <w:highlight w:val="cyan"/>
          <w:u w:val="single"/>
        </w:rPr>
        <w:t>competition exists’</w:t>
      </w:r>
      <w:r w:rsidRPr="00C345AD">
        <w:rPr>
          <w:rFonts w:asciiTheme="majorHAnsi" w:hAnsiTheme="majorHAnsi" w:cstheme="majorHAnsi"/>
          <w:sz w:val="21"/>
          <w:szCs w:val="36"/>
          <w:u w:val="single"/>
        </w:rPr>
        <w:t xml:space="preserve">. 134 He </w:t>
      </w:r>
      <w:r w:rsidRPr="00C345AD">
        <w:rPr>
          <w:rFonts w:asciiTheme="majorHAnsi" w:hAnsiTheme="majorHAnsi" w:cstheme="majorHAnsi"/>
          <w:sz w:val="21"/>
          <w:szCs w:val="36"/>
          <w:highlight w:val="cyan"/>
          <w:u w:val="single"/>
        </w:rPr>
        <w:t>extended</w:t>
      </w:r>
      <w:r w:rsidRPr="00C345AD">
        <w:rPr>
          <w:rFonts w:asciiTheme="majorHAnsi" w:hAnsiTheme="majorHAnsi" w:cstheme="majorHAnsi"/>
          <w:sz w:val="21"/>
          <w:szCs w:val="36"/>
          <w:u w:val="single"/>
        </w:rPr>
        <w:t xml:space="preserve"> this logic </w:t>
      </w:r>
      <w:r w:rsidRPr="00C345AD">
        <w:rPr>
          <w:rFonts w:asciiTheme="majorHAnsi" w:hAnsiTheme="majorHAnsi" w:cstheme="majorHAnsi"/>
          <w:sz w:val="21"/>
          <w:szCs w:val="36"/>
          <w:highlight w:val="cyan"/>
          <w:u w:val="single"/>
        </w:rPr>
        <w:t>to international organizations</w:t>
      </w:r>
      <w:r w:rsidRPr="00C345AD">
        <w:rPr>
          <w:rFonts w:asciiTheme="majorHAnsi" w:hAnsiTheme="majorHAnsi" w:cstheme="majorHAnsi"/>
          <w:sz w:val="21"/>
          <w:szCs w:val="36"/>
          <w:u w:val="single"/>
        </w:rPr>
        <w:t xml:space="preserve"> and wrote</w:t>
      </w:r>
      <w:r w:rsidRPr="00C345AD">
        <w:rPr>
          <w:rFonts w:asciiTheme="majorHAnsi" w:hAnsiTheme="majorHAnsi" w:cstheme="majorHAnsi"/>
          <w:sz w:val="21"/>
          <w:szCs w:val="36"/>
        </w:rPr>
        <w:t xml:space="preserve"> </w:t>
      </w:r>
      <w:r w:rsidRPr="00C345AD">
        <w:rPr>
          <w:rStyle w:val="StyleUnderline"/>
          <w:rFonts w:asciiTheme="majorHAnsi" w:hAnsiTheme="majorHAnsi" w:cstheme="majorHAnsi"/>
        </w:rPr>
        <w:t>that ‘</w:t>
      </w:r>
      <w:r w:rsidRPr="00C345AD">
        <w:rPr>
          <w:rStyle w:val="StyleUnderline"/>
          <w:rFonts w:asciiTheme="majorHAnsi" w:hAnsiTheme="majorHAnsi" w:cstheme="majorHAnsi"/>
          <w:highlight w:val="cyan"/>
        </w:rPr>
        <w:t>the struggle among imperialist states</w:t>
      </w:r>
      <w:r w:rsidRPr="00C345AD">
        <w:rPr>
          <w:rStyle w:val="StyleUnderline"/>
          <w:rFonts w:asciiTheme="majorHAnsi" w:hAnsiTheme="majorHAnsi" w:cstheme="majorHAnsi"/>
        </w:rPr>
        <w:t xml:space="preserve"> for domination of the rest of the world </w:t>
      </w:r>
      <w:r w:rsidRPr="00C345AD">
        <w:rPr>
          <w:rStyle w:val="StyleUnderline"/>
          <w:rFonts w:asciiTheme="majorHAnsi" w:hAnsiTheme="majorHAnsi" w:cstheme="majorHAnsi"/>
          <w:highlight w:val="cyan"/>
        </w:rPr>
        <w:t>is</w:t>
      </w:r>
      <w:r w:rsidRPr="00C345AD">
        <w:rPr>
          <w:rStyle w:val="StyleUnderline"/>
          <w:rFonts w:asciiTheme="majorHAnsi" w:hAnsiTheme="majorHAnsi" w:cstheme="majorHAnsi"/>
        </w:rPr>
        <w:t xml:space="preserve"> thus </w:t>
      </w:r>
      <w:r w:rsidRPr="00C345AD">
        <w:rPr>
          <w:rStyle w:val="StyleUnderline"/>
          <w:rFonts w:asciiTheme="majorHAnsi" w:hAnsiTheme="majorHAnsi" w:cstheme="majorHAnsi"/>
          <w:highlight w:val="cyan"/>
        </w:rPr>
        <w:t>a</w:t>
      </w:r>
      <w:r w:rsidRPr="00C345AD">
        <w:rPr>
          <w:rStyle w:val="StyleUnderline"/>
          <w:rFonts w:asciiTheme="majorHAnsi" w:hAnsiTheme="majorHAnsi" w:cstheme="majorHAnsi"/>
        </w:rPr>
        <w:t xml:space="preserve"> basic </w:t>
      </w:r>
      <w:r w:rsidRPr="00C345AD">
        <w:rPr>
          <w:rStyle w:val="StyleUnderline"/>
          <w:rFonts w:asciiTheme="majorHAnsi" w:hAnsiTheme="majorHAnsi" w:cstheme="majorHAnsi"/>
          <w:highlight w:val="cyan"/>
        </w:rPr>
        <w:t>factor in</w:t>
      </w:r>
      <w:r w:rsidRPr="00C345AD">
        <w:rPr>
          <w:rStyle w:val="StyleUnderline"/>
          <w:rFonts w:asciiTheme="majorHAnsi" w:hAnsiTheme="majorHAnsi" w:cstheme="majorHAnsi"/>
        </w:rPr>
        <w:t xml:space="preserve"> defining the nature and fate of the corresponding </w:t>
      </w:r>
      <w:proofErr w:type="gramStart"/>
      <w:r w:rsidRPr="00C345AD">
        <w:rPr>
          <w:rStyle w:val="StyleUnderline"/>
          <w:rFonts w:asciiTheme="majorHAnsi" w:hAnsiTheme="majorHAnsi" w:cstheme="majorHAnsi"/>
          <w:highlight w:val="cyan"/>
        </w:rPr>
        <w:t>institutions’</w:t>
      </w:r>
      <w:proofErr w:type="gramEnd"/>
      <w:r w:rsidRPr="00C345AD">
        <w:rPr>
          <w:rFonts w:asciiTheme="majorHAnsi" w:hAnsiTheme="majorHAnsi" w:cstheme="majorHAnsi"/>
          <w:sz w:val="16"/>
        </w:rPr>
        <w:t>. 135</w:t>
      </w:r>
    </w:p>
    <w:p w14:paraId="3E782DF1" w14:textId="77777777" w:rsidR="001D403C" w:rsidRPr="00C345AD" w:rsidRDefault="001D403C" w:rsidP="001D403C">
      <w:pPr>
        <w:pStyle w:val="Heading4"/>
        <w:rPr>
          <w:rStyle w:val="Style13ptBold"/>
          <w:rFonts w:asciiTheme="majorHAnsi" w:hAnsiTheme="majorHAnsi" w:cstheme="majorHAnsi"/>
          <w:b/>
        </w:rPr>
      </w:pPr>
      <w:r w:rsidRPr="00C345AD">
        <w:rPr>
          <w:rStyle w:val="Style13ptBold"/>
          <w:rFonts w:asciiTheme="majorHAnsi" w:hAnsiTheme="majorHAnsi" w:cstheme="majorHAnsi"/>
        </w:rPr>
        <w:t>Pandemics like COVID are symptoms of capitalism that cannot be reformed away</w:t>
      </w:r>
    </w:p>
    <w:p w14:paraId="23874F1E" w14:textId="77777777" w:rsidR="001D403C" w:rsidRPr="00C345AD" w:rsidRDefault="001D403C" w:rsidP="001D403C">
      <w:pPr>
        <w:rPr>
          <w:rFonts w:asciiTheme="majorHAnsi" w:hAnsiTheme="majorHAnsi" w:cstheme="majorHAnsi"/>
        </w:rPr>
      </w:pPr>
      <w:r w:rsidRPr="00C345AD">
        <w:rPr>
          <w:rStyle w:val="Style13ptBold"/>
          <w:rFonts w:asciiTheme="majorHAnsi" w:hAnsiTheme="majorHAnsi" w:cstheme="majorHAnsi"/>
        </w:rPr>
        <w:t>Eds. 8/20</w:t>
      </w:r>
      <w:r w:rsidRPr="00C345AD">
        <w:rPr>
          <w:rFonts w:asciiTheme="majorHAnsi" w:hAnsiTheme="majorHAnsi" w:cstheme="majorHAnsi"/>
        </w:rPr>
        <w:t xml:space="preserve"> [Eds., 8-1-2020, " COVID-19, capitalism and climate," MR Online, accessed 9-29-2020, https://mronline.org/2020/08/01/covid-19-capitalism-and-climate/?utm_source=rss&amp;amp;utm_medium=rss&amp;amp;utm_campaign=covid-19-capitalism-and-climate] //YBKN</w:t>
      </w:r>
    </w:p>
    <w:p w14:paraId="18F30034" w14:textId="77777777" w:rsidR="001D403C" w:rsidRPr="00C345AD" w:rsidRDefault="001D403C" w:rsidP="001D403C">
      <w:pPr>
        <w:rPr>
          <w:rFonts w:asciiTheme="majorHAnsi" w:hAnsiTheme="majorHAnsi" w:cstheme="majorHAnsi"/>
          <w:sz w:val="16"/>
        </w:rPr>
      </w:pPr>
      <w:r w:rsidRPr="00C345AD">
        <w:rPr>
          <w:rFonts w:asciiTheme="majorHAnsi" w:hAnsiTheme="majorHAnsi" w:cstheme="majorHAnsi"/>
          <w:u w:val="single"/>
        </w:rPr>
        <w:t xml:space="preserve">Because </w:t>
      </w:r>
      <w:r w:rsidRPr="00C345AD">
        <w:rPr>
          <w:rFonts w:asciiTheme="majorHAnsi" w:hAnsiTheme="majorHAnsi" w:cstheme="majorHAnsi"/>
          <w:highlight w:val="cyan"/>
          <w:u w:val="single"/>
        </w:rPr>
        <w:t>while COVID-19 is ravaging humanity planet-wide</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it is</w:t>
      </w:r>
      <w:r w:rsidRPr="00C345AD">
        <w:rPr>
          <w:rFonts w:asciiTheme="majorHAnsi" w:hAnsiTheme="majorHAnsi" w:cstheme="majorHAnsi"/>
          <w:u w:val="single"/>
        </w:rPr>
        <w:t xml:space="preserve"> merel</w:t>
      </w:r>
      <w:r w:rsidRPr="00C345AD">
        <w:rPr>
          <w:rFonts w:asciiTheme="majorHAnsi" w:hAnsiTheme="majorHAnsi" w:cstheme="majorHAnsi"/>
          <w:highlight w:val="cyan"/>
          <w:u w:val="single"/>
        </w:rPr>
        <w:t xml:space="preserve">y a symptom of </w:t>
      </w:r>
      <w:r w:rsidRPr="00C345AD">
        <w:rPr>
          <w:rFonts w:asciiTheme="majorHAnsi" w:hAnsiTheme="majorHAnsi" w:cstheme="majorHAnsi"/>
          <w:u w:val="single"/>
        </w:rPr>
        <w:t xml:space="preserve">the real underlying disease of </w:t>
      </w:r>
      <w:r w:rsidRPr="00C345AD">
        <w:rPr>
          <w:rFonts w:asciiTheme="majorHAnsi" w:hAnsiTheme="majorHAnsi" w:cstheme="majorHAnsi"/>
          <w:highlight w:val="cyan"/>
          <w:u w:val="single"/>
        </w:rPr>
        <w:t>capitalism.</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The profit motive drives capitalists to dominate “</w:t>
      </w:r>
      <w:r w:rsidRPr="00C345AD">
        <w:rPr>
          <w:rFonts w:asciiTheme="majorHAnsi" w:hAnsiTheme="majorHAnsi" w:cstheme="majorHAnsi"/>
          <w:u w:val="single"/>
        </w:rPr>
        <w:t xml:space="preserve">the entire surface of the globe. </w:t>
      </w:r>
      <w:r w:rsidRPr="00C345AD">
        <w:rPr>
          <w:rFonts w:asciiTheme="majorHAnsi" w:hAnsiTheme="majorHAnsi" w:cstheme="majorHAnsi"/>
          <w:highlight w:val="cyan"/>
          <w:u w:val="single"/>
        </w:rPr>
        <w:t>It must nestle everywhere</w:t>
      </w:r>
      <w:r w:rsidRPr="00C345AD">
        <w:rPr>
          <w:rFonts w:asciiTheme="majorHAnsi" w:hAnsiTheme="majorHAnsi" w:cstheme="majorHAnsi"/>
          <w:u w:val="single"/>
        </w:rPr>
        <w:t xml:space="preserve">, settle everywhere, establish </w:t>
      </w:r>
      <w:proofErr w:type="spellStart"/>
      <w:r w:rsidRPr="00C345AD">
        <w:rPr>
          <w:rFonts w:asciiTheme="majorHAnsi" w:hAnsiTheme="majorHAnsi" w:cstheme="majorHAnsi"/>
          <w:u w:val="single"/>
        </w:rPr>
        <w:t>connexions</w:t>
      </w:r>
      <w:proofErr w:type="spellEnd"/>
      <w:r w:rsidRPr="00C345AD">
        <w:rPr>
          <w:rFonts w:asciiTheme="majorHAnsi" w:hAnsiTheme="majorHAnsi" w:cstheme="majorHAnsi"/>
          <w:u w:val="single"/>
        </w:rPr>
        <w:t xml:space="preserve"> everywhere.” Scientists have identified nine planetary boundaries for a livable planet: ozone depletion, biodiversity loss and extinctions, Chemical pollution, Climate Change, Ocean acidification, Freshwater consumption, Land system change, Nitrogen and phosphorus flows to the biosphere and oceans and Atmospheric aerosol loading. In a few hundred years of capitalist domination of the world, all nine have been or are in danger of being crossed. </w:t>
      </w:r>
      <w:r w:rsidRPr="00C345AD">
        <w:rPr>
          <w:rFonts w:asciiTheme="majorHAnsi" w:hAnsiTheme="majorHAnsi" w:cstheme="majorHAnsi"/>
          <w:sz w:val="16"/>
        </w:rPr>
        <w:t xml:space="preserve">Geographer Jason Moore put it this way: “Capitalist production does not have an epidemiology so much as it is an epidemiology”. </w:t>
      </w:r>
      <w:r w:rsidRPr="00C345AD">
        <w:rPr>
          <w:rFonts w:asciiTheme="majorHAnsi" w:hAnsiTheme="majorHAnsi" w:cstheme="majorHAnsi"/>
          <w:u w:val="single"/>
        </w:rPr>
        <w:t xml:space="preserve">Fighting for reforms that can help people, preserve the </w:t>
      </w:r>
      <w:proofErr w:type="gramStart"/>
      <w:r w:rsidRPr="00C345AD">
        <w:rPr>
          <w:rFonts w:asciiTheme="majorHAnsi" w:hAnsiTheme="majorHAnsi" w:cstheme="majorHAnsi"/>
          <w:u w:val="single"/>
        </w:rPr>
        <w:t>environment</w:t>
      </w:r>
      <w:proofErr w:type="gramEnd"/>
      <w:r w:rsidRPr="00C345AD">
        <w:rPr>
          <w:rFonts w:asciiTheme="majorHAnsi" w:hAnsiTheme="majorHAnsi" w:cstheme="majorHAnsi"/>
          <w:u w:val="single"/>
        </w:rPr>
        <w:t xml:space="preserve"> and contribute to better outcomes is not optional</w:t>
      </w:r>
      <w:r w:rsidRPr="00C345AD">
        <w:rPr>
          <w:rFonts w:asciiTheme="majorHAnsi" w:hAnsiTheme="majorHAnsi" w:cstheme="majorHAnsi"/>
          <w:sz w:val="16"/>
        </w:rPr>
        <w:t xml:space="preserve">. Socialists who help organize to win struggles from below in workplaces, schools and communities against the system build confidence in the ability of ordinary people to change the </w:t>
      </w:r>
      <w:proofErr w:type="gramStart"/>
      <w:r w:rsidRPr="00C345AD">
        <w:rPr>
          <w:rFonts w:asciiTheme="majorHAnsi" w:hAnsiTheme="majorHAnsi" w:cstheme="majorHAnsi"/>
          <w:sz w:val="16"/>
        </w:rPr>
        <w:t>world, and</w:t>
      </w:r>
      <w:proofErr w:type="gramEnd"/>
      <w:r w:rsidRPr="00C345AD">
        <w:rPr>
          <w:rFonts w:asciiTheme="majorHAnsi" w:hAnsiTheme="majorHAnsi" w:cstheme="majorHAnsi"/>
          <w:sz w:val="16"/>
        </w:rPr>
        <w:t xml:space="preserve"> aim to organize the movement. But ultimately, </w:t>
      </w:r>
      <w:r w:rsidRPr="00C345AD">
        <w:rPr>
          <w:rFonts w:asciiTheme="majorHAnsi" w:hAnsiTheme="majorHAnsi" w:cstheme="majorHAnsi"/>
          <w:highlight w:val="cyan"/>
          <w:u w:val="single"/>
        </w:rPr>
        <w:lastRenderedPageBreak/>
        <w:t xml:space="preserve">we can’t reform a system </w:t>
      </w:r>
      <w:r w:rsidRPr="00C345AD">
        <w:rPr>
          <w:rFonts w:asciiTheme="majorHAnsi" w:hAnsiTheme="majorHAnsi" w:cstheme="majorHAnsi"/>
          <w:u w:val="single"/>
        </w:rPr>
        <w:t xml:space="preserve">whose logic is to </w:t>
      </w:r>
      <w:r w:rsidRPr="00C345AD">
        <w:rPr>
          <w:rFonts w:asciiTheme="majorHAnsi" w:hAnsiTheme="majorHAnsi" w:cstheme="majorHAnsi"/>
          <w:highlight w:val="cyan"/>
          <w:u w:val="single"/>
        </w:rPr>
        <w:t xml:space="preserve">pursue every </w:t>
      </w:r>
      <w:r w:rsidRPr="00C345AD">
        <w:rPr>
          <w:rFonts w:asciiTheme="majorHAnsi" w:hAnsiTheme="majorHAnsi" w:cstheme="majorHAnsi"/>
          <w:u w:val="single"/>
        </w:rPr>
        <w:t>possible</w:t>
      </w:r>
      <w:r w:rsidRPr="00C345AD">
        <w:rPr>
          <w:rFonts w:asciiTheme="majorHAnsi" w:hAnsiTheme="majorHAnsi" w:cstheme="majorHAnsi"/>
          <w:highlight w:val="cyan"/>
          <w:u w:val="single"/>
        </w:rPr>
        <w:t xml:space="preserve"> profitable enterprise,</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 xml:space="preserve">regardless of what it does to </w:t>
      </w:r>
      <w:r w:rsidRPr="00C345AD">
        <w:rPr>
          <w:rFonts w:asciiTheme="majorHAnsi" w:hAnsiTheme="majorHAnsi" w:cstheme="majorHAnsi"/>
          <w:u w:val="single"/>
        </w:rPr>
        <w:t xml:space="preserve">the health of </w:t>
      </w:r>
      <w:r w:rsidRPr="00C345AD">
        <w:rPr>
          <w:rFonts w:asciiTheme="majorHAnsi" w:hAnsiTheme="majorHAnsi" w:cstheme="majorHAnsi"/>
          <w:highlight w:val="cyan"/>
          <w:u w:val="single"/>
        </w:rPr>
        <w:t>animals</w:t>
      </w:r>
      <w:r w:rsidRPr="00C345AD">
        <w:rPr>
          <w:rFonts w:asciiTheme="majorHAnsi" w:hAnsiTheme="majorHAnsi" w:cstheme="majorHAnsi"/>
          <w:u w:val="single"/>
        </w:rPr>
        <w:t xml:space="preserve"> and the natural </w:t>
      </w:r>
      <w:r w:rsidRPr="00C345AD">
        <w:rPr>
          <w:rFonts w:asciiTheme="majorHAnsi" w:hAnsiTheme="majorHAnsi" w:cstheme="majorHAnsi"/>
          <w:highlight w:val="cyan"/>
          <w:u w:val="single"/>
        </w:rPr>
        <w:t>environment or human beings</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It</w:t>
      </w:r>
      <w:r w:rsidRPr="00C345AD">
        <w:rPr>
          <w:rFonts w:asciiTheme="majorHAnsi" w:hAnsiTheme="majorHAnsi" w:cstheme="majorHAnsi"/>
          <w:u w:val="single"/>
        </w:rPr>
        <w:t xml:space="preserve"> is a system that </w:t>
      </w:r>
      <w:r w:rsidRPr="00C345AD">
        <w:rPr>
          <w:rFonts w:asciiTheme="majorHAnsi" w:hAnsiTheme="majorHAnsi" w:cstheme="majorHAnsi"/>
          <w:highlight w:val="cyan"/>
          <w:u w:val="single"/>
        </w:rPr>
        <w:t>will produce new killer pandemics along with the food we eat</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It</w:t>
      </w:r>
      <w:r w:rsidRPr="00C345AD">
        <w:rPr>
          <w:rFonts w:asciiTheme="majorHAnsi" w:hAnsiTheme="majorHAnsi" w:cstheme="majorHAnsi"/>
          <w:u w:val="single"/>
        </w:rPr>
        <w:t xml:space="preserve"> is a system that </w:t>
      </w:r>
      <w:r w:rsidRPr="00C345AD">
        <w:rPr>
          <w:rFonts w:asciiTheme="majorHAnsi" w:hAnsiTheme="majorHAnsi" w:cstheme="majorHAnsi"/>
          <w:highlight w:val="cyan"/>
          <w:u w:val="single"/>
        </w:rPr>
        <w:t>rewards</w:t>
      </w:r>
      <w:r w:rsidRPr="00C345AD">
        <w:rPr>
          <w:rFonts w:asciiTheme="majorHAnsi" w:hAnsiTheme="majorHAnsi" w:cstheme="majorHAnsi"/>
          <w:u w:val="single"/>
        </w:rPr>
        <w:t xml:space="preserve"> the </w:t>
      </w:r>
      <w:r w:rsidRPr="00C345AD">
        <w:rPr>
          <w:rFonts w:asciiTheme="majorHAnsi" w:hAnsiTheme="majorHAnsi" w:cstheme="majorHAnsi"/>
          <w:highlight w:val="cyan"/>
          <w:u w:val="single"/>
        </w:rPr>
        <w:t>cutting down</w:t>
      </w:r>
      <w:r w:rsidRPr="00C345AD">
        <w:rPr>
          <w:rFonts w:asciiTheme="majorHAnsi" w:hAnsiTheme="majorHAnsi" w:cstheme="majorHAnsi"/>
          <w:u w:val="single"/>
        </w:rPr>
        <w:t xml:space="preserve"> of </w:t>
      </w:r>
      <w:r w:rsidRPr="00C345AD">
        <w:rPr>
          <w:rFonts w:asciiTheme="majorHAnsi" w:hAnsiTheme="majorHAnsi" w:cstheme="majorHAnsi"/>
          <w:highlight w:val="cyan"/>
          <w:u w:val="single"/>
        </w:rPr>
        <w:t xml:space="preserve">the </w:t>
      </w:r>
      <w:r w:rsidRPr="00C345AD">
        <w:rPr>
          <w:rFonts w:asciiTheme="majorHAnsi" w:hAnsiTheme="majorHAnsi" w:cstheme="majorHAnsi"/>
          <w:u w:val="single"/>
        </w:rPr>
        <w:t>Amazon</w:t>
      </w:r>
      <w:r w:rsidRPr="00C345AD">
        <w:rPr>
          <w:rFonts w:asciiTheme="majorHAnsi" w:hAnsiTheme="majorHAnsi" w:cstheme="majorHAnsi"/>
          <w:highlight w:val="cyan"/>
          <w:u w:val="single"/>
        </w:rPr>
        <w:t xml:space="preserve"> Rainforest</w:t>
      </w:r>
      <w:r w:rsidRPr="00C345AD">
        <w:rPr>
          <w:rFonts w:asciiTheme="majorHAnsi" w:hAnsiTheme="majorHAnsi" w:cstheme="majorHAnsi"/>
          <w:u w:val="single"/>
        </w:rPr>
        <w:t xml:space="preserve">, the earth’s lungs, </w:t>
      </w:r>
      <w:r w:rsidRPr="00C345AD">
        <w:rPr>
          <w:rFonts w:asciiTheme="majorHAnsi" w:hAnsiTheme="majorHAnsi" w:cstheme="majorHAnsi"/>
          <w:highlight w:val="cyan"/>
          <w:u w:val="single"/>
        </w:rPr>
        <w:t>to produce more meat that we don’t need</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It</w:t>
      </w:r>
      <w:r w:rsidRPr="00C345AD">
        <w:rPr>
          <w:rFonts w:asciiTheme="majorHAnsi" w:hAnsiTheme="majorHAnsi" w:cstheme="majorHAnsi"/>
          <w:u w:val="single"/>
        </w:rPr>
        <w:t xml:space="preserve"> is a system that </w:t>
      </w:r>
      <w:r w:rsidRPr="00C345AD">
        <w:rPr>
          <w:rFonts w:asciiTheme="majorHAnsi" w:hAnsiTheme="majorHAnsi" w:cstheme="majorHAnsi"/>
          <w:highlight w:val="cyan"/>
          <w:u w:val="single"/>
        </w:rPr>
        <w:t>will allow oil companies to extract every drop</w:t>
      </w:r>
      <w:r w:rsidRPr="00C345AD">
        <w:rPr>
          <w:rFonts w:asciiTheme="majorHAnsi" w:hAnsiTheme="majorHAnsi" w:cstheme="majorHAnsi"/>
          <w:u w:val="single"/>
        </w:rPr>
        <w:t xml:space="preserve"> from the earth </w:t>
      </w:r>
      <w:proofErr w:type="gramStart"/>
      <w:r w:rsidRPr="00C345AD">
        <w:rPr>
          <w:rFonts w:asciiTheme="majorHAnsi" w:hAnsiTheme="majorHAnsi" w:cstheme="majorHAnsi"/>
          <w:highlight w:val="cyan"/>
          <w:u w:val="single"/>
        </w:rPr>
        <w:t xml:space="preserve">despite </w:t>
      </w:r>
      <w:r w:rsidRPr="00C345AD">
        <w:rPr>
          <w:rFonts w:asciiTheme="majorHAnsi" w:hAnsiTheme="majorHAnsi" w:cstheme="majorHAnsi"/>
          <w:u w:val="single"/>
        </w:rPr>
        <w:t xml:space="preserve">the fact </w:t>
      </w:r>
      <w:r w:rsidRPr="00C345AD">
        <w:rPr>
          <w:rFonts w:asciiTheme="majorHAnsi" w:hAnsiTheme="majorHAnsi" w:cstheme="majorHAnsi"/>
          <w:highlight w:val="cyan"/>
          <w:u w:val="single"/>
        </w:rPr>
        <w:t>that</w:t>
      </w:r>
      <w:proofErr w:type="gramEnd"/>
      <w:r w:rsidRPr="00C345AD">
        <w:rPr>
          <w:rFonts w:asciiTheme="majorHAnsi" w:hAnsiTheme="majorHAnsi" w:cstheme="majorHAnsi"/>
          <w:highlight w:val="cyan"/>
          <w:u w:val="single"/>
        </w:rPr>
        <w:t xml:space="preserve"> this will </w:t>
      </w:r>
      <w:r w:rsidRPr="00C345AD">
        <w:rPr>
          <w:rFonts w:asciiTheme="majorHAnsi" w:hAnsiTheme="majorHAnsi" w:cstheme="majorHAnsi"/>
          <w:u w:val="single"/>
        </w:rPr>
        <w:t>surely</w:t>
      </w:r>
      <w:r w:rsidRPr="00C345AD">
        <w:rPr>
          <w:rFonts w:asciiTheme="majorHAnsi" w:hAnsiTheme="majorHAnsi" w:cstheme="majorHAnsi"/>
          <w:highlight w:val="cyan"/>
          <w:u w:val="single"/>
        </w:rPr>
        <w:t xml:space="preserve"> make the planet </w:t>
      </w:r>
      <w:proofErr w:type="spellStart"/>
      <w:r w:rsidRPr="00C345AD">
        <w:rPr>
          <w:rFonts w:asciiTheme="majorHAnsi" w:hAnsiTheme="majorHAnsi" w:cstheme="majorHAnsi"/>
          <w:highlight w:val="cyan"/>
          <w:u w:val="single"/>
        </w:rPr>
        <w:t>unliveable</w:t>
      </w:r>
      <w:proofErr w:type="spellEnd"/>
      <w:r w:rsidRPr="00C345AD">
        <w:rPr>
          <w:rFonts w:asciiTheme="majorHAnsi" w:hAnsiTheme="majorHAnsi" w:cstheme="majorHAnsi"/>
          <w:u w:val="single"/>
        </w:rPr>
        <w:t xml:space="preserve"> for humans and many other species. It is </w:t>
      </w:r>
      <w:r w:rsidRPr="00C345AD">
        <w:rPr>
          <w:rFonts w:asciiTheme="majorHAnsi" w:hAnsiTheme="majorHAnsi" w:cstheme="majorHAnsi"/>
          <w:highlight w:val="cyan"/>
          <w:u w:val="single"/>
        </w:rPr>
        <w:t xml:space="preserve">a system that </w:t>
      </w:r>
      <w:r w:rsidRPr="00C345AD">
        <w:rPr>
          <w:rFonts w:asciiTheme="majorHAnsi" w:hAnsiTheme="majorHAnsi" w:cstheme="majorHAnsi"/>
          <w:u w:val="single"/>
        </w:rPr>
        <w:t xml:space="preserve">controls, </w:t>
      </w:r>
      <w:proofErr w:type="gramStart"/>
      <w:r w:rsidRPr="00C345AD">
        <w:rPr>
          <w:rFonts w:asciiTheme="majorHAnsi" w:hAnsiTheme="majorHAnsi" w:cstheme="majorHAnsi"/>
          <w:u w:val="single"/>
        </w:rPr>
        <w:t>tortures</w:t>
      </w:r>
      <w:proofErr w:type="gramEnd"/>
      <w:r w:rsidRPr="00C345AD">
        <w:rPr>
          <w:rFonts w:asciiTheme="majorHAnsi" w:hAnsiTheme="majorHAnsi" w:cstheme="majorHAnsi"/>
          <w:u w:val="single"/>
        </w:rPr>
        <w:t xml:space="preserve"> and </w:t>
      </w:r>
      <w:r w:rsidRPr="00C345AD">
        <w:rPr>
          <w:rFonts w:asciiTheme="majorHAnsi" w:hAnsiTheme="majorHAnsi" w:cstheme="majorHAnsi"/>
          <w:highlight w:val="cyan"/>
          <w:u w:val="single"/>
        </w:rPr>
        <w:t xml:space="preserve">kills Black and Indigenous people and justifies </w:t>
      </w:r>
      <w:r w:rsidRPr="00C345AD">
        <w:rPr>
          <w:rFonts w:asciiTheme="majorHAnsi" w:hAnsiTheme="majorHAnsi" w:cstheme="majorHAnsi"/>
          <w:u w:val="single"/>
        </w:rPr>
        <w:t xml:space="preserve">it with </w:t>
      </w:r>
      <w:r w:rsidRPr="00C345AD">
        <w:rPr>
          <w:rFonts w:asciiTheme="majorHAnsi" w:hAnsiTheme="majorHAnsi" w:cstheme="majorHAnsi"/>
          <w:highlight w:val="cyan"/>
          <w:u w:val="single"/>
        </w:rPr>
        <w:t xml:space="preserve">racist mythologies </w:t>
      </w:r>
      <w:r w:rsidRPr="00C345AD">
        <w:rPr>
          <w:rFonts w:asciiTheme="majorHAnsi" w:hAnsiTheme="majorHAnsi" w:cstheme="majorHAnsi"/>
          <w:u w:val="single"/>
        </w:rPr>
        <w:t>to keep the profits going.</w:t>
      </w:r>
      <w:r w:rsidRPr="00C345AD">
        <w:rPr>
          <w:rFonts w:asciiTheme="majorHAnsi" w:hAnsiTheme="majorHAnsi" w:cstheme="majorHAnsi"/>
          <w:sz w:val="16"/>
        </w:rPr>
        <w:t xml:space="preserve"> </w:t>
      </w:r>
      <w:r w:rsidRPr="00C345AD">
        <w:rPr>
          <w:rFonts w:asciiTheme="majorHAnsi" w:hAnsiTheme="majorHAnsi" w:cstheme="majorHAnsi"/>
          <w:u w:val="single"/>
        </w:rPr>
        <w:t>The power to change the system lies with the working class, the overwhelming majority.</w:t>
      </w:r>
      <w:r w:rsidRPr="00C345AD">
        <w:rPr>
          <w:rFonts w:asciiTheme="majorHAnsi" w:hAnsiTheme="majorHAnsi" w:cstheme="majorHAnsi"/>
          <w:sz w:val="16"/>
        </w:rPr>
        <w:t xml:space="preserve"> But to lead a working class of millions </w:t>
      </w:r>
      <w:r w:rsidRPr="00C345AD">
        <w:rPr>
          <w:rFonts w:asciiTheme="majorHAnsi" w:hAnsiTheme="majorHAnsi" w:cstheme="majorHAnsi"/>
          <w:u w:val="single"/>
        </w:rPr>
        <w:t xml:space="preserve">we urgently need a revolutionary party comprised of the most </w:t>
      </w:r>
      <w:proofErr w:type="gramStart"/>
      <w:r w:rsidRPr="00C345AD">
        <w:rPr>
          <w:rFonts w:asciiTheme="majorHAnsi" w:hAnsiTheme="majorHAnsi" w:cstheme="majorHAnsi"/>
          <w:u w:val="single"/>
        </w:rPr>
        <w:t>class conscious</w:t>
      </w:r>
      <w:proofErr w:type="gramEnd"/>
      <w:r w:rsidRPr="00C345AD">
        <w:rPr>
          <w:rFonts w:asciiTheme="majorHAnsi" w:hAnsiTheme="majorHAnsi" w:cstheme="majorHAnsi"/>
          <w:u w:val="single"/>
        </w:rPr>
        <w:t xml:space="preserve"> elements linking the struggles against the system together and fighting for unity against racist, sexist, homophobic and transphobic divisions.</w:t>
      </w:r>
      <w:r w:rsidRPr="00C345AD">
        <w:rPr>
          <w:rFonts w:asciiTheme="majorHAnsi" w:hAnsiTheme="majorHAnsi" w:cstheme="majorHAnsi"/>
          <w:sz w:val="16"/>
        </w:rPr>
        <w:t xml:space="preserve"> The IS makes no pretense of being a mass party, but remains committed to the task of building such a revolutionary party in so-called Canada</w:t>
      </w:r>
    </w:p>
    <w:p w14:paraId="35549164" w14:textId="77777777" w:rsidR="001D403C" w:rsidRPr="00C345AD" w:rsidRDefault="001D403C" w:rsidP="001D403C">
      <w:pPr>
        <w:pStyle w:val="Heading4"/>
        <w:rPr>
          <w:rFonts w:asciiTheme="majorHAnsi" w:eastAsia="Calibri" w:hAnsiTheme="majorHAnsi" w:cstheme="majorHAnsi"/>
          <w:b w:val="0"/>
          <w:color w:val="000000"/>
        </w:rPr>
      </w:pPr>
      <w:r w:rsidRPr="00C345AD">
        <w:rPr>
          <w:rFonts w:asciiTheme="majorHAnsi" w:eastAsia="Calibri" w:hAnsiTheme="majorHAnsi" w:cstheme="majorHAnsi"/>
          <w:color w:val="000000"/>
        </w:rPr>
        <w:t>Cap causes extinction – nuclear war, environmental destruction, and social inequality.</w:t>
      </w:r>
      <w:r w:rsidRPr="00C345AD">
        <w:rPr>
          <w:rFonts w:asciiTheme="majorHAnsi" w:hAnsiTheme="majorHAnsi" w:cstheme="majorHAnsi"/>
          <w:iCs/>
          <w:color w:val="000000" w:themeColor="text1"/>
        </w:rPr>
        <w:t xml:space="preserve"> The collapse will come by 2050 and cause extinction absent radical recalibration.</w:t>
      </w:r>
    </w:p>
    <w:p w14:paraId="085A6E6A" w14:textId="77777777" w:rsidR="001D403C" w:rsidRPr="00C345AD" w:rsidRDefault="001D403C" w:rsidP="001D403C">
      <w:pPr>
        <w:rPr>
          <w:rFonts w:asciiTheme="majorHAnsi" w:hAnsiTheme="majorHAnsi" w:cstheme="majorHAnsi"/>
          <w:bCs/>
          <w:color w:val="000000" w:themeColor="text1"/>
          <w:sz w:val="26"/>
        </w:rPr>
      </w:pPr>
      <w:proofErr w:type="spellStart"/>
      <w:r w:rsidRPr="00C345AD">
        <w:rPr>
          <w:rStyle w:val="Style13ptBold"/>
          <w:rFonts w:asciiTheme="majorHAnsi" w:hAnsiTheme="majorHAnsi" w:cstheme="majorHAnsi"/>
          <w:color w:val="000000" w:themeColor="text1"/>
        </w:rPr>
        <w:t>Streeck</w:t>
      </w:r>
      <w:proofErr w:type="spellEnd"/>
      <w:r w:rsidRPr="00C345AD">
        <w:rPr>
          <w:rStyle w:val="Style13ptBold"/>
          <w:rFonts w:asciiTheme="majorHAnsi" w:hAnsiTheme="majorHAnsi" w:cstheme="majorHAnsi"/>
          <w:color w:val="000000" w:themeColor="text1"/>
        </w:rPr>
        <w:t xml:space="preserve"> 16.</w:t>
      </w:r>
      <w:r w:rsidRPr="00C345AD">
        <w:rPr>
          <w:rFonts w:asciiTheme="majorHAnsi" w:hAnsiTheme="majorHAnsi" w:cstheme="majorHAnsi"/>
          <w:b/>
          <w:bCs/>
          <w:color w:val="000000" w:themeColor="text1"/>
          <w:sz w:val="26"/>
        </w:rPr>
        <w:t xml:space="preserve"> </w:t>
      </w:r>
      <w:r w:rsidRPr="00C345AD">
        <w:rPr>
          <w:rFonts w:asciiTheme="majorHAnsi" w:hAnsiTheme="majorHAnsi" w:cstheme="majorHAnsi"/>
          <w:bCs/>
          <w:color w:val="000000" w:themeColor="text1"/>
          <w:sz w:val="26"/>
        </w:rPr>
        <w:t xml:space="preserve">(Wolfgang, </w:t>
      </w:r>
      <w:r w:rsidRPr="00C345AD">
        <w:rPr>
          <w:rFonts w:asciiTheme="majorHAnsi" w:hAnsiTheme="majorHAnsi" w:cstheme="majorHAnsi"/>
          <w:color w:val="000000" w:themeColor="text1"/>
        </w:rPr>
        <w:t xml:space="preserve">Emeritus Director of the Max-Planck-Institute for the Study of Societies, Cologne, </w:t>
      </w:r>
      <w:r w:rsidRPr="00C345AD">
        <w:rPr>
          <w:rFonts w:asciiTheme="majorHAnsi" w:hAnsiTheme="majorHAnsi" w:cstheme="majorHAnsi"/>
          <w:i/>
          <w:color w:val="000000" w:themeColor="text1"/>
        </w:rPr>
        <w:t xml:space="preserve">How Will Capitalism </w:t>
      </w:r>
      <w:proofErr w:type="gramStart"/>
      <w:r w:rsidRPr="00C345AD">
        <w:rPr>
          <w:rFonts w:asciiTheme="majorHAnsi" w:hAnsiTheme="majorHAnsi" w:cstheme="majorHAnsi"/>
          <w:i/>
          <w:color w:val="000000" w:themeColor="text1"/>
        </w:rPr>
        <w:t>End?:</w:t>
      </w:r>
      <w:proofErr w:type="gramEnd"/>
      <w:r w:rsidRPr="00C345AD">
        <w:rPr>
          <w:rFonts w:asciiTheme="majorHAnsi" w:hAnsiTheme="majorHAnsi" w:cstheme="majorHAnsi"/>
          <w:i/>
          <w:color w:val="000000" w:themeColor="text1"/>
        </w:rPr>
        <w:t xml:space="preserve"> Essays on a Failing System</w:t>
      </w:r>
      <w:r w:rsidRPr="00C345AD">
        <w:rPr>
          <w:rFonts w:asciiTheme="majorHAnsi" w:hAnsiTheme="majorHAnsi" w:cstheme="majorHAnsi"/>
          <w:color w:val="000000" w:themeColor="text1"/>
        </w:rPr>
        <w:t>, p. 1-15)</w:t>
      </w:r>
    </w:p>
    <w:p w14:paraId="104A9E1F" w14:textId="77777777" w:rsidR="001D403C" w:rsidRPr="00C345AD" w:rsidRDefault="001D403C" w:rsidP="001D403C">
      <w:pPr>
        <w:rPr>
          <w:rFonts w:asciiTheme="majorHAnsi" w:hAnsiTheme="majorHAnsi" w:cstheme="majorHAnsi"/>
          <w:color w:val="000000" w:themeColor="text1"/>
          <w:sz w:val="16"/>
        </w:rPr>
      </w:pPr>
      <w:r w:rsidRPr="00C345AD">
        <w:rPr>
          <w:rFonts w:asciiTheme="majorHAnsi" w:hAnsiTheme="majorHAnsi" w:cstheme="majorHAnsi"/>
          <w:color w:val="000000" w:themeColor="text1"/>
          <w:highlight w:val="yellow"/>
          <w:u w:val="single"/>
        </w:rPr>
        <w:t xml:space="preserve">Capitalism has </w:t>
      </w:r>
      <w:r w:rsidRPr="00C345AD">
        <w:rPr>
          <w:rFonts w:asciiTheme="majorHAnsi" w:hAnsiTheme="majorHAnsi" w:cstheme="majorHAnsi"/>
          <w:color w:val="000000" w:themeColor="text1"/>
          <w:u w:val="single"/>
        </w:rPr>
        <w:t xml:space="preserve">always </w:t>
      </w:r>
      <w:r w:rsidRPr="00C345AD">
        <w:rPr>
          <w:rFonts w:asciiTheme="majorHAnsi" w:hAnsiTheme="majorHAnsi" w:cstheme="majorHAnsi"/>
          <w:color w:val="000000" w:themeColor="text1"/>
          <w:highlight w:val="yellow"/>
          <w:u w:val="single"/>
        </w:rPr>
        <w:t>been</w:t>
      </w:r>
      <w:r w:rsidRPr="00C345AD">
        <w:rPr>
          <w:rFonts w:asciiTheme="majorHAnsi" w:hAnsiTheme="majorHAnsi" w:cstheme="majorHAnsi"/>
          <w:color w:val="000000" w:themeColor="text1"/>
          <w:sz w:val="16"/>
          <w:highlight w:val="yellow"/>
        </w:rPr>
        <w:t xml:space="preserve"> </w:t>
      </w:r>
      <w:r w:rsidRPr="00C345AD">
        <w:rPr>
          <w:rFonts w:asciiTheme="majorHAnsi" w:hAnsiTheme="majorHAnsi" w:cstheme="majorHAnsi"/>
          <w:color w:val="000000" w:themeColor="text1"/>
          <w:sz w:val="16"/>
        </w:rPr>
        <w:t xml:space="preserve">an improbable social formation, full of conflicts and contradictions, therefore </w:t>
      </w:r>
      <w:r w:rsidRPr="00C345AD">
        <w:rPr>
          <w:rFonts w:asciiTheme="majorHAnsi" w:hAnsiTheme="majorHAnsi" w:cstheme="majorHAnsi"/>
          <w:b/>
          <w:iCs/>
          <w:color w:val="000000" w:themeColor="text1"/>
          <w:highlight w:val="yellow"/>
          <w:u w:val="single"/>
        </w:rPr>
        <w:t>permanently unstable</w:t>
      </w:r>
      <w:r w:rsidRPr="00C345AD">
        <w:rPr>
          <w:rFonts w:asciiTheme="majorHAnsi" w:hAnsiTheme="majorHAnsi" w:cstheme="majorHAnsi"/>
          <w:color w:val="000000" w:themeColor="text1"/>
          <w:u w:val="single"/>
        </w:rPr>
        <w:t xml:space="preserve"> and in flux</w:t>
      </w:r>
      <w:r w:rsidRPr="00C345AD">
        <w:rPr>
          <w:rFonts w:asciiTheme="majorHAnsi" w:hAnsiTheme="majorHAnsi" w:cstheme="majorHAnsi"/>
          <w:color w:val="000000" w:themeColor="text1"/>
          <w:sz w:val="16"/>
        </w:rPr>
        <w:t xml:space="preserve">, and highly conditional on historically contingent and precarious supportive as well as constraining events and institutions. </w:t>
      </w:r>
      <w:r w:rsidRPr="00C345AD">
        <w:rPr>
          <w:rFonts w:asciiTheme="majorHAnsi" w:hAnsiTheme="majorHAnsi" w:cstheme="majorHAnsi"/>
          <w:color w:val="000000" w:themeColor="text1"/>
          <w:u w:val="single"/>
        </w:rPr>
        <w:t>Capitalist society</w:t>
      </w:r>
      <w:r w:rsidRPr="00C345AD">
        <w:rPr>
          <w:rFonts w:asciiTheme="majorHAnsi" w:hAnsiTheme="majorHAnsi" w:cstheme="majorHAnsi"/>
          <w:color w:val="000000" w:themeColor="text1"/>
          <w:sz w:val="16"/>
        </w:rPr>
        <w:t xml:space="preserve"> may be described in shorthand as a 'progressive' society in the sense of Adam Smith 1 and the enlightenment, a society that has </w:t>
      </w:r>
      <w:r w:rsidRPr="00C345AD">
        <w:rPr>
          <w:rFonts w:asciiTheme="majorHAnsi" w:hAnsiTheme="majorHAnsi" w:cstheme="majorHAnsi"/>
          <w:color w:val="000000" w:themeColor="text1"/>
          <w:u w:val="single"/>
        </w:rPr>
        <w:t>coupled its 'progress' to the continuous and unlimited production and accumulation of</w:t>
      </w:r>
      <w:r w:rsidRPr="00C345AD">
        <w:rPr>
          <w:rFonts w:asciiTheme="majorHAnsi" w:hAnsiTheme="majorHAnsi" w:cstheme="majorHAnsi"/>
          <w:color w:val="000000" w:themeColor="text1"/>
          <w:sz w:val="16"/>
        </w:rPr>
        <w:t xml:space="preserve"> productive </w:t>
      </w:r>
      <w:r w:rsidRPr="00C345AD">
        <w:rPr>
          <w:rFonts w:asciiTheme="majorHAnsi" w:hAnsiTheme="majorHAnsi" w:cstheme="majorHAnsi"/>
          <w:color w:val="000000" w:themeColor="text1"/>
          <w:u w:val="single"/>
        </w:rPr>
        <w:t>capital, effected through</w:t>
      </w:r>
      <w:r w:rsidRPr="00C345AD">
        <w:rPr>
          <w:rFonts w:asciiTheme="majorHAnsi" w:hAnsiTheme="majorHAnsi" w:cstheme="majorHAnsi"/>
          <w:color w:val="000000" w:themeColor="text1"/>
          <w:sz w:val="16"/>
        </w:rPr>
        <w:t xml:space="preserve"> a conversion, by means of </w:t>
      </w:r>
      <w:r w:rsidRPr="00C345AD">
        <w:rPr>
          <w:rFonts w:asciiTheme="majorHAnsi" w:hAnsiTheme="majorHAnsi" w:cstheme="majorHAnsi"/>
          <w:color w:val="000000" w:themeColor="text1"/>
          <w:u w:val="single"/>
        </w:rPr>
        <w:t>the invisible hand of the market and the visible hand of the state</w:t>
      </w:r>
      <w:r w:rsidRPr="00C345AD">
        <w:rPr>
          <w:rFonts w:asciiTheme="majorHAnsi" w:hAnsiTheme="majorHAnsi" w:cstheme="majorHAnsi"/>
          <w:color w:val="000000" w:themeColor="text1"/>
          <w:sz w:val="16"/>
        </w:rPr>
        <w:t xml:space="preserve">, of the private vice of material greed into a public benefit.' </w:t>
      </w:r>
      <w:r w:rsidRPr="00C345AD">
        <w:rPr>
          <w:rFonts w:asciiTheme="majorHAnsi" w:hAnsiTheme="majorHAnsi" w:cstheme="majorHAnsi"/>
          <w:color w:val="000000" w:themeColor="text1"/>
          <w:highlight w:val="yellow"/>
          <w:u w:val="single"/>
        </w:rPr>
        <w:t xml:space="preserve">Capitalism promises </w:t>
      </w:r>
      <w:r w:rsidRPr="00C345AD">
        <w:rPr>
          <w:rFonts w:asciiTheme="majorHAnsi" w:hAnsiTheme="majorHAnsi" w:cstheme="majorHAnsi"/>
          <w:b/>
          <w:iCs/>
          <w:color w:val="000000" w:themeColor="text1"/>
          <w:highlight w:val="yellow"/>
          <w:u w:val="single"/>
        </w:rPr>
        <w:t>infinite growth</w:t>
      </w:r>
      <w:r w:rsidRPr="00C345AD">
        <w:rPr>
          <w:rFonts w:asciiTheme="majorHAnsi" w:hAnsiTheme="majorHAnsi" w:cstheme="majorHAnsi"/>
          <w:color w:val="000000" w:themeColor="text1"/>
          <w:sz w:val="16"/>
        </w:rPr>
        <w:t xml:space="preserve"> of commodified material wealth </w:t>
      </w:r>
      <w:r w:rsidRPr="00C345AD">
        <w:rPr>
          <w:rFonts w:asciiTheme="majorHAnsi" w:hAnsiTheme="majorHAnsi" w:cstheme="majorHAnsi"/>
          <w:color w:val="000000" w:themeColor="text1"/>
          <w:highlight w:val="yellow"/>
          <w:u w:val="single"/>
        </w:rPr>
        <w:t>in a finite world</w:t>
      </w:r>
      <w:r w:rsidRPr="00C345AD">
        <w:rPr>
          <w:rFonts w:asciiTheme="majorHAnsi" w:hAnsiTheme="majorHAnsi" w:cstheme="majorHAnsi"/>
          <w:color w:val="000000" w:themeColor="text1"/>
          <w:u w:val="single"/>
        </w:rPr>
        <w:t>, by conjoining itself with modern science and technology</w:t>
      </w:r>
      <w:r w:rsidRPr="00C345AD">
        <w:rPr>
          <w:rFonts w:asciiTheme="majorHAnsi" w:hAnsiTheme="majorHAnsi" w:cstheme="majorHAnsi"/>
          <w:color w:val="000000" w:themeColor="text1"/>
          <w:sz w:val="16"/>
        </w:rPr>
        <w:t xml:space="preserve">, making capitalist society the first industrial society, </w:t>
      </w:r>
      <w:r w:rsidRPr="00C345AD">
        <w:rPr>
          <w:rFonts w:asciiTheme="majorHAnsi" w:hAnsiTheme="majorHAnsi" w:cstheme="majorHAnsi"/>
          <w:color w:val="000000" w:themeColor="text1"/>
          <w:u w:val="single"/>
        </w:rPr>
        <w:t>and through unending expansion of free</w:t>
      </w:r>
      <w:r w:rsidRPr="00C345AD">
        <w:rPr>
          <w:rFonts w:asciiTheme="majorHAnsi" w:hAnsiTheme="majorHAnsi" w:cstheme="majorHAnsi"/>
          <w:color w:val="000000" w:themeColor="text1"/>
          <w:sz w:val="16"/>
        </w:rPr>
        <w:t xml:space="preserve">, in the sense of contestable, </w:t>
      </w:r>
      <w:r w:rsidRPr="00C345AD">
        <w:rPr>
          <w:rFonts w:asciiTheme="majorHAnsi" w:hAnsiTheme="majorHAnsi" w:cstheme="majorHAnsi"/>
          <w:color w:val="000000" w:themeColor="text1"/>
          <w:u w:val="single"/>
        </w:rPr>
        <w:t xml:space="preserve">risky markets, on the </w:t>
      </w:r>
      <w:proofErr w:type="gramStart"/>
      <w:r w:rsidRPr="00C345AD">
        <w:rPr>
          <w:rFonts w:asciiTheme="majorHAnsi" w:hAnsiTheme="majorHAnsi" w:cstheme="majorHAnsi"/>
          <w:color w:val="000000" w:themeColor="text1"/>
          <w:u w:val="single"/>
        </w:rPr>
        <w:t>coat-tails</w:t>
      </w:r>
      <w:proofErr w:type="gramEnd"/>
      <w:r w:rsidRPr="00C345AD">
        <w:rPr>
          <w:rFonts w:asciiTheme="majorHAnsi" w:hAnsiTheme="majorHAnsi" w:cstheme="majorHAnsi"/>
          <w:color w:val="000000" w:themeColor="text1"/>
          <w:u w:val="single"/>
        </w:rPr>
        <w:t xml:space="preserve"> of a hegemonic carrier state and its market -opening policies</w:t>
      </w:r>
      <w:r w:rsidRPr="00C345AD">
        <w:rPr>
          <w:rFonts w:asciiTheme="majorHAnsi" w:hAnsiTheme="majorHAnsi" w:cstheme="majorHAnsi"/>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w:t>
      </w:r>
      <w:proofErr w:type="gramStart"/>
      <w:r w:rsidRPr="00C345AD">
        <w:rPr>
          <w:rFonts w:asciiTheme="majorHAnsi" w:hAnsiTheme="majorHAnsi" w:cstheme="majorHAnsi"/>
          <w:color w:val="000000" w:themeColor="text1"/>
          <w:sz w:val="16"/>
        </w:rPr>
        <w:t>the vast majority of</w:t>
      </w:r>
      <w:proofErr w:type="gramEnd"/>
      <w:r w:rsidRPr="00C345AD">
        <w:rPr>
          <w:rFonts w:asciiTheme="majorHAnsi" w:hAnsiTheme="majorHAnsi" w:cstheme="majorHAnsi"/>
          <w:color w:val="000000" w:themeColor="text1"/>
          <w:sz w:val="16"/>
        </w:rPr>
        <w:t xml:space="preserve">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w:t>
      </w:r>
      <w:proofErr w:type="gramStart"/>
      <w:r w:rsidRPr="00C345AD">
        <w:rPr>
          <w:rFonts w:asciiTheme="majorHAnsi" w:hAnsiTheme="majorHAnsi" w:cstheme="majorHAnsi"/>
          <w:color w:val="000000" w:themeColor="text1"/>
          <w:sz w:val="16"/>
        </w:rPr>
        <w:t>have to</w:t>
      </w:r>
      <w:proofErr w:type="gramEnd"/>
      <w:r w:rsidRPr="00C345AD">
        <w:rPr>
          <w:rFonts w:asciiTheme="majorHAnsi" w:hAnsiTheme="majorHAnsi" w:cstheme="majorHAnsi"/>
          <w:color w:val="000000" w:themeColor="text1"/>
          <w:sz w:val="16"/>
        </w:rPr>
        <w:t xml:space="preserve"> be continuously reinvented as capitalist progress continuously renders them obsolescent. </w:t>
      </w:r>
      <w:r w:rsidRPr="00C345AD">
        <w:rPr>
          <w:rFonts w:asciiTheme="majorHAnsi" w:hAnsiTheme="majorHAnsi" w:cstheme="majorHAnsi"/>
          <w:color w:val="000000" w:themeColor="text1"/>
          <w:u w:val="single"/>
        </w:rPr>
        <w:t xml:space="preserve">The tensions and </w:t>
      </w:r>
      <w:r w:rsidRPr="00C345AD">
        <w:rPr>
          <w:rFonts w:asciiTheme="majorHAnsi" w:hAnsiTheme="majorHAnsi" w:cstheme="majorHAnsi"/>
          <w:color w:val="000000" w:themeColor="text1"/>
          <w:highlight w:val="yellow"/>
          <w:u w:val="single"/>
        </w:rPr>
        <w:t>contradictions</w:t>
      </w:r>
      <w:r w:rsidRPr="00C345AD">
        <w:rPr>
          <w:rFonts w:asciiTheme="majorHAnsi" w:hAnsiTheme="majorHAnsi" w:cstheme="majorHAnsi"/>
          <w:color w:val="000000" w:themeColor="text1"/>
          <w:u w:val="single"/>
        </w:rPr>
        <w:t xml:space="preserve"> within the capitalist political-economic configuration </w:t>
      </w:r>
      <w:r w:rsidRPr="00C345AD">
        <w:rPr>
          <w:rFonts w:asciiTheme="majorHAnsi" w:hAnsiTheme="majorHAnsi" w:cstheme="majorHAnsi"/>
          <w:color w:val="000000" w:themeColor="text1"/>
          <w:highlight w:val="yellow"/>
          <w:u w:val="single"/>
        </w:rPr>
        <w:t>make for an ever-present possibility of</w:t>
      </w:r>
      <w:r w:rsidRPr="00C345AD">
        <w:rPr>
          <w:rFonts w:asciiTheme="majorHAnsi" w:hAnsiTheme="majorHAnsi" w:cstheme="majorHAnsi"/>
          <w:color w:val="000000" w:themeColor="text1"/>
          <w:u w:val="single"/>
        </w:rPr>
        <w:t xml:space="preserve"> structural breakdown and social </w:t>
      </w:r>
      <w:r w:rsidRPr="00C345AD">
        <w:rPr>
          <w:rFonts w:asciiTheme="majorHAnsi" w:hAnsiTheme="majorHAnsi" w:cstheme="majorHAnsi"/>
          <w:color w:val="000000" w:themeColor="text1"/>
          <w:highlight w:val="yellow"/>
          <w:u w:val="single"/>
        </w:rPr>
        <w:t>crisis</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w:t>
      </w:r>
      <w:proofErr w:type="gramStart"/>
      <w:r w:rsidRPr="00C345AD">
        <w:rPr>
          <w:rFonts w:asciiTheme="majorHAnsi" w:hAnsiTheme="majorHAnsi" w:cstheme="majorHAnsi"/>
          <w:color w:val="000000" w:themeColor="text1"/>
          <w:sz w:val="8"/>
          <w:szCs w:val="8"/>
        </w:rPr>
        <w:t>the vast majority of</w:t>
      </w:r>
      <w:proofErr w:type="gramEnd"/>
      <w:r w:rsidRPr="00C345AD">
        <w:rPr>
          <w:rFonts w:asciiTheme="majorHAnsi" w:hAnsiTheme="majorHAnsi" w:cstheme="majorHAnsi"/>
          <w:color w:val="000000" w:themeColor="text1"/>
          <w:sz w:val="8"/>
          <w:szCs w:val="8"/>
        </w:rPr>
        <w:t xml:space="preserve">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w:t>
      </w:r>
      <w:proofErr w:type="spellStart"/>
      <w:r w:rsidRPr="00C345AD">
        <w:rPr>
          <w:rFonts w:asciiTheme="majorHAnsi" w:hAnsiTheme="majorHAnsi" w:cstheme="majorHAnsi"/>
          <w:color w:val="000000" w:themeColor="text1"/>
          <w:sz w:val="8"/>
          <w:szCs w:val="8"/>
        </w:rPr>
        <w:t>oflabour</w:t>
      </w:r>
      <w:proofErr w:type="spellEnd"/>
      <w:r w:rsidRPr="00C345AD">
        <w:rPr>
          <w:rFonts w:asciiTheme="majorHAnsi" w:hAnsiTheme="majorHAnsi" w:cstheme="majorHAnsi"/>
          <w:color w:val="000000" w:themeColor="text1"/>
          <w:sz w:val="8"/>
          <w:szCs w:val="8"/>
        </w:rPr>
        <w:t xml:space="preserve"> markets and employment.' </w:t>
      </w:r>
      <w:proofErr w:type="gramStart"/>
      <w:r w:rsidRPr="00C345AD">
        <w:rPr>
          <w:rFonts w:asciiTheme="majorHAnsi" w:hAnsiTheme="majorHAnsi" w:cstheme="majorHAnsi"/>
          <w:color w:val="000000" w:themeColor="text1"/>
          <w:sz w:val="8"/>
          <w:szCs w:val="8"/>
        </w:rPr>
        <w:t>In light of</w:t>
      </w:r>
      <w:proofErr w:type="gramEnd"/>
      <w:r w:rsidRPr="00C345AD">
        <w:rPr>
          <w:rFonts w:asciiTheme="majorHAnsi" w:hAnsiTheme="majorHAnsi" w:cstheme="majorHAnsi"/>
          <w:color w:val="000000" w:themeColor="text1"/>
          <w:sz w:val="8"/>
          <w:szCs w:val="8"/>
        </w:rPr>
        <w:t xml:space="preserve">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w:t>
      </w:r>
      <w:proofErr w:type="spellStart"/>
      <w:r w:rsidRPr="00C345AD">
        <w:rPr>
          <w:rFonts w:asciiTheme="majorHAnsi" w:hAnsiTheme="majorHAnsi" w:cstheme="majorHAnsi"/>
          <w:color w:val="000000" w:themeColor="text1"/>
          <w:sz w:val="8"/>
          <w:szCs w:val="8"/>
        </w:rPr>
        <w:t>Hilferding</w:t>
      </w:r>
      <w:proofErr w:type="spellEnd"/>
      <w:r w:rsidRPr="00C345AD">
        <w:rPr>
          <w:rFonts w:asciiTheme="majorHAnsi" w:hAnsiTheme="majorHAnsi" w:cstheme="majorHAnsi"/>
          <w:color w:val="000000" w:themeColor="text1"/>
          <w:sz w:val="8"/>
          <w:szCs w:val="8"/>
        </w:rPr>
        <w:t xml:space="preserve">,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w:t>
      </w:r>
      <w:proofErr w:type="spellStart"/>
      <w:r w:rsidRPr="00C345AD">
        <w:rPr>
          <w:rFonts w:asciiTheme="majorHAnsi" w:hAnsiTheme="majorHAnsi" w:cstheme="majorHAnsi"/>
          <w:color w:val="000000" w:themeColor="text1"/>
          <w:sz w:val="8"/>
          <w:szCs w:val="8"/>
        </w:rPr>
        <w:t>oflife</w:t>
      </w:r>
      <w:proofErr w:type="spellEnd"/>
      <w:r w:rsidRPr="00C345AD">
        <w:rPr>
          <w:rFonts w:asciiTheme="majorHAnsi" w:hAnsiTheme="majorHAnsi" w:cstheme="majorHAnsi"/>
          <w:color w:val="000000" w:themeColor="text1"/>
          <w:sz w:val="8"/>
          <w:szCs w:val="8"/>
        </w:rPr>
        <w:t xml:space="preserve"> and society (Polanyi), of exhaustion of new land and new </w:t>
      </w:r>
      <w:proofErr w:type="spellStart"/>
      <w:r w:rsidRPr="00C345AD">
        <w:rPr>
          <w:rFonts w:asciiTheme="majorHAnsi" w:hAnsiTheme="majorHAnsi" w:cstheme="majorHAnsi"/>
          <w:color w:val="000000" w:themeColor="text1"/>
          <w:sz w:val="8"/>
          <w:szCs w:val="8"/>
        </w:rPr>
        <w:t>labour</w:t>
      </w:r>
      <w:proofErr w:type="spellEnd"/>
      <w:r w:rsidRPr="00C345AD">
        <w:rPr>
          <w:rFonts w:asciiTheme="majorHAnsi" w:hAnsiTheme="majorHAnsi" w:cstheme="majorHAnsi"/>
          <w:color w:val="000000" w:themeColor="text1"/>
          <w:sz w:val="8"/>
          <w:szCs w:val="8"/>
        </w:rPr>
        <w:t xml:space="preserve"> available for colonization in a literal as well as figurative sense (Luxemburg), of technological stagnation (Kondratieff), financial-political organization of monopolistic corporations suspending liberal markets (</w:t>
      </w:r>
      <w:proofErr w:type="spellStart"/>
      <w:r w:rsidRPr="00C345AD">
        <w:rPr>
          <w:rFonts w:asciiTheme="majorHAnsi" w:hAnsiTheme="majorHAnsi" w:cstheme="majorHAnsi"/>
          <w:color w:val="000000" w:themeColor="text1"/>
          <w:sz w:val="8"/>
          <w:szCs w:val="8"/>
        </w:rPr>
        <w:t>Hilferding</w:t>
      </w:r>
      <w:proofErr w:type="spellEnd"/>
      <w:r w:rsidRPr="00C345AD">
        <w:rPr>
          <w:rFonts w:asciiTheme="majorHAnsi" w:hAnsiTheme="majorHAnsi" w:cstheme="majorHAnsi"/>
          <w:color w:val="000000" w:themeColor="text1"/>
          <w:sz w:val="8"/>
          <w:szCs w:val="8"/>
        </w:rPr>
        <w:t xml:space="preserve">), bureaucratic suppression of entrepreneurialism aided by a worldwide </w:t>
      </w:r>
      <w:proofErr w:type="spellStart"/>
      <w:r w:rsidRPr="00C345AD">
        <w:rPr>
          <w:rFonts w:asciiTheme="majorHAnsi" w:hAnsiTheme="majorHAnsi" w:cstheme="majorHAnsi"/>
          <w:color w:val="000000" w:themeColor="text1"/>
          <w:sz w:val="8"/>
          <w:szCs w:val="8"/>
        </w:rPr>
        <w:t>trahison</w:t>
      </w:r>
      <w:proofErr w:type="spellEnd"/>
      <w:r w:rsidRPr="00C345AD">
        <w:rPr>
          <w:rFonts w:asciiTheme="majorHAnsi" w:hAnsiTheme="majorHAnsi" w:cstheme="majorHAnsi"/>
          <w:color w:val="000000" w:themeColor="text1"/>
          <w:sz w:val="8"/>
          <w:szCs w:val="8"/>
        </w:rPr>
        <w:t xml:space="preserve"> des </w:t>
      </w:r>
      <w:proofErr w:type="spellStart"/>
      <w:r w:rsidRPr="00C345AD">
        <w:rPr>
          <w:rFonts w:asciiTheme="majorHAnsi" w:hAnsiTheme="majorHAnsi" w:cstheme="majorHAnsi"/>
          <w:color w:val="000000" w:themeColor="text1"/>
          <w:sz w:val="8"/>
          <w:szCs w:val="8"/>
        </w:rPr>
        <w:t>clercs</w:t>
      </w:r>
      <w:proofErr w:type="spellEnd"/>
      <w:r w:rsidRPr="00C345AD">
        <w:rPr>
          <w:rFonts w:asciiTheme="majorHAnsi" w:hAnsiTheme="majorHAnsi" w:cstheme="majorHAnsi"/>
          <w:color w:val="000000" w:themeColor="text1"/>
          <w:sz w:val="8"/>
          <w:szCs w:val="8"/>
        </w:rPr>
        <w:t xml:space="preserve"> (Weber, Schumpeter, Hayek) etc., etc." While none of these theories came true as imagined, most of them were not entirely false either. In fact,</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C345AD">
        <w:rPr>
          <w:rFonts w:asciiTheme="majorHAnsi" w:hAnsiTheme="majorHAnsi" w:cstheme="majorHAnsi"/>
          <w:color w:val="000000" w:themeColor="text1"/>
          <w:sz w:val="16"/>
        </w:rPr>
        <w:t xml:space="preserve">. Seen this way, </w:t>
      </w:r>
      <w:r w:rsidRPr="00C345AD">
        <w:rPr>
          <w:rFonts w:asciiTheme="majorHAnsi" w:hAnsiTheme="majorHAnsi" w:cstheme="majorHAnsi"/>
          <w:color w:val="000000" w:themeColor="text1"/>
          <w:u w:val="single"/>
        </w:rPr>
        <w:t xml:space="preserve">that the capitalist order still exists may </w:t>
      </w:r>
      <w:r w:rsidRPr="00C345AD">
        <w:rPr>
          <w:rFonts w:asciiTheme="majorHAnsi" w:hAnsiTheme="majorHAnsi" w:cstheme="majorHAnsi"/>
          <w:color w:val="000000" w:themeColor="text1"/>
          <w:u w:val="single"/>
        </w:rPr>
        <w:lastRenderedPageBreak/>
        <w:t xml:space="preserve">well appear less impressive than that it existed so often on the brink of collapse and had continuously to change, frequently depending on contingent exogenous supports that it was unable to mobilize endogenously. </w:t>
      </w:r>
      <w:r w:rsidRPr="00C345AD">
        <w:rPr>
          <w:rFonts w:asciiTheme="majorHAnsi" w:hAnsiTheme="majorHAnsi" w:cstheme="majorHAnsi"/>
          <w:color w:val="000000" w:themeColor="text1"/>
          <w:highlight w:val="yellow"/>
          <w:u w:val="single"/>
        </w:rPr>
        <w:t xml:space="preserve">The fact </w:t>
      </w:r>
      <w:r w:rsidRPr="00C345AD">
        <w:rPr>
          <w:rFonts w:asciiTheme="majorHAnsi" w:hAnsiTheme="majorHAnsi" w:cstheme="majorHAnsi"/>
          <w:b/>
          <w:iCs/>
          <w:color w:val="000000" w:themeColor="text1"/>
          <w:highlight w:val="yellow"/>
          <w:u w:val="single"/>
        </w:rPr>
        <w:t>that capitalism has</w:t>
      </w:r>
      <w:r w:rsidRPr="00C345AD">
        <w:rPr>
          <w:rFonts w:asciiTheme="majorHAnsi" w:hAnsiTheme="majorHAnsi" w:cstheme="majorHAnsi"/>
          <w:color w:val="000000" w:themeColor="text1"/>
          <w:u w:val="single"/>
        </w:rPr>
        <w:t xml:space="preserve">, until now, </w:t>
      </w:r>
      <w:r w:rsidRPr="00C345AD">
        <w:rPr>
          <w:rFonts w:asciiTheme="majorHAnsi" w:hAnsiTheme="majorHAnsi" w:cstheme="majorHAnsi"/>
          <w:b/>
          <w:iCs/>
          <w:color w:val="000000" w:themeColor="text1"/>
          <w:highlight w:val="yellow"/>
          <w:u w:val="single"/>
        </w:rPr>
        <w:t>managed to outlive all predictions of its impending death, need not mean that it will forever be able to do so</w:t>
      </w:r>
      <w:r w:rsidRPr="00C345AD">
        <w:rPr>
          <w:rFonts w:asciiTheme="majorHAnsi" w:hAnsiTheme="majorHAnsi" w:cstheme="majorHAnsi"/>
          <w:color w:val="000000" w:themeColor="text1"/>
          <w:u w:val="single"/>
        </w:rPr>
        <w:t>; there is no inductive proof here</w:t>
      </w:r>
      <w:r w:rsidRPr="00C345AD">
        <w:rPr>
          <w:rFonts w:asciiTheme="majorHAnsi" w:hAnsiTheme="majorHAnsi" w:cstheme="majorHAnsi"/>
          <w:color w:val="000000" w:themeColor="text1"/>
          <w:sz w:val="16"/>
        </w:rPr>
        <w:t xml:space="preserve">, and </w:t>
      </w:r>
      <w:r w:rsidRPr="00C345AD">
        <w:rPr>
          <w:rFonts w:asciiTheme="majorHAnsi" w:hAnsiTheme="majorHAnsi" w:cstheme="majorHAnsi"/>
          <w:color w:val="000000" w:themeColor="text1"/>
          <w:u w:val="single"/>
        </w:rPr>
        <w:t xml:space="preserve">we cannot rule out the possibility that, </w:t>
      </w:r>
      <w:r w:rsidRPr="00C345AD">
        <w:rPr>
          <w:rFonts w:asciiTheme="majorHAnsi" w:hAnsiTheme="majorHAnsi" w:cstheme="majorHAnsi"/>
          <w:b/>
          <w:iCs/>
          <w:color w:val="000000" w:themeColor="text1"/>
          <w:u w:val="single"/>
        </w:rPr>
        <w:t>next time</w:t>
      </w:r>
      <w:r w:rsidRPr="00C345AD">
        <w:rPr>
          <w:rFonts w:asciiTheme="majorHAnsi" w:hAnsiTheme="majorHAnsi" w:cstheme="majorHAnsi"/>
          <w:color w:val="000000" w:themeColor="text1"/>
          <w:u w:val="single"/>
        </w:rPr>
        <w:t>, whatever cavalry capitalism may require for its rescue may fail to show up</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sz w:val="8"/>
          <w:szCs w:val="8"/>
        </w:rPr>
        <w:t xml:space="preserve">A short recapitulation of the history of modern capitalism serves to illustrate this point. 10 Liberal capitalism in the nineteenth century was confronted by a revolutionary </w:t>
      </w:r>
      <w:proofErr w:type="spellStart"/>
      <w:r w:rsidRPr="00C345AD">
        <w:rPr>
          <w:rFonts w:asciiTheme="majorHAnsi" w:hAnsiTheme="majorHAnsi" w:cstheme="majorHAnsi"/>
          <w:color w:val="000000" w:themeColor="text1"/>
          <w:sz w:val="8"/>
          <w:szCs w:val="8"/>
        </w:rPr>
        <w:t>labour</w:t>
      </w:r>
      <w:proofErr w:type="spellEnd"/>
      <w:r w:rsidRPr="00C345AD">
        <w:rPr>
          <w:rFonts w:asciiTheme="majorHAnsi" w:hAnsiTheme="majorHAnsi" w:cstheme="majorHAnsi"/>
          <w:color w:val="000000" w:themeColor="text1"/>
          <w:sz w:val="8"/>
          <w:szCs w:val="8"/>
        </w:rPr>
        <w:t xml:space="preserve">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w:t>
      </w:r>
      <w:proofErr w:type="gramStart"/>
      <w:r w:rsidRPr="00C345AD">
        <w:rPr>
          <w:rFonts w:asciiTheme="majorHAnsi" w:hAnsiTheme="majorHAnsi" w:cstheme="majorHAnsi"/>
          <w:color w:val="000000" w:themeColor="text1"/>
          <w:sz w:val="8"/>
          <w:szCs w:val="8"/>
        </w:rPr>
        <w:t>capacities</w:t>
      </w:r>
      <w:proofErr w:type="gramEnd"/>
      <w:r w:rsidRPr="00C345AD">
        <w:rPr>
          <w:rFonts w:asciiTheme="majorHAnsi" w:hAnsiTheme="majorHAnsi" w:cstheme="majorHAnsi"/>
          <w:color w:val="000000" w:themeColor="text1"/>
          <w:sz w:val="8"/>
          <w:szCs w:val="8"/>
        </w:rPr>
        <w:t xml:space="preserve">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u w:val="single"/>
        </w:rPr>
        <w:t>Today, after the watershed of the financial crisis of 2008</w:t>
      </w:r>
      <w:r w:rsidRPr="00C345AD">
        <w:rPr>
          <w:rFonts w:asciiTheme="majorHAnsi" w:hAnsiTheme="majorHAnsi" w:cstheme="majorHAnsi"/>
          <w:color w:val="000000" w:themeColor="text1"/>
          <w:sz w:val="16"/>
        </w:rPr>
        <w:t xml:space="preserve">, critical and indeed crisis-theoretical reflection on the prospects of capitalism and its society is again </w:t>
      </w:r>
      <w:proofErr w:type="spellStart"/>
      <w:r w:rsidRPr="00C345AD">
        <w:rPr>
          <w:rFonts w:asciiTheme="majorHAnsi" w:hAnsiTheme="majorHAnsi" w:cstheme="majorHAnsi"/>
          <w:color w:val="000000" w:themeColor="text1"/>
          <w:sz w:val="16"/>
        </w:rPr>
        <w:t>en</w:t>
      </w:r>
      <w:proofErr w:type="spellEnd"/>
      <w:r w:rsidRPr="00C345AD">
        <w:rPr>
          <w:rFonts w:asciiTheme="majorHAnsi" w:hAnsiTheme="majorHAnsi" w:cstheme="majorHAnsi"/>
          <w:color w:val="000000" w:themeColor="text1"/>
          <w:sz w:val="16"/>
        </w:rPr>
        <w:t xml:space="preserve"> vogue. Does Capitalism Have a Future? is the title of a book published in 2013 by five outstanding social scientists: Immanuel Wallerstein, Randall Collins, Michael Mann, Georgi </w:t>
      </w:r>
      <w:proofErr w:type="spellStart"/>
      <w:r w:rsidRPr="00C345AD">
        <w:rPr>
          <w:rFonts w:asciiTheme="majorHAnsi" w:hAnsiTheme="majorHAnsi" w:cstheme="majorHAnsi"/>
          <w:color w:val="000000" w:themeColor="text1"/>
          <w:sz w:val="16"/>
        </w:rPr>
        <w:t>Derluguian</w:t>
      </w:r>
      <w:proofErr w:type="spellEnd"/>
      <w:r w:rsidRPr="00C345AD">
        <w:rPr>
          <w:rFonts w:asciiTheme="majorHAnsi" w:hAnsiTheme="majorHAnsi" w:cstheme="majorHAnsi"/>
          <w:color w:val="000000" w:themeColor="text1"/>
          <w:sz w:val="16"/>
        </w:rPr>
        <w:t xml:space="preserve">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C345AD">
        <w:rPr>
          <w:rFonts w:asciiTheme="majorHAnsi" w:hAnsiTheme="majorHAnsi" w:cstheme="majorHAnsi"/>
          <w:color w:val="000000" w:themeColor="text1"/>
          <w:highlight w:val="yellow"/>
          <w:u w:val="single"/>
        </w:rPr>
        <w:t>'something big looms</w:t>
      </w:r>
      <w:r w:rsidRPr="00C345AD">
        <w:rPr>
          <w:rFonts w:asciiTheme="majorHAnsi" w:hAnsiTheme="majorHAnsi" w:cstheme="majorHAnsi"/>
          <w:color w:val="000000" w:themeColor="text1"/>
          <w:u w:val="single"/>
        </w:rPr>
        <w:t xml:space="preserve"> on the horizon: </w:t>
      </w:r>
      <w:r w:rsidRPr="00C345AD">
        <w:rPr>
          <w:rFonts w:asciiTheme="majorHAnsi" w:hAnsiTheme="majorHAnsi" w:cstheme="majorHAnsi"/>
          <w:color w:val="000000" w:themeColor="text1"/>
          <w:highlight w:val="yellow"/>
          <w:u w:val="single"/>
        </w:rPr>
        <w:t xml:space="preserve">a structural crisis much bigger than the </w:t>
      </w:r>
      <w:r w:rsidRPr="00C345AD">
        <w:rPr>
          <w:rFonts w:asciiTheme="majorHAnsi" w:hAnsiTheme="majorHAnsi" w:cstheme="majorHAnsi"/>
          <w:color w:val="000000" w:themeColor="text1"/>
          <w:u w:val="single"/>
        </w:rPr>
        <w:t xml:space="preserve">recent </w:t>
      </w:r>
      <w:r w:rsidRPr="00C345AD">
        <w:rPr>
          <w:rFonts w:asciiTheme="majorHAnsi" w:hAnsiTheme="majorHAnsi" w:cstheme="majorHAnsi"/>
          <w:color w:val="000000" w:themeColor="text1"/>
          <w:highlight w:val="yellow"/>
          <w:u w:val="single"/>
        </w:rPr>
        <w:t>Great Recession</w:t>
      </w:r>
      <w:r w:rsidRPr="00C345AD">
        <w:rPr>
          <w:rFonts w:asciiTheme="majorHAnsi" w:hAnsiTheme="majorHAnsi" w:cstheme="majorHAnsi"/>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w:t>
      </w:r>
      <w:proofErr w:type="spellStart"/>
      <w:r w:rsidRPr="00C345AD">
        <w:rPr>
          <w:rFonts w:asciiTheme="majorHAnsi" w:hAnsiTheme="majorHAnsi" w:cstheme="majorHAnsi"/>
          <w:color w:val="000000" w:themeColor="text1"/>
          <w:sz w:val="16"/>
        </w:rPr>
        <w:t>calibre</w:t>
      </w:r>
      <w:proofErr w:type="spellEnd"/>
      <w:r w:rsidRPr="00C345AD">
        <w:rPr>
          <w:rFonts w:asciiTheme="majorHAnsi" w:hAnsiTheme="majorHAnsi" w:cstheme="majorHAnsi"/>
          <w:color w:val="000000" w:themeColor="text1"/>
          <w:sz w:val="16"/>
        </w:rPr>
        <w:t xml:space="preserv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C345AD">
        <w:rPr>
          <w:rFonts w:asciiTheme="majorHAnsi" w:hAnsiTheme="majorHAnsi" w:cstheme="majorHAnsi"/>
          <w:color w:val="000000" w:themeColor="text1"/>
          <w:highlight w:val="yellow"/>
          <w:u w:val="single"/>
        </w:rPr>
        <w:t>Wallerstein</w:t>
      </w:r>
      <w:r w:rsidRPr="00C345AD">
        <w:rPr>
          <w:rFonts w:asciiTheme="majorHAnsi" w:hAnsiTheme="majorHAnsi" w:cstheme="majorHAnsi"/>
          <w:color w:val="000000" w:themeColor="text1"/>
          <w:sz w:val="16"/>
        </w:rPr>
        <w:t xml:space="preserve"> (pp. 9-35), who </w:t>
      </w:r>
      <w:r w:rsidRPr="00C345AD">
        <w:rPr>
          <w:rFonts w:asciiTheme="majorHAnsi" w:hAnsiTheme="majorHAnsi" w:cstheme="majorHAnsi"/>
          <w:color w:val="000000" w:themeColor="text1"/>
          <w:highlight w:val="yellow"/>
          <w:u w:val="single"/>
        </w:rPr>
        <w:t>locates c</w:t>
      </w:r>
      <w:r w:rsidRPr="00C345AD">
        <w:rPr>
          <w:rFonts w:asciiTheme="majorHAnsi" w:hAnsiTheme="majorHAnsi" w:cstheme="majorHAnsi"/>
          <w:color w:val="000000" w:themeColor="text1"/>
          <w:u w:val="single"/>
        </w:rPr>
        <w:t xml:space="preserve">ontemporary </w:t>
      </w:r>
      <w:r w:rsidRPr="00C345AD">
        <w:rPr>
          <w:rFonts w:asciiTheme="majorHAnsi" w:hAnsiTheme="majorHAnsi" w:cstheme="majorHAnsi"/>
          <w:color w:val="000000" w:themeColor="text1"/>
          <w:highlight w:val="yellow"/>
          <w:u w:val="single"/>
        </w:rPr>
        <w:t>capitalism at the bottom of a Kondratieff cycle</w:t>
      </w:r>
      <w:r w:rsidRPr="00C345AD">
        <w:rPr>
          <w:rFonts w:asciiTheme="majorHAnsi" w:hAnsiTheme="majorHAnsi" w:cstheme="majorHAnsi"/>
          <w:color w:val="000000" w:themeColor="text1"/>
          <w:sz w:val="16"/>
          <w:highlight w:val="yellow"/>
        </w:rPr>
        <w:t xml:space="preserve"> (</w:t>
      </w:r>
      <w:r w:rsidRPr="00C345AD">
        <w:rPr>
          <w:rFonts w:asciiTheme="majorHAnsi" w:hAnsiTheme="majorHAnsi" w:cstheme="majorHAnsi"/>
          <w:color w:val="000000" w:themeColor="text1"/>
          <w:sz w:val="16"/>
        </w:rPr>
        <w:t xml:space="preserve">Kondratieff B) </w:t>
      </w:r>
      <w:r w:rsidRPr="00C345AD">
        <w:rPr>
          <w:rFonts w:asciiTheme="majorHAnsi" w:hAnsiTheme="majorHAnsi" w:cstheme="majorHAnsi"/>
          <w:color w:val="000000" w:themeColor="text1"/>
          <w:highlight w:val="yellow"/>
          <w:u w:val="single"/>
        </w:rPr>
        <w:t xml:space="preserve">with no </w:t>
      </w:r>
      <w:r w:rsidRPr="00C345AD">
        <w:rPr>
          <w:rFonts w:asciiTheme="majorHAnsi" w:hAnsiTheme="majorHAnsi" w:cstheme="majorHAnsi"/>
          <w:color w:val="000000" w:themeColor="text1"/>
          <w:u w:val="single"/>
        </w:rPr>
        <w:t>prospect of a new</w:t>
      </w:r>
      <w:r w:rsidRPr="00C345AD">
        <w:rPr>
          <w:rFonts w:asciiTheme="majorHAnsi" w:hAnsiTheme="majorHAnsi" w:cstheme="majorHAnsi"/>
          <w:color w:val="000000" w:themeColor="text1"/>
          <w:sz w:val="16"/>
        </w:rPr>
        <w:t xml:space="preserve"> (Kondratieff A) </w:t>
      </w:r>
      <w:r w:rsidRPr="00C345AD">
        <w:rPr>
          <w:rFonts w:asciiTheme="majorHAnsi" w:hAnsiTheme="majorHAnsi" w:cstheme="majorHAnsi"/>
          <w:color w:val="000000" w:themeColor="text1"/>
          <w:highlight w:val="yellow"/>
          <w:u w:val="single"/>
        </w:rPr>
        <w:t>upturn</w:t>
      </w:r>
      <w:r w:rsidRPr="00C345AD">
        <w:rPr>
          <w:rFonts w:asciiTheme="majorHAnsi" w:hAnsiTheme="majorHAnsi" w:cstheme="majorHAnsi"/>
          <w:color w:val="000000" w:themeColor="text1"/>
          <w:sz w:val="16"/>
        </w:rPr>
        <w:t xml:space="preserve">. This is said to be </w:t>
      </w:r>
      <w:r w:rsidRPr="00C345AD">
        <w:rPr>
          <w:rFonts w:asciiTheme="majorHAnsi" w:hAnsiTheme="majorHAnsi" w:cstheme="majorHAnsi"/>
          <w:color w:val="000000" w:themeColor="text1"/>
          <w:u w:val="single"/>
        </w:rPr>
        <w:t>due to a 'structural crisis' that began in the 1970s</w:t>
      </w:r>
      <w:r w:rsidRPr="00C345AD">
        <w:rPr>
          <w:rFonts w:asciiTheme="majorHAnsi" w:hAnsiTheme="majorHAnsi" w:cstheme="majorHAnsi"/>
          <w:color w:val="000000" w:themeColor="text1"/>
          <w:sz w:val="16"/>
        </w:rPr>
        <w:t xml:space="preserve">, </w:t>
      </w:r>
      <w:proofErr w:type="gramStart"/>
      <w:r w:rsidRPr="00C345AD">
        <w:rPr>
          <w:rFonts w:asciiTheme="majorHAnsi" w:hAnsiTheme="majorHAnsi" w:cstheme="majorHAnsi"/>
          <w:color w:val="000000" w:themeColor="text1"/>
          <w:sz w:val="16"/>
        </w:rPr>
        <w:t>as a result of</w:t>
      </w:r>
      <w:proofErr w:type="gramEnd"/>
      <w:r w:rsidRPr="00C345AD">
        <w:rPr>
          <w:rFonts w:asciiTheme="majorHAnsi" w:hAnsiTheme="majorHAnsi" w:cstheme="majorHAnsi"/>
          <w:color w:val="000000" w:themeColor="text1"/>
          <w:sz w:val="16"/>
        </w:rPr>
        <w:t xml:space="preserve"> which 'capitalists may no longer find capitalism rewarding'. Two broad causes are given, one a set of long-term trends 'ending the endless accumulation of capital', the other the demise, after the 'world revolution of 1968', of the 'dominance of centrist liberals of the </w:t>
      </w:r>
      <w:proofErr w:type="spellStart"/>
      <w:r w:rsidRPr="00C345AD">
        <w:rPr>
          <w:rFonts w:asciiTheme="majorHAnsi" w:hAnsiTheme="majorHAnsi" w:cstheme="majorHAnsi"/>
          <w:color w:val="000000" w:themeColor="text1"/>
          <w:sz w:val="16"/>
        </w:rPr>
        <w:t>geoculture</w:t>
      </w:r>
      <w:proofErr w:type="spellEnd"/>
      <w:r w:rsidRPr="00C345AD">
        <w:rPr>
          <w:rFonts w:asciiTheme="majorHAnsi" w:hAnsiTheme="majorHAnsi" w:cstheme="majorHAnsi"/>
          <w:color w:val="000000" w:themeColor="text1"/>
          <w:sz w:val="16"/>
        </w:rPr>
        <w:t xml:space="preserve">' (p. </w:t>
      </w:r>
      <w:proofErr w:type="gramStart"/>
      <w:r w:rsidRPr="00C345AD">
        <w:rPr>
          <w:rFonts w:asciiTheme="majorHAnsi" w:hAnsiTheme="majorHAnsi" w:cstheme="majorHAnsi"/>
          <w:color w:val="000000" w:themeColor="text1"/>
          <w:sz w:val="16"/>
        </w:rPr>
        <w:t>21 )</w:t>
      </w:r>
      <w:proofErr w:type="gramEnd"/>
      <w:r w:rsidRPr="00C345AD">
        <w:rPr>
          <w:rFonts w:asciiTheme="majorHAnsi" w:hAnsiTheme="majorHAnsi" w:cstheme="majorHAnsi"/>
          <w:color w:val="000000" w:themeColor="text1"/>
          <w:sz w:val="16"/>
        </w:rPr>
        <w:t xml:space="preserve">. Structural trends include </w:t>
      </w:r>
      <w:r w:rsidRPr="00C345AD">
        <w:rPr>
          <w:rFonts w:asciiTheme="majorHAnsi" w:hAnsiTheme="majorHAnsi" w:cstheme="majorHAnsi"/>
          <w:color w:val="000000" w:themeColor="text1"/>
          <w:u w:val="single"/>
        </w:rPr>
        <w:t>the exhaustion of virgin lands</w:t>
      </w:r>
      <w:r w:rsidRPr="00C345AD">
        <w:rPr>
          <w:rFonts w:asciiTheme="majorHAnsi" w:hAnsiTheme="majorHAnsi" w:cstheme="majorHAnsi"/>
          <w:color w:val="000000" w:themeColor="text1"/>
          <w:sz w:val="16"/>
        </w:rPr>
        <w:t xml:space="preserve"> and the resulting necessity of environmental repair work, </w:t>
      </w:r>
      <w:r w:rsidRPr="00C345AD">
        <w:rPr>
          <w:rFonts w:asciiTheme="majorHAnsi" w:hAnsiTheme="majorHAnsi" w:cstheme="majorHAnsi"/>
          <w:color w:val="000000" w:themeColor="text1"/>
          <w:u w:val="single"/>
        </w:rPr>
        <w:t xml:space="preserve">growing </w:t>
      </w:r>
      <w:r w:rsidRPr="00C345AD">
        <w:rPr>
          <w:rFonts w:asciiTheme="majorHAnsi" w:hAnsiTheme="majorHAnsi" w:cstheme="majorHAnsi"/>
          <w:color w:val="000000" w:themeColor="text1"/>
          <w:highlight w:val="yellow"/>
          <w:u w:val="single"/>
        </w:rPr>
        <w:t>resource shortages, and</w:t>
      </w:r>
      <w:r w:rsidRPr="00C345AD">
        <w:rPr>
          <w:rFonts w:asciiTheme="majorHAnsi" w:hAnsiTheme="majorHAnsi" w:cstheme="majorHAnsi"/>
          <w:color w:val="000000" w:themeColor="text1"/>
          <w:sz w:val="16"/>
        </w:rPr>
        <w:t xml:space="preserve"> the increasing need for public infrastructure. All of this </w:t>
      </w:r>
      <w:proofErr w:type="gramStart"/>
      <w:r w:rsidRPr="00C345AD">
        <w:rPr>
          <w:rFonts w:asciiTheme="majorHAnsi" w:hAnsiTheme="majorHAnsi" w:cstheme="majorHAnsi"/>
          <w:color w:val="000000" w:themeColor="text1"/>
          <w:sz w:val="16"/>
        </w:rPr>
        <w:t>costs</w:t>
      </w:r>
      <w:proofErr w:type="gramEnd"/>
      <w:r w:rsidRPr="00C345AD">
        <w:rPr>
          <w:rFonts w:asciiTheme="majorHAnsi" w:hAnsiTheme="majorHAnsi" w:cstheme="majorHAnsi"/>
          <w:color w:val="000000" w:themeColor="text1"/>
          <w:sz w:val="16"/>
        </w:rPr>
        <w:t xml:space="preserve"> money, and so does the </w:t>
      </w:r>
      <w:r w:rsidRPr="00C345AD">
        <w:rPr>
          <w:rFonts w:asciiTheme="majorHAnsi" w:hAnsiTheme="majorHAnsi" w:cstheme="majorHAnsi"/>
          <w:color w:val="000000" w:themeColor="text1"/>
          <w:highlight w:val="yellow"/>
          <w:u w:val="single"/>
        </w:rPr>
        <w:t>pacification of</w:t>
      </w:r>
      <w:r w:rsidRPr="00C345AD">
        <w:rPr>
          <w:rFonts w:asciiTheme="majorHAnsi" w:hAnsiTheme="majorHAnsi" w:cstheme="majorHAnsi"/>
          <w:color w:val="000000" w:themeColor="text1"/>
          <w:sz w:val="16"/>
        </w:rPr>
        <w:t xml:space="preserve"> a proliferating mass of </w:t>
      </w:r>
      <w:r w:rsidRPr="00C345AD">
        <w:rPr>
          <w:rFonts w:asciiTheme="majorHAnsi" w:hAnsiTheme="majorHAnsi" w:cstheme="majorHAnsi"/>
          <w:color w:val="000000" w:themeColor="text1"/>
          <w:u w:val="single"/>
        </w:rPr>
        <w:t xml:space="preserve">discontented </w:t>
      </w:r>
      <w:r w:rsidRPr="00C345AD">
        <w:rPr>
          <w:rFonts w:asciiTheme="majorHAnsi" w:hAnsiTheme="majorHAnsi" w:cstheme="majorHAnsi"/>
          <w:color w:val="000000" w:themeColor="text1"/>
          <w:highlight w:val="yellow"/>
          <w:u w:val="single"/>
        </w:rPr>
        <w:t>workers</w:t>
      </w:r>
      <w:r w:rsidRPr="00C345AD">
        <w:rPr>
          <w:rFonts w:asciiTheme="majorHAnsi" w:hAnsiTheme="majorHAnsi" w:cstheme="majorHAnsi"/>
          <w:color w:val="000000" w:themeColor="text1"/>
          <w:sz w:val="16"/>
        </w:rPr>
        <w:t xml:space="preserve"> and the unemployed. Concerning global hegemony, Wallerstein points to what he considers </w:t>
      </w:r>
      <w:r w:rsidRPr="00C345AD">
        <w:rPr>
          <w:rFonts w:asciiTheme="majorHAnsi" w:hAnsiTheme="majorHAnsi" w:cstheme="majorHAnsi"/>
          <w:color w:val="000000" w:themeColor="text1"/>
          <w:highlight w:val="yellow"/>
          <w:u w:val="single"/>
        </w:rPr>
        <w:t>the</w:t>
      </w:r>
      <w:r w:rsidRPr="00C345AD">
        <w:rPr>
          <w:rFonts w:asciiTheme="majorHAnsi" w:hAnsiTheme="majorHAnsi" w:cstheme="majorHAnsi"/>
          <w:color w:val="000000" w:themeColor="text1"/>
          <w:u w:val="single"/>
        </w:rPr>
        <w:t xml:space="preserve"> final </w:t>
      </w:r>
      <w:r w:rsidRPr="00C345AD">
        <w:rPr>
          <w:rFonts w:asciiTheme="majorHAnsi" w:hAnsiTheme="majorHAnsi" w:cstheme="majorHAnsi"/>
          <w:color w:val="000000" w:themeColor="text1"/>
          <w:highlight w:val="yellow"/>
          <w:u w:val="single"/>
        </w:rPr>
        <w:t>decline of the U.S.-</w:t>
      </w:r>
      <w:proofErr w:type="spellStart"/>
      <w:r w:rsidRPr="00C345AD">
        <w:rPr>
          <w:rFonts w:asciiTheme="majorHAnsi" w:hAnsiTheme="majorHAnsi" w:cstheme="majorHAnsi"/>
          <w:color w:val="000000" w:themeColor="text1"/>
          <w:highlight w:val="yellow"/>
          <w:u w:val="single"/>
        </w:rPr>
        <w:t>centred</w:t>
      </w:r>
      <w:proofErr w:type="spellEnd"/>
      <w:r w:rsidRPr="00C345AD">
        <w:rPr>
          <w:rFonts w:asciiTheme="majorHAnsi" w:hAnsiTheme="majorHAnsi" w:cstheme="majorHAnsi"/>
          <w:color w:val="000000" w:themeColor="text1"/>
          <w:highlight w:val="yellow"/>
          <w:u w:val="single"/>
        </w:rPr>
        <w:t xml:space="preserve"> world order</w:t>
      </w:r>
      <w:r w:rsidRPr="00C345AD">
        <w:rPr>
          <w:rFonts w:asciiTheme="majorHAnsi" w:hAnsiTheme="majorHAnsi" w:cstheme="majorHAnsi"/>
          <w:color w:val="000000" w:themeColor="text1"/>
          <w:u w:val="single"/>
        </w:rPr>
        <w:t>, in military and economic</w:t>
      </w:r>
      <w:r w:rsidRPr="00C345AD">
        <w:rPr>
          <w:rFonts w:asciiTheme="majorHAnsi" w:hAnsiTheme="majorHAnsi" w:cstheme="majorHAnsi"/>
          <w:color w:val="000000" w:themeColor="text1"/>
          <w:sz w:val="16"/>
        </w:rPr>
        <w:t xml:space="preserve"> as well as ideological </w:t>
      </w:r>
      <w:r w:rsidRPr="00C345AD">
        <w:rPr>
          <w:rFonts w:asciiTheme="majorHAnsi" w:hAnsiTheme="majorHAnsi" w:cstheme="majorHAnsi"/>
          <w:color w:val="000000" w:themeColor="text1"/>
          <w:u w:val="single"/>
        </w:rPr>
        <w:t>terms</w:t>
      </w:r>
      <w:r w:rsidRPr="00C345AD">
        <w:rPr>
          <w:rFonts w:asciiTheme="majorHAnsi" w:hAnsiTheme="majorHAnsi" w:cstheme="majorHAnsi"/>
          <w:color w:val="000000" w:themeColor="text1"/>
          <w:sz w:val="16"/>
        </w:rPr>
        <w:t xml:space="preserve">. Rising costs of doing business </w:t>
      </w:r>
      <w:r w:rsidRPr="00C345AD">
        <w:rPr>
          <w:rFonts w:asciiTheme="majorHAnsi" w:hAnsiTheme="majorHAnsi" w:cstheme="majorHAnsi"/>
          <w:color w:val="000000" w:themeColor="text1"/>
          <w:highlight w:val="yellow"/>
          <w:u w:val="single"/>
        </w:rPr>
        <w:t>combine with global disorder to make restoration of</w:t>
      </w:r>
      <w:r w:rsidRPr="00C345AD">
        <w:rPr>
          <w:rFonts w:asciiTheme="majorHAnsi" w:hAnsiTheme="majorHAnsi" w:cstheme="majorHAnsi"/>
          <w:color w:val="000000" w:themeColor="text1"/>
          <w:u w:val="single"/>
        </w:rPr>
        <w:t xml:space="preserve"> a stable </w:t>
      </w:r>
      <w:r w:rsidRPr="00C345AD">
        <w:rPr>
          <w:rFonts w:asciiTheme="majorHAnsi" w:hAnsiTheme="majorHAnsi" w:cstheme="majorHAnsi"/>
          <w:color w:val="000000" w:themeColor="text1"/>
          <w:highlight w:val="yellow"/>
          <w:u w:val="single"/>
        </w:rPr>
        <w:t>capitalist world</w:t>
      </w:r>
      <w:r w:rsidRPr="00C345AD">
        <w:rPr>
          <w:rFonts w:asciiTheme="majorHAnsi" w:hAnsiTheme="majorHAnsi" w:cstheme="majorHAnsi"/>
          <w:color w:val="000000" w:themeColor="text1"/>
          <w:u w:val="single"/>
        </w:rPr>
        <w:t xml:space="preserve"> system </w:t>
      </w:r>
      <w:r w:rsidRPr="00C345AD">
        <w:rPr>
          <w:rFonts w:asciiTheme="majorHAnsi" w:hAnsiTheme="majorHAnsi" w:cstheme="majorHAnsi"/>
          <w:color w:val="000000" w:themeColor="text1"/>
          <w:highlight w:val="yellow"/>
          <w:u w:val="single"/>
        </w:rPr>
        <w:t>impossible</w:t>
      </w:r>
      <w:r w:rsidRPr="00C345AD">
        <w:rPr>
          <w:rFonts w:asciiTheme="majorHAnsi" w:hAnsiTheme="majorHAnsi" w:cstheme="majorHAnsi"/>
          <w:color w:val="000000" w:themeColor="text1"/>
          <w:sz w:val="16"/>
          <w:highlight w:val="yellow"/>
        </w:rPr>
        <w:t>.</w:t>
      </w:r>
      <w:r w:rsidRPr="00C345AD">
        <w:rPr>
          <w:rFonts w:asciiTheme="majorHAnsi" w:hAnsiTheme="majorHAnsi" w:cstheme="majorHAnsi"/>
          <w:color w:val="000000" w:themeColor="text1"/>
          <w:sz w:val="16"/>
        </w:rPr>
        <w:t xml:space="preserve"> </w:t>
      </w:r>
      <w:proofErr w:type="gramStart"/>
      <w:r w:rsidRPr="00C345AD">
        <w:rPr>
          <w:rFonts w:asciiTheme="majorHAnsi" w:hAnsiTheme="majorHAnsi" w:cstheme="majorHAnsi"/>
          <w:color w:val="000000" w:themeColor="text1"/>
          <w:sz w:val="16"/>
        </w:rPr>
        <w:t>Instead</w:t>
      </w:r>
      <w:proofErr w:type="gramEnd"/>
      <w:r w:rsidRPr="00C345AD">
        <w:rPr>
          <w:rFonts w:asciiTheme="majorHAnsi" w:hAnsiTheme="majorHAnsi" w:cstheme="majorHAnsi"/>
          <w:color w:val="000000" w:themeColor="text1"/>
          <w:sz w:val="16"/>
        </w:rPr>
        <w:t xml:space="preserve"> Wallerstein foresees 'an ever-tighter gridlock of the system. </w:t>
      </w:r>
      <w:r w:rsidRPr="00C345AD">
        <w:rPr>
          <w:rFonts w:asciiTheme="majorHAnsi" w:hAnsiTheme="majorHAnsi" w:cstheme="majorHAnsi"/>
          <w:color w:val="000000" w:themeColor="text1"/>
          <w:u w:val="single"/>
        </w:rPr>
        <w:t>Gridlock will</w:t>
      </w:r>
      <w:r w:rsidRPr="00C345AD">
        <w:rPr>
          <w:rFonts w:asciiTheme="majorHAnsi" w:hAnsiTheme="majorHAnsi" w:cstheme="majorHAnsi"/>
          <w:color w:val="000000" w:themeColor="text1"/>
          <w:sz w:val="16"/>
        </w:rPr>
        <w:t xml:space="preserve"> in turn </w:t>
      </w:r>
      <w:r w:rsidRPr="00C345AD">
        <w:rPr>
          <w:rFonts w:asciiTheme="majorHAnsi" w:hAnsiTheme="majorHAnsi" w:cstheme="majorHAnsi"/>
          <w:color w:val="000000" w:themeColor="text1"/>
          <w:u w:val="single"/>
        </w:rPr>
        <w:t xml:space="preserve">result in ever-wilder </w:t>
      </w:r>
      <w:proofErr w:type="gramStart"/>
      <w:r w:rsidRPr="00C345AD">
        <w:rPr>
          <w:rFonts w:asciiTheme="majorHAnsi" w:hAnsiTheme="majorHAnsi" w:cstheme="majorHAnsi"/>
          <w:color w:val="000000" w:themeColor="text1"/>
          <w:u w:val="single"/>
        </w:rPr>
        <w:t>fluctuations, and</w:t>
      </w:r>
      <w:proofErr w:type="gramEnd"/>
      <w:r w:rsidRPr="00C345AD">
        <w:rPr>
          <w:rFonts w:asciiTheme="majorHAnsi" w:hAnsiTheme="majorHAnsi" w:cstheme="majorHAnsi"/>
          <w:color w:val="000000" w:themeColor="text1"/>
          <w:u w:val="single"/>
        </w:rPr>
        <w:t xml:space="preserve"> will consequently make short-term predictions - both economic and political - ever more unreliable</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w:t>
      </w:r>
      <w:proofErr w:type="gramStart"/>
      <w:r w:rsidRPr="00C345AD">
        <w:rPr>
          <w:rFonts w:asciiTheme="majorHAnsi" w:hAnsiTheme="majorHAnsi" w:cstheme="majorHAnsi"/>
          <w:color w:val="000000" w:themeColor="text1"/>
          <w:sz w:val="8"/>
          <w:szCs w:val="8"/>
        </w:rPr>
        <w:t>61 )</w:t>
      </w:r>
      <w:proofErr w:type="gramEnd"/>
      <w:r w:rsidRPr="00C345AD">
        <w:rPr>
          <w:rFonts w:asciiTheme="majorHAnsi" w:hAnsiTheme="majorHAnsi" w:cstheme="majorHAnsi"/>
          <w:color w:val="000000" w:themeColor="text1"/>
          <w:sz w:val="8"/>
          <w:szCs w:val="8"/>
        </w:rPr>
        <w:t xml:space="preserve">. His chapter offers a list of internal contradictions and possible external disruptions threatening the stability of </w:t>
      </w:r>
      <w:proofErr w:type="gramStart"/>
      <w:r w:rsidRPr="00C345AD">
        <w:rPr>
          <w:rFonts w:asciiTheme="majorHAnsi" w:hAnsiTheme="majorHAnsi" w:cstheme="majorHAnsi"/>
          <w:color w:val="000000" w:themeColor="text1"/>
          <w:sz w:val="8"/>
          <w:szCs w:val="8"/>
        </w:rPr>
        <w:t>capitalism, and</w:t>
      </w:r>
      <w:proofErr w:type="gramEnd"/>
      <w:r w:rsidRPr="00C345AD">
        <w:rPr>
          <w:rFonts w:asciiTheme="majorHAnsi" w:hAnsiTheme="majorHAnsi" w:cstheme="majorHAnsi"/>
          <w:color w:val="000000" w:themeColor="text1"/>
          <w:sz w:val="8"/>
          <w:szCs w:val="8"/>
        </w:rPr>
        <w:t xml:space="preserve"> points out a wide range of alternative outcomes. Like Wallerstein, Calhoun attributes particular significance to the international system, where he anticipates the emergence of a plurality of </w:t>
      </w:r>
      <w:proofErr w:type="gramStart"/>
      <w:r w:rsidRPr="00C345AD">
        <w:rPr>
          <w:rFonts w:asciiTheme="majorHAnsi" w:hAnsiTheme="majorHAnsi" w:cstheme="majorHAnsi"/>
          <w:color w:val="000000" w:themeColor="text1"/>
          <w:sz w:val="8"/>
          <w:szCs w:val="8"/>
        </w:rPr>
        <w:t>more or less capitalist</w:t>
      </w:r>
      <w:proofErr w:type="gramEnd"/>
      <w:r w:rsidRPr="00C345AD">
        <w:rPr>
          <w:rFonts w:asciiTheme="majorHAnsi" w:hAnsiTheme="majorHAnsi" w:cstheme="majorHAnsi"/>
          <w:color w:val="000000" w:themeColor="text1"/>
          <w:sz w:val="8"/>
          <w:szCs w:val="8"/>
        </w:rPr>
        <w:t xml:space="preserve"> political-economic regimes, with the attendant problems and pitfalls of coordination and competition. While he does not rule out a 'large-scale, </w:t>
      </w:r>
      <w:proofErr w:type="gramStart"/>
      <w:r w:rsidRPr="00C345AD">
        <w:rPr>
          <w:rFonts w:asciiTheme="majorHAnsi" w:hAnsiTheme="majorHAnsi" w:cstheme="majorHAnsi"/>
          <w:color w:val="000000" w:themeColor="text1"/>
          <w:sz w:val="8"/>
          <w:szCs w:val="8"/>
        </w:rPr>
        <w:t>more or less simultaneous</w:t>
      </w:r>
      <w:proofErr w:type="gramEnd"/>
      <w:r w:rsidRPr="00C345AD">
        <w:rPr>
          <w:rFonts w:asciiTheme="majorHAnsi" w:hAnsiTheme="majorHAnsi" w:cstheme="majorHAnsi"/>
          <w:color w:val="000000" w:themeColor="text1"/>
          <w:sz w:val="8"/>
          <w:szCs w:val="8"/>
        </w:rPr>
        <w:t xml:space="preserve">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w:t>
      </w:r>
      <w:proofErr w:type="gramStart"/>
      <w:r w:rsidRPr="00C345AD">
        <w:rPr>
          <w:rFonts w:asciiTheme="majorHAnsi" w:hAnsiTheme="majorHAnsi" w:cstheme="majorHAnsi"/>
          <w:color w:val="000000" w:themeColor="text1"/>
          <w:sz w:val="8"/>
          <w:szCs w:val="8"/>
        </w:rPr>
        <w:t>The</w:t>
      </w:r>
      <w:proofErr w:type="gramEnd"/>
      <w:r w:rsidRPr="00C345AD">
        <w:rPr>
          <w:rFonts w:asciiTheme="majorHAnsi" w:hAnsiTheme="majorHAnsi" w:cstheme="majorHAnsi"/>
          <w:color w:val="000000" w:themeColor="text1"/>
          <w:sz w:val="8"/>
          <w:szCs w:val="8"/>
        </w:rPr>
        <w:t xml:space="preserv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t>
      </w:r>
      <w:proofErr w:type="gramStart"/>
      <w:r w:rsidRPr="00C345AD">
        <w:rPr>
          <w:rFonts w:asciiTheme="majorHAnsi" w:hAnsiTheme="majorHAnsi" w:cstheme="majorHAnsi"/>
          <w:color w:val="000000" w:themeColor="text1"/>
          <w:sz w:val="8"/>
          <w:szCs w:val="8"/>
        </w:rPr>
        <w:t>Whom?:</w:t>
      </w:r>
      <w:proofErr w:type="gramEnd"/>
      <w:r w:rsidRPr="00C345AD">
        <w:rPr>
          <w:rFonts w:asciiTheme="majorHAnsi" w:hAnsiTheme="majorHAnsi" w:cstheme="majorHAnsi"/>
          <w:color w:val="000000" w:themeColor="text1"/>
          <w:sz w:val="8"/>
          <w:szCs w:val="8"/>
        </w:rPr>
        <w:t xml:space="preserve">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w:t>
      </w:r>
      <w:proofErr w:type="gramStart"/>
      <w:r w:rsidRPr="00C345AD">
        <w:rPr>
          <w:rFonts w:asciiTheme="majorHAnsi" w:hAnsiTheme="majorHAnsi" w:cstheme="majorHAnsi"/>
          <w:color w:val="000000" w:themeColor="text1"/>
          <w:sz w:val="8"/>
          <w:szCs w:val="8"/>
        </w:rPr>
        <w:t xml:space="preserve"> ..</w:t>
      </w:r>
      <w:proofErr w:type="gramEnd"/>
      <w:r w:rsidRPr="00C345AD">
        <w:rPr>
          <w:rFonts w:asciiTheme="majorHAnsi" w:hAnsiTheme="majorHAnsi" w:cstheme="majorHAnsi"/>
          <w:color w:val="000000" w:themeColor="text1"/>
          <w:sz w:val="8"/>
          <w:szCs w:val="8"/>
        </w:rPr>
        <w:t xml:space="preserve">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w:t>
      </w:r>
      <w:proofErr w:type="spellStart"/>
      <w:r w:rsidRPr="00C345AD">
        <w:rPr>
          <w:rFonts w:asciiTheme="majorHAnsi" w:hAnsiTheme="majorHAnsi" w:cstheme="majorHAnsi"/>
          <w:color w:val="000000" w:themeColor="text1"/>
          <w:sz w:val="8"/>
          <w:szCs w:val="8"/>
        </w:rPr>
        <w:t>behaviour</w:t>
      </w:r>
      <w:proofErr w:type="spellEnd"/>
      <w:r w:rsidRPr="00C345AD">
        <w:rPr>
          <w:rFonts w:asciiTheme="majorHAnsi" w:hAnsiTheme="majorHAnsi" w:cstheme="majorHAnsi"/>
          <w:color w:val="000000" w:themeColor="text1"/>
          <w:sz w:val="8"/>
          <w:szCs w:val="8"/>
        </w:rPr>
        <w:t xml:space="preserve">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w:t>
      </w:r>
      <w:proofErr w:type="gramStart"/>
      <w:r w:rsidRPr="00C345AD">
        <w:rPr>
          <w:rFonts w:asciiTheme="majorHAnsi" w:hAnsiTheme="majorHAnsi" w:cstheme="majorHAnsi"/>
          <w:color w:val="000000" w:themeColor="text1"/>
          <w:sz w:val="8"/>
          <w:szCs w:val="8"/>
        </w:rPr>
        <w:t>as a consequence of</w:t>
      </w:r>
      <w:proofErr w:type="gramEnd"/>
      <w:r w:rsidRPr="00C345AD">
        <w:rPr>
          <w:rFonts w:asciiTheme="majorHAnsi" w:hAnsiTheme="majorHAnsi" w:cstheme="majorHAnsi"/>
          <w:color w:val="000000" w:themeColor="text1"/>
          <w:sz w:val="8"/>
          <w:szCs w:val="8"/>
        </w:rPr>
        <w:t xml:space="preserve">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w:t>
      </w:r>
      <w:proofErr w:type="gramStart"/>
      <w:r w:rsidRPr="00C345AD">
        <w:rPr>
          <w:rFonts w:asciiTheme="majorHAnsi" w:hAnsiTheme="majorHAnsi" w:cstheme="majorHAnsi"/>
          <w:color w:val="000000" w:themeColor="text1"/>
          <w:sz w:val="8"/>
          <w:szCs w:val="8"/>
        </w:rPr>
        <w:t>case</w:t>
      </w:r>
      <w:proofErr w:type="gramEnd"/>
      <w:r w:rsidRPr="00C345AD">
        <w:rPr>
          <w:rFonts w:asciiTheme="majorHAnsi" w:hAnsiTheme="majorHAnsi" w:cstheme="majorHAnsi"/>
          <w:color w:val="000000" w:themeColor="text1"/>
          <w:sz w:val="8"/>
          <w:szCs w:val="8"/>
        </w:rPr>
        <w:t xml:space="preserv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w:t>
      </w:r>
      <w:proofErr w:type="gramStart"/>
      <w:r w:rsidRPr="00C345AD">
        <w:rPr>
          <w:rFonts w:asciiTheme="majorHAnsi" w:hAnsiTheme="majorHAnsi" w:cstheme="majorHAnsi"/>
          <w:color w:val="000000" w:themeColor="text1"/>
          <w:sz w:val="8"/>
          <w:szCs w:val="8"/>
        </w:rPr>
        <w:t>... ]</w:t>
      </w:r>
      <w:proofErr w:type="gramEnd"/>
      <w:r w:rsidRPr="00C345AD">
        <w:rPr>
          <w:rFonts w:asciiTheme="majorHAnsi" w:hAnsiTheme="majorHAnsi" w:cstheme="majorHAnsi"/>
          <w:color w:val="000000" w:themeColor="text1"/>
          <w:sz w:val="8"/>
          <w:szCs w:val="8"/>
        </w:rPr>
        <w:t xml:space="preserve">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highlight w:val="yellow"/>
          <w:u w:val="single"/>
        </w:rPr>
        <w:t xml:space="preserve">capitalism would only perish </w:t>
      </w:r>
      <w:proofErr w:type="gramStart"/>
      <w:r w:rsidRPr="00C345AD">
        <w:rPr>
          <w:rFonts w:asciiTheme="majorHAnsi" w:hAnsiTheme="majorHAnsi" w:cstheme="majorHAnsi"/>
          <w:color w:val="000000" w:themeColor="text1"/>
          <w:highlight w:val="yellow"/>
          <w:u w:val="single"/>
        </w:rPr>
        <w:t>as a result of</w:t>
      </w:r>
      <w:proofErr w:type="gramEnd"/>
      <w:r w:rsidRPr="00C345AD">
        <w:rPr>
          <w:rFonts w:asciiTheme="majorHAnsi" w:hAnsiTheme="majorHAnsi" w:cstheme="majorHAnsi"/>
          <w:color w:val="000000" w:themeColor="text1"/>
          <w:highlight w:val="yellow"/>
          <w:u w:val="single"/>
        </w:rPr>
        <w:t xml:space="preserve"> </w:t>
      </w:r>
      <w:r w:rsidRPr="00C345AD">
        <w:rPr>
          <w:rFonts w:asciiTheme="majorHAnsi" w:hAnsiTheme="majorHAnsi" w:cstheme="majorHAnsi"/>
          <w:b/>
          <w:iCs/>
          <w:color w:val="000000" w:themeColor="text1"/>
          <w:highlight w:val="yellow"/>
          <w:u w:val="single"/>
        </w:rPr>
        <w:t>the destruction of</w:t>
      </w:r>
      <w:r w:rsidRPr="00C345AD">
        <w:rPr>
          <w:rFonts w:asciiTheme="majorHAnsi" w:hAnsiTheme="majorHAnsi" w:cstheme="majorHAnsi"/>
          <w:b/>
          <w:iCs/>
          <w:color w:val="000000" w:themeColor="text1"/>
          <w:u w:val="single"/>
        </w:rPr>
        <w:t xml:space="preserve"> all human </w:t>
      </w:r>
      <w:r w:rsidRPr="00C345AD">
        <w:rPr>
          <w:rFonts w:asciiTheme="majorHAnsi" w:hAnsiTheme="majorHAnsi" w:cstheme="majorHAnsi"/>
          <w:b/>
          <w:iCs/>
          <w:color w:val="000000" w:themeColor="text1"/>
          <w:highlight w:val="yellow"/>
          <w:u w:val="single"/>
        </w:rPr>
        <w:t>civilization</w:t>
      </w:r>
      <w:r w:rsidRPr="00C345AD">
        <w:rPr>
          <w:rFonts w:asciiTheme="majorHAnsi" w:hAnsiTheme="majorHAnsi" w:cstheme="majorHAnsi"/>
          <w:color w:val="000000" w:themeColor="text1"/>
          <w:sz w:val="16"/>
          <w:highlight w:val="yellow"/>
        </w:rPr>
        <w:t>.</w:t>
      </w:r>
      <w:r w:rsidRPr="00C345AD">
        <w:rPr>
          <w:rFonts w:asciiTheme="majorHAnsi" w:hAnsiTheme="majorHAnsi" w:cstheme="majorHAnsi"/>
          <w:color w:val="000000" w:themeColor="text1"/>
          <w:sz w:val="16"/>
        </w:rPr>
        <w:t xml:space="preserve"> One such scenario would be </w:t>
      </w:r>
      <w:r w:rsidRPr="00C345AD">
        <w:rPr>
          <w:rFonts w:asciiTheme="majorHAnsi" w:hAnsiTheme="majorHAnsi" w:cstheme="majorHAnsi"/>
          <w:b/>
          <w:iCs/>
          <w:color w:val="000000" w:themeColor="text1"/>
          <w:highlight w:val="yellow"/>
          <w:u w:val="single"/>
        </w:rPr>
        <w:t>nuclear war</w:t>
      </w:r>
      <w:r w:rsidRPr="00C345AD">
        <w:rPr>
          <w:rFonts w:asciiTheme="majorHAnsi" w:hAnsiTheme="majorHAnsi" w:cstheme="majorHAnsi"/>
          <w:color w:val="000000" w:themeColor="text1"/>
          <w:u w:val="single"/>
        </w:rPr>
        <w:t>, started by collective human irrationality</w:t>
      </w:r>
      <w:r w:rsidRPr="00C345AD">
        <w:rPr>
          <w:rFonts w:asciiTheme="majorHAnsi" w:hAnsiTheme="majorHAnsi" w:cstheme="majorHAnsi"/>
          <w:color w:val="000000" w:themeColor="text1"/>
          <w:sz w:val="16"/>
        </w:rPr>
        <w:t xml:space="preserve">, the other an </w:t>
      </w:r>
      <w:r w:rsidRPr="00C345AD">
        <w:rPr>
          <w:rFonts w:asciiTheme="majorHAnsi" w:hAnsiTheme="majorHAnsi" w:cstheme="majorHAnsi"/>
          <w:color w:val="000000" w:themeColor="text1"/>
          <w:u w:val="single"/>
        </w:rPr>
        <w:t xml:space="preserve">ecological catastrophe resulting from 'escalating </w:t>
      </w:r>
      <w:r w:rsidRPr="00C345AD">
        <w:rPr>
          <w:rFonts w:asciiTheme="majorHAnsi" w:hAnsiTheme="majorHAnsi" w:cstheme="majorHAnsi"/>
          <w:b/>
          <w:iCs/>
          <w:color w:val="000000" w:themeColor="text1"/>
          <w:highlight w:val="yellow"/>
          <w:u w:val="single"/>
        </w:rPr>
        <w:t>climate change'</w:t>
      </w:r>
      <w:r w:rsidRPr="00C345AD">
        <w:rPr>
          <w:rFonts w:asciiTheme="majorHAnsi" w:hAnsiTheme="majorHAnsi" w:cstheme="majorHAnsi"/>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w:t>
      </w:r>
      <w:r w:rsidRPr="00C345AD">
        <w:rPr>
          <w:rFonts w:asciiTheme="majorHAnsi" w:hAnsiTheme="majorHAnsi" w:cstheme="majorHAnsi"/>
          <w:color w:val="000000" w:themeColor="text1"/>
          <w:sz w:val="16"/>
        </w:rPr>
        <w:lastRenderedPageBreak/>
        <w:t xml:space="preserve">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C345AD">
        <w:rPr>
          <w:rFonts w:asciiTheme="majorHAnsi" w:hAnsiTheme="majorHAnsi" w:cstheme="majorHAnsi"/>
          <w:color w:val="000000" w:themeColor="text1"/>
          <w:u w:val="single"/>
        </w:rPr>
        <w:t>capitalism is subject to 'a long-term structural weakness: namely 'the technological displacement of labor by machinery'</w:t>
      </w:r>
      <w:r w:rsidRPr="00C345AD">
        <w:rPr>
          <w:rFonts w:asciiTheme="majorHAnsi" w:hAnsiTheme="majorHAnsi" w:cstheme="majorHAnsi"/>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C345AD">
        <w:rPr>
          <w:rFonts w:asciiTheme="majorHAnsi" w:hAnsiTheme="majorHAnsi" w:cstheme="majorHAnsi"/>
          <w:color w:val="000000" w:themeColor="text1"/>
          <w:highlight w:val="yellow"/>
          <w:u w:val="single"/>
        </w:rPr>
        <w:t>'technological displacement of labor' will</w:t>
      </w:r>
      <w:r w:rsidRPr="00C345AD">
        <w:rPr>
          <w:rFonts w:asciiTheme="majorHAnsi" w:hAnsiTheme="majorHAnsi" w:cstheme="majorHAnsi"/>
          <w:color w:val="000000" w:themeColor="text1"/>
          <w:u w:val="single"/>
        </w:rPr>
        <w:t xml:space="preserve"> have </w:t>
      </w:r>
      <w:r w:rsidRPr="00C345AD">
        <w:rPr>
          <w:rFonts w:asciiTheme="majorHAnsi" w:hAnsiTheme="majorHAnsi" w:cstheme="majorHAnsi"/>
          <w:color w:val="000000" w:themeColor="text1"/>
          <w:highlight w:val="yellow"/>
          <w:u w:val="single"/>
        </w:rPr>
        <w:t>finishe</w:t>
      </w:r>
      <w:r w:rsidRPr="00C345AD">
        <w:rPr>
          <w:rFonts w:asciiTheme="majorHAnsi" w:hAnsiTheme="majorHAnsi" w:cstheme="majorHAnsi"/>
          <w:color w:val="000000" w:themeColor="text1"/>
          <w:u w:val="single"/>
        </w:rPr>
        <w:t xml:space="preserve">d </w:t>
      </w:r>
      <w:r w:rsidRPr="00C345AD">
        <w:rPr>
          <w:rFonts w:asciiTheme="majorHAnsi" w:hAnsiTheme="majorHAnsi" w:cstheme="majorHAnsi"/>
          <w:color w:val="000000" w:themeColor="text1"/>
          <w:highlight w:val="yellow"/>
          <w:u w:val="single"/>
        </w:rPr>
        <w:t>capitalism</w:t>
      </w:r>
      <w:r w:rsidRPr="00C345AD">
        <w:rPr>
          <w:rFonts w:asciiTheme="majorHAnsi" w:hAnsiTheme="majorHAnsi" w:cstheme="majorHAnsi"/>
          <w:color w:val="000000" w:themeColor="text1"/>
          <w:u w:val="single"/>
        </w:rPr>
        <w:t xml:space="preserve">, with or without revolutionary violence, </w:t>
      </w:r>
      <w:r w:rsidRPr="00C345AD">
        <w:rPr>
          <w:rFonts w:asciiTheme="majorHAnsi" w:hAnsiTheme="majorHAnsi" w:cstheme="majorHAnsi"/>
          <w:b/>
          <w:iCs/>
          <w:color w:val="000000" w:themeColor="text1"/>
          <w:highlight w:val="yellow"/>
          <w:u w:val="single"/>
        </w:rPr>
        <w:t>by the middle of this century</w:t>
      </w:r>
      <w:r w:rsidRPr="00C345AD">
        <w:rPr>
          <w:rFonts w:asciiTheme="majorHAnsi" w:hAnsiTheme="majorHAnsi" w:cstheme="majorHAnsi"/>
          <w:color w:val="000000" w:themeColor="text1"/>
          <w:u w:val="single"/>
        </w:rPr>
        <w:t xml:space="preserve"> - earlier </w:t>
      </w:r>
      <w:r w:rsidRPr="00C345AD">
        <w:rPr>
          <w:rFonts w:asciiTheme="majorHAnsi" w:hAnsiTheme="majorHAnsi" w:cstheme="majorHAnsi"/>
          <w:color w:val="000000" w:themeColor="text1"/>
          <w:sz w:val="16"/>
        </w:rPr>
        <w:t xml:space="preserve">than it would be brought down by the, in principle, </w:t>
      </w:r>
      <w:r w:rsidRPr="00C345AD">
        <w:rPr>
          <w:rFonts w:asciiTheme="majorHAnsi" w:hAnsiTheme="majorHAnsi" w:cstheme="majorHAnsi"/>
          <w:color w:val="000000" w:themeColor="text1"/>
          <w:u w:val="single"/>
        </w:rPr>
        <w:t>equally destructive and definitive ecological crisis, and more reliably than</w:t>
      </w:r>
      <w:r w:rsidRPr="00C345AD">
        <w:rPr>
          <w:rFonts w:asciiTheme="majorHAnsi" w:hAnsiTheme="majorHAnsi" w:cstheme="majorHAnsi"/>
          <w:color w:val="000000" w:themeColor="text1"/>
          <w:sz w:val="16"/>
        </w:rPr>
        <w:t xml:space="preserve"> by comparatively difficult-to-predict </w:t>
      </w:r>
      <w:r w:rsidRPr="00C345AD">
        <w:rPr>
          <w:rFonts w:asciiTheme="majorHAnsi" w:hAnsiTheme="majorHAnsi" w:cstheme="majorHAnsi"/>
          <w:color w:val="000000" w:themeColor="text1"/>
          <w:u w:val="single"/>
        </w:rPr>
        <w:t>financial bubbles</w:t>
      </w:r>
      <w:r w:rsidRPr="00C345AD">
        <w:rPr>
          <w:rFonts w:asciiTheme="majorHAnsi" w:hAnsiTheme="majorHAnsi" w:cstheme="majorHAnsi"/>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C345AD">
        <w:rPr>
          <w:rFonts w:asciiTheme="majorHAnsi" w:hAnsiTheme="majorHAnsi" w:cstheme="majorHAnsi"/>
          <w:color w:val="000000" w:themeColor="text1"/>
          <w:u w:val="single"/>
        </w:rPr>
        <w:t>Global unevenness of development</w:t>
      </w:r>
      <w:r w:rsidRPr="00C345AD">
        <w:rPr>
          <w:rFonts w:asciiTheme="majorHAnsi" w:hAnsiTheme="majorHAnsi" w:cstheme="majorHAnsi"/>
          <w:color w:val="000000" w:themeColor="text1"/>
          <w:sz w:val="16"/>
        </w:rPr>
        <w:t xml:space="preserve">, dimensions of conflict that are not capitalism-related, </w:t>
      </w:r>
      <w:r w:rsidRPr="00C345AD">
        <w:rPr>
          <w:rFonts w:asciiTheme="majorHAnsi" w:hAnsiTheme="majorHAnsi" w:cstheme="majorHAnsi"/>
          <w:color w:val="000000" w:themeColor="text1"/>
          <w:highlight w:val="yellow"/>
          <w:u w:val="single"/>
        </w:rPr>
        <w:t>war and ecological pressures may</w:t>
      </w:r>
      <w:r w:rsidRPr="00C345AD">
        <w:rPr>
          <w:rFonts w:asciiTheme="majorHAnsi" w:hAnsiTheme="majorHAnsi" w:cstheme="majorHAnsi"/>
          <w:color w:val="000000" w:themeColor="text1"/>
          <w:sz w:val="16"/>
        </w:rPr>
        <w:t xml:space="preserve"> or may not </w:t>
      </w:r>
      <w:r w:rsidRPr="00C345AD">
        <w:rPr>
          <w:rFonts w:asciiTheme="majorHAnsi" w:hAnsiTheme="majorHAnsi" w:cstheme="majorHAnsi"/>
          <w:color w:val="000000" w:themeColor="text1"/>
          <w:highlight w:val="yellow"/>
          <w:u w:val="single"/>
        </w:rPr>
        <w:t>accelerate the crisis</w:t>
      </w:r>
      <w:r w:rsidRPr="00C345AD">
        <w:rPr>
          <w:rFonts w:asciiTheme="majorHAnsi" w:hAnsiTheme="majorHAnsi" w:cstheme="majorHAnsi"/>
          <w:color w:val="000000" w:themeColor="text1"/>
          <w:u w:val="single"/>
        </w:rPr>
        <w:t xml:space="preserve"> of the capitalist </w:t>
      </w:r>
      <w:proofErr w:type="spellStart"/>
      <w:r w:rsidRPr="00C345AD">
        <w:rPr>
          <w:rFonts w:asciiTheme="majorHAnsi" w:hAnsiTheme="majorHAnsi" w:cstheme="majorHAnsi"/>
          <w:color w:val="000000" w:themeColor="text1"/>
          <w:u w:val="single"/>
        </w:rPr>
        <w:t>labour</w:t>
      </w:r>
      <w:proofErr w:type="spellEnd"/>
      <w:r w:rsidRPr="00C345AD">
        <w:rPr>
          <w:rFonts w:asciiTheme="majorHAnsi" w:hAnsiTheme="majorHAnsi" w:cstheme="majorHAnsi"/>
          <w:color w:val="000000" w:themeColor="text1"/>
          <w:u w:val="single"/>
        </w:rPr>
        <w:t xml:space="preserve"> market and employment system</w:t>
      </w:r>
      <w:r w:rsidRPr="00C345AD">
        <w:rPr>
          <w:rFonts w:asciiTheme="majorHAnsi" w:hAnsiTheme="majorHAnsi" w:cstheme="majorHAnsi"/>
          <w:color w:val="000000" w:themeColor="text1"/>
          <w:sz w:val="16"/>
        </w:rPr>
        <w:t xml:space="preserve">; they cannot, however, suspend or avert it. What exactly does this crisis consist of? While </w:t>
      </w:r>
      <w:proofErr w:type="spellStart"/>
      <w:r w:rsidRPr="00C345AD">
        <w:rPr>
          <w:rFonts w:asciiTheme="majorHAnsi" w:hAnsiTheme="majorHAnsi" w:cstheme="majorHAnsi"/>
          <w:color w:val="000000" w:themeColor="text1"/>
          <w:sz w:val="16"/>
        </w:rPr>
        <w:t>labour</w:t>
      </w:r>
      <w:proofErr w:type="spellEnd"/>
      <w:r w:rsidRPr="00C345AD">
        <w:rPr>
          <w:rFonts w:asciiTheme="majorHAnsi" w:hAnsiTheme="majorHAnsi" w:cstheme="majorHAnsi"/>
          <w:color w:val="000000" w:themeColor="text1"/>
          <w:sz w:val="16"/>
        </w:rPr>
        <w:t xml:space="preserve"> has gradually been replaced by technology for the past two hundred years, </w:t>
      </w:r>
      <w:r w:rsidRPr="00C345AD">
        <w:rPr>
          <w:rFonts w:asciiTheme="majorHAnsi" w:hAnsiTheme="majorHAnsi" w:cstheme="majorHAnsi"/>
          <w:color w:val="000000" w:themeColor="text1"/>
          <w:u w:val="single"/>
        </w:rPr>
        <w:t>with the rise of information technology and</w:t>
      </w:r>
      <w:r w:rsidRPr="00C345AD">
        <w:rPr>
          <w:rFonts w:asciiTheme="majorHAnsi" w:hAnsiTheme="majorHAnsi" w:cstheme="majorHAnsi"/>
          <w:color w:val="000000" w:themeColor="text1"/>
          <w:sz w:val="16"/>
        </w:rPr>
        <w:t xml:space="preserve">, in the very near future, </w:t>
      </w:r>
      <w:r w:rsidRPr="00C345AD">
        <w:rPr>
          <w:rFonts w:asciiTheme="majorHAnsi" w:hAnsiTheme="majorHAnsi" w:cstheme="majorHAnsi"/>
          <w:color w:val="000000" w:themeColor="text1"/>
          <w:u w:val="single"/>
        </w:rPr>
        <w:t>artificial intelligence, that process</w:t>
      </w:r>
      <w:r w:rsidRPr="00C345AD">
        <w:rPr>
          <w:rFonts w:asciiTheme="majorHAnsi" w:hAnsiTheme="majorHAnsi" w:cstheme="majorHAnsi"/>
          <w:color w:val="000000" w:themeColor="text1"/>
          <w:sz w:val="16"/>
        </w:rPr>
        <w:t xml:space="preserve"> is currently reaching its apogee, in at least two respects: first, it </w:t>
      </w:r>
      <w:r w:rsidRPr="00C345AD">
        <w:rPr>
          <w:rFonts w:asciiTheme="majorHAnsi" w:hAnsiTheme="majorHAnsi" w:cstheme="majorHAnsi"/>
          <w:color w:val="000000" w:themeColor="text1"/>
          <w:u w:val="single"/>
        </w:rPr>
        <w:t>has</w:t>
      </w:r>
      <w:r w:rsidRPr="00C345AD">
        <w:rPr>
          <w:rFonts w:asciiTheme="majorHAnsi" w:hAnsiTheme="majorHAnsi" w:cstheme="majorHAnsi"/>
          <w:color w:val="000000" w:themeColor="text1"/>
          <w:sz w:val="16"/>
        </w:rPr>
        <w:t xml:space="preserve"> vastly </w:t>
      </w:r>
      <w:r w:rsidRPr="00C345AD">
        <w:rPr>
          <w:rFonts w:asciiTheme="majorHAnsi" w:hAnsiTheme="majorHAnsi" w:cstheme="majorHAnsi"/>
          <w:color w:val="000000" w:themeColor="text1"/>
          <w:u w:val="single"/>
        </w:rPr>
        <w:t>accelerated, and</w:t>
      </w:r>
      <w:r w:rsidRPr="00C345AD">
        <w:rPr>
          <w:rFonts w:asciiTheme="majorHAnsi" w:hAnsiTheme="majorHAnsi" w:cstheme="majorHAnsi"/>
          <w:color w:val="000000" w:themeColor="text1"/>
          <w:sz w:val="16"/>
        </w:rPr>
        <w:t xml:space="preserve"> second, having in the second half of the twentieth century destroyed the manual working class, it </w:t>
      </w:r>
      <w:r w:rsidRPr="00C345AD">
        <w:rPr>
          <w:rFonts w:asciiTheme="majorHAnsi" w:hAnsiTheme="majorHAnsi" w:cstheme="majorHAnsi"/>
          <w:color w:val="000000" w:themeColor="text1"/>
          <w:u w:val="single"/>
        </w:rPr>
        <w:t>is now</w:t>
      </w:r>
      <w:r w:rsidRPr="00C345AD">
        <w:rPr>
          <w:rFonts w:asciiTheme="majorHAnsi" w:hAnsiTheme="majorHAnsi" w:cstheme="majorHAnsi"/>
          <w:color w:val="000000" w:themeColor="text1"/>
          <w:sz w:val="16"/>
        </w:rPr>
        <w:t xml:space="preserve"> attacking and </w:t>
      </w:r>
      <w:r w:rsidRPr="00C345AD">
        <w:rPr>
          <w:rFonts w:asciiTheme="majorHAnsi" w:hAnsiTheme="majorHAnsi" w:cstheme="majorHAnsi"/>
          <w:color w:val="000000" w:themeColor="text1"/>
          <w:u w:val="single"/>
        </w:rPr>
        <w:t>about to destroy the middle class</w:t>
      </w:r>
      <w:r w:rsidRPr="00C345AD">
        <w:rPr>
          <w:rFonts w:asciiTheme="majorHAnsi" w:hAnsiTheme="majorHAnsi" w:cstheme="majorHAnsi"/>
          <w:color w:val="000000" w:themeColor="text1"/>
          <w:sz w:val="16"/>
        </w:rPr>
        <w:t xml:space="preserve"> as well - in other words, the new petty bourgeoisie </w:t>
      </w:r>
      <w:r w:rsidRPr="00C345AD">
        <w:rPr>
          <w:rFonts w:asciiTheme="majorHAnsi" w:hAnsiTheme="majorHAnsi" w:cstheme="majorHAnsi"/>
          <w:color w:val="000000" w:themeColor="text1"/>
          <w:u w:val="single"/>
        </w:rPr>
        <w:t xml:space="preserve">that is the very carrier of the </w:t>
      </w:r>
      <w:proofErr w:type="spellStart"/>
      <w:r w:rsidRPr="00C345AD">
        <w:rPr>
          <w:rFonts w:asciiTheme="majorHAnsi" w:hAnsiTheme="majorHAnsi" w:cstheme="majorHAnsi"/>
          <w:color w:val="000000" w:themeColor="text1"/>
          <w:u w:val="single"/>
        </w:rPr>
        <w:t>neocapitalist</w:t>
      </w:r>
      <w:proofErr w:type="spellEnd"/>
      <w:r w:rsidRPr="00C345AD">
        <w:rPr>
          <w:rFonts w:asciiTheme="majorHAnsi" w:hAnsiTheme="majorHAnsi" w:cstheme="majorHAnsi"/>
          <w:color w:val="000000" w:themeColor="text1"/>
          <w:u w:val="single"/>
        </w:rPr>
        <w:t xml:space="preserve"> and neoliberal lifestyle</w:t>
      </w:r>
      <w:r w:rsidRPr="00C345AD">
        <w:rPr>
          <w:rFonts w:asciiTheme="majorHAnsi" w:hAnsiTheme="majorHAnsi" w:cstheme="majorHAnsi"/>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w:t>
      </w:r>
      <w:proofErr w:type="spellStart"/>
      <w:r w:rsidRPr="00C345AD">
        <w:rPr>
          <w:rFonts w:asciiTheme="majorHAnsi" w:hAnsiTheme="majorHAnsi" w:cstheme="majorHAnsi"/>
          <w:color w:val="000000" w:themeColor="text1"/>
          <w:sz w:val="16"/>
        </w:rPr>
        <w:t>Electronicization</w:t>
      </w:r>
      <w:proofErr w:type="spellEnd"/>
      <w:r w:rsidRPr="00C345AD">
        <w:rPr>
          <w:rFonts w:asciiTheme="majorHAnsi" w:hAnsiTheme="majorHAnsi" w:cstheme="majorHAnsi"/>
          <w:color w:val="000000" w:themeColor="text1"/>
          <w:sz w:val="16"/>
        </w:rPr>
        <w:t xml:space="preserve"> will do to the middle class what mechanization has done to the working class, and it will do it much faster. </w:t>
      </w:r>
      <w:r w:rsidRPr="00C345AD">
        <w:rPr>
          <w:rFonts w:asciiTheme="majorHAnsi" w:hAnsiTheme="majorHAnsi" w:cstheme="majorHAnsi"/>
          <w:color w:val="000000" w:themeColor="text1"/>
          <w:u w:val="single"/>
        </w:rPr>
        <w:t xml:space="preserve">The result will be </w:t>
      </w:r>
      <w:r w:rsidRPr="00C345AD">
        <w:rPr>
          <w:rFonts w:asciiTheme="majorHAnsi" w:hAnsiTheme="majorHAnsi" w:cstheme="majorHAnsi"/>
          <w:b/>
          <w:iCs/>
          <w:color w:val="000000" w:themeColor="text1"/>
          <w:u w:val="single"/>
        </w:rPr>
        <w:t>unemployment in the order of 50 to 70 per cent</w:t>
      </w:r>
      <w:r w:rsidRPr="00C345AD">
        <w:rPr>
          <w:rFonts w:asciiTheme="majorHAnsi" w:hAnsiTheme="majorHAnsi" w:cstheme="majorHAnsi"/>
          <w:color w:val="000000" w:themeColor="text1"/>
          <w:u w:val="single"/>
        </w:rPr>
        <w:t xml:space="preserve"> by the middle of the century, hitting those who had hoped, by way of expensive education and disciplined job performance (in return for stagnant or declining wages), to escape the</w:t>
      </w:r>
      <w:r w:rsidRPr="00C345AD">
        <w:rPr>
          <w:rFonts w:asciiTheme="majorHAnsi" w:hAnsiTheme="majorHAnsi" w:cstheme="majorHAnsi"/>
          <w:color w:val="000000" w:themeColor="text1"/>
          <w:sz w:val="16"/>
        </w:rPr>
        <w:t xml:space="preserve"> threat of redundancy attendant on the </w:t>
      </w:r>
      <w:r w:rsidRPr="00C345AD">
        <w:rPr>
          <w:rFonts w:asciiTheme="majorHAnsi" w:hAnsiTheme="majorHAnsi" w:cstheme="majorHAnsi"/>
          <w:color w:val="000000" w:themeColor="text1"/>
          <w:u w:val="single"/>
        </w:rPr>
        <w:t>working classes. The benefits, meanwhile, will go to 'a tiny capitalist class of robot owners'</w:t>
      </w:r>
      <w:r w:rsidRPr="00C345AD">
        <w:rPr>
          <w:rFonts w:asciiTheme="majorHAnsi" w:hAnsiTheme="majorHAnsi" w:cstheme="majorHAnsi"/>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C345AD">
        <w:rPr>
          <w:rFonts w:asciiTheme="majorHAnsi" w:hAnsiTheme="majorHAnsi" w:cstheme="majorHAnsi"/>
          <w:color w:val="000000" w:themeColor="text1"/>
          <w:u w:val="single"/>
        </w:rPr>
        <w:t>five 'escapes'</w:t>
      </w:r>
      <w:r w:rsidRPr="00C345AD">
        <w:rPr>
          <w:rFonts w:asciiTheme="majorHAnsi" w:hAnsiTheme="majorHAnsi" w:cstheme="majorHAnsi"/>
          <w:color w:val="000000" w:themeColor="text1"/>
          <w:sz w:val="16"/>
        </w:rPr>
        <w:t xml:space="preserve"> that </w:t>
      </w:r>
      <w:r w:rsidRPr="00C345AD">
        <w:rPr>
          <w:rFonts w:asciiTheme="majorHAnsi" w:hAnsiTheme="majorHAnsi" w:cstheme="majorHAnsi"/>
          <w:color w:val="000000" w:themeColor="text1"/>
          <w:u w:val="single"/>
        </w:rPr>
        <w:t>have hitherto saved capitalism from self-destruction, and</w:t>
      </w:r>
      <w:r w:rsidRPr="00C345AD">
        <w:rPr>
          <w:rFonts w:asciiTheme="majorHAnsi" w:hAnsiTheme="majorHAnsi" w:cstheme="majorHAnsi"/>
          <w:color w:val="000000" w:themeColor="text1"/>
          <w:sz w:val="16"/>
        </w:rPr>
        <w:t xml:space="preserve"> then proceeds to show why </w:t>
      </w:r>
      <w:r w:rsidRPr="00C345AD">
        <w:rPr>
          <w:rFonts w:asciiTheme="majorHAnsi" w:hAnsiTheme="majorHAnsi" w:cstheme="majorHAnsi"/>
          <w:color w:val="000000" w:themeColor="text1"/>
          <w:u w:val="single"/>
        </w:rPr>
        <w:t xml:space="preserve">they won't save it </w:t>
      </w:r>
      <w:proofErr w:type="gramStart"/>
      <w:r w:rsidRPr="00C345AD">
        <w:rPr>
          <w:rFonts w:asciiTheme="majorHAnsi" w:hAnsiTheme="majorHAnsi" w:cstheme="majorHAnsi"/>
          <w:color w:val="000000" w:themeColor="text1"/>
          <w:u w:val="single"/>
        </w:rPr>
        <w:t>any more</w:t>
      </w:r>
      <w:proofErr w:type="gramEnd"/>
      <w:r w:rsidRPr="00C345AD">
        <w:rPr>
          <w:rFonts w:asciiTheme="majorHAnsi" w:hAnsiTheme="majorHAnsi" w:cstheme="majorHAnsi"/>
          <w:color w:val="000000" w:themeColor="text1"/>
          <w:u w:val="single"/>
        </w:rPr>
        <w:t>. They include</w:t>
      </w:r>
      <w:r w:rsidRPr="00C345AD">
        <w:rPr>
          <w:rFonts w:asciiTheme="majorHAnsi" w:hAnsiTheme="majorHAnsi" w:cstheme="majorHAnsi"/>
          <w:color w:val="000000" w:themeColor="text1"/>
          <w:sz w:val="16"/>
        </w:rPr>
        <w:t xml:space="preserve"> the growth of </w:t>
      </w:r>
      <w:r w:rsidRPr="00C345AD">
        <w:rPr>
          <w:rFonts w:asciiTheme="majorHAnsi" w:hAnsiTheme="majorHAnsi" w:cstheme="majorHAnsi"/>
          <w:color w:val="000000" w:themeColor="text1"/>
          <w:highlight w:val="yellow"/>
          <w:u w:val="single"/>
        </w:rPr>
        <w:t>new</w:t>
      </w:r>
      <w:r w:rsidRPr="00C345AD">
        <w:rPr>
          <w:rFonts w:asciiTheme="majorHAnsi" w:hAnsiTheme="majorHAnsi" w:cstheme="majorHAnsi"/>
          <w:color w:val="000000" w:themeColor="text1"/>
          <w:sz w:val="16"/>
          <w:highlight w:val="yellow"/>
        </w:rPr>
        <w:t xml:space="preserve"> j</w:t>
      </w:r>
      <w:r w:rsidRPr="00C345AD">
        <w:rPr>
          <w:rFonts w:asciiTheme="majorHAnsi" w:hAnsiTheme="majorHAnsi" w:cstheme="majorHAnsi"/>
          <w:color w:val="000000" w:themeColor="text1"/>
          <w:sz w:val="16"/>
        </w:rPr>
        <w:t xml:space="preserve">obs and entire </w:t>
      </w:r>
      <w:r w:rsidRPr="00C345AD">
        <w:rPr>
          <w:rFonts w:asciiTheme="majorHAnsi" w:hAnsiTheme="majorHAnsi" w:cstheme="majorHAnsi"/>
          <w:color w:val="000000" w:themeColor="text1"/>
          <w:u w:val="single"/>
        </w:rPr>
        <w:t>s</w:t>
      </w:r>
      <w:r w:rsidRPr="00C345AD">
        <w:rPr>
          <w:rFonts w:asciiTheme="majorHAnsi" w:hAnsiTheme="majorHAnsi" w:cstheme="majorHAnsi"/>
          <w:color w:val="000000" w:themeColor="text1"/>
          <w:highlight w:val="yellow"/>
          <w:u w:val="single"/>
        </w:rPr>
        <w:t>ectors</w:t>
      </w:r>
      <w:r w:rsidRPr="00C345AD">
        <w:rPr>
          <w:rFonts w:asciiTheme="majorHAnsi" w:hAnsiTheme="majorHAnsi" w:cstheme="majorHAnsi"/>
          <w:color w:val="000000" w:themeColor="text1"/>
          <w:u w:val="single"/>
        </w:rPr>
        <w:t xml:space="preserve"> compensating for employment losses</w:t>
      </w:r>
      <w:r w:rsidRPr="00C345AD">
        <w:rPr>
          <w:rFonts w:asciiTheme="majorHAnsi" w:hAnsiTheme="majorHAnsi" w:cstheme="majorHAnsi"/>
          <w:color w:val="000000" w:themeColor="text1"/>
          <w:sz w:val="16"/>
        </w:rPr>
        <w:t xml:space="preserve"> caused by technological progress (</w:t>
      </w:r>
      <w:r w:rsidRPr="00C345AD">
        <w:rPr>
          <w:rFonts w:asciiTheme="majorHAnsi" w:hAnsiTheme="majorHAnsi" w:cstheme="majorHAnsi"/>
          <w:color w:val="000000" w:themeColor="text1"/>
          <w:u w:val="single"/>
        </w:rPr>
        <w:t>employment in artificial intelligence will be miniscule</w:t>
      </w:r>
      <w:r w:rsidRPr="00C345AD">
        <w:rPr>
          <w:rFonts w:asciiTheme="majorHAnsi" w:hAnsiTheme="majorHAnsi" w:cstheme="majorHAnsi"/>
          <w:color w:val="000000" w:themeColor="text1"/>
          <w:sz w:val="16"/>
        </w:rPr>
        <w:t xml:space="preserve">, especially once robots begin to design and build other robots); </w:t>
      </w:r>
      <w:r w:rsidRPr="00C345AD">
        <w:rPr>
          <w:rFonts w:asciiTheme="majorHAnsi" w:hAnsiTheme="majorHAnsi" w:cstheme="majorHAnsi"/>
          <w:color w:val="000000" w:themeColor="text1"/>
          <w:highlight w:val="yellow"/>
          <w:u w:val="single"/>
        </w:rPr>
        <w:t>the expansion of markets</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u w:val="single"/>
        </w:rPr>
        <w:t xml:space="preserve">which this time will primarily be </w:t>
      </w:r>
      <w:proofErr w:type="spellStart"/>
      <w:r w:rsidRPr="00C345AD">
        <w:rPr>
          <w:rFonts w:asciiTheme="majorHAnsi" w:hAnsiTheme="majorHAnsi" w:cstheme="majorHAnsi"/>
          <w:color w:val="000000" w:themeColor="text1"/>
          <w:u w:val="single"/>
        </w:rPr>
        <w:t>labour</w:t>
      </w:r>
      <w:proofErr w:type="spellEnd"/>
      <w:r w:rsidRPr="00C345AD">
        <w:rPr>
          <w:rFonts w:asciiTheme="majorHAnsi" w:hAnsiTheme="majorHAnsi" w:cstheme="majorHAnsi"/>
          <w:color w:val="000000" w:themeColor="text1"/>
          <w:u w:val="single"/>
        </w:rPr>
        <w:t xml:space="preserve"> markets</w:t>
      </w:r>
      <w:r w:rsidRPr="00C345AD">
        <w:rPr>
          <w:rFonts w:asciiTheme="majorHAnsi" w:hAnsiTheme="majorHAnsi" w:cstheme="majorHAnsi"/>
          <w:color w:val="000000" w:themeColor="text1"/>
          <w:sz w:val="16"/>
        </w:rPr>
        <w:t xml:space="preserve"> in middle-class occupations, globally unified by information technology, enabling global competition among educated job seekers); </w:t>
      </w:r>
      <w:r w:rsidRPr="00C345AD">
        <w:rPr>
          <w:rFonts w:asciiTheme="majorHAnsi" w:hAnsiTheme="majorHAnsi" w:cstheme="majorHAnsi"/>
          <w:color w:val="000000" w:themeColor="text1"/>
          <w:highlight w:val="yellow"/>
          <w:u w:val="single"/>
        </w:rPr>
        <w:t>the growth of finance</w:t>
      </w:r>
      <w:r w:rsidRPr="00C345AD">
        <w:rPr>
          <w:rFonts w:asciiTheme="majorHAnsi" w:hAnsiTheme="majorHAnsi" w:cstheme="majorHAnsi"/>
          <w:color w:val="000000" w:themeColor="text1"/>
          <w:sz w:val="16"/>
        </w:rPr>
        <w:t>, both as a source of income ('speculation') and as an industry (</w:t>
      </w:r>
      <w:r w:rsidRPr="00C345AD">
        <w:rPr>
          <w:rFonts w:asciiTheme="majorHAnsi" w:hAnsiTheme="majorHAnsi" w:cstheme="majorHAnsi"/>
          <w:color w:val="000000" w:themeColor="text1"/>
          <w:u w:val="single"/>
        </w:rPr>
        <w:t>which cannot possibly balance</w:t>
      </w:r>
      <w:r w:rsidRPr="00C345AD">
        <w:rPr>
          <w:rFonts w:asciiTheme="majorHAnsi" w:hAnsiTheme="majorHAnsi" w:cstheme="majorHAnsi"/>
          <w:color w:val="000000" w:themeColor="text1"/>
          <w:sz w:val="16"/>
        </w:rPr>
        <w:t xml:space="preserve"> the loss of employment caused by new technology, and of income caused by </w:t>
      </w:r>
      <w:r w:rsidRPr="00C345AD">
        <w:rPr>
          <w:rFonts w:asciiTheme="majorHAnsi" w:hAnsiTheme="majorHAnsi" w:cstheme="majorHAnsi"/>
          <w:color w:val="000000" w:themeColor="text1"/>
          <w:u w:val="single"/>
        </w:rPr>
        <w:t>unemployment</w:t>
      </w:r>
      <w:r w:rsidRPr="00C345AD">
        <w:rPr>
          <w:rFonts w:asciiTheme="majorHAnsi" w:hAnsiTheme="majorHAnsi" w:cstheme="majorHAnsi"/>
          <w:color w:val="000000" w:themeColor="text1"/>
          <w:sz w:val="16"/>
        </w:rPr>
        <w:t xml:space="preserve">, also because computerization will make workers in large segments of the financial industry redundant); </w:t>
      </w:r>
      <w:r w:rsidRPr="00C345AD">
        <w:rPr>
          <w:rFonts w:asciiTheme="majorHAnsi" w:hAnsiTheme="majorHAnsi" w:cstheme="majorHAnsi"/>
          <w:color w:val="000000" w:themeColor="text1"/>
          <w:highlight w:val="yellow"/>
          <w:u w:val="single"/>
        </w:rPr>
        <w:t>government employment</w:t>
      </w:r>
      <w:r w:rsidRPr="00C345AD">
        <w:rPr>
          <w:rFonts w:asciiTheme="majorHAnsi" w:hAnsiTheme="majorHAnsi" w:cstheme="majorHAnsi"/>
          <w:color w:val="000000" w:themeColor="text1"/>
          <w:sz w:val="16"/>
        </w:rPr>
        <w:t xml:space="preserve"> replacing employment in the private sector (</w:t>
      </w:r>
      <w:r w:rsidRPr="00C345AD">
        <w:rPr>
          <w:rFonts w:asciiTheme="majorHAnsi" w:hAnsiTheme="majorHAnsi" w:cstheme="majorHAnsi"/>
          <w:color w:val="000000" w:themeColor="text1"/>
          <w:u w:val="single"/>
        </w:rPr>
        <w:t>improbable because of the fiscal crisis of the state</w:t>
      </w:r>
      <w:r w:rsidRPr="00C345AD">
        <w:rPr>
          <w:rFonts w:asciiTheme="majorHAnsi" w:hAnsiTheme="majorHAnsi" w:cstheme="majorHAnsi"/>
          <w:color w:val="000000" w:themeColor="text1"/>
          <w:sz w:val="16"/>
        </w:rPr>
        <w:t xml:space="preserve">, and in any case requiring ultimately 'a revolutionary overturn of the property system' [p. 51]); </w:t>
      </w:r>
      <w:r w:rsidRPr="00C345AD">
        <w:rPr>
          <w:rFonts w:asciiTheme="majorHAnsi" w:hAnsiTheme="majorHAnsi" w:cstheme="majorHAnsi"/>
          <w:color w:val="000000" w:themeColor="text1"/>
          <w:highlight w:val="yellow"/>
          <w:u w:val="single"/>
        </w:rPr>
        <w:t>and</w:t>
      </w:r>
      <w:r w:rsidRPr="00C345AD">
        <w:rPr>
          <w:rFonts w:asciiTheme="majorHAnsi" w:hAnsiTheme="majorHAnsi" w:cstheme="majorHAnsi"/>
          <w:color w:val="000000" w:themeColor="text1"/>
          <w:sz w:val="16"/>
        </w:rPr>
        <w:t xml:space="preserve"> the use of </w:t>
      </w:r>
      <w:r w:rsidRPr="00C345AD">
        <w:rPr>
          <w:rFonts w:asciiTheme="majorHAnsi" w:hAnsiTheme="majorHAnsi" w:cstheme="majorHAnsi"/>
          <w:color w:val="000000" w:themeColor="text1"/>
          <w:highlight w:val="yellow"/>
          <w:u w:val="single"/>
        </w:rPr>
        <w:t>education</w:t>
      </w:r>
      <w:r w:rsidRPr="00C345AD">
        <w:rPr>
          <w:rFonts w:asciiTheme="majorHAnsi" w:hAnsiTheme="majorHAnsi" w:cstheme="majorHAnsi"/>
          <w:color w:val="000000" w:themeColor="text1"/>
          <w:sz w:val="16"/>
          <w:highlight w:val="yellow"/>
        </w:rPr>
        <w:t xml:space="preserve"> a</w:t>
      </w:r>
      <w:r w:rsidRPr="00C345AD">
        <w:rPr>
          <w:rFonts w:asciiTheme="majorHAnsi" w:hAnsiTheme="majorHAnsi" w:cstheme="majorHAnsi"/>
          <w:color w:val="000000" w:themeColor="text1"/>
          <w:sz w:val="16"/>
        </w:rPr>
        <w:t xml:space="preserve">s a buffer to keep </w:t>
      </w:r>
      <w:proofErr w:type="spellStart"/>
      <w:r w:rsidRPr="00C345AD">
        <w:rPr>
          <w:rFonts w:asciiTheme="majorHAnsi" w:hAnsiTheme="majorHAnsi" w:cstheme="majorHAnsi"/>
          <w:color w:val="000000" w:themeColor="text1"/>
          <w:sz w:val="16"/>
        </w:rPr>
        <w:t>labour</w:t>
      </w:r>
      <w:proofErr w:type="spellEnd"/>
      <w:r w:rsidRPr="00C345AD">
        <w:rPr>
          <w:rFonts w:asciiTheme="majorHAnsi" w:hAnsiTheme="majorHAnsi" w:cstheme="majorHAnsi"/>
          <w:color w:val="000000" w:themeColor="text1"/>
          <w:sz w:val="16"/>
        </w:rPr>
        <w:t xml:space="preserve"> out of employment, making it a form of 'hidden Keynesian ism' while resulting in 'credential inflation' and 'grade inflation' (which for Collins is the path most probably taken, although ultimately it will prove equally futile as the others, as a result of </w:t>
      </w:r>
      <w:r w:rsidRPr="00C345AD">
        <w:rPr>
          <w:rFonts w:asciiTheme="majorHAnsi" w:hAnsiTheme="majorHAnsi" w:cstheme="majorHAnsi"/>
          <w:color w:val="000000" w:themeColor="text1"/>
          <w:u w:val="single"/>
        </w:rPr>
        <w:t>demoralization within</w:t>
      </w:r>
      <w:r w:rsidRPr="00C345AD">
        <w:rPr>
          <w:rFonts w:asciiTheme="majorHAnsi" w:hAnsiTheme="majorHAnsi" w:cstheme="majorHAnsi"/>
          <w:color w:val="000000" w:themeColor="text1"/>
          <w:sz w:val="16"/>
        </w:rPr>
        <w:t xml:space="preserve"> educational </w:t>
      </w:r>
      <w:r w:rsidRPr="00C345AD">
        <w:rPr>
          <w:rFonts w:asciiTheme="majorHAnsi" w:hAnsiTheme="majorHAnsi" w:cstheme="majorHAnsi"/>
          <w:color w:val="000000" w:themeColor="text1"/>
          <w:u w:val="single"/>
        </w:rPr>
        <w:t>institutions</w:t>
      </w:r>
      <w:r w:rsidRPr="00C345AD">
        <w:rPr>
          <w:rFonts w:asciiTheme="majorHAnsi" w:hAnsiTheme="majorHAnsi" w:cstheme="majorHAnsi"/>
          <w:color w:val="000000" w:themeColor="text1"/>
          <w:sz w:val="16"/>
        </w:rPr>
        <w:t xml:space="preserve"> and problems of financing, both public and private). </w:t>
      </w:r>
      <w:r w:rsidRPr="00C345AD">
        <w:rPr>
          <w:rFonts w:asciiTheme="majorHAnsi" w:hAnsiTheme="majorHAnsi" w:cstheme="majorHAnsi"/>
          <w:b/>
          <w:iCs/>
          <w:color w:val="000000" w:themeColor="text1"/>
          <w:highlight w:val="yellow"/>
          <w:u w:val="single"/>
        </w:rPr>
        <w:t>All five escapes closed</w:t>
      </w:r>
      <w:r w:rsidRPr="00C345AD">
        <w:rPr>
          <w:rFonts w:asciiTheme="majorHAnsi" w:hAnsiTheme="majorHAnsi" w:cstheme="majorHAnsi"/>
          <w:color w:val="000000" w:themeColor="text1"/>
          <w:u w:val="single"/>
        </w:rPr>
        <w:t xml:space="preserve">, there is no way society can prevent capitalism from causing accelerated </w:t>
      </w:r>
      <w:r w:rsidRPr="00C345AD">
        <w:rPr>
          <w:rFonts w:asciiTheme="majorHAnsi" w:hAnsiTheme="majorHAnsi" w:cstheme="majorHAnsi"/>
          <w:color w:val="000000" w:themeColor="text1"/>
          <w:u w:val="single"/>
        </w:rPr>
        <w:lastRenderedPageBreak/>
        <w:t xml:space="preserve">displacement of </w:t>
      </w:r>
      <w:proofErr w:type="spellStart"/>
      <w:r w:rsidRPr="00C345AD">
        <w:rPr>
          <w:rFonts w:asciiTheme="majorHAnsi" w:hAnsiTheme="majorHAnsi" w:cstheme="majorHAnsi"/>
          <w:color w:val="000000" w:themeColor="text1"/>
          <w:u w:val="single"/>
        </w:rPr>
        <w:t>labour</w:t>
      </w:r>
      <w:proofErr w:type="spellEnd"/>
      <w:r w:rsidRPr="00C345AD">
        <w:rPr>
          <w:rFonts w:asciiTheme="majorHAnsi" w:hAnsiTheme="majorHAnsi" w:cstheme="majorHAnsi"/>
          <w:color w:val="000000" w:themeColor="text1"/>
          <w:u w:val="single"/>
        </w:rPr>
        <w:t xml:space="preserve"> and</w:t>
      </w:r>
      <w:r w:rsidRPr="00C345AD">
        <w:rPr>
          <w:rFonts w:asciiTheme="majorHAnsi" w:hAnsiTheme="majorHAnsi" w:cstheme="majorHAnsi"/>
          <w:color w:val="000000" w:themeColor="text1"/>
          <w:sz w:val="16"/>
        </w:rPr>
        <w:t xml:space="preserve"> the attendant </w:t>
      </w:r>
      <w:r w:rsidRPr="00C345AD">
        <w:rPr>
          <w:rFonts w:asciiTheme="majorHAnsi" w:hAnsiTheme="majorHAnsi" w:cstheme="majorHAnsi"/>
          <w:color w:val="000000" w:themeColor="text1"/>
          <w:u w:val="single"/>
        </w:rPr>
        <w:t>stark economic and social inequalities</w:t>
      </w:r>
      <w:r w:rsidRPr="00C345AD">
        <w:rPr>
          <w:rFonts w:asciiTheme="majorHAnsi" w:hAnsiTheme="majorHAnsi" w:cstheme="majorHAnsi"/>
          <w:color w:val="000000" w:themeColor="text1"/>
          <w:sz w:val="16"/>
        </w:rPr>
        <w:t xml:space="preserve">. Some sort of </w:t>
      </w:r>
      <w:r w:rsidRPr="00C345AD">
        <w:rPr>
          <w:rFonts w:asciiTheme="majorHAnsi" w:hAnsiTheme="majorHAnsi" w:cstheme="majorHAnsi"/>
          <w:b/>
          <w:iCs/>
          <w:color w:val="000000" w:themeColor="text1"/>
          <w:highlight w:val="yellow"/>
          <w:u w:val="single"/>
        </w:rPr>
        <w:t>socialism</w:t>
      </w:r>
      <w:r w:rsidRPr="00C345AD">
        <w:rPr>
          <w:rFonts w:asciiTheme="majorHAnsi" w:hAnsiTheme="majorHAnsi" w:cstheme="majorHAnsi"/>
          <w:color w:val="000000" w:themeColor="text1"/>
          <w:sz w:val="16"/>
        </w:rPr>
        <w:t xml:space="preserve">, so Collins concludes, </w:t>
      </w:r>
      <w:r w:rsidRPr="00C345AD">
        <w:rPr>
          <w:rFonts w:asciiTheme="majorHAnsi" w:hAnsiTheme="majorHAnsi" w:cstheme="majorHAnsi"/>
          <w:b/>
          <w:iCs/>
          <w:color w:val="000000" w:themeColor="text1"/>
          <w:highlight w:val="yellow"/>
          <w:u w:val="single"/>
        </w:rPr>
        <w:t>will</w:t>
      </w:r>
      <w:r w:rsidRPr="00C345AD">
        <w:rPr>
          <w:rFonts w:asciiTheme="majorHAnsi" w:hAnsiTheme="majorHAnsi" w:cstheme="majorHAnsi"/>
          <w:b/>
          <w:iCs/>
          <w:color w:val="000000" w:themeColor="text1"/>
          <w:u w:val="single"/>
        </w:rPr>
        <w:t xml:space="preserve"> finally </w:t>
      </w:r>
      <w:r w:rsidRPr="00C345AD">
        <w:rPr>
          <w:rFonts w:asciiTheme="majorHAnsi" w:hAnsiTheme="majorHAnsi" w:cstheme="majorHAnsi"/>
          <w:b/>
          <w:iCs/>
          <w:color w:val="000000" w:themeColor="text1"/>
          <w:highlight w:val="yellow"/>
          <w:u w:val="single"/>
        </w:rPr>
        <w:t>have to take capitalism's place</w:t>
      </w:r>
      <w:r w:rsidRPr="00C345AD">
        <w:rPr>
          <w:rFonts w:asciiTheme="majorHAnsi" w:hAnsiTheme="majorHAnsi" w:cstheme="majorHAnsi"/>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C345AD">
        <w:rPr>
          <w:rFonts w:asciiTheme="majorHAnsi" w:hAnsiTheme="majorHAnsi" w:cstheme="majorHAnsi"/>
          <w:b/>
          <w:iCs/>
          <w:color w:val="000000" w:themeColor="text1"/>
          <w:u w:val="single"/>
        </w:rPr>
        <w:t>whether it will be a violent social revolution</w:t>
      </w:r>
      <w:r w:rsidRPr="00C345AD">
        <w:rPr>
          <w:rFonts w:asciiTheme="majorHAnsi" w:hAnsiTheme="majorHAnsi" w:cstheme="majorHAnsi"/>
          <w:color w:val="000000" w:themeColor="text1"/>
          <w:sz w:val="16"/>
        </w:rPr>
        <w:t xml:space="preserve"> that will end </w:t>
      </w:r>
      <w:proofErr w:type="gramStart"/>
      <w:r w:rsidRPr="00C345AD">
        <w:rPr>
          <w:rFonts w:asciiTheme="majorHAnsi" w:hAnsiTheme="majorHAnsi" w:cstheme="majorHAnsi"/>
          <w:color w:val="000000" w:themeColor="text1"/>
          <w:sz w:val="16"/>
        </w:rPr>
        <w:t>capitalism</w:t>
      </w:r>
      <w:proofErr w:type="gramEnd"/>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u w:val="single"/>
        </w:rPr>
        <w:t xml:space="preserve">or a </w:t>
      </w:r>
      <w:r w:rsidRPr="00C345AD">
        <w:rPr>
          <w:rFonts w:asciiTheme="majorHAnsi" w:hAnsiTheme="majorHAnsi" w:cstheme="majorHAnsi"/>
          <w:b/>
          <w:iCs/>
          <w:color w:val="000000" w:themeColor="text1"/>
          <w:u w:val="single"/>
        </w:rPr>
        <w:t>peaceful institutional revolution accomplished under political leadership</w:t>
      </w:r>
      <w:r w:rsidRPr="00C345AD">
        <w:rPr>
          <w:rFonts w:asciiTheme="majorHAnsi" w:hAnsiTheme="majorHAnsi" w:cstheme="majorHAnsi"/>
          <w:color w:val="000000" w:themeColor="text1"/>
          <w:u w:val="single"/>
        </w:rPr>
        <w:t xml:space="preserve"> cannot be known</w:t>
      </w:r>
      <w:r w:rsidRPr="00C345AD">
        <w:rPr>
          <w:rFonts w:asciiTheme="majorHAnsi" w:hAnsiTheme="majorHAnsi" w:cstheme="majorHAnsi"/>
          <w:color w:val="000000" w:themeColor="text1"/>
          <w:sz w:val="16"/>
        </w:rPr>
        <w:t xml:space="preserve"> beforehand. Heavy taxation of the super-rich for extended public employment or a guaranteed basic income for everyone, with equal distribution and strict rationing of very limited working hours by </w:t>
      </w:r>
      <w:proofErr w:type="gramStart"/>
      <w:r w:rsidRPr="00C345AD">
        <w:rPr>
          <w:rFonts w:asciiTheme="majorHAnsi" w:hAnsiTheme="majorHAnsi" w:cstheme="majorHAnsi"/>
          <w:color w:val="000000" w:themeColor="text1"/>
          <w:sz w:val="16"/>
        </w:rPr>
        <w:t>more or less dictatorial</w:t>
      </w:r>
      <w:proofErr w:type="gramEnd"/>
      <w:r w:rsidRPr="00C345AD">
        <w:rPr>
          <w:rFonts w:asciiTheme="majorHAnsi" w:hAnsiTheme="majorHAnsi" w:cstheme="majorHAnsi"/>
          <w:color w:val="000000" w:themeColor="text1"/>
          <w:sz w:val="16"/>
        </w:rPr>
        <w:t xml:space="preserve"> means a la Keynes' 4 - we are free to speculate on this as Collins's 'stripped-down Marxism' does not generate predictions as to what kind of society will emerge once capitalism will have run its course. </w:t>
      </w:r>
      <w:r w:rsidRPr="00C345AD">
        <w:rPr>
          <w:rFonts w:asciiTheme="majorHAnsi" w:hAnsiTheme="majorHAnsi" w:cstheme="majorHAnsi"/>
          <w:b/>
          <w:iCs/>
          <w:color w:val="000000" w:themeColor="text1"/>
          <w:u w:val="single"/>
        </w:rPr>
        <w:t>Only one thing is certain: that capitalism will end, and much sooner than one may have thought</w:t>
      </w:r>
      <w:r w:rsidRPr="00C345AD">
        <w:rPr>
          <w:rFonts w:asciiTheme="majorHAnsi" w:hAnsiTheme="majorHAnsi" w:cstheme="majorHAnsi"/>
          <w:color w:val="000000" w:themeColor="text1"/>
          <w:sz w:val="16"/>
        </w:rPr>
        <w:t xml:space="preserve">. Something of an outlier in the book's suite of chapters is the contribution by Georgi </w:t>
      </w:r>
      <w:proofErr w:type="spellStart"/>
      <w:r w:rsidRPr="00C345AD">
        <w:rPr>
          <w:rFonts w:asciiTheme="majorHAnsi" w:hAnsiTheme="majorHAnsi" w:cstheme="majorHAnsi"/>
          <w:color w:val="000000" w:themeColor="text1"/>
          <w:sz w:val="16"/>
        </w:rPr>
        <w:t>Derluguian</w:t>
      </w:r>
      <w:proofErr w:type="spellEnd"/>
      <w:r w:rsidRPr="00C345AD">
        <w:rPr>
          <w:rFonts w:asciiTheme="majorHAnsi" w:hAnsiTheme="majorHAnsi" w:cstheme="majorHAnsi"/>
          <w:color w:val="000000" w:themeColor="text1"/>
          <w:sz w:val="16"/>
        </w:rPr>
        <w:t xml:space="preserve">,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w:t>
      </w:r>
      <w:proofErr w:type="spellStart"/>
      <w:r w:rsidRPr="00C345AD">
        <w:rPr>
          <w:rFonts w:asciiTheme="majorHAnsi" w:hAnsiTheme="majorHAnsi" w:cstheme="majorHAnsi"/>
          <w:color w:val="000000" w:themeColor="text1"/>
          <w:sz w:val="16"/>
        </w:rPr>
        <w:t>Derluguian</w:t>
      </w:r>
      <w:proofErr w:type="spellEnd"/>
      <w:r w:rsidRPr="00C345AD">
        <w:rPr>
          <w:rFonts w:asciiTheme="majorHAnsi" w:hAnsiTheme="majorHAnsi" w:cstheme="majorHAnsi"/>
          <w:color w:val="000000" w:themeColor="text1"/>
          <w:sz w:val="16"/>
        </w:rPr>
        <w:t xml:space="preserve"> makes much of the fact that </w:t>
      </w:r>
      <w:r w:rsidRPr="00C345AD">
        <w:rPr>
          <w:rFonts w:asciiTheme="majorHAnsi" w:hAnsiTheme="majorHAnsi" w:cstheme="majorHAnsi"/>
          <w:color w:val="000000" w:themeColor="text1"/>
          <w:u w:val="single"/>
        </w:rPr>
        <w:t>Soviet Communism was from early on embedded in the 'hostile geopolitics'</w:t>
      </w:r>
      <w:r w:rsidRPr="00C345AD">
        <w:rPr>
          <w:rFonts w:asciiTheme="majorHAnsi" w:hAnsiTheme="majorHAnsi" w:cstheme="majorHAnsi"/>
          <w:color w:val="000000" w:themeColor="text1"/>
          <w:sz w:val="16"/>
        </w:rPr>
        <w:t xml:space="preserve"> (p. 110) </w:t>
      </w:r>
      <w:r w:rsidRPr="00C345AD">
        <w:rPr>
          <w:rFonts w:asciiTheme="majorHAnsi" w:hAnsiTheme="majorHAnsi" w:cstheme="majorHAnsi"/>
          <w:color w:val="000000" w:themeColor="text1"/>
          <w:u w:val="single"/>
        </w:rPr>
        <w:t>of a 'capitalist world-system'</w:t>
      </w:r>
      <w:r w:rsidRPr="00C345AD">
        <w:rPr>
          <w:rFonts w:asciiTheme="majorHAnsi" w:hAnsiTheme="majorHAnsi" w:cstheme="majorHAnsi"/>
          <w:color w:val="000000" w:themeColor="text1"/>
          <w:sz w:val="16"/>
        </w:rPr>
        <w:t xml:space="preserve"> </w:t>
      </w:r>
      <w:proofErr w:type="gramStart"/>
      <w:r w:rsidRPr="00C345AD">
        <w:rPr>
          <w:rFonts w:asciiTheme="majorHAnsi" w:hAnsiTheme="majorHAnsi" w:cstheme="majorHAnsi"/>
          <w:color w:val="000000" w:themeColor="text1"/>
          <w:sz w:val="16"/>
        </w:rPr>
        <w:t>( 111</w:t>
      </w:r>
      <w:proofErr w:type="gramEnd"/>
      <w:r w:rsidRPr="00C345AD">
        <w:rPr>
          <w:rFonts w:asciiTheme="majorHAnsi" w:hAnsiTheme="majorHAnsi" w:cstheme="majorHAnsi"/>
          <w:color w:val="000000" w:themeColor="text1"/>
          <w:sz w:val="16"/>
        </w:rPr>
        <w:t xml:space="preserve">).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w:t>
      </w:r>
      <w:proofErr w:type="gramStart"/>
      <w:r w:rsidRPr="00C345AD">
        <w:rPr>
          <w:rFonts w:asciiTheme="majorHAnsi" w:hAnsiTheme="majorHAnsi" w:cstheme="majorHAnsi"/>
          <w:color w:val="000000" w:themeColor="text1"/>
          <w:sz w:val="16"/>
        </w:rPr>
        <w:t>technocratic</w:t>
      </w:r>
      <w:proofErr w:type="gramEnd"/>
      <w:r w:rsidRPr="00C345AD">
        <w:rPr>
          <w:rFonts w:asciiTheme="majorHAnsi" w:hAnsiTheme="majorHAnsi" w:cstheme="majorHAnsi"/>
          <w:color w:val="000000" w:themeColor="text1"/>
          <w:sz w:val="16"/>
        </w:rPr>
        <w:t xml:space="preserve"> and scientific elites socialized in the revolutionary era of the late 1960s. Also, </w:t>
      </w:r>
      <w:r w:rsidRPr="00C345AD">
        <w:rPr>
          <w:rFonts w:asciiTheme="majorHAnsi" w:hAnsiTheme="majorHAnsi" w:cstheme="majorHAnsi"/>
          <w:color w:val="000000" w:themeColor="text1"/>
          <w:u w:val="single"/>
        </w:rPr>
        <w:t>over-centralization made the state-based political economy of Soviet Communism vulnerable to regional and ethnic separatism, while the global capitalism surrounding it provided resentful opponents</w:t>
      </w:r>
      <w:r w:rsidRPr="00C345AD">
        <w:rPr>
          <w:rFonts w:asciiTheme="majorHAnsi" w:hAnsiTheme="majorHAnsi" w:cstheme="majorHAnsi"/>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C345AD">
        <w:rPr>
          <w:rFonts w:asciiTheme="majorHAnsi" w:hAnsiTheme="majorHAnsi" w:cstheme="majorHAnsi"/>
          <w:color w:val="000000" w:themeColor="text1"/>
          <w:u w:val="single"/>
        </w:rPr>
        <w:t>the role of the United States</w:t>
      </w:r>
      <w:r w:rsidRPr="00C345AD">
        <w:rPr>
          <w:rFonts w:asciiTheme="majorHAnsi" w:hAnsiTheme="majorHAnsi" w:cstheme="majorHAnsi"/>
          <w:color w:val="000000" w:themeColor="text1"/>
          <w:sz w:val="16"/>
        </w:rPr>
        <w:t xml:space="preserve"> in this respect </w:t>
      </w:r>
      <w:r w:rsidRPr="00C345AD">
        <w:rPr>
          <w:rFonts w:asciiTheme="majorHAnsi" w:hAnsiTheme="majorHAnsi" w:cstheme="majorHAnsi"/>
          <w:color w:val="000000" w:themeColor="text1"/>
          <w:u w:val="single"/>
        </w:rPr>
        <w:t>must not be underestimated</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sz w:val="8"/>
          <w:szCs w:val="8"/>
        </w:rPr>
        <w:t xml:space="preserve">More importantly, capitalism is not exposed to pressure from an alternative political-economic model, </w:t>
      </w:r>
      <w:proofErr w:type="gramStart"/>
      <w:r w:rsidRPr="00C345AD">
        <w:rPr>
          <w:rFonts w:asciiTheme="majorHAnsi" w:hAnsiTheme="majorHAnsi" w:cstheme="majorHAnsi"/>
          <w:color w:val="000000" w:themeColor="text1"/>
          <w:sz w:val="8"/>
          <w:szCs w:val="8"/>
        </w:rPr>
        <w:t>assuming that</w:t>
      </w:r>
      <w:proofErr w:type="gramEnd"/>
      <w:r w:rsidRPr="00C345AD">
        <w:rPr>
          <w:rFonts w:asciiTheme="majorHAnsi" w:hAnsiTheme="majorHAnsi" w:cstheme="majorHAnsi"/>
          <w:color w:val="000000" w:themeColor="text1"/>
          <w:sz w:val="8"/>
          <w:szCs w:val="8"/>
        </w:rPr>
        <w:t xml:space="preserve">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w:t>
      </w:r>
      <w:proofErr w:type="spellStart"/>
      <w:r w:rsidRPr="00C345AD">
        <w:rPr>
          <w:rFonts w:asciiTheme="majorHAnsi" w:hAnsiTheme="majorHAnsi" w:cstheme="majorHAnsi"/>
          <w:color w:val="000000" w:themeColor="text1"/>
          <w:sz w:val="8"/>
          <w:szCs w:val="8"/>
        </w:rPr>
        <w:t>Derluguian</w:t>
      </w:r>
      <w:proofErr w:type="spellEnd"/>
      <w:r w:rsidRPr="00C345AD">
        <w:rPr>
          <w:rFonts w:asciiTheme="majorHAnsi" w:hAnsiTheme="majorHAnsi" w:cstheme="majorHAnsi"/>
          <w:color w:val="000000" w:themeColor="text1"/>
          <w:sz w:val="8"/>
          <w:szCs w:val="8"/>
        </w:rPr>
        <w:t xml:space="preserve">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C345AD">
        <w:rPr>
          <w:rFonts w:asciiTheme="majorHAnsi" w:hAnsiTheme="majorHAnsi" w:cstheme="majorHAnsi"/>
          <w:color w:val="000000" w:themeColor="text1"/>
          <w:sz w:val="16"/>
        </w:rPr>
        <w:t xml:space="preserve"> </w:t>
      </w:r>
      <w:r w:rsidRPr="00C345AD">
        <w:rPr>
          <w:rFonts w:asciiTheme="majorHAnsi" w:hAnsiTheme="majorHAnsi" w:cstheme="majorHAnsi"/>
          <w:color w:val="000000" w:themeColor="text1"/>
          <w:u w:val="single"/>
        </w:rPr>
        <w:t>contemporary capitalism</w:t>
      </w:r>
      <w:r w:rsidRPr="00C345AD">
        <w:rPr>
          <w:rFonts w:asciiTheme="majorHAnsi" w:hAnsiTheme="majorHAnsi" w:cstheme="majorHAnsi"/>
          <w:color w:val="000000" w:themeColor="text1"/>
          <w:sz w:val="16"/>
        </w:rPr>
        <w:t xml:space="preserve"> having </w:t>
      </w:r>
      <w:r w:rsidRPr="00C345AD">
        <w:rPr>
          <w:rFonts w:asciiTheme="majorHAnsi" w:hAnsiTheme="majorHAnsi" w:cstheme="majorHAnsi"/>
          <w:color w:val="000000" w:themeColor="text1"/>
          <w:u w:val="single"/>
        </w:rPr>
        <w:t>entered a period of deep indeterminacy</w:t>
      </w:r>
      <w:r w:rsidRPr="00C345AD">
        <w:rPr>
          <w:rFonts w:asciiTheme="majorHAnsi" w:hAnsiTheme="majorHAnsi" w:cstheme="majorHAnsi"/>
          <w:color w:val="000000" w:themeColor="text1"/>
          <w:sz w:val="16"/>
        </w:rPr>
        <w:t xml:space="preserve"> - a period </w:t>
      </w:r>
      <w:r w:rsidRPr="00C345AD">
        <w:rPr>
          <w:rFonts w:asciiTheme="majorHAnsi" w:hAnsiTheme="majorHAnsi" w:cstheme="majorHAnsi"/>
          <w:color w:val="000000" w:themeColor="text1"/>
          <w:u w:val="single"/>
        </w:rPr>
        <w:t>in which unexpected things can happen any time and</w:t>
      </w:r>
      <w:r w:rsidRPr="00C345AD">
        <w:rPr>
          <w:rFonts w:asciiTheme="majorHAnsi" w:hAnsiTheme="majorHAnsi" w:cstheme="majorHAnsi"/>
          <w:color w:val="000000" w:themeColor="text1"/>
          <w:sz w:val="16"/>
        </w:rPr>
        <w:t xml:space="preserve"> knowledgeable observers can legitimately disagree on what will happen, due to </w:t>
      </w:r>
      <w:r w:rsidRPr="00C345AD">
        <w:rPr>
          <w:rFonts w:asciiTheme="majorHAnsi" w:hAnsiTheme="majorHAnsi" w:cstheme="majorHAnsi"/>
          <w:color w:val="000000" w:themeColor="text1"/>
          <w:u w:val="single"/>
        </w:rPr>
        <w:t>long-valid causal relations</w:t>
      </w:r>
      <w:r w:rsidRPr="00C345AD">
        <w:rPr>
          <w:rFonts w:asciiTheme="majorHAnsi" w:hAnsiTheme="majorHAnsi" w:cstheme="majorHAnsi"/>
          <w:color w:val="000000" w:themeColor="text1"/>
          <w:sz w:val="16"/>
        </w:rPr>
        <w:t xml:space="preserve"> having </w:t>
      </w:r>
      <w:r w:rsidRPr="00C345AD">
        <w:rPr>
          <w:rFonts w:asciiTheme="majorHAnsi" w:hAnsiTheme="majorHAnsi" w:cstheme="majorHAnsi"/>
          <w:color w:val="000000" w:themeColor="text1"/>
          <w:u w:val="single"/>
        </w:rPr>
        <w:t>become historically obsolete</w:t>
      </w:r>
      <w:r w:rsidRPr="00C345AD">
        <w:rPr>
          <w:rFonts w:asciiTheme="majorHAnsi" w:hAnsiTheme="majorHAnsi" w:cstheme="majorHAnsi"/>
          <w:color w:val="000000" w:themeColor="text1"/>
          <w:sz w:val="16"/>
        </w:rPr>
        <w:t xml:space="preserve">. In other words, I interpret the coexistence of a shared sense of crisis with diverging concepts of the nature of that crisis as an indication that </w:t>
      </w:r>
      <w:r w:rsidRPr="00C345AD">
        <w:rPr>
          <w:rFonts w:asciiTheme="majorHAnsi" w:hAnsiTheme="majorHAnsi" w:cstheme="majorHAnsi"/>
          <w:b/>
          <w:iCs/>
          <w:color w:val="000000" w:themeColor="text1"/>
          <w:highlight w:val="yellow"/>
          <w:u w:val="single"/>
        </w:rPr>
        <w:t>traditional economic</w:t>
      </w:r>
      <w:r w:rsidRPr="00C345AD">
        <w:rPr>
          <w:rFonts w:asciiTheme="majorHAnsi" w:hAnsiTheme="majorHAnsi" w:cstheme="majorHAnsi"/>
          <w:color w:val="000000" w:themeColor="text1"/>
          <w:u w:val="single"/>
        </w:rPr>
        <w:t xml:space="preserve"> and sociological </w:t>
      </w:r>
      <w:r w:rsidRPr="00C345AD">
        <w:rPr>
          <w:rFonts w:asciiTheme="majorHAnsi" w:hAnsiTheme="majorHAnsi" w:cstheme="majorHAnsi"/>
          <w:b/>
          <w:iCs/>
          <w:color w:val="000000" w:themeColor="text1"/>
          <w:highlight w:val="yellow"/>
          <w:u w:val="single"/>
        </w:rPr>
        <w:t xml:space="preserve">theories have today lost </w:t>
      </w:r>
      <w:r w:rsidRPr="00C345AD">
        <w:rPr>
          <w:rFonts w:asciiTheme="majorHAnsi" w:hAnsiTheme="majorHAnsi" w:cstheme="majorHAnsi"/>
          <w:b/>
          <w:iCs/>
          <w:color w:val="000000" w:themeColor="text1"/>
          <w:u w:val="single"/>
        </w:rPr>
        <w:t xml:space="preserve">much of their </w:t>
      </w:r>
      <w:r w:rsidRPr="00C345AD">
        <w:rPr>
          <w:rFonts w:asciiTheme="majorHAnsi" w:hAnsiTheme="majorHAnsi" w:cstheme="majorHAnsi"/>
          <w:b/>
          <w:iCs/>
          <w:color w:val="000000" w:themeColor="text1"/>
          <w:highlight w:val="yellow"/>
          <w:u w:val="single"/>
        </w:rPr>
        <w:t>predictive power</w:t>
      </w:r>
      <w:r w:rsidRPr="00C345AD">
        <w:rPr>
          <w:rFonts w:asciiTheme="majorHAnsi" w:hAnsiTheme="majorHAnsi" w:cstheme="majorHAnsi"/>
          <w:color w:val="000000" w:themeColor="text1"/>
          <w:sz w:val="16"/>
          <w:highlight w:val="yellow"/>
        </w:rPr>
        <w:t>.</w:t>
      </w:r>
      <w:r w:rsidRPr="00C345AD">
        <w:rPr>
          <w:rFonts w:asciiTheme="majorHAnsi" w:hAnsiTheme="majorHAnsi" w:cstheme="majorHAnsi"/>
          <w:color w:val="000000" w:themeColor="text1"/>
          <w:sz w:val="16"/>
        </w:rPr>
        <w:t xml:space="preserve"> As I will point out in more detail, below, I see this as a result, but also as a cause, of a destruction of collective agency </w:t>
      </w:r>
      <w:proofErr w:type="gramStart"/>
      <w:r w:rsidRPr="00C345AD">
        <w:rPr>
          <w:rFonts w:asciiTheme="majorHAnsi" w:hAnsiTheme="majorHAnsi" w:cstheme="majorHAnsi"/>
          <w:color w:val="000000" w:themeColor="text1"/>
          <w:sz w:val="16"/>
        </w:rPr>
        <w:t>in the course of</w:t>
      </w:r>
      <w:proofErr w:type="gramEnd"/>
      <w:r w:rsidRPr="00C345AD">
        <w:rPr>
          <w:rFonts w:asciiTheme="majorHAnsi" w:hAnsiTheme="majorHAnsi" w:cstheme="majorHAnsi"/>
          <w:color w:val="000000" w:themeColor="text1"/>
          <w:sz w:val="16"/>
        </w:rPr>
        <w:t xml:space="preserve">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C345AD">
        <w:rPr>
          <w:rFonts w:asciiTheme="majorHAnsi" w:hAnsiTheme="majorHAnsi" w:cstheme="majorHAnsi"/>
          <w:color w:val="000000" w:themeColor="text1"/>
          <w:u w:val="single"/>
        </w:rPr>
        <w:t>various scenarios of</w:t>
      </w:r>
      <w:r w:rsidRPr="00C345AD">
        <w:rPr>
          <w:rFonts w:asciiTheme="majorHAnsi" w:hAnsiTheme="majorHAnsi" w:cstheme="majorHAnsi"/>
          <w:color w:val="000000" w:themeColor="text1"/>
          <w:sz w:val="16"/>
        </w:rPr>
        <w:t xml:space="preserve"> the </w:t>
      </w:r>
      <w:r w:rsidRPr="00C345AD">
        <w:rPr>
          <w:rFonts w:asciiTheme="majorHAnsi" w:hAnsiTheme="majorHAnsi" w:cstheme="majorHAnsi"/>
          <w:color w:val="000000" w:themeColor="text1"/>
          <w:u w:val="single"/>
        </w:rPr>
        <w:t>crisis</w:t>
      </w:r>
      <w:r w:rsidRPr="00C345AD">
        <w:rPr>
          <w:rFonts w:asciiTheme="majorHAnsi" w:hAnsiTheme="majorHAnsi" w:cstheme="majorHAnsi"/>
          <w:color w:val="000000" w:themeColor="text1"/>
          <w:sz w:val="16"/>
        </w:rPr>
        <w:t xml:space="preserve"> and privilege it over the others, I suggest that they all, or most of them, </w:t>
      </w:r>
      <w:r w:rsidRPr="00C345AD">
        <w:rPr>
          <w:rFonts w:asciiTheme="majorHAnsi" w:hAnsiTheme="majorHAnsi" w:cstheme="majorHAnsi"/>
          <w:color w:val="000000" w:themeColor="text1"/>
          <w:u w:val="single"/>
        </w:rPr>
        <w:t xml:space="preserve">may be aggregated into a diagnosis of </w:t>
      </w:r>
      <w:r w:rsidRPr="00C345AD">
        <w:rPr>
          <w:rFonts w:asciiTheme="majorHAnsi" w:hAnsiTheme="majorHAnsi" w:cstheme="majorHAnsi"/>
          <w:b/>
          <w:iCs/>
          <w:color w:val="000000" w:themeColor="text1"/>
          <w:u w:val="single"/>
        </w:rPr>
        <w:t>multi-morbidity</w:t>
      </w:r>
      <w:r w:rsidRPr="00C345AD">
        <w:rPr>
          <w:rFonts w:asciiTheme="majorHAnsi" w:hAnsiTheme="majorHAnsi" w:cstheme="majorHAnsi"/>
          <w:color w:val="000000" w:themeColor="text1"/>
          <w:u w:val="single"/>
        </w:rPr>
        <w:t xml:space="preserve"> in which </w:t>
      </w:r>
      <w:r w:rsidRPr="00C345AD">
        <w:rPr>
          <w:rFonts w:asciiTheme="majorHAnsi" w:hAnsiTheme="majorHAnsi" w:cstheme="majorHAnsi"/>
          <w:b/>
          <w:iCs/>
          <w:color w:val="000000" w:themeColor="text1"/>
          <w:highlight w:val="yellow"/>
          <w:u w:val="single"/>
        </w:rPr>
        <w:t>different disorders coexist and</w:t>
      </w:r>
      <w:r w:rsidRPr="00C345AD">
        <w:rPr>
          <w:rFonts w:asciiTheme="majorHAnsi" w:hAnsiTheme="majorHAnsi" w:cstheme="majorHAnsi"/>
          <w:color w:val="000000" w:themeColor="text1"/>
          <w:highlight w:val="yellow"/>
          <w:u w:val="single"/>
        </w:rPr>
        <w:t>,</w:t>
      </w:r>
      <w:r w:rsidRPr="00C345AD">
        <w:rPr>
          <w:rFonts w:asciiTheme="majorHAnsi" w:hAnsiTheme="majorHAnsi" w:cstheme="majorHAnsi"/>
          <w:color w:val="000000" w:themeColor="text1"/>
          <w:u w:val="single"/>
        </w:rPr>
        <w:t xml:space="preserve"> </w:t>
      </w:r>
      <w:proofErr w:type="gramStart"/>
      <w:r w:rsidRPr="00C345AD">
        <w:rPr>
          <w:rFonts w:asciiTheme="majorHAnsi" w:hAnsiTheme="majorHAnsi" w:cstheme="majorHAnsi"/>
          <w:color w:val="000000" w:themeColor="text1"/>
          <w:u w:val="single"/>
        </w:rPr>
        <w:t>more often than not</w:t>
      </w:r>
      <w:proofErr w:type="gramEnd"/>
      <w:r w:rsidRPr="00C345AD">
        <w:rPr>
          <w:rFonts w:asciiTheme="majorHAnsi" w:hAnsiTheme="majorHAnsi" w:cstheme="majorHAnsi"/>
          <w:color w:val="000000" w:themeColor="text1"/>
          <w:u w:val="single"/>
        </w:rPr>
        <w:t xml:space="preserve">, </w:t>
      </w:r>
      <w:r w:rsidRPr="00C345AD">
        <w:rPr>
          <w:rFonts w:asciiTheme="majorHAnsi" w:hAnsiTheme="majorHAnsi" w:cstheme="majorHAnsi"/>
          <w:b/>
          <w:iCs/>
          <w:color w:val="000000" w:themeColor="text1"/>
          <w:highlight w:val="yellow"/>
          <w:u w:val="single"/>
        </w:rPr>
        <w:t>reinforce each other</w:t>
      </w:r>
      <w:r w:rsidRPr="00C345AD">
        <w:rPr>
          <w:rFonts w:asciiTheme="majorHAnsi" w:hAnsiTheme="majorHAnsi" w:cstheme="majorHAnsi"/>
          <w:color w:val="000000" w:themeColor="text1"/>
          <w:highlight w:val="yellow"/>
          <w:u w:val="single"/>
        </w:rPr>
        <w:t>.</w:t>
      </w:r>
      <w:r w:rsidRPr="00C345AD">
        <w:rPr>
          <w:rFonts w:asciiTheme="majorHAnsi" w:hAnsiTheme="majorHAnsi" w:cstheme="majorHAnsi"/>
          <w:color w:val="000000" w:themeColor="text1"/>
          <w:u w:val="single"/>
        </w:rPr>
        <w:t xml:space="preserve"> Capitalism</w:t>
      </w:r>
      <w:r w:rsidRPr="00C345AD">
        <w:rPr>
          <w:rFonts w:asciiTheme="majorHAnsi" w:hAnsiTheme="majorHAnsi" w:cstheme="majorHAnsi"/>
          <w:color w:val="000000" w:themeColor="text1"/>
          <w:sz w:val="16"/>
        </w:rPr>
        <w:t xml:space="preserve">, as pointed out at the beginning, </w:t>
      </w:r>
      <w:r w:rsidRPr="00C345AD">
        <w:rPr>
          <w:rFonts w:asciiTheme="majorHAnsi" w:hAnsiTheme="majorHAnsi" w:cstheme="majorHAnsi"/>
          <w:color w:val="000000" w:themeColor="text1"/>
          <w:u w:val="single"/>
        </w:rPr>
        <w:t>was always</w:t>
      </w:r>
      <w:r w:rsidRPr="00C345AD">
        <w:rPr>
          <w:rFonts w:asciiTheme="majorHAnsi" w:hAnsiTheme="majorHAnsi" w:cstheme="majorHAnsi"/>
          <w:color w:val="000000" w:themeColor="text1"/>
          <w:sz w:val="16"/>
        </w:rPr>
        <w:t xml:space="preserve"> a </w:t>
      </w:r>
      <w:r w:rsidRPr="00C345AD">
        <w:rPr>
          <w:rFonts w:asciiTheme="majorHAnsi" w:hAnsiTheme="majorHAnsi" w:cstheme="majorHAnsi"/>
          <w:color w:val="000000" w:themeColor="text1"/>
          <w:u w:val="single"/>
        </w:rPr>
        <w:t>fragile</w:t>
      </w:r>
      <w:r w:rsidRPr="00C345AD">
        <w:rPr>
          <w:rFonts w:asciiTheme="majorHAnsi" w:hAnsiTheme="majorHAnsi" w:cstheme="majorHAnsi"/>
          <w:color w:val="000000" w:themeColor="text1"/>
          <w:sz w:val="16"/>
        </w:rPr>
        <w:t xml:space="preserve"> and improbable order and for its survival depended on ongoing repair work. </w:t>
      </w:r>
      <w:r w:rsidRPr="00C345AD">
        <w:rPr>
          <w:rFonts w:asciiTheme="majorHAnsi" w:hAnsiTheme="majorHAnsi" w:cstheme="majorHAnsi"/>
          <w:color w:val="000000" w:themeColor="text1"/>
          <w:u w:val="single"/>
        </w:rPr>
        <w:t xml:space="preserve">Today, however, </w:t>
      </w:r>
      <w:r w:rsidRPr="00C345AD">
        <w:rPr>
          <w:rFonts w:asciiTheme="majorHAnsi" w:hAnsiTheme="majorHAnsi" w:cstheme="majorHAnsi"/>
          <w:b/>
          <w:iCs/>
          <w:color w:val="000000" w:themeColor="text1"/>
          <w:u w:val="single"/>
        </w:rPr>
        <w:t xml:space="preserve">too many </w:t>
      </w:r>
      <w:r w:rsidRPr="00C345AD">
        <w:rPr>
          <w:rFonts w:asciiTheme="majorHAnsi" w:hAnsiTheme="majorHAnsi" w:cstheme="majorHAnsi"/>
          <w:b/>
          <w:iCs/>
          <w:color w:val="000000" w:themeColor="text1"/>
          <w:highlight w:val="yellow"/>
          <w:u w:val="single"/>
        </w:rPr>
        <w:t>frailties have become simultaneously acute</w:t>
      </w:r>
      <w:r w:rsidRPr="00C345AD">
        <w:rPr>
          <w:rFonts w:asciiTheme="majorHAnsi" w:hAnsiTheme="majorHAnsi" w:cstheme="majorHAnsi"/>
          <w:color w:val="000000" w:themeColor="text1"/>
          <w:highlight w:val="yellow"/>
          <w:u w:val="single"/>
        </w:rPr>
        <w:t xml:space="preserve"> while </w:t>
      </w:r>
      <w:r w:rsidRPr="00C345AD">
        <w:rPr>
          <w:rFonts w:asciiTheme="majorHAnsi" w:hAnsiTheme="majorHAnsi" w:cstheme="majorHAnsi"/>
          <w:b/>
          <w:iCs/>
          <w:color w:val="000000" w:themeColor="text1"/>
          <w:u w:val="single"/>
        </w:rPr>
        <w:t xml:space="preserve">too many </w:t>
      </w:r>
      <w:r w:rsidRPr="00C345AD">
        <w:rPr>
          <w:rFonts w:asciiTheme="majorHAnsi" w:hAnsiTheme="majorHAnsi" w:cstheme="majorHAnsi"/>
          <w:b/>
          <w:iCs/>
          <w:color w:val="000000" w:themeColor="text1"/>
          <w:highlight w:val="yellow"/>
          <w:u w:val="single"/>
        </w:rPr>
        <w:t>remedies have been exhausted</w:t>
      </w:r>
      <w:r w:rsidRPr="00C345AD">
        <w:rPr>
          <w:rFonts w:asciiTheme="majorHAnsi" w:hAnsiTheme="majorHAnsi" w:cstheme="majorHAnsi"/>
          <w:color w:val="000000" w:themeColor="text1"/>
          <w:u w:val="single"/>
        </w:rPr>
        <w:t xml:space="preserve"> or destroyed. </w:t>
      </w:r>
      <w:r w:rsidRPr="00C345AD">
        <w:rPr>
          <w:rFonts w:asciiTheme="majorHAnsi" w:hAnsiTheme="majorHAnsi" w:cstheme="majorHAnsi"/>
          <w:b/>
          <w:iCs/>
          <w:color w:val="000000" w:themeColor="text1"/>
          <w:u w:val="single"/>
        </w:rPr>
        <w:t>The end of capitalism</w:t>
      </w:r>
      <w:r w:rsidRPr="00C345AD">
        <w:rPr>
          <w:rFonts w:asciiTheme="majorHAnsi" w:hAnsiTheme="majorHAnsi" w:cstheme="majorHAnsi"/>
          <w:color w:val="000000" w:themeColor="text1"/>
          <w:u w:val="single"/>
        </w:rPr>
        <w:t xml:space="preserve"> can then be imagined as a </w:t>
      </w:r>
      <w:r w:rsidRPr="00C345AD">
        <w:rPr>
          <w:rFonts w:asciiTheme="majorHAnsi" w:hAnsiTheme="majorHAnsi" w:cstheme="majorHAnsi"/>
          <w:b/>
          <w:iCs/>
          <w:color w:val="000000" w:themeColor="text1"/>
          <w:u w:val="single"/>
        </w:rPr>
        <w:t>death from a thousand cuts</w:t>
      </w:r>
      <w:r w:rsidRPr="00C345AD">
        <w:rPr>
          <w:rFonts w:asciiTheme="majorHAnsi" w:hAnsiTheme="majorHAnsi" w:cstheme="majorHAnsi"/>
          <w:color w:val="000000" w:themeColor="text1"/>
          <w:u w:val="single"/>
        </w:rPr>
        <w:t xml:space="preserve">, or from a multiplicity of infirmities each of which will be </w:t>
      </w:r>
      <w:proofErr w:type="gramStart"/>
      <w:r w:rsidRPr="00C345AD">
        <w:rPr>
          <w:rFonts w:asciiTheme="majorHAnsi" w:hAnsiTheme="majorHAnsi" w:cstheme="majorHAnsi"/>
          <w:color w:val="000000" w:themeColor="text1"/>
          <w:u w:val="single"/>
        </w:rPr>
        <w:t>all the more</w:t>
      </w:r>
      <w:proofErr w:type="gramEnd"/>
      <w:r w:rsidRPr="00C345AD">
        <w:rPr>
          <w:rFonts w:asciiTheme="majorHAnsi" w:hAnsiTheme="majorHAnsi" w:cstheme="majorHAnsi"/>
          <w:color w:val="000000" w:themeColor="text1"/>
          <w:u w:val="single"/>
        </w:rPr>
        <w:t xml:space="preserve"> untreatable as all will demand treatment at the same time</w:t>
      </w:r>
      <w:r w:rsidRPr="00C345AD">
        <w:rPr>
          <w:rFonts w:asciiTheme="majorHAnsi" w:hAnsiTheme="majorHAnsi" w:cstheme="majorHAnsi"/>
          <w:color w:val="000000" w:themeColor="text1"/>
          <w:sz w:val="16"/>
        </w:rPr>
        <w:t xml:space="preserve">. As will become apparent, </w:t>
      </w:r>
      <w:r w:rsidRPr="00C345AD">
        <w:rPr>
          <w:rFonts w:asciiTheme="majorHAnsi" w:hAnsiTheme="majorHAnsi" w:cstheme="majorHAnsi"/>
          <w:b/>
          <w:iCs/>
          <w:color w:val="000000" w:themeColor="text1"/>
          <w:u w:val="single"/>
        </w:rPr>
        <w:t>I do not believe that any of the potentially stabilizing forces</w:t>
      </w:r>
      <w:r w:rsidRPr="00C345AD">
        <w:rPr>
          <w:rFonts w:asciiTheme="majorHAnsi" w:hAnsiTheme="majorHAnsi" w:cstheme="majorHAnsi"/>
          <w:color w:val="000000" w:themeColor="text1"/>
          <w:sz w:val="16"/>
        </w:rPr>
        <w:t xml:space="preserve"> mentioned by Mann </w:t>
      </w:r>
      <w:r w:rsidRPr="00C345AD">
        <w:rPr>
          <w:rFonts w:asciiTheme="majorHAnsi" w:hAnsiTheme="majorHAnsi" w:cstheme="majorHAnsi"/>
          <w:color w:val="000000" w:themeColor="text1"/>
          <w:u w:val="single"/>
        </w:rPr>
        <w:t>and</w:t>
      </w:r>
      <w:r w:rsidRPr="00C345AD">
        <w:rPr>
          <w:rFonts w:asciiTheme="majorHAnsi" w:hAnsiTheme="majorHAnsi" w:cstheme="majorHAnsi"/>
          <w:color w:val="000000" w:themeColor="text1"/>
          <w:sz w:val="16"/>
        </w:rPr>
        <w:t xml:space="preserve"> Calhoun, </w:t>
      </w:r>
      <w:r w:rsidRPr="00C345AD">
        <w:rPr>
          <w:rFonts w:asciiTheme="majorHAnsi" w:hAnsiTheme="majorHAnsi" w:cstheme="majorHAnsi"/>
          <w:color w:val="000000" w:themeColor="text1"/>
          <w:u w:val="single"/>
        </w:rPr>
        <w:t>be it regime pluralism</w:t>
      </w:r>
      <w:r w:rsidRPr="00C345AD">
        <w:rPr>
          <w:rFonts w:asciiTheme="majorHAnsi" w:hAnsiTheme="majorHAnsi" w:cstheme="majorHAnsi"/>
          <w:color w:val="000000" w:themeColor="text1"/>
          <w:sz w:val="16"/>
        </w:rPr>
        <w:t xml:space="preserve">, regional diversity and </w:t>
      </w:r>
      <w:r w:rsidRPr="00C345AD">
        <w:rPr>
          <w:rFonts w:asciiTheme="majorHAnsi" w:hAnsiTheme="majorHAnsi" w:cstheme="majorHAnsi"/>
          <w:color w:val="000000" w:themeColor="text1"/>
          <w:u w:val="single"/>
        </w:rPr>
        <w:t xml:space="preserve">uneven development, political reform, or independent crisis cycles, </w:t>
      </w:r>
      <w:r w:rsidRPr="00C345AD">
        <w:rPr>
          <w:rFonts w:asciiTheme="majorHAnsi" w:hAnsiTheme="majorHAnsi" w:cstheme="majorHAnsi"/>
          <w:b/>
          <w:iCs/>
          <w:color w:val="000000" w:themeColor="text1"/>
          <w:u w:val="single"/>
        </w:rPr>
        <w:t>will be strong enough to neutralize</w:t>
      </w:r>
      <w:r w:rsidRPr="00C345AD">
        <w:rPr>
          <w:rFonts w:asciiTheme="majorHAnsi" w:hAnsiTheme="majorHAnsi" w:cstheme="majorHAnsi"/>
          <w:color w:val="000000" w:themeColor="text1"/>
          <w:u w:val="single"/>
        </w:rPr>
        <w:t xml:space="preserve"> the syndrome of </w:t>
      </w:r>
      <w:r w:rsidRPr="00C345AD">
        <w:rPr>
          <w:rFonts w:asciiTheme="majorHAnsi" w:hAnsiTheme="majorHAnsi" w:cstheme="majorHAnsi"/>
          <w:b/>
          <w:iCs/>
          <w:color w:val="000000" w:themeColor="text1"/>
          <w:u w:val="single"/>
        </w:rPr>
        <w:t>accumulated weaknesses</w:t>
      </w:r>
      <w:r w:rsidRPr="00C345AD">
        <w:rPr>
          <w:rFonts w:asciiTheme="majorHAnsi" w:hAnsiTheme="majorHAnsi" w:cstheme="majorHAnsi"/>
          <w:color w:val="000000" w:themeColor="text1"/>
          <w:u w:val="single"/>
        </w:rPr>
        <w:t xml:space="preserve"> that characterize contemporary capitalism. No effective opposition being left, and no practicable successor model waiting</w:t>
      </w:r>
      <w:r w:rsidRPr="00C345AD">
        <w:rPr>
          <w:rFonts w:asciiTheme="majorHAnsi" w:hAnsiTheme="majorHAnsi" w:cstheme="majorHAnsi"/>
          <w:color w:val="000000" w:themeColor="text1"/>
          <w:sz w:val="16"/>
        </w:rPr>
        <w:t xml:space="preserve"> in the wings of history, </w:t>
      </w:r>
      <w:r w:rsidRPr="00C345AD">
        <w:rPr>
          <w:rFonts w:asciiTheme="majorHAnsi" w:hAnsiTheme="majorHAnsi" w:cstheme="majorHAnsi"/>
          <w:color w:val="000000" w:themeColor="text1"/>
          <w:highlight w:val="yellow"/>
          <w:u w:val="single"/>
        </w:rPr>
        <w:t>capitalism's accumulation of defects</w:t>
      </w:r>
      <w:r w:rsidRPr="00C345AD">
        <w:rPr>
          <w:rFonts w:asciiTheme="majorHAnsi" w:hAnsiTheme="majorHAnsi" w:cstheme="majorHAnsi"/>
          <w:color w:val="000000" w:themeColor="text1"/>
          <w:u w:val="single"/>
        </w:rPr>
        <w:t xml:space="preserve">, alongside its accumulation of capital, </w:t>
      </w:r>
      <w:r w:rsidRPr="00C345AD">
        <w:rPr>
          <w:rFonts w:asciiTheme="majorHAnsi" w:hAnsiTheme="majorHAnsi" w:cstheme="majorHAnsi"/>
          <w:color w:val="000000" w:themeColor="text1"/>
          <w:highlight w:val="yellow"/>
          <w:u w:val="single"/>
        </w:rPr>
        <w:t>may be seen</w:t>
      </w:r>
      <w:r w:rsidRPr="00C345AD">
        <w:rPr>
          <w:rFonts w:asciiTheme="majorHAnsi" w:hAnsiTheme="majorHAnsi" w:cstheme="majorHAnsi"/>
          <w:color w:val="000000" w:themeColor="text1"/>
          <w:sz w:val="16"/>
        </w:rPr>
        <w:t xml:space="preserve">, with Collins, '6 </w:t>
      </w:r>
      <w:r w:rsidRPr="00C345AD">
        <w:rPr>
          <w:rFonts w:asciiTheme="majorHAnsi" w:hAnsiTheme="majorHAnsi" w:cstheme="majorHAnsi"/>
          <w:color w:val="000000" w:themeColor="text1"/>
          <w:highlight w:val="yellow"/>
          <w:u w:val="single"/>
        </w:rPr>
        <w:t>as an</w:t>
      </w:r>
      <w:r w:rsidRPr="00C345AD">
        <w:rPr>
          <w:rFonts w:asciiTheme="majorHAnsi" w:hAnsiTheme="majorHAnsi" w:cstheme="majorHAnsi"/>
          <w:color w:val="000000" w:themeColor="text1"/>
          <w:u w:val="single"/>
        </w:rPr>
        <w:t xml:space="preserve"> </w:t>
      </w:r>
      <w:r w:rsidRPr="00C345AD">
        <w:rPr>
          <w:rFonts w:asciiTheme="majorHAnsi" w:hAnsiTheme="majorHAnsi" w:cstheme="majorHAnsi"/>
          <w:b/>
          <w:iCs/>
          <w:color w:val="000000" w:themeColor="text1"/>
          <w:u w:val="single"/>
        </w:rPr>
        <w:t xml:space="preserve">entirely </w:t>
      </w:r>
      <w:r w:rsidRPr="00C345AD">
        <w:rPr>
          <w:rFonts w:asciiTheme="majorHAnsi" w:hAnsiTheme="majorHAnsi" w:cstheme="majorHAnsi"/>
          <w:b/>
          <w:iCs/>
          <w:color w:val="000000" w:themeColor="text1"/>
          <w:highlight w:val="yellow"/>
          <w:u w:val="single"/>
        </w:rPr>
        <w:t>endogenous dynamic of self-destruction</w:t>
      </w:r>
      <w:r w:rsidRPr="00C345AD">
        <w:rPr>
          <w:rFonts w:asciiTheme="majorHAnsi" w:hAnsiTheme="majorHAnsi" w:cstheme="majorHAnsi"/>
          <w:color w:val="000000" w:themeColor="text1"/>
          <w:u w:val="single"/>
        </w:rPr>
        <w:t xml:space="preserve">, following an evolutionary logic </w:t>
      </w:r>
      <w:proofErr w:type="spellStart"/>
      <w:r w:rsidRPr="00C345AD">
        <w:rPr>
          <w:rFonts w:asciiTheme="majorHAnsi" w:hAnsiTheme="majorHAnsi" w:cstheme="majorHAnsi"/>
          <w:color w:val="000000" w:themeColor="text1"/>
          <w:u w:val="single"/>
        </w:rPr>
        <w:lastRenderedPageBreak/>
        <w:t>moulded</w:t>
      </w:r>
      <w:proofErr w:type="spellEnd"/>
      <w:r w:rsidRPr="00C345AD">
        <w:rPr>
          <w:rFonts w:asciiTheme="majorHAnsi" w:hAnsiTheme="majorHAnsi" w:cstheme="majorHAnsi"/>
          <w:color w:val="000000" w:themeColor="text1"/>
          <w:u w:val="single"/>
        </w:rPr>
        <w:t xml:space="preserve"> in its expression but not suspended by contingent and coincidental events, along a historical trajectory</w:t>
      </w:r>
      <w:r w:rsidRPr="00C345AD">
        <w:rPr>
          <w:rFonts w:asciiTheme="majorHAnsi" w:hAnsiTheme="majorHAnsi" w:cstheme="majorHAnsi"/>
          <w:color w:val="000000" w:themeColor="text1"/>
          <w:sz w:val="16"/>
        </w:rPr>
        <w:t xml:space="preserve"> from early liberal via state-administered to neoliberal capitalism, </w:t>
      </w:r>
      <w:r w:rsidRPr="00C345AD">
        <w:rPr>
          <w:rFonts w:asciiTheme="majorHAnsi" w:hAnsiTheme="majorHAnsi" w:cstheme="majorHAnsi"/>
          <w:color w:val="000000" w:themeColor="text1"/>
          <w:u w:val="single"/>
        </w:rPr>
        <w:t>which culminated</w:t>
      </w:r>
      <w:r w:rsidRPr="00C345AD">
        <w:rPr>
          <w:rFonts w:asciiTheme="majorHAnsi" w:hAnsiTheme="majorHAnsi" w:cstheme="majorHAnsi"/>
          <w:color w:val="000000" w:themeColor="text1"/>
          <w:sz w:val="16"/>
        </w:rPr>
        <w:t xml:space="preserve"> for the time </w:t>
      </w:r>
      <w:r w:rsidRPr="00C345AD">
        <w:rPr>
          <w:rFonts w:asciiTheme="majorHAnsi" w:hAnsiTheme="majorHAnsi" w:cstheme="majorHAnsi"/>
          <w:color w:val="000000" w:themeColor="text1"/>
          <w:u w:val="single"/>
        </w:rPr>
        <w:t>being in the financial crisis of 2008 and its aftermath</w:t>
      </w:r>
      <w:r w:rsidRPr="00C345AD">
        <w:rPr>
          <w:rFonts w:asciiTheme="majorHAnsi" w:hAnsiTheme="majorHAnsi" w:cstheme="majorHAnsi"/>
          <w:color w:val="000000" w:themeColor="text1"/>
          <w:sz w:val="16"/>
        </w:rPr>
        <w:t>. For the decline of capitalism to continue</w:t>
      </w:r>
      <w:proofErr w:type="gramStart"/>
      <w:r w:rsidRPr="00C345AD">
        <w:rPr>
          <w:rFonts w:asciiTheme="majorHAnsi" w:hAnsiTheme="majorHAnsi" w:cstheme="majorHAnsi"/>
          <w:color w:val="000000" w:themeColor="text1"/>
          <w:sz w:val="16"/>
        </w:rPr>
        <w:t>, that is to say, no</w:t>
      </w:r>
      <w:proofErr w:type="gramEnd"/>
      <w:r w:rsidRPr="00C345AD">
        <w:rPr>
          <w:rFonts w:asciiTheme="majorHAnsi" w:hAnsiTheme="majorHAnsi" w:cstheme="majorHAnsi"/>
          <w:color w:val="000000" w:themeColor="text1"/>
          <w:sz w:val="16"/>
        </w:rPr>
        <w:t xml:space="preserve"> revolutionary alternative is required, and certainly no masterplan of a better society displacing capitalism. </w:t>
      </w:r>
      <w:r w:rsidRPr="00C345AD">
        <w:rPr>
          <w:rFonts w:asciiTheme="majorHAnsi" w:hAnsiTheme="majorHAnsi" w:cstheme="majorHAnsi"/>
          <w:color w:val="000000" w:themeColor="text1"/>
          <w:u w:val="single"/>
        </w:rPr>
        <w:t xml:space="preserve">Contemporary capitalism is vanishing on its own, </w:t>
      </w:r>
      <w:r w:rsidRPr="00C345AD">
        <w:rPr>
          <w:rFonts w:asciiTheme="majorHAnsi" w:hAnsiTheme="majorHAnsi" w:cstheme="majorHAnsi"/>
          <w:b/>
          <w:iCs/>
          <w:color w:val="000000" w:themeColor="text1"/>
          <w:u w:val="single"/>
        </w:rPr>
        <w:t>collapsing from internal contradictions</w:t>
      </w:r>
      <w:r w:rsidRPr="00C345AD">
        <w:rPr>
          <w:rFonts w:asciiTheme="majorHAnsi" w:hAnsiTheme="majorHAnsi" w:cstheme="majorHAnsi"/>
          <w:color w:val="000000" w:themeColor="text1"/>
          <w:sz w:val="16"/>
        </w:rPr>
        <w:t xml:space="preserve">, and not least </w:t>
      </w:r>
      <w:proofErr w:type="gramStart"/>
      <w:r w:rsidRPr="00C345AD">
        <w:rPr>
          <w:rFonts w:asciiTheme="majorHAnsi" w:hAnsiTheme="majorHAnsi" w:cstheme="majorHAnsi"/>
          <w:color w:val="000000" w:themeColor="text1"/>
          <w:sz w:val="16"/>
        </w:rPr>
        <w:t>as a result of</w:t>
      </w:r>
      <w:proofErr w:type="gramEnd"/>
      <w:r w:rsidRPr="00C345AD">
        <w:rPr>
          <w:rFonts w:asciiTheme="majorHAnsi" w:hAnsiTheme="majorHAnsi" w:cstheme="majorHAnsi"/>
          <w:color w:val="000000" w:themeColor="text1"/>
          <w:sz w:val="16"/>
        </w:rPr>
        <w:t xml:space="preserve"> having vanquished its enemies - who, as noted, have often rescued capitalism from itself by forcing it to assume a new form. </w:t>
      </w:r>
      <w:r w:rsidRPr="00C345AD">
        <w:rPr>
          <w:rFonts w:asciiTheme="majorHAnsi" w:hAnsiTheme="majorHAnsi" w:cstheme="majorHAnsi"/>
          <w:color w:val="000000" w:themeColor="text1"/>
          <w:highlight w:val="yellow"/>
          <w:u w:val="single"/>
        </w:rPr>
        <w:t>What comes after capitalism</w:t>
      </w:r>
      <w:r w:rsidRPr="00C345AD">
        <w:rPr>
          <w:rFonts w:asciiTheme="majorHAnsi" w:hAnsiTheme="majorHAnsi" w:cstheme="majorHAnsi"/>
          <w:color w:val="000000" w:themeColor="text1"/>
          <w:u w:val="single"/>
        </w:rPr>
        <w:t xml:space="preserve"> in its final crisis</w:t>
      </w:r>
      <w:r w:rsidRPr="00C345AD">
        <w:rPr>
          <w:rFonts w:asciiTheme="majorHAnsi" w:hAnsiTheme="majorHAnsi" w:cstheme="majorHAnsi"/>
          <w:color w:val="000000" w:themeColor="text1"/>
          <w:sz w:val="16"/>
        </w:rPr>
        <w:t xml:space="preserve">, now under way, </w:t>
      </w:r>
      <w:r w:rsidRPr="00C345AD">
        <w:rPr>
          <w:rFonts w:asciiTheme="majorHAnsi" w:hAnsiTheme="majorHAnsi" w:cstheme="majorHAnsi"/>
          <w:color w:val="000000" w:themeColor="text1"/>
          <w:highlight w:val="yellow"/>
          <w:u w:val="single"/>
        </w:rPr>
        <w:t>is</w:t>
      </w:r>
      <w:r w:rsidRPr="00C345AD">
        <w:rPr>
          <w:rFonts w:asciiTheme="majorHAnsi" w:hAnsiTheme="majorHAnsi" w:cstheme="majorHAnsi"/>
          <w:color w:val="000000" w:themeColor="text1"/>
          <w:sz w:val="16"/>
        </w:rPr>
        <w:t xml:space="preserve">, I suggest, </w:t>
      </w:r>
      <w:r w:rsidRPr="00C345AD">
        <w:rPr>
          <w:rFonts w:asciiTheme="majorHAnsi" w:hAnsiTheme="majorHAnsi" w:cstheme="majorHAnsi"/>
          <w:color w:val="000000" w:themeColor="text1"/>
          <w:u w:val="single"/>
        </w:rPr>
        <w:t>not socialism</w:t>
      </w:r>
      <w:r w:rsidRPr="00C345AD">
        <w:rPr>
          <w:rFonts w:asciiTheme="majorHAnsi" w:hAnsiTheme="majorHAnsi" w:cstheme="majorHAnsi"/>
          <w:color w:val="000000" w:themeColor="text1"/>
          <w:sz w:val="16"/>
        </w:rPr>
        <w:t xml:space="preserve"> or some other defined social order, </w:t>
      </w:r>
      <w:r w:rsidRPr="00C345AD">
        <w:rPr>
          <w:rFonts w:asciiTheme="majorHAnsi" w:hAnsiTheme="majorHAnsi" w:cstheme="majorHAnsi"/>
          <w:color w:val="000000" w:themeColor="text1"/>
          <w:u w:val="single"/>
        </w:rPr>
        <w:t>but a lasting interregnum - no new world system equilibrium</w:t>
      </w:r>
      <w:r w:rsidRPr="00C345AD">
        <w:rPr>
          <w:rFonts w:asciiTheme="majorHAnsi" w:hAnsiTheme="majorHAnsi" w:cstheme="majorHAnsi"/>
          <w:color w:val="000000" w:themeColor="text1"/>
          <w:sz w:val="16"/>
        </w:rPr>
        <w:t xml:space="preserve"> ala Wallerstein, </w:t>
      </w:r>
      <w:r w:rsidRPr="00C345AD">
        <w:rPr>
          <w:rFonts w:asciiTheme="majorHAnsi" w:hAnsiTheme="majorHAnsi" w:cstheme="majorHAnsi"/>
          <w:color w:val="000000" w:themeColor="text1"/>
          <w:u w:val="single"/>
        </w:rPr>
        <w:t xml:space="preserve">but a prolonged period of social </w:t>
      </w:r>
      <w:r w:rsidRPr="00C345AD">
        <w:rPr>
          <w:rFonts w:asciiTheme="majorHAnsi" w:hAnsiTheme="majorHAnsi" w:cstheme="majorHAnsi"/>
          <w:color w:val="000000" w:themeColor="text1"/>
          <w:highlight w:val="yellow"/>
          <w:u w:val="single"/>
        </w:rPr>
        <w:t>entropy,</w:t>
      </w:r>
      <w:r w:rsidRPr="00C345AD">
        <w:rPr>
          <w:rFonts w:asciiTheme="majorHAnsi" w:hAnsiTheme="majorHAnsi" w:cstheme="majorHAnsi"/>
          <w:color w:val="000000" w:themeColor="text1"/>
          <w:u w:val="single"/>
        </w:rPr>
        <w:t xml:space="preserve"> or disorder</w:t>
      </w:r>
      <w:r w:rsidRPr="00C345AD">
        <w:rPr>
          <w:rFonts w:asciiTheme="majorHAnsi" w:hAnsiTheme="majorHAnsi" w:cstheme="majorHAnsi"/>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C345AD">
        <w:rPr>
          <w:rFonts w:asciiTheme="majorHAnsi" w:hAnsiTheme="majorHAnsi" w:cstheme="majorHAnsi"/>
          <w:color w:val="000000" w:themeColor="text1"/>
          <w:u w:val="single"/>
        </w:rPr>
        <w:t xml:space="preserve">defined as </w:t>
      </w:r>
      <w:r w:rsidRPr="00C345AD">
        <w:rPr>
          <w:rFonts w:asciiTheme="majorHAnsi" w:hAnsiTheme="majorHAnsi" w:cstheme="majorHAnsi"/>
          <w:color w:val="000000" w:themeColor="text1"/>
          <w:highlight w:val="yellow"/>
          <w:u w:val="single"/>
        </w:rPr>
        <w:t>a breakdown of system integration</w:t>
      </w:r>
      <w:r w:rsidRPr="00C345AD">
        <w:rPr>
          <w:rFonts w:asciiTheme="majorHAnsi" w:hAnsiTheme="majorHAnsi" w:cstheme="majorHAnsi"/>
          <w:color w:val="000000" w:themeColor="text1"/>
          <w:u w:val="single"/>
        </w:rPr>
        <w:t xml:space="preserve"> at the macro level, depriving individuals</w:t>
      </w:r>
      <w:r w:rsidRPr="00C345AD">
        <w:rPr>
          <w:rFonts w:asciiTheme="majorHAnsi" w:hAnsiTheme="majorHAnsi" w:cstheme="majorHAnsi"/>
          <w:color w:val="000000" w:themeColor="text1"/>
          <w:sz w:val="16"/>
        </w:rPr>
        <w:t xml:space="preserve"> at the micro level </w:t>
      </w:r>
      <w:r w:rsidRPr="00C345AD">
        <w:rPr>
          <w:rFonts w:asciiTheme="majorHAnsi" w:hAnsiTheme="majorHAnsi" w:cstheme="majorHAnsi"/>
          <w:color w:val="000000" w:themeColor="text1"/>
          <w:u w:val="single"/>
        </w:rPr>
        <w:t>of institutional structuring and collective support</w:t>
      </w:r>
      <w:r w:rsidRPr="00C345AD">
        <w:rPr>
          <w:rFonts w:asciiTheme="majorHAnsi" w:hAnsiTheme="majorHAnsi" w:cstheme="majorHAnsi"/>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C345AD">
        <w:rPr>
          <w:rFonts w:asciiTheme="majorHAnsi" w:hAnsiTheme="majorHAnsi" w:cstheme="majorHAnsi"/>
          <w:color w:val="000000" w:themeColor="text1"/>
          <w:u w:val="single"/>
        </w:rPr>
        <w:t>A society in interregnum</w:t>
      </w:r>
      <w:r w:rsidRPr="00C345AD">
        <w:rPr>
          <w:rFonts w:asciiTheme="majorHAnsi" w:hAnsiTheme="majorHAnsi" w:cstheme="majorHAnsi"/>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C345AD">
        <w:rPr>
          <w:rFonts w:asciiTheme="majorHAnsi" w:hAnsiTheme="majorHAnsi" w:cstheme="majorHAnsi"/>
          <w:color w:val="000000" w:themeColor="text1"/>
          <w:u w:val="single"/>
        </w:rPr>
        <w:t>is essentially ungovernable</w:t>
      </w:r>
      <w:r w:rsidRPr="00C345AD">
        <w:rPr>
          <w:rFonts w:asciiTheme="majorHAnsi" w:hAnsiTheme="majorHAnsi" w:cstheme="majorHAnsi"/>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w:t>
      </w:r>
      <w:proofErr w:type="spellStart"/>
      <w:r w:rsidRPr="00C345AD">
        <w:rPr>
          <w:rFonts w:asciiTheme="majorHAnsi" w:hAnsiTheme="majorHAnsi" w:cstheme="majorHAnsi"/>
          <w:color w:val="000000" w:themeColor="text1"/>
          <w:sz w:val="16"/>
        </w:rPr>
        <w:t>Undergoverned</w:t>
      </w:r>
      <w:proofErr w:type="spellEnd"/>
      <w:r w:rsidRPr="00C345AD">
        <w:rPr>
          <w:rFonts w:asciiTheme="majorHAnsi" w:hAnsiTheme="majorHAnsi" w:cstheme="majorHAnsi"/>
          <w:color w:val="000000" w:themeColor="text1"/>
          <w:sz w:val="16"/>
        </w:rPr>
        <w:t xml:space="preserve"> and undermanaged, the social world of </w:t>
      </w:r>
      <w:r w:rsidRPr="00C345AD">
        <w:rPr>
          <w:rFonts w:asciiTheme="majorHAnsi" w:hAnsiTheme="majorHAnsi" w:cstheme="majorHAnsi"/>
          <w:color w:val="000000" w:themeColor="text1"/>
          <w:u w:val="single"/>
        </w:rPr>
        <w:t>the post-capitalist interregnum, in the wake of neoliberal capitalism</w:t>
      </w:r>
      <w:r w:rsidRPr="00C345AD">
        <w:rPr>
          <w:rFonts w:asciiTheme="majorHAnsi" w:hAnsiTheme="majorHAnsi" w:cstheme="majorHAnsi"/>
          <w:color w:val="000000" w:themeColor="text1"/>
          <w:sz w:val="16"/>
        </w:rPr>
        <w:t xml:space="preserve"> having cleared away states, governments, borders, trade unions and other moderating forces, </w:t>
      </w:r>
      <w:r w:rsidRPr="00C345AD">
        <w:rPr>
          <w:rFonts w:asciiTheme="majorHAnsi" w:hAnsiTheme="majorHAnsi" w:cstheme="majorHAnsi"/>
          <w:color w:val="000000" w:themeColor="text1"/>
          <w:u w:val="single"/>
        </w:rPr>
        <w:t>can at any time be hit by disaster</w:t>
      </w:r>
      <w:r w:rsidRPr="00C345AD">
        <w:rPr>
          <w:rFonts w:asciiTheme="majorHAnsi" w:hAnsiTheme="majorHAnsi" w:cstheme="majorHAnsi"/>
          <w:color w:val="000000" w:themeColor="text1"/>
          <w:sz w:val="16"/>
        </w:rPr>
        <w:t xml:space="preserve">; for example, </w:t>
      </w:r>
      <w:r w:rsidRPr="00C345AD">
        <w:rPr>
          <w:rFonts w:asciiTheme="majorHAnsi" w:hAnsiTheme="majorHAnsi" w:cstheme="majorHAnsi"/>
          <w:b/>
          <w:iCs/>
          <w:color w:val="000000" w:themeColor="text1"/>
          <w:u w:val="single"/>
        </w:rPr>
        <w:t>bubbles imploding</w:t>
      </w:r>
      <w:r w:rsidRPr="00C345AD">
        <w:rPr>
          <w:rFonts w:asciiTheme="majorHAnsi" w:hAnsiTheme="majorHAnsi" w:cstheme="majorHAnsi"/>
          <w:color w:val="000000" w:themeColor="text1"/>
          <w:u w:val="single"/>
        </w:rPr>
        <w:t xml:space="preserve"> or </w:t>
      </w:r>
      <w:r w:rsidRPr="00C345AD">
        <w:rPr>
          <w:rFonts w:asciiTheme="majorHAnsi" w:hAnsiTheme="majorHAnsi" w:cstheme="majorHAnsi"/>
          <w:b/>
          <w:iCs/>
          <w:color w:val="000000" w:themeColor="text1"/>
          <w:u w:val="single"/>
        </w:rPr>
        <w:t xml:space="preserve">violence penetrating from a collapsing periphery into the </w:t>
      </w:r>
      <w:proofErr w:type="spellStart"/>
      <w:r w:rsidRPr="00C345AD">
        <w:rPr>
          <w:rFonts w:asciiTheme="majorHAnsi" w:hAnsiTheme="majorHAnsi" w:cstheme="majorHAnsi"/>
          <w:b/>
          <w:iCs/>
          <w:color w:val="000000" w:themeColor="text1"/>
          <w:u w:val="single"/>
        </w:rPr>
        <w:t>centre</w:t>
      </w:r>
      <w:proofErr w:type="spellEnd"/>
      <w:r w:rsidRPr="00C345AD">
        <w:rPr>
          <w:rFonts w:asciiTheme="majorHAnsi" w:hAnsiTheme="majorHAnsi" w:cstheme="majorHAnsi"/>
          <w:color w:val="000000" w:themeColor="text1"/>
          <w:sz w:val="16"/>
        </w:rPr>
        <w:t xml:space="preserve">. With individuals deprived of collective </w:t>
      </w:r>
      <w:proofErr w:type="spellStart"/>
      <w:r w:rsidRPr="00C345AD">
        <w:rPr>
          <w:rFonts w:asciiTheme="majorHAnsi" w:hAnsiTheme="majorHAnsi" w:cstheme="majorHAnsi"/>
          <w:color w:val="000000" w:themeColor="text1"/>
          <w:sz w:val="16"/>
        </w:rPr>
        <w:t>defences</w:t>
      </w:r>
      <w:proofErr w:type="spellEnd"/>
      <w:r w:rsidRPr="00C345AD">
        <w:rPr>
          <w:rFonts w:asciiTheme="majorHAnsi" w:hAnsiTheme="majorHAnsi" w:cstheme="majorHAnsi"/>
          <w:color w:val="000000" w:themeColor="text1"/>
          <w:sz w:val="16"/>
        </w:rPr>
        <w:t xml:space="preserve"> and left to their own devices, what remains of a </w:t>
      </w:r>
      <w:proofErr w:type="gramStart"/>
      <w:r w:rsidRPr="00C345AD">
        <w:rPr>
          <w:rFonts w:asciiTheme="majorHAnsi" w:hAnsiTheme="majorHAnsi" w:cstheme="majorHAnsi"/>
          <w:color w:val="000000" w:themeColor="text1"/>
          <w:sz w:val="16"/>
        </w:rPr>
        <w:t>social order hinges</w:t>
      </w:r>
      <w:proofErr w:type="gramEnd"/>
      <w:r w:rsidRPr="00C345AD">
        <w:rPr>
          <w:rFonts w:asciiTheme="majorHAnsi" w:hAnsiTheme="majorHAnsi" w:cstheme="majorHAnsi"/>
          <w:color w:val="000000" w:themeColor="text1"/>
          <w:sz w:val="16"/>
        </w:rPr>
        <w:t xml:space="preserve"> on the motivation of individuals to cooperate with other individuals on an ad hoc basis, </w:t>
      </w:r>
      <w:r w:rsidRPr="00C345AD">
        <w:rPr>
          <w:rFonts w:asciiTheme="majorHAnsi" w:hAnsiTheme="majorHAnsi" w:cstheme="majorHAnsi"/>
          <w:color w:val="000000" w:themeColor="text1"/>
          <w:u w:val="single"/>
        </w:rPr>
        <w:t>driven by fear and greed</w:t>
      </w:r>
      <w:r w:rsidRPr="00C345AD">
        <w:rPr>
          <w:rFonts w:asciiTheme="majorHAnsi" w:hAnsiTheme="majorHAnsi" w:cstheme="majorHAnsi"/>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w:t>
      </w:r>
      <w:proofErr w:type="spellStart"/>
      <w:r w:rsidRPr="00C345AD">
        <w:rPr>
          <w:rFonts w:asciiTheme="majorHAnsi" w:hAnsiTheme="majorHAnsi" w:cstheme="majorHAnsi"/>
          <w:color w:val="000000" w:themeColor="text1"/>
          <w:sz w:val="16"/>
        </w:rPr>
        <w:t>Zweckrationalitiit</w:t>
      </w:r>
      <w:proofErr w:type="spellEnd"/>
      <w:r w:rsidRPr="00C345AD">
        <w:rPr>
          <w:rFonts w:asciiTheme="majorHAnsi" w:hAnsiTheme="majorHAnsi" w:cstheme="majorHAnsi"/>
          <w:color w:val="000000" w:themeColor="text1"/>
          <w:sz w:val="16"/>
        </w:rPr>
        <w:t xml:space="preserve">. As pointed out in Chapter 1 of this book, and partly elaborated in the rest of this introduction, </w:t>
      </w:r>
      <w:r w:rsidRPr="00C345AD">
        <w:rPr>
          <w:rFonts w:asciiTheme="majorHAnsi" w:hAnsiTheme="majorHAnsi" w:cstheme="majorHAnsi"/>
          <w:color w:val="000000" w:themeColor="text1"/>
          <w:u w:val="single"/>
        </w:rPr>
        <w:t xml:space="preserve">I anchor this condition in a variety of interrelated developments, such as </w:t>
      </w:r>
      <w:r w:rsidRPr="00C345AD">
        <w:rPr>
          <w:rFonts w:asciiTheme="majorHAnsi" w:hAnsiTheme="majorHAnsi" w:cstheme="majorHAnsi"/>
          <w:b/>
          <w:iCs/>
          <w:color w:val="000000" w:themeColor="text1"/>
          <w:u w:val="single"/>
        </w:rPr>
        <w:t>declining growth</w:t>
      </w:r>
      <w:r w:rsidRPr="00C345AD">
        <w:rPr>
          <w:rFonts w:asciiTheme="majorHAnsi" w:hAnsiTheme="majorHAnsi" w:cstheme="majorHAnsi"/>
          <w:color w:val="000000" w:themeColor="text1"/>
          <w:u w:val="single"/>
        </w:rPr>
        <w:t xml:space="preserve"> intensifying </w:t>
      </w:r>
      <w:r w:rsidRPr="00C345AD">
        <w:rPr>
          <w:rFonts w:asciiTheme="majorHAnsi" w:hAnsiTheme="majorHAnsi" w:cstheme="majorHAnsi"/>
          <w:b/>
          <w:iCs/>
          <w:color w:val="000000" w:themeColor="text1"/>
          <w:u w:val="single"/>
        </w:rPr>
        <w:t>distributional conflict</w:t>
      </w:r>
      <w:r w:rsidRPr="00C345AD">
        <w:rPr>
          <w:rFonts w:asciiTheme="majorHAnsi" w:hAnsiTheme="majorHAnsi" w:cstheme="majorHAnsi"/>
          <w:color w:val="000000" w:themeColor="text1"/>
          <w:sz w:val="16"/>
        </w:rPr>
        <w:t xml:space="preserve">; the </w:t>
      </w:r>
      <w:r w:rsidRPr="00C345AD">
        <w:rPr>
          <w:rFonts w:asciiTheme="majorHAnsi" w:hAnsiTheme="majorHAnsi" w:cstheme="majorHAnsi"/>
          <w:color w:val="000000" w:themeColor="text1"/>
          <w:u w:val="single"/>
        </w:rPr>
        <w:t xml:space="preserve">rising </w:t>
      </w:r>
      <w:r w:rsidRPr="00C345AD">
        <w:rPr>
          <w:rFonts w:asciiTheme="majorHAnsi" w:hAnsiTheme="majorHAnsi" w:cstheme="majorHAnsi"/>
          <w:b/>
          <w:iCs/>
          <w:color w:val="000000" w:themeColor="text1"/>
          <w:u w:val="single"/>
        </w:rPr>
        <w:t>inequality</w:t>
      </w:r>
      <w:r w:rsidRPr="00C345AD">
        <w:rPr>
          <w:rFonts w:asciiTheme="majorHAnsi" w:hAnsiTheme="majorHAnsi" w:cstheme="majorHAnsi"/>
          <w:color w:val="000000" w:themeColor="text1"/>
          <w:sz w:val="16"/>
        </w:rPr>
        <w:t xml:space="preserve"> that results from this; </w:t>
      </w:r>
      <w:r w:rsidRPr="00C345AD">
        <w:rPr>
          <w:rFonts w:asciiTheme="majorHAnsi" w:hAnsiTheme="majorHAnsi" w:cstheme="majorHAnsi"/>
          <w:b/>
          <w:iCs/>
          <w:color w:val="000000" w:themeColor="text1"/>
          <w:u w:val="single"/>
        </w:rPr>
        <w:t>vanishing macroeconomic manageability</w:t>
      </w:r>
      <w:r w:rsidRPr="00C345AD">
        <w:rPr>
          <w:rFonts w:asciiTheme="majorHAnsi" w:hAnsiTheme="majorHAnsi" w:cstheme="majorHAnsi"/>
          <w:color w:val="000000" w:themeColor="text1"/>
          <w:sz w:val="16"/>
        </w:rPr>
        <w:t xml:space="preserve">, as </w:t>
      </w:r>
      <w:r w:rsidRPr="00C345AD">
        <w:rPr>
          <w:rFonts w:asciiTheme="majorHAnsi" w:hAnsiTheme="majorHAnsi" w:cstheme="majorHAnsi"/>
          <w:color w:val="000000" w:themeColor="text1"/>
          <w:u w:val="single"/>
        </w:rPr>
        <w:t>manifested in</w:t>
      </w:r>
      <w:r w:rsidRPr="00C345AD">
        <w:rPr>
          <w:rFonts w:asciiTheme="majorHAnsi" w:hAnsiTheme="majorHAnsi" w:cstheme="majorHAnsi"/>
          <w:color w:val="000000" w:themeColor="text1"/>
          <w:sz w:val="16"/>
        </w:rPr>
        <w:t xml:space="preserve">, among other things, steadily </w:t>
      </w:r>
      <w:r w:rsidRPr="00C345AD">
        <w:rPr>
          <w:rFonts w:asciiTheme="majorHAnsi" w:hAnsiTheme="majorHAnsi" w:cstheme="majorHAnsi"/>
          <w:color w:val="000000" w:themeColor="text1"/>
          <w:u w:val="single"/>
        </w:rPr>
        <w:t xml:space="preserve">growing indebtedness, a pumped-up money supply; and the ever-present possibility of another </w:t>
      </w:r>
      <w:r w:rsidRPr="00C345AD">
        <w:rPr>
          <w:rFonts w:asciiTheme="majorHAnsi" w:hAnsiTheme="majorHAnsi" w:cstheme="majorHAnsi"/>
          <w:b/>
          <w:iCs/>
          <w:color w:val="000000" w:themeColor="text1"/>
          <w:u w:val="single"/>
        </w:rPr>
        <w:t>economic breakdown</w:t>
      </w:r>
      <w:r w:rsidRPr="00C345AD">
        <w:rPr>
          <w:rFonts w:asciiTheme="majorHAnsi" w:hAnsiTheme="majorHAnsi" w:cstheme="majorHAnsi"/>
          <w:color w:val="000000" w:themeColor="text1"/>
          <w:sz w:val="16"/>
        </w:rPr>
        <w:t xml:space="preserve">;'9 </w:t>
      </w:r>
      <w:r w:rsidRPr="00C345AD">
        <w:rPr>
          <w:rFonts w:asciiTheme="majorHAnsi" w:hAnsiTheme="majorHAnsi" w:cstheme="majorHAnsi"/>
          <w:color w:val="000000" w:themeColor="text1"/>
          <w:u w:val="single"/>
        </w:rPr>
        <w:t>the</w:t>
      </w:r>
      <w:r w:rsidRPr="00C345AD">
        <w:rPr>
          <w:rFonts w:asciiTheme="majorHAnsi" w:hAnsiTheme="majorHAnsi" w:cstheme="majorHAnsi"/>
          <w:color w:val="000000" w:themeColor="text1"/>
          <w:sz w:val="16"/>
        </w:rPr>
        <w:t xml:space="preserve"> suspension of post-war capitalism's engine of social progress, democracy, and the associated </w:t>
      </w:r>
      <w:r w:rsidRPr="00C345AD">
        <w:rPr>
          <w:rFonts w:asciiTheme="majorHAnsi" w:hAnsiTheme="majorHAnsi" w:cstheme="majorHAnsi"/>
          <w:color w:val="000000" w:themeColor="text1"/>
          <w:u w:val="single"/>
        </w:rPr>
        <w:t xml:space="preserve">rise of </w:t>
      </w:r>
      <w:r w:rsidRPr="00C345AD">
        <w:rPr>
          <w:rFonts w:asciiTheme="majorHAnsi" w:hAnsiTheme="majorHAnsi" w:cstheme="majorHAnsi"/>
          <w:b/>
          <w:iCs/>
          <w:color w:val="000000" w:themeColor="text1"/>
          <w:u w:val="single"/>
        </w:rPr>
        <w:t>oligarchic rule</w:t>
      </w:r>
      <w:r w:rsidRPr="00C345AD">
        <w:rPr>
          <w:rFonts w:asciiTheme="majorHAnsi" w:hAnsiTheme="majorHAnsi" w:cstheme="majorHAnsi"/>
          <w:color w:val="000000" w:themeColor="text1"/>
          <w:sz w:val="16"/>
        </w:rPr>
        <w:t xml:space="preserve">; the </w:t>
      </w:r>
      <w:r w:rsidRPr="00C345AD">
        <w:rPr>
          <w:rFonts w:asciiTheme="majorHAnsi" w:hAnsiTheme="majorHAnsi" w:cstheme="majorHAnsi"/>
          <w:b/>
          <w:iCs/>
          <w:color w:val="000000" w:themeColor="text1"/>
          <w:u w:val="single"/>
        </w:rPr>
        <w:t>dwindling capacity of governments</w:t>
      </w:r>
      <w:r w:rsidRPr="00C345AD">
        <w:rPr>
          <w:rFonts w:asciiTheme="majorHAnsi" w:hAnsiTheme="majorHAnsi" w:cstheme="majorHAnsi"/>
          <w:color w:val="000000" w:themeColor="text1"/>
          <w:u w:val="single"/>
        </w:rPr>
        <w:t xml:space="preserve"> and the systemic inability of governance</w:t>
      </w:r>
      <w:r w:rsidRPr="00C345AD">
        <w:rPr>
          <w:rFonts w:asciiTheme="majorHAnsi" w:hAnsiTheme="majorHAnsi" w:cstheme="majorHAnsi"/>
          <w:color w:val="000000" w:themeColor="text1"/>
          <w:sz w:val="16"/>
        </w:rPr>
        <w:t xml:space="preserve"> to limit the commodification of </w:t>
      </w:r>
      <w:proofErr w:type="spellStart"/>
      <w:r w:rsidRPr="00C345AD">
        <w:rPr>
          <w:rFonts w:asciiTheme="majorHAnsi" w:hAnsiTheme="majorHAnsi" w:cstheme="majorHAnsi"/>
          <w:color w:val="000000" w:themeColor="text1"/>
          <w:sz w:val="16"/>
        </w:rPr>
        <w:t>labour</w:t>
      </w:r>
      <w:proofErr w:type="spellEnd"/>
      <w:r w:rsidRPr="00C345AD">
        <w:rPr>
          <w:rFonts w:asciiTheme="majorHAnsi" w:hAnsiTheme="majorHAnsi" w:cstheme="majorHAnsi"/>
          <w:color w:val="000000" w:themeColor="text1"/>
          <w:sz w:val="16"/>
        </w:rPr>
        <w:t xml:space="preserve">, nature and money; </w:t>
      </w:r>
      <w:r w:rsidRPr="00C345AD">
        <w:rPr>
          <w:rFonts w:asciiTheme="majorHAnsi" w:hAnsiTheme="majorHAnsi" w:cstheme="majorHAnsi"/>
          <w:color w:val="000000" w:themeColor="text1"/>
          <w:u w:val="single"/>
        </w:rPr>
        <w:t xml:space="preserve">the omnipresence of </w:t>
      </w:r>
      <w:r w:rsidRPr="00C345AD">
        <w:rPr>
          <w:rFonts w:asciiTheme="majorHAnsi" w:hAnsiTheme="majorHAnsi" w:cstheme="majorHAnsi"/>
          <w:b/>
          <w:iCs/>
          <w:color w:val="000000" w:themeColor="text1"/>
          <w:u w:val="single"/>
        </w:rPr>
        <w:t>corruption</w:t>
      </w:r>
      <w:r w:rsidRPr="00C345AD">
        <w:rPr>
          <w:rFonts w:asciiTheme="majorHAnsi" w:hAnsiTheme="majorHAnsi" w:cstheme="majorHAnsi"/>
          <w:color w:val="000000" w:themeColor="text1"/>
          <w:sz w:val="16"/>
        </w:rPr>
        <w:t xml:space="preserve"> of all sorts, </w:t>
      </w:r>
      <w:r w:rsidRPr="00C345AD">
        <w:rPr>
          <w:rFonts w:asciiTheme="majorHAnsi" w:hAnsiTheme="majorHAnsi" w:cstheme="majorHAnsi"/>
          <w:color w:val="000000" w:themeColor="text1"/>
          <w:u w:val="single"/>
        </w:rPr>
        <w:t>in response to intensified</w:t>
      </w:r>
      <w:r w:rsidRPr="00C345AD">
        <w:rPr>
          <w:rFonts w:asciiTheme="majorHAnsi" w:hAnsiTheme="majorHAnsi" w:cstheme="majorHAnsi"/>
          <w:color w:val="000000" w:themeColor="text1"/>
          <w:sz w:val="16"/>
        </w:rPr>
        <w:t xml:space="preserve"> competition in winner-take-all </w:t>
      </w:r>
      <w:r w:rsidRPr="00C345AD">
        <w:rPr>
          <w:rFonts w:asciiTheme="majorHAnsi" w:hAnsiTheme="majorHAnsi" w:cstheme="majorHAnsi"/>
          <w:color w:val="000000" w:themeColor="text1"/>
          <w:u w:val="single"/>
        </w:rPr>
        <w:t>markets</w:t>
      </w:r>
      <w:r w:rsidRPr="00C345AD">
        <w:rPr>
          <w:rFonts w:asciiTheme="majorHAnsi" w:hAnsiTheme="majorHAnsi" w:cstheme="majorHAnsi"/>
          <w:color w:val="000000" w:themeColor="text1"/>
          <w:sz w:val="16"/>
        </w:rPr>
        <w:t xml:space="preserve"> with unlimited opportunities for self-enrichment; </w:t>
      </w:r>
      <w:r w:rsidRPr="00C345AD">
        <w:rPr>
          <w:rFonts w:asciiTheme="majorHAnsi" w:hAnsiTheme="majorHAnsi" w:cstheme="majorHAnsi"/>
          <w:color w:val="000000" w:themeColor="text1"/>
          <w:u w:val="single"/>
        </w:rPr>
        <w:t>the erosion of public infrastructures</w:t>
      </w:r>
      <w:r w:rsidRPr="00C345AD">
        <w:rPr>
          <w:rFonts w:asciiTheme="majorHAnsi" w:hAnsiTheme="majorHAnsi" w:cstheme="majorHAnsi"/>
          <w:color w:val="000000" w:themeColor="text1"/>
          <w:sz w:val="16"/>
        </w:rPr>
        <w:t xml:space="preserve"> and collective benefits in the course of commodification and privatization; </w:t>
      </w:r>
      <w:r w:rsidRPr="00C345AD">
        <w:rPr>
          <w:rFonts w:asciiTheme="majorHAnsi" w:hAnsiTheme="majorHAnsi" w:cstheme="majorHAnsi"/>
          <w:color w:val="000000" w:themeColor="text1"/>
          <w:u w:val="single"/>
        </w:rPr>
        <w:t xml:space="preserve">the </w:t>
      </w:r>
      <w:r w:rsidRPr="00C345AD">
        <w:rPr>
          <w:rFonts w:asciiTheme="majorHAnsi" w:hAnsiTheme="majorHAnsi" w:cstheme="majorHAnsi"/>
          <w:b/>
          <w:iCs/>
          <w:color w:val="000000" w:themeColor="text1"/>
          <w:u w:val="single"/>
        </w:rPr>
        <w:t>failure</w:t>
      </w:r>
      <w:r w:rsidRPr="00C345AD">
        <w:rPr>
          <w:rFonts w:asciiTheme="majorHAnsi" w:hAnsiTheme="majorHAnsi" w:cstheme="majorHAnsi"/>
          <w:color w:val="000000" w:themeColor="text1"/>
          <w:sz w:val="16"/>
        </w:rPr>
        <w:t xml:space="preserve"> after 1989 </w:t>
      </w:r>
      <w:r w:rsidRPr="00C345AD">
        <w:rPr>
          <w:rFonts w:asciiTheme="majorHAnsi" w:hAnsiTheme="majorHAnsi" w:cstheme="majorHAnsi"/>
          <w:color w:val="000000" w:themeColor="text1"/>
          <w:u w:val="single"/>
        </w:rPr>
        <w:t>of</w:t>
      </w:r>
      <w:r w:rsidRPr="00C345AD">
        <w:rPr>
          <w:rFonts w:asciiTheme="majorHAnsi" w:hAnsiTheme="majorHAnsi" w:cstheme="majorHAnsi"/>
          <w:color w:val="000000" w:themeColor="text1"/>
          <w:sz w:val="16"/>
        </w:rPr>
        <w:t xml:space="preserve"> capitalism's host nation, </w:t>
      </w:r>
      <w:r w:rsidRPr="00C345AD">
        <w:rPr>
          <w:rFonts w:asciiTheme="majorHAnsi" w:hAnsiTheme="majorHAnsi" w:cstheme="majorHAnsi"/>
          <w:color w:val="000000" w:themeColor="text1"/>
          <w:u w:val="single"/>
        </w:rPr>
        <w:t xml:space="preserve">the United States, to build and maintain a </w:t>
      </w:r>
      <w:r w:rsidRPr="00C345AD">
        <w:rPr>
          <w:rFonts w:asciiTheme="majorHAnsi" w:hAnsiTheme="majorHAnsi" w:cstheme="majorHAnsi"/>
          <w:b/>
          <w:iCs/>
          <w:color w:val="000000" w:themeColor="text1"/>
          <w:u w:val="single"/>
        </w:rPr>
        <w:t>stable global order</w:t>
      </w:r>
      <w:r w:rsidRPr="00C345AD">
        <w:rPr>
          <w:rFonts w:asciiTheme="majorHAnsi" w:hAnsiTheme="majorHAnsi" w:cstheme="majorHAnsi"/>
          <w:color w:val="000000" w:themeColor="text1"/>
          <w:sz w:val="16"/>
        </w:rPr>
        <w:t xml:space="preserve">; etc., etc. </w:t>
      </w:r>
      <w:r w:rsidRPr="00C345AD">
        <w:rPr>
          <w:rFonts w:asciiTheme="majorHAnsi" w:hAnsiTheme="majorHAnsi" w:cstheme="majorHAnsi"/>
          <w:color w:val="000000" w:themeColor="text1"/>
          <w:u w:val="single"/>
        </w:rPr>
        <w:t>These and other developments</w:t>
      </w:r>
      <w:r w:rsidRPr="00C345AD">
        <w:rPr>
          <w:rFonts w:asciiTheme="majorHAnsi" w:hAnsiTheme="majorHAnsi" w:cstheme="majorHAnsi"/>
          <w:color w:val="000000" w:themeColor="text1"/>
          <w:sz w:val="16"/>
        </w:rPr>
        <w:t xml:space="preserve">, I suggest, </w:t>
      </w:r>
      <w:r w:rsidRPr="00C345AD">
        <w:rPr>
          <w:rFonts w:asciiTheme="majorHAnsi" w:hAnsiTheme="majorHAnsi" w:cstheme="majorHAnsi"/>
          <w:color w:val="000000" w:themeColor="text1"/>
          <w:u w:val="single"/>
        </w:rPr>
        <w:t>have resulted in widespread cynicism governing economic life</w:t>
      </w:r>
      <w:r w:rsidRPr="00C345AD">
        <w:rPr>
          <w:rFonts w:asciiTheme="majorHAnsi" w:hAnsiTheme="majorHAnsi" w:cstheme="majorHAnsi"/>
          <w:color w:val="000000" w:themeColor="text1"/>
          <w:sz w:val="16"/>
        </w:rPr>
        <w:t xml:space="preserve">, for a long time if not </w:t>
      </w:r>
      <w:r w:rsidRPr="00C345AD">
        <w:rPr>
          <w:rFonts w:asciiTheme="majorHAnsi" w:hAnsiTheme="majorHAnsi" w:cstheme="majorHAnsi"/>
          <w:b/>
          <w:iCs/>
          <w:color w:val="000000" w:themeColor="text1"/>
          <w:u w:val="single"/>
        </w:rPr>
        <w:t>forever ruling out a recovery of normative legitimacy for capitalism</w:t>
      </w:r>
      <w:r w:rsidRPr="00C345AD">
        <w:rPr>
          <w:rFonts w:asciiTheme="majorHAnsi" w:hAnsiTheme="majorHAnsi" w:cstheme="majorHAnsi"/>
          <w:color w:val="000000" w:themeColor="text1"/>
          <w:sz w:val="16"/>
        </w:rPr>
        <w:t xml:space="preserve"> as a just society offering equal opportunities for individual progress- a legitimacy that capitalism would need to draw on in critical moments - </w:t>
      </w:r>
      <w:r w:rsidRPr="00C345AD">
        <w:rPr>
          <w:rFonts w:asciiTheme="majorHAnsi" w:hAnsiTheme="majorHAnsi" w:cstheme="majorHAnsi"/>
          <w:color w:val="000000" w:themeColor="text1"/>
          <w:u w:val="single"/>
        </w:rPr>
        <w:t>and founding social integration on collective resignation</w:t>
      </w:r>
      <w:r w:rsidRPr="00C345AD">
        <w:rPr>
          <w:rFonts w:asciiTheme="majorHAnsi" w:hAnsiTheme="majorHAnsi" w:cstheme="majorHAnsi"/>
          <w:color w:val="000000" w:themeColor="text1"/>
          <w:sz w:val="16"/>
        </w:rPr>
        <w:t xml:space="preserve"> as the last remaining pillar of the capitalist social order, or disorder. 20</w:t>
      </w:r>
    </w:p>
    <w:p w14:paraId="19A0B4ED" w14:textId="77777777" w:rsidR="001D403C" w:rsidRPr="00C345AD" w:rsidRDefault="001D403C" w:rsidP="001D403C">
      <w:pPr>
        <w:pStyle w:val="Heading4"/>
        <w:rPr>
          <w:rFonts w:asciiTheme="majorHAnsi" w:hAnsiTheme="majorHAnsi" w:cstheme="majorHAnsi"/>
        </w:rPr>
      </w:pPr>
      <w:r w:rsidRPr="00C345AD">
        <w:rPr>
          <w:rFonts w:asciiTheme="majorHAnsi" w:hAnsiTheme="majorHAnsi" w:cstheme="majorHAnsi"/>
          <w:iCs/>
        </w:rPr>
        <w:lastRenderedPageBreak/>
        <w:t xml:space="preserve">The alternative is to affirm the Communist party using dual power strategies. </w:t>
      </w:r>
      <w:r w:rsidRPr="00C345AD">
        <w:rPr>
          <w:rFonts w:asciiTheme="majorHAnsi" w:hAnsiTheme="majorHAnsi" w:cstheme="majorHAnsi"/>
        </w:rPr>
        <w:t xml:space="preserve">This debate is a question of the </w:t>
      </w:r>
      <w:r w:rsidRPr="00C345AD">
        <w:rPr>
          <w:rFonts w:asciiTheme="majorHAnsi" w:hAnsiTheme="majorHAnsi" w:cstheme="majorHAnsi"/>
          <w:u w:val="single"/>
        </w:rPr>
        <w:t>speed,</w:t>
      </w:r>
      <w:r w:rsidRPr="00C345AD">
        <w:rPr>
          <w:rFonts w:asciiTheme="majorHAnsi" w:hAnsiTheme="majorHAnsi" w:cstheme="majorHAnsi"/>
        </w:rPr>
        <w:t xml:space="preserve"> </w:t>
      </w:r>
      <w:r w:rsidRPr="00C345AD">
        <w:rPr>
          <w:rFonts w:asciiTheme="majorHAnsi" w:hAnsiTheme="majorHAnsi" w:cstheme="majorHAnsi"/>
          <w:u w:val="single"/>
        </w:rPr>
        <w:t>scope,</w:t>
      </w:r>
      <w:r w:rsidRPr="00C345AD">
        <w:rPr>
          <w:rFonts w:asciiTheme="majorHAnsi" w:hAnsiTheme="majorHAnsi" w:cstheme="majorHAnsi"/>
        </w:rPr>
        <w:t xml:space="preserve"> and </w:t>
      </w:r>
      <w:r w:rsidRPr="00C345AD">
        <w:rPr>
          <w:rFonts w:asciiTheme="majorHAnsi" w:hAnsiTheme="majorHAnsi" w:cstheme="majorHAnsi"/>
          <w:u w:val="single"/>
        </w:rPr>
        <w:t>scale</w:t>
      </w:r>
      <w:r w:rsidRPr="00C345AD">
        <w:rPr>
          <w:rFonts w:asciiTheme="majorHAnsi" w:hAnsiTheme="majorHAnsi" w:cstheme="majorHAnsi"/>
        </w:rPr>
        <w:t xml:space="preserve"> of revolutionary strategy. Only dual power organizing builds institutions that meet the material needs of community, building a revolutionary base in the face of compounding crises of climate change, imperialism, and fascism.</w:t>
      </w:r>
    </w:p>
    <w:p w14:paraId="45499B46" w14:textId="77777777" w:rsidR="001D403C" w:rsidRPr="00C345AD" w:rsidRDefault="001D403C" w:rsidP="001D403C">
      <w:pPr>
        <w:rPr>
          <w:rFonts w:asciiTheme="majorHAnsi" w:hAnsiTheme="majorHAnsi" w:cstheme="majorHAnsi"/>
        </w:rPr>
      </w:pPr>
      <w:r w:rsidRPr="00C345AD">
        <w:rPr>
          <w:rStyle w:val="Style13ptBold"/>
          <w:rFonts w:asciiTheme="majorHAnsi" w:hAnsiTheme="majorHAnsi" w:cstheme="majorHAnsi"/>
        </w:rPr>
        <w:t>Escalante, 19</w:t>
      </w:r>
      <w:r w:rsidRPr="00C345AD">
        <w:rPr>
          <w:rFonts w:asciiTheme="majorHAnsi" w:hAnsiTheme="majorHAnsi" w:cstheme="majorHAnsi"/>
        </w:rPr>
        <w:t xml:space="preserve"> [Alyson Escalante, Marxism, Radical Feminism, Continental Philosophy, 3-26-2019, "Communism and Climate Change: A Dual Power Approach," Regeneration Magazine, accessed 9-17-2021, https://regenerationmag.org/communism-and-climate-change-a-dual-power-approach/] //AD</w:t>
      </w:r>
    </w:p>
    <w:p w14:paraId="33D6A898" w14:textId="77777777" w:rsidR="001D403C" w:rsidRPr="00C345AD" w:rsidRDefault="001D403C" w:rsidP="001D403C">
      <w:pPr>
        <w:rPr>
          <w:rFonts w:asciiTheme="majorHAnsi" w:hAnsiTheme="majorHAnsi" w:cstheme="majorHAnsi"/>
          <w:sz w:val="16"/>
        </w:rPr>
      </w:pPr>
      <w:r w:rsidRPr="00C345AD">
        <w:rPr>
          <w:rFonts w:asciiTheme="majorHAnsi" w:hAnsiTheme="majorHAnsi" w:cstheme="majorHAnsi"/>
        </w:rPr>
        <w:t xml:space="preserve"> </w:t>
      </w:r>
      <w:r w:rsidRPr="00C345AD">
        <w:rPr>
          <w:rFonts w:asciiTheme="majorHAnsi" w:hAnsiTheme="majorHAnsi" w:cstheme="majorHAnsi"/>
          <w:sz w:val="16"/>
        </w:rPr>
        <w:t xml:space="preserve">I have previously argued that a crucial advantage to </w:t>
      </w:r>
      <w:r w:rsidRPr="00C345AD">
        <w:rPr>
          <w:rStyle w:val="Emphasis"/>
          <w:rFonts w:asciiTheme="majorHAnsi" w:hAnsiTheme="majorHAnsi" w:cstheme="majorHAnsi"/>
          <w:highlight w:val="cyan"/>
        </w:rPr>
        <w:t>dual power</w:t>
      </w:r>
      <w:r w:rsidRPr="00C345AD">
        <w:rPr>
          <w:rFonts w:asciiTheme="majorHAnsi" w:hAnsiTheme="majorHAnsi" w:cstheme="majorHAnsi"/>
          <w:highlight w:val="cyan"/>
          <w:u w:val="single"/>
        </w:rPr>
        <w:t xml:space="preserve"> </w:t>
      </w:r>
      <w:r w:rsidRPr="00C345AD">
        <w:rPr>
          <w:rStyle w:val="Emphasis"/>
          <w:rFonts w:asciiTheme="majorHAnsi" w:hAnsiTheme="majorHAnsi" w:cstheme="majorHAnsi"/>
        </w:rPr>
        <w:t>strategy</w:t>
      </w:r>
      <w:r w:rsidRPr="00C345AD">
        <w:rPr>
          <w:rFonts w:asciiTheme="majorHAnsi" w:hAnsiTheme="majorHAnsi" w:cstheme="majorHAnsi"/>
          <w:sz w:val="16"/>
        </w:rPr>
        <w:t xml:space="preserve"> is that it </w:t>
      </w:r>
      <w:r w:rsidRPr="00C345AD">
        <w:rPr>
          <w:rFonts w:asciiTheme="majorHAnsi" w:hAnsiTheme="majorHAnsi" w:cstheme="majorHAnsi"/>
          <w:highlight w:val="cyan"/>
          <w:u w:val="single"/>
        </w:rPr>
        <w:t xml:space="preserve">gives the masses </w:t>
      </w:r>
      <w:r w:rsidRPr="00C345AD">
        <w:rPr>
          <w:rFonts w:asciiTheme="majorHAnsi" w:hAnsiTheme="majorHAnsi" w:cstheme="majorHAnsi"/>
          <w:u w:val="single"/>
        </w:rPr>
        <w:t xml:space="preserve">an infrastructure of </w:t>
      </w:r>
      <w:r w:rsidRPr="00C345AD">
        <w:rPr>
          <w:rStyle w:val="StyleUnderline"/>
          <w:rFonts w:asciiTheme="majorHAnsi" w:hAnsiTheme="majorHAnsi" w:cstheme="majorHAnsi"/>
        </w:rPr>
        <w:t>socialist</w:t>
      </w:r>
      <w:r w:rsidRPr="00C345AD">
        <w:rPr>
          <w:rStyle w:val="Emphasis"/>
          <w:rFonts w:asciiTheme="majorHAnsi" w:hAnsiTheme="majorHAnsi" w:cstheme="majorHAnsi"/>
        </w:rPr>
        <w:t xml:space="preserve"> </w:t>
      </w:r>
      <w:r w:rsidRPr="00C345AD">
        <w:rPr>
          <w:rStyle w:val="Emphasis"/>
          <w:rFonts w:asciiTheme="majorHAnsi" w:hAnsiTheme="majorHAnsi" w:cstheme="majorHAnsi"/>
          <w:highlight w:val="cyan"/>
        </w:rPr>
        <w:t>institutions</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 xml:space="preserve">which can directly provide for </w:t>
      </w:r>
      <w:r w:rsidRPr="00C345AD">
        <w:rPr>
          <w:rStyle w:val="Emphasis"/>
          <w:rFonts w:asciiTheme="majorHAnsi" w:hAnsiTheme="majorHAnsi" w:cstheme="majorHAnsi"/>
          <w:highlight w:val="cyan"/>
        </w:rPr>
        <w:t>material needs</w:t>
      </w:r>
      <w:r w:rsidRPr="00C345AD">
        <w:rPr>
          <w:rFonts w:asciiTheme="majorHAnsi" w:hAnsiTheme="majorHAnsi" w:cstheme="majorHAnsi"/>
          <w:highlight w:val="cyan"/>
          <w:u w:val="single"/>
        </w:rPr>
        <w:t xml:space="preserve"> in times of </w:t>
      </w:r>
      <w:r w:rsidRPr="00C345AD">
        <w:rPr>
          <w:rStyle w:val="Emphasis"/>
          <w:rFonts w:asciiTheme="majorHAnsi" w:hAnsiTheme="majorHAnsi" w:cstheme="majorHAnsi"/>
          <w:highlight w:val="cyan"/>
        </w:rPr>
        <w:t>capitalist crisis</w:t>
      </w:r>
      <w:r w:rsidRPr="00C345AD">
        <w:rPr>
          <w:rStyle w:val="Emphasis"/>
          <w:rFonts w:asciiTheme="majorHAnsi" w:hAnsiTheme="majorHAnsi" w:cstheme="majorHAnsi"/>
        </w:rPr>
        <w:t>.</w:t>
      </w:r>
      <w:r w:rsidRPr="00C345AD">
        <w:rPr>
          <w:rFonts w:asciiTheme="majorHAnsi" w:hAnsiTheme="majorHAnsi" w:cstheme="majorHAnsi"/>
          <w:u w:val="single"/>
        </w:rPr>
        <w:t xml:space="preserve"> </w:t>
      </w:r>
      <w:r w:rsidRPr="00C345AD">
        <w:rPr>
          <w:rStyle w:val="Emphasis"/>
          <w:rFonts w:asciiTheme="majorHAnsi" w:hAnsiTheme="majorHAnsi" w:cstheme="majorHAnsi"/>
          <w:highlight w:val="cyan"/>
        </w:rPr>
        <w:t>Socialist agricultural</w:t>
      </w:r>
      <w:r w:rsidRPr="00C345AD">
        <w:rPr>
          <w:rFonts w:asciiTheme="majorHAnsi" w:hAnsiTheme="majorHAnsi" w:cstheme="majorHAnsi"/>
          <w:highlight w:val="cyan"/>
          <w:u w:val="single"/>
        </w:rPr>
        <w:t xml:space="preserve"> and </w:t>
      </w:r>
      <w:r w:rsidRPr="00C345AD">
        <w:rPr>
          <w:rStyle w:val="Emphasis"/>
          <w:rFonts w:asciiTheme="majorHAnsi" w:hAnsiTheme="majorHAnsi" w:cstheme="majorHAnsi"/>
          <w:highlight w:val="cyan"/>
        </w:rPr>
        <w:t>food distribution programs</w:t>
      </w:r>
      <w:r w:rsidRPr="00C345AD">
        <w:rPr>
          <w:rFonts w:asciiTheme="majorHAnsi" w:hAnsiTheme="majorHAnsi" w:cstheme="majorHAnsi"/>
          <w:highlight w:val="cyan"/>
          <w:u w:val="single"/>
        </w:rPr>
        <w:t xml:space="preserve"> can take ground that the </w:t>
      </w:r>
      <w:r w:rsidRPr="00C345AD">
        <w:rPr>
          <w:rStyle w:val="Emphasis"/>
          <w:rFonts w:asciiTheme="majorHAnsi" w:hAnsiTheme="majorHAnsi" w:cstheme="majorHAnsi"/>
          <w:highlight w:val="cyan"/>
        </w:rPr>
        <w:t>capitalist state</w:t>
      </w:r>
      <w:r w:rsidRPr="00C345AD">
        <w:rPr>
          <w:rFonts w:asciiTheme="majorHAnsi" w:hAnsiTheme="majorHAnsi" w:cstheme="majorHAnsi"/>
          <w:highlight w:val="cyan"/>
          <w:u w:val="single"/>
        </w:rPr>
        <w:t xml:space="preserve"> cedes</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by</w:t>
      </w:r>
      <w:r w:rsidRPr="00C345AD">
        <w:rPr>
          <w:rFonts w:asciiTheme="majorHAnsi" w:hAnsiTheme="majorHAnsi" w:cstheme="majorHAnsi"/>
          <w:u w:val="single"/>
        </w:rPr>
        <w:t xml:space="preserve"> simultaneously </w:t>
      </w:r>
      <w:r w:rsidRPr="00C345AD">
        <w:rPr>
          <w:rFonts w:asciiTheme="majorHAnsi" w:hAnsiTheme="majorHAnsi" w:cstheme="majorHAnsi"/>
          <w:highlight w:val="cyan"/>
          <w:u w:val="single"/>
        </w:rPr>
        <w:t>meeting the needs of the masses</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 xml:space="preserve">while proving that socialist </w:t>
      </w:r>
      <w:r w:rsidRPr="00C345AD">
        <w:rPr>
          <w:rStyle w:val="Emphasis"/>
          <w:rFonts w:asciiTheme="majorHAnsi" w:hAnsiTheme="majorHAnsi" w:cstheme="majorHAnsi"/>
          <w:highlight w:val="cyan"/>
        </w:rPr>
        <w:t>self-management</w:t>
      </w:r>
      <w:r w:rsidRPr="00C345AD">
        <w:rPr>
          <w:rFonts w:asciiTheme="majorHAnsi" w:hAnsiTheme="majorHAnsi" w:cstheme="majorHAnsi"/>
          <w:highlight w:val="cyan"/>
          <w:u w:val="single"/>
        </w:rPr>
        <w:t xml:space="preserve"> and</w:t>
      </w:r>
      <w:r w:rsidRPr="00C345AD">
        <w:rPr>
          <w:rStyle w:val="Emphasis"/>
          <w:rFonts w:asciiTheme="majorHAnsi" w:hAnsiTheme="majorHAnsi" w:cstheme="majorHAnsi"/>
          <w:highlight w:val="cyan"/>
        </w:rPr>
        <w:t xml:space="preserve"> political</w:t>
      </w:r>
      <w:r w:rsidRPr="00C345AD">
        <w:rPr>
          <w:rFonts w:asciiTheme="majorHAnsi" w:hAnsiTheme="majorHAnsi" w:cstheme="majorHAnsi"/>
          <w:highlight w:val="cyan"/>
          <w:u w:val="single"/>
        </w:rPr>
        <w:t xml:space="preserve"> </w:t>
      </w:r>
      <w:r w:rsidRPr="00C345AD">
        <w:rPr>
          <w:rStyle w:val="Emphasis"/>
          <w:rFonts w:asciiTheme="majorHAnsi" w:hAnsiTheme="majorHAnsi" w:cstheme="majorHAnsi"/>
          <w:highlight w:val="cyan"/>
        </w:rPr>
        <w:t>institutions</w:t>
      </w:r>
      <w:r w:rsidRPr="00C345AD">
        <w:rPr>
          <w:rFonts w:asciiTheme="majorHAnsi" w:hAnsiTheme="majorHAnsi" w:cstheme="majorHAnsi"/>
          <w:highlight w:val="cyan"/>
          <w:u w:val="single"/>
        </w:rPr>
        <w:t xml:space="preserve"> can function </w:t>
      </w:r>
      <w:r w:rsidRPr="00C345AD">
        <w:rPr>
          <w:rStyle w:val="Emphasis"/>
          <w:rFonts w:asciiTheme="majorHAnsi" w:hAnsiTheme="majorHAnsi" w:cstheme="majorHAnsi"/>
          <w:highlight w:val="cyan"/>
        </w:rPr>
        <w:t>independently</w:t>
      </w:r>
      <w:r w:rsidRPr="00C345AD">
        <w:rPr>
          <w:rFonts w:asciiTheme="majorHAnsi" w:hAnsiTheme="majorHAnsi" w:cstheme="majorHAnsi"/>
          <w:highlight w:val="cyan"/>
          <w:u w:val="single"/>
        </w:rPr>
        <w:t xml:space="preserve"> of capitalism</w:t>
      </w:r>
      <w:r w:rsidRPr="00C345AD">
        <w:rPr>
          <w:rFonts w:asciiTheme="majorHAnsi" w:hAnsiTheme="majorHAnsi" w:cstheme="majorHAnsi"/>
          <w:sz w:val="16"/>
        </w:rPr>
        <w:t xml:space="preserve">. This approach </w:t>
      </w:r>
      <w:r w:rsidRPr="00C345AD">
        <w:rPr>
          <w:rFonts w:asciiTheme="majorHAnsi" w:hAnsiTheme="majorHAnsi" w:cstheme="majorHAnsi"/>
          <w:sz w:val="16"/>
          <w:highlight w:val="cyan"/>
        </w:rPr>
        <w:t xml:space="preserve">is </w:t>
      </w:r>
      <w:r w:rsidRPr="00C345AD">
        <w:rPr>
          <w:rFonts w:asciiTheme="majorHAnsi" w:hAnsiTheme="majorHAnsi" w:cstheme="majorHAnsi"/>
          <w:highlight w:val="cyan"/>
          <w:u w:val="single"/>
        </w:rPr>
        <w:t>not only</w:t>
      </w:r>
      <w:r w:rsidRPr="00C345AD">
        <w:rPr>
          <w:rFonts w:asciiTheme="majorHAnsi" w:hAnsiTheme="majorHAnsi" w:cstheme="majorHAnsi"/>
          <w:u w:val="single"/>
        </w:rPr>
        <w:t xml:space="preserve"> capable of </w:t>
      </w:r>
      <w:r w:rsidRPr="00C345AD">
        <w:rPr>
          <w:rStyle w:val="Emphasis"/>
          <w:rFonts w:asciiTheme="majorHAnsi" w:hAnsiTheme="majorHAnsi" w:cstheme="majorHAnsi"/>
          <w:highlight w:val="cyan"/>
        </w:rPr>
        <w:t>literally saving lives</w:t>
      </w:r>
      <w:r w:rsidRPr="00C345AD">
        <w:rPr>
          <w:rFonts w:asciiTheme="majorHAnsi" w:hAnsiTheme="majorHAnsi" w:cstheme="majorHAnsi"/>
          <w:u w:val="single"/>
        </w:rPr>
        <w:t xml:space="preserve"> in</w:t>
      </w:r>
      <w:r w:rsidRPr="00C345AD">
        <w:rPr>
          <w:rFonts w:asciiTheme="majorHAnsi" w:hAnsiTheme="majorHAnsi" w:cstheme="majorHAnsi"/>
          <w:sz w:val="16"/>
        </w:rPr>
        <w:t xml:space="preserve"> the case of </w:t>
      </w:r>
      <w:r w:rsidRPr="00C345AD">
        <w:rPr>
          <w:rFonts w:asciiTheme="majorHAnsi" w:hAnsiTheme="majorHAnsi" w:cstheme="majorHAnsi"/>
          <w:u w:val="single"/>
        </w:rPr>
        <w:t xml:space="preserve">crisis, </w:t>
      </w:r>
      <w:r w:rsidRPr="00C345AD">
        <w:rPr>
          <w:rFonts w:asciiTheme="majorHAnsi" w:hAnsiTheme="majorHAnsi" w:cstheme="majorHAnsi"/>
          <w:highlight w:val="cyan"/>
          <w:u w:val="single"/>
        </w:rPr>
        <w:t>but</w:t>
      </w:r>
      <w:r w:rsidRPr="00C345AD">
        <w:rPr>
          <w:rFonts w:asciiTheme="majorHAnsi" w:hAnsiTheme="majorHAnsi" w:cstheme="majorHAnsi"/>
          <w:sz w:val="16"/>
        </w:rPr>
        <w:t xml:space="preserve"> of </w:t>
      </w:r>
      <w:r w:rsidRPr="00C345AD">
        <w:rPr>
          <w:rFonts w:asciiTheme="majorHAnsi" w:hAnsiTheme="majorHAnsi" w:cstheme="majorHAnsi"/>
          <w:highlight w:val="cyan"/>
          <w:u w:val="single"/>
        </w:rPr>
        <w:t xml:space="preserve">demonstrating the </w:t>
      </w:r>
      <w:r w:rsidRPr="00C345AD">
        <w:rPr>
          <w:rStyle w:val="Emphasis"/>
          <w:rFonts w:asciiTheme="majorHAnsi" w:hAnsiTheme="majorHAnsi" w:cstheme="majorHAnsi"/>
          <w:highlight w:val="cyan"/>
        </w:rPr>
        <w:t>possibility of a revolutionary project</w:t>
      </w:r>
      <w:r w:rsidRPr="00C345AD">
        <w:rPr>
          <w:rFonts w:asciiTheme="majorHAnsi" w:hAnsiTheme="majorHAnsi" w:cstheme="majorHAnsi"/>
          <w:u w:val="single"/>
        </w:rPr>
        <w:t xml:space="preserve"> which seeks to </w:t>
      </w:r>
      <w:r w:rsidRPr="00C345AD">
        <w:rPr>
          <w:rStyle w:val="Emphasis"/>
          <w:rFonts w:asciiTheme="majorHAnsi" w:hAnsiTheme="majorHAnsi" w:cstheme="majorHAnsi"/>
        </w:rPr>
        <w:t>destroy rather than reform</w:t>
      </w:r>
      <w:r w:rsidRPr="00C345AD">
        <w:rPr>
          <w:rFonts w:asciiTheme="majorHAnsi" w:hAnsiTheme="majorHAnsi" w:cstheme="majorHAnsi"/>
          <w:u w:val="single"/>
        </w:rPr>
        <w:t xml:space="preserve"> capitalism. One of the most pressing</w:t>
      </w:r>
      <w:r w:rsidRPr="00C345AD">
        <w:rPr>
          <w:rFonts w:asciiTheme="majorHAnsi" w:hAnsiTheme="majorHAnsi" w:cstheme="majorHAnsi"/>
          <w:sz w:val="16"/>
        </w:rPr>
        <w:t xml:space="preserve"> of the various </w:t>
      </w:r>
      <w:r w:rsidRPr="00C345AD">
        <w:rPr>
          <w:rFonts w:asciiTheme="majorHAnsi" w:hAnsiTheme="majorHAnsi" w:cstheme="majorHAnsi"/>
          <w:u w:val="single"/>
        </w:rPr>
        <w:t>crises</w:t>
      </w:r>
      <w:r w:rsidRPr="00C345AD">
        <w:rPr>
          <w:rFonts w:asciiTheme="majorHAnsi" w:hAnsiTheme="majorHAnsi" w:cstheme="majorHAnsi"/>
          <w:sz w:val="16"/>
        </w:rPr>
        <w:t xml:space="preserve"> which humanity faces today </w:t>
      </w:r>
      <w:r w:rsidRPr="00C345AD">
        <w:rPr>
          <w:rFonts w:asciiTheme="majorHAnsi" w:hAnsiTheme="majorHAnsi" w:cstheme="majorHAnsi"/>
          <w:u w:val="single"/>
        </w:rPr>
        <w:t>is climate change</w:t>
      </w:r>
      <w:r w:rsidRPr="00C345AD">
        <w:rPr>
          <w:rFonts w:asciiTheme="majorHAnsi" w:hAnsiTheme="majorHAnsi" w:cstheme="majorHAnsi"/>
          <w:sz w:val="16"/>
        </w:rPr>
        <w:t xml:space="preserve">. Capitalist production has devastated the planet, and </w:t>
      </w:r>
      <w:proofErr w:type="spellStart"/>
      <w:r w:rsidRPr="00C345AD">
        <w:rPr>
          <w:rFonts w:asciiTheme="majorHAnsi" w:hAnsiTheme="majorHAnsi" w:cstheme="majorHAnsi"/>
          <w:sz w:val="16"/>
        </w:rPr>
        <w:t>everyday</w:t>
      </w:r>
      <w:proofErr w:type="spellEnd"/>
      <w:r w:rsidRPr="00C345AD">
        <w:rPr>
          <w:rFonts w:asciiTheme="majorHAnsi" w:hAnsiTheme="majorHAnsi" w:cstheme="majorHAnsi"/>
          <w:sz w:val="16"/>
        </w:rPr>
        <w:t xml:space="preserve"> we discover that the small window of time for avoiding its most disastrous effects is shorter than previously understood. </w:t>
      </w:r>
      <w:r w:rsidRPr="00C345AD">
        <w:rPr>
          <w:rFonts w:asciiTheme="majorHAnsi" w:hAnsiTheme="majorHAnsi" w:cstheme="majorHAnsi"/>
          <w:u w:val="single"/>
        </w:rPr>
        <w:t xml:space="preserve">The Intergovernmental Panel on Climate Change predicts that </w:t>
      </w:r>
      <w:r w:rsidRPr="00C345AD">
        <w:rPr>
          <w:rFonts w:asciiTheme="majorHAnsi" w:hAnsiTheme="majorHAnsi" w:cstheme="majorHAnsi"/>
          <w:highlight w:val="cyan"/>
          <w:u w:val="single"/>
        </w:rPr>
        <w:t>we have 12 years to limit</w:t>
      </w:r>
      <w:r w:rsidRPr="00C345AD">
        <w:rPr>
          <w:rFonts w:asciiTheme="majorHAnsi" w:hAnsiTheme="majorHAnsi" w:cstheme="majorHAnsi"/>
          <w:u w:val="single"/>
        </w:rPr>
        <w:t xml:space="preserve"> </w:t>
      </w:r>
      <w:r w:rsidRPr="00C345AD">
        <w:rPr>
          <w:rFonts w:asciiTheme="majorHAnsi" w:hAnsiTheme="majorHAnsi" w:cstheme="majorHAnsi"/>
          <w:sz w:val="16"/>
        </w:rPr>
        <w:t>(</w:t>
      </w:r>
      <w:r w:rsidRPr="00C345AD">
        <w:rPr>
          <w:rFonts w:asciiTheme="majorHAnsi" w:hAnsiTheme="majorHAnsi" w:cstheme="majorHAnsi"/>
          <w:u w:val="single"/>
        </w:rPr>
        <w:t>not</w:t>
      </w:r>
      <w:r w:rsidRPr="00C345AD">
        <w:rPr>
          <w:rFonts w:asciiTheme="majorHAnsi" w:hAnsiTheme="majorHAnsi" w:cstheme="majorHAnsi"/>
          <w:sz w:val="16"/>
        </w:rPr>
        <w:t xml:space="preserve"> even </w:t>
      </w:r>
      <w:r w:rsidRPr="00C345AD">
        <w:rPr>
          <w:rFonts w:asciiTheme="majorHAnsi" w:hAnsiTheme="majorHAnsi" w:cstheme="majorHAnsi"/>
          <w:u w:val="single"/>
        </w:rPr>
        <w:t>prevent</w:t>
      </w:r>
      <w:r w:rsidRPr="00C345AD">
        <w:rPr>
          <w:rFonts w:asciiTheme="majorHAnsi" w:hAnsiTheme="majorHAnsi" w:cstheme="majorHAnsi"/>
          <w:sz w:val="16"/>
        </w:rPr>
        <w:t xml:space="preserve">) the more </w:t>
      </w:r>
      <w:r w:rsidRPr="00C345AD">
        <w:rPr>
          <w:rFonts w:asciiTheme="majorHAnsi" w:hAnsiTheme="majorHAnsi" w:cstheme="majorHAnsi"/>
          <w:highlight w:val="cyan"/>
          <w:u w:val="single"/>
        </w:rPr>
        <w:t>catastrophic</w:t>
      </w:r>
      <w:r w:rsidRPr="00C345AD">
        <w:rPr>
          <w:rFonts w:asciiTheme="majorHAnsi" w:hAnsiTheme="majorHAnsi" w:cstheme="majorHAnsi"/>
          <w:sz w:val="16"/>
        </w:rPr>
        <w:t xml:space="preserve"> effects of </w:t>
      </w:r>
      <w:r w:rsidRPr="00C345AD">
        <w:rPr>
          <w:rFonts w:asciiTheme="majorHAnsi" w:hAnsiTheme="majorHAnsi" w:cstheme="majorHAnsi"/>
          <w:highlight w:val="cyan"/>
          <w:u w:val="single"/>
        </w:rPr>
        <w:t>climate change</w:t>
      </w:r>
      <w:r w:rsidRPr="00C345AD">
        <w:rPr>
          <w:rFonts w:asciiTheme="majorHAnsi" w:hAnsiTheme="majorHAnsi" w:cstheme="majorHAnsi"/>
          <w:u w:val="single"/>
        </w:rPr>
        <w:t>. The</w:t>
      </w:r>
      <w:r w:rsidRPr="00C345AD">
        <w:rPr>
          <w:rFonts w:asciiTheme="majorHAnsi" w:hAnsiTheme="majorHAnsi" w:cstheme="majorHAnsi"/>
          <w:sz w:val="16"/>
        </w:rPr>
        <w:t xml:space="preserve"> simple, and </w:t>
      </w:r>
      <w:r w:rsidRPr="00C345AD">
        <w:rPr>
          <w:rFonts w:asciiTheme="majorHAnsi" w:hAnsiTheme="majorHAnsi" w:cstheme="majorHAnsi"/>
          <w:u w:val="single"/>
        </w:rPr>
        <w:t>horrific, fact that we all must face is that cli</w:t>
      </w:r>
      <w:r w:rsidRPr="00C345AD">
        <w:rPr>
          <w:rFonts w:asciiTheme="majorHAnsi" w:hAnsiTheme="majorHAnsi" w:cstheme="majorHAnsi"/>
          <w:highlight w:val="cyan"/>
          <w:u w:val="single"/>
        </w:rPr>
        <w:t>mate change</w:t>
      </w:r>
      <w:r w:rsidRPr="00C345AD">
        <w:rPr>
          <w:rFonts w:asciiTheme="majorHAnsi" w:hAnsiTheme="majorHAnsi" w:cstheme="majorHAnsi"/>
          <w:u w:val="single"/>
        </w:rPr>
        <w:t xml:space="preserve"> has reached a point where many</w:t>
      </w:r>
      <w:r w:rsidRPr="00C345AD">
        <w:rPr>
          <w:rFonts w:asciiTheme="majorHAnsi" w:hAnsiTheme="majorHAnsi" w:cstheme="majorHAnsi"/>
          <w:sz w:val="16"/>
        </w:rPr>
        <w:t xml:space="preserve"> of its </w:t>
      </w:r>
      <w:r w:rsidRPr="00C345AD">
        <w:rPr>
          <w:rFonts w:asciiTheme="majorHAnsi" w:hAnsiTheme="majorHAnsi" w:cstheme="majorHAnsi"/>
          <w:highlight w:val="cyan"/>
          <w:u w:val="single"/>
        </w:rPr>
        <w:t xml:space="preserve">effects are </w:t>
      </w:r>
      <w:r w:rsidRPr="00C345AD">
        <w:rPr>
          <w:rStyle w:val="Emphasis"/>
          <w:rFonts w:asciiTheme="majorHAnsi" w:hAnsiTheme="majorHAnsi" w:cstheme="majorHAnsi"/>
          <w:highlight w:val="cyan"/>
        </w:rPr>
        <w:t>inevitable</w:t>
      </w:r>
      <w:r w:rsidRPr="00C345AD">
        <w:rPr>
          <w:rFonts w:asciiTheme="majorHAnsi" w:hAnsiTheme="majorHAnsi" w:cstheme="majorHAnsi"/>
          <w:u w:val="single"/>
        </w:rPr>
        <w:t xml:space="preserve">, and </w:t>
      </w:r>
      <w:r w:rsidRPr="00C345AD">
        <w:rPr>
          <w:rFonts w:asciiTheme="majorHAnsi" w:hAnsiTheme="majorHAnsi" w:cstheme="majorHAnsi"/>
          <w:highlight w:val="cyan"/>
          <w:u w:val="single"/>
        </w:rPr>
        <w:t>we are</w:t>
      </w:r>
      <w:r w:rsidRPr="00C345AD">
        <w:rPr>
          <w:rFonts w:asciiTheme="majorHAnsi" w:hAnsiTheme="majorHAnsi" w:cstheme="majorHAnsi"/>
          <w:sz w:val="16"/>
        </w:rPr>
        <w:t xml:space="preserve"> now </w:t>
      </w:r>
      <w:r w:rsidRPr="00C345AD">
        <w:rPr>
          <w:rFonts w:asciiTheme="majorHAnsi" w:hAnsiTheme="majorHAnsi" w:cstheme="majorHAnsi"/>
          <w:highlight w:val="cyan"/>
          <w:u w:val="single"/>
        </w:rPr>
        <w:t xml:space="preserve">in a </w:t>
      </w:r>
      <w:r w:rsidRPr="00C345AD">
        <w:rPr>
          <w:rFonts w:asciiTheme="majorHAnsi" w:hAnsiTheme="majorHAnsi" w:cstheme="majorHAnsi"/>
          <w:b/>
          <w:iCs/>
          <w:highlight w:val="cyan"/>
          <w:u w:val="single"/>
        </w:rPr>
        <w:t>post-brink world</w:t>
      </w:r>
      <w:r w:rsidRPr="00C345AD">
        <w:rPr>
          <w:rFonts w:asciiTheme="majorHAnsi" w:hAnsiTheme="majorHAnsi" w:cstheme="majorHAnsi"/>
          <w:sz w:val="16"/>
        </w:rPr>
        <w:t xml:space="preserve">, </w:t>
      </w:r>
      <w:r w:rsidRPr="00C345AD">
        <w:rPr>
          <w:rFonts w:asciiTheme="majorHAnsi" w:hAnsiTheme="majorHAnsi" w:cstheme="majorHAnsi"/>
          <w:u w:val="single"/>
        </w:rPr>
        <w:t xml:space="preserve">where </w:t>
      </w:r>
      <w:r w:rsidRPr="00C345AD">
        <w:rPr>
          <w:rFonts w:asciiTheme="majorHAnsi" w:hAnsiTheme="majorHAnsi" w:cstheme="majorHAnsi"/>
          <w:highlight w:val="cyan"/>
          <w:u w:val="single"/>
        </w:rPr>
        <w:t>damage control is the primary concern</w:t>
      </w:r>
      <w:r w:rsidRPr="00C345AD">
        <w:rPr>
          <w:rFonts w:asciiTheme="majorHAnsi" w:hAnsiTheme="majorHAnsi" w:cstheme="majorHAnsi"/>
          <w:u w:val="single"/>
        </w:rPr>
        <w:t xml:space="preserve">. </w:t>
      </w:r>
      <w:r w:rsidRPr="00C345AD">
        <w:rPr>
          <w:rStyle w:val="Emphasis"/>
          <w:rFonts w:asciiTheme="majorHAnsi" w:hAnsiTheme="majorHAnsi" w:cstheme="majorHAnsi"/>
          <w:highlight w:val="cyan"/>
        </w:rPr>
        <w:t>The question is not whether we can escape</w:t>
      </w:r>
      <w:r w:rsidRPr="00C345AD">
        <w:rPr>
          <w:rFonts w:asciiTheme="majorHAnsi" w:hAnsiTheme="majorHAnsi" w:cstheme="majorHAnsi"/>
          <w:sz w:val="16"/>
        </w:rPr>
        <w:t xml:space="preserve"> a future of </w:t>
      </w:r>
      <w:r w:rsidRPr="00C345AD">
        <w:rPr>
          <w:rStyle w:val="Emphasis"/>
          <w:rFonts w:asciiTheme="majorHAnsi" w:hAnsiTheme="majorHAnsi" w:cstheme="majorHAnsi"/>
          <w:highlight w:val="cyan"/>
        </w:rPr>
        <w:t>climate change, but whether we can survive it</w:t>
      </w:r>
      <w:r w:rsidRPr="00C345AD">
        <w:rPr>
          <w:rFonts w:asciiTheme="majorHAnsi" w:hAnsiTheme="majorHAnsi" w:cstheme="majorHAnsi"/>
          <w:u w:val="single"/>
        </w:rPr>
        <w:t>. Socialist strategy must adapt accordingly</w:t>
      </w:r>
      <w:r w:rsidRPr="00C345AD">
        <w:rPr>
          <w:rFonts w:asciiTheme="majorHAnsi" w:hAnsiTheme="majorHAnsi" w:cstheme="majorHAnsi"/>
          <w:sz w:val="16"/>
        </w:rPr>
        <w:t xml:space="preserve">. In the face of this crisis, the </w:t>
      </w:r>
      <w:r w:rsidRPr="00C345AD">
        <w:rPr>
          <w:rFonts w:asciiTheme="majorHAnsi" w:hAnsiTheme="majorHAnsi" w:cstheme="majorHAnsi"/>
          <w:u w:val="single"/>
        </w:rPr>
        <w:t>democratic socialists</w:t>
      </w:r>
      <w:r w:rsidRPr="00C345AD">
        <w:rPr>
          <w:rFonts w:asciiTheme="majorHAnsi" w:hAnsiTheme="majorHAnsi" w:cstheme="majorHAnsi"/>
          <w:sz w:val="16"/>
        </w:rPr>
        <w:t xml:space="preserve"> and social democrats in the United States have </w:t>
      </w:r>
      <w:r w:rsidRPr="00C345AD">
        <w:rPr>
          <w:rFonts w:asciiTheme="majorHAnsi" w:hAnsiTheme="majorHAnsi" w:cstheme="majorHAnsi"/>
          <w:u w:val="single"/>
        </w:rPr>
        <w:t xml:space="preserve">largely settled on </w:t>
      </w:r>
      <w:proofErr w:type="gramStart"/>
      <w:r w:rsidRPr="00C345AD">
        <w:rPr>
          <w:rFonts w:asciiTheme="majorHAnsi" w:hAnsiTheme="majorHAnsi" w:cstheme="majorHAnsi"/>
          <w:u w:val="single"/>
        </w:rPr>
        <w:t>market</w:t>
      </w:r>
      <w:r w:rsidRPr="00C345AD">
        <w:rPr>
          <w:rFonts w:asciiTheme="majorHAnsi" w:hAnsiTheme="majorHAnsi" w:cstheme="majorHAnsi"/>
          <w:sz w:val="16"/>
        </w:rPr>
        <w:t xml:space="preserve"> based</w:t>
      </w:r>
      <w:proofErr w:type="gramEnd"/>
      <w:r w:rsidRPr="00C345AD">
        <w:rPr>
          <w:rFonts w:asciiTheme="majorHAnsi" w:hAnsiTheme="majorHAnsi" w:cstheme="majorHAnsi"/>
          <w:sz w:val="16"/>
        </w:rPr>
        <w:t xml:space="preserve"> </w:t>
      </w:r>
      <w:r w:rsidRPr="00C345AD">
        <w:rPr>
          <w:rFonts w:asciiTheme="majorHAnsi" w:hAnsiTheme="majorHAnsi" w:cstheme="majorHAnsi"/>
          <w:u w:val="single"/>
        </w:rPr>
        <w:t>reforms. The Green New Deal,</w:t>
      </w:r>
      <w:r w:rsidRPr="00C345AD">
        <w:rPr>
          <w:rFonts w:asciiTheme="majorHAnsi" w:hAnsiTheme="majorHAnsi" w:cstheme="majorHAnsi"/>
          <w:sz w:val="16"/>
        </w:rPr>
        <w:t xml:space="preserve"> championed by Alexandria Ocasio Cortez and the left wing of the Democratic Party, remains a thoroughly capitalist solution to a capitalist problem. The proposal </w:t>
      </w:r>
      <w:r w:rsidRPr="00C345AD">
        <w:rPr>
          <w:rFonts w:asciiTheme="majorHAnsi" w:hAnsiTheme="majorHAnsi" w:cstheme="majorHAnsi"/>
          <w:u w:val="single"/>
        </w:rPr>
        <w:t>does nothing to challenge capitalism</w:t>
      </w:r>
      <w:r w:rsidRPr="00C345AD">
        <w:rPr>
          <w:rFonts w:asciiTheme="majorHAnsi" w:hAnsiTheme="majorHAnsi" w:cstheme="majorHAnsi"/>
          <w:sz w:val="16"/>
        </w:rPr>
        <w:t xml:space="preserve"> itself, </w:t>
      </w:r>
      <w:r w:rsidRPr="00C345AD">
        <w:rPr>
          <w:rFonts w:asciiTheme="majorHAnsi" w:hAnsiTheme="majorHAnsi" w:cstheme="majorHAnsi"/>
          <w:u w:val="single"/>
        </w:rPr>
        <w:t>but</w:t>
      </w:r>
      <w:r w:rsidRPr="00C345AD">
        <w:rPr>
          <w:rFonts w:asciiTheme="majorHAnsi" w:hAnsiTheme="majorHAnsi" w:cstheme="majorHAnsi"/>
          <w:sz w:val="16"/>
        </w:rPr>
        <w:t xml:space="preserve"> rather </w:t>
      </w:r>
      <w:r w:rsidRPr="00C345AD">
        <w:rPr>
          <w:rFonts w:asciiTheme="majorHAnsi" w:hAnsiTheme="majorHAnsi" w:cstheme="majorHAnsi"/>
          <w:u w:val="single"/>
        </w:rPr>
        <w:t>seeks to subsidize market solutions to reorient</w:t>
      </w:r>
      <w:r w:rsidRPr="00C345AD">
        <w:rPr>
          <w:rFonts w:asciiTheme="majorHAnsi" w:hAnsiTheme="majorHAnsi" w:cstheme="majorHAnsi"/>
          <w:sz w:val="16"/>
        </w:rPr>
        <w:t xml:space="preserve"> the </w:t>
      </w:r>
      <w:r w:rsidRPr="00C345AD">
        <w:rPr>
          <w:rFonts w:asciiTheme="majorHAnsi" w:hAnsiTheme="majorHAnsi" w:cstheme="majorHAnsi"/>
          <w:u w:val="single"/>
        </w:rPr>
        <w:t>US energy infrastructure towards renewable energy</w:t>
      </w:r>
      <w:r w:rsidRPr="00C345AD">
        <w:rPr>
          <w:rFonts w:asciiTheme="majorHAnsi" w:hAnsiTheme="majorHAnsi" w:cstheme="majorHAnsi"/>
          <w:sz w:val="16"/>
        </w:rPr>
        <w:t xml:space="preserve"> production, to develop less energy consuming transportation, </w:t>
      </w:r>
      <w:r w:rsidRPr="00C345AD">
        <w:rPr>
          <w:rFonts w:asciiTheme="majorHAnsi" w:hAnsiTheme="majorHAnsi" w:cstheme="majorHAnsi"/>
          <w:u w:val="single"/>
        </w:rPr>
        <w:t>and</w:t>
      </w:r>
      <w:r w:rsidRPr="00C345AD">
        <w:rPr>
          <w:rFonts w:asciiTheme="majorHAnsi" w:hAnsiTheme="majorHAnsi" w:cstheme="majorHAnsi"/>
          <w:sz w:val="16"/>
        </w:rPr>
        <w:t xml:space="preserve"> the </w:t>
      </w:r>
      <w:r w:rsidRPr="00C345AD">
        <w:rPr>
          <w:rFonts w:asciiTheme="majorHAnsi" w:hAnsiTheme="majorHAnsi" w:cstheme="majorHAnsi"/>
          <w:u w:val="single"/>
        </w:rPr>
        <w:t>development of public investment towards these ends.</w:t>
      </w:r>
      <w:r w:rsidRPr="00C345AD">
        <w:rPr>
          <w:rFonts w:asciiTheme="majorHAnsi" w:hAnsiTheme="majorHAnsi" w:cstheme="majorHAnsi"/>
          <w:sz w:val="16"/>
        </w:rPr>
        <w:t xml:space="preserve"> </w:t>
      </w:r>
      <w:r w:rsidRPr="00C345AD">
        <w:rPr>
          <w:rFonts w:asciiTheme="majorHAnsi" w:hAnsiTheme="majorHAnsi" w:cstheme="majorHAnsi"/>
          <w:b/>
          <w:iCs/>
          <w:u w:val="single"/>
        </w:rPr>
        <w:t>The plan does nothing to call into question the profit incentives and endless resource consumption of capitalism which led us to this point</w:t>
      </w:r>
      <w:r w:rsidRPr="00C345AD">
        <w:rPr>
          <w:rFonts w:asciiTheme="majorHAnsi" w:hAnsiTheme="majorHAnsi" w:cstheme="majorHAnsi"/>
          <w:sz w:val="16"/>
        </w:rPr>
        <w:t xml:space="preserve">. Rather, it </w:t>
      </w:r>
      <w:r w:rsidRPr="00C345AD">
        <w:rPr>
          <w:rFonts w:asciiTheme="majorHAnsi" w:hAnsiTheme="majorHAnsi" w:cstheme="majorHAnsi"/>
          <w:u w:val="single"/>
        </w:rPr>
        <w:t>seeks to reorient</w:t>
      </w:r>
      <w:r w:rsidRPr="00C345AD">
        <w:rPr>
          <w:rFonts w:asciiTheme="majorHAnsi" w:hAnsiTheme="majorHAnsi" w:cstheme="majorHAnsi"/>
          <w:sz w:val="16"/>
        </w:rPr>
        <w:t xml:space="preserve"> the </w:t>
      </w:r>
      <w:r w:rsidRPr="00C345AD">
        <w:rPr>
          <w:rFonts w:asciiTheme="majorHAnsi" w:hAnsiTheme="majorHAnsi" w:cstheme="majorHAnsi"/>
          <w:u w:val="single"/>
        </w:rPr>
        <w:t>relentless market forces of capitalism towards slightly less destructive technological developments. While the plan would lead to a massive investment in the manufacturing and deployment of solar energy infrastructure</w:t>
      </w:r>
      <w:r w:rsidRPr="00C345AD">
        <w:rPr>
          <w:rFonts w:asciiTheme="majorHAnsi" w:hAnsiTheme="majorHAnsi" w:cstheme="majorHAnsi"/>
          <w:sz w:val="16"/>
        </w:rPr>
        <w:t>, National Geographic reports that, “</w:t>
      </w:r>
      <w:r w:rsidRPr="00C345AD">
        <w:rPr>
          <w:rFonts w:asciiTheme="majorHAnsi" w:hAnsiTheme="majorHAnsi" w:cstheme="majorHAnsi"/>
          <w:u w:val="single"/>
        </w:rPr>
        <w:t xml:space="preserve">Fabricating [solar] panels </w:t>
      </w:r>
      <w:proofErr w:type="gramStart"/>
      <w:r w:rsidRPr="00C345AD">
        <w:rPr>
          <w:rFonts w:asciiTheme="majorHAnsi" w:hAnsiTheme="majorHAnsi" w:cstheme="majorHAnsi"/>
          <w:b/>
          <w:iCs/>
          <w:u w:val="single"/>
        </w:rPr>
        <w:t>requires</w:t>
      </w:r>
      <w:proofErr w:type="gramEnd"/>
      <w:r w:rsidRPr="00C345AD">
        <w:rPr>
          <w:rFonts w:asciiTheme="majorHAnsi" w:hAnsiTheme="majorHAnsi" w:cstheme="majorHAnsi"/>
          <w:b/>
          <w:iCs/>
          <w:u w:val="single"/>
        </w:rPr>
        <w:t xml:space="preserve"> caustic chemicals</w:t>
      </w:r>
      <w:r w:rsidRPr="00C345AD">
        <w:rPr>
          <w:rFonts w:asciiTheme="majorHAnsi" w:hAnsiTheme="majorHAnsi" w:cstheme="majorHAnsi"/>
          <w:u w:val="single"/>
        </w:rPr>
        <w:t xml:space="preserve"> such as sodium hydroxide and hydrofluoric acid, and </w:t>
      </w:r>
      <w:r w:rsidRPr="00C345AD">
        <w:rPr>
          <w:rFonts w:asciiTheme="majorHAnsi" w:hAnsiTheme="majorHAnsi" w:cstheme="majorHAnsi"/>
          <w:b/>
          <w:iCs/>
          <w:u w:val="single"/>
        </w:rPr>
        <w:t>the process uses water as well as electricity</w:t>
      </w:r>
      <w:r w:rsidRPr="00C345AD">
        <w:rPr>
          <w:rFonts w:asciiTheme="majorHAnsi" w:hAnsiTheme="majorHAnsi" w:cstheme="majorHAnsi"/>
          <w:u w:val="single"/>
        </w:rPr>
        <w:t xml:space="preserve">, the production of which </w:t>
      </w:r>
      <w:r w:rsidRPr="00C345AD">
        <w:rPr>
          <w:rFonts w:asciiTheme="majorHAnsi" w:hAnsiTheme="majorHAnsi" w:cstheme="majorHAnsi"/>
          <w:b/>
          <w:iCs/>
          <w:u w:val="single"/>
        </w:rPr>
        <w:t>emits greenhouse gases</w:t>
      </w:r>
      <w:r w:rsidRPr="00C345AD">
        <w:rPr>
          <w:rFonts w:asciiTheme="majorHAnsi" w:hAnsiTheme="majorHAnsi" w:cstheme="majorHAnsi"/>
          <w:sz w:val="16"/>
        </w:rPr>
        <w:t xml:space="preserve">.” </w:t>
      </w:r>
      <w:r w:rsidRPr="00C345AD">
        <w:rPr>
          <w:rFonts w:asciiTheme="majorHAnsi" w:hAnsiTheme="majorHAnsi" w:cstheme="majorHAnsi"/>
          <w:highlight w:val="cyan"/>
          <w:u w:val="single"/>
        </w:rPr>
        <w:t>Technology</w:t>
      </w:r>
      <w:r w:rsidRPr="00C345AD">
        <w:rPr>
          <w:rFonts w:asciiTheme="majorHAnsi" w:hAnsiTheme="majorHAnsi" w:cstheme="majorHAnsi"/>
          <w:u w:val="single"/>
        </w:rPr>
        <w:t xml:space="preserve"> alone </w:t>
      </w:r>
      <w:r w:rsidRPr="00C345AD">
        <w:rPr>
          <w:rFonts w:asciiTheme="majorHAnsi" w:hAnsiTheme="majorHAnsi" w:cstheme="majorHAnsi"/>
          <w:highlight w:val="cyan"/>
          <w:u w:val="single"/>
        </w:rPr>
        <w:t>cannot</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sufficiently combat this crisis</w:t>
      </w:r>
      <w:r w:rsidRPr="00C345AD">
        <w:rPr>
          <w:rFonts w:asciiTheme="majorHAnsi" w:hAnsiTheme="majorHAnsi" w:cstheme="majorHAnsi"/>
          <w:u w:val="single"/>
        </w:rPr>
        <w:t>, as the production</w:t>
      </w:r>
      <w:r w:rsidRPr="00C345AD">
        <w:rPr>
          <w:rFonts w:asciiTheme="majorHAnsi" w:hAnsiTheme="majorHAnsi" w:cstheme="majorHAnsi"/>
          <w:sz w:val="16"/>
        </w:rPr>
        <w:t xml:space="preserve"> of such technology </w:t>
      </w:r>
      <w:r w:rsidRPr="00C345AD">
        <w:rPr>
          <w:rFonts w:asciiTheme="majorHAnsi" w:hAnsiTheme="majorHAnsi" w:cstheme="majorHAnsi"/>
          <w:u w:val="single"/>
        </w:rPr>
        <w:t xml:space="preserve">through capitalist manufacturing infrastructure </w:t>
      </w:r>
      <w:r w:rsidRPr="00C345AD">
        <w:rPr>
          <w:rFonts w:asciiTheme="majorHAnsi" w:hAnsiTheme="majorHAnsi" w:cstheme="majorHAnsi"/>
          <w:b/>
          <w:iCs/>
          <w:u w:val="single"/>
        </w:rPr>
        <w:t>only perpetuates environmental harm</w:t>
      </w:r>
      <w:r w:rsidRPr="00C345AD">
        <w:rPr>
          <w:rFonts w:asciiTheme="majorHAnsi" w:hAnsiTheme="majorHAnsi" w:cstheme="majorHAnsi"/>
          <w:u w:val="single"/>
        </w:rPr>
        <w:t>.</w:t>
      </w:r>
      <w:r w:rsidRPr="00C345AD">
        <w:rPr>
          <w:rFonts w:asciiTheme="majorHAnsi" w:hAnsiTheme="majorHAnsi" w:cstheme="majorHAnsi"/>
          <w:sz w:val="16"/>
        </w:rPr>
        <w:t xml:space="preserve"> Furthermore, </w:t>
      </w:r>
      <w:r w:rsidRPr="00C345AD">
        <w:rPr>
          <w:rFonts w:asciiTheme="majorHAnsi" w:hAnsiTheme="majorHAnsi" w:cstheme="majorHAnsi"/>
          <w:u w:val="single"/>
        </w:rPr>
        <w:t xml:space="preserve">subsidizing and incentivizing renewable energy stops far short of </w:t>
      </w:r>
      <w:proofErr w:type="gramStart"/>
      <w:r w:rsidRPr="00C345AD">
        <w:rPr>
          <w:rFonts w:asciiTheme="majorHAnsi" w:hAnsiTheme="majorHAnsi" w:cstheme="majorHAnsi"/>
          <w:u w:val="single"/>
        </w:rPr>
        <w:t>actually combating</w:t>
      </w:r>
      <w:proofErr w:type="gramEnd"/>
      <w:r w:rsidRPr="00C345AD">
        <w:rPr>
          <w:rFonts w:asciiTheme="majorHAnsi" w:hAnsiTheme="majorHAnsi" w:cstheme="majorHAnsi"/>
          <w:u w:val="single"/>
        </w:rPr>
        <w:t xml:space="preserve"> the fossil fuel industry</w:t>
      </w:r>
      <w:r w:rsidRPr="00C345AD">
        <w:rPr>
          <w:rFonts w:asciiTheme="majorHAnsi" w:hAnsiTheme="majorHAnsi" w:cstheme="majorHAnsi"/>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sidRPr="00C345AD">
        <w:rPr>
          <w:rFonts w:asciiTheme="majorHAnsi" w:hAnsiTheme="majorHAnsi" w:cstheme="majorHAnsi"/>
          <w:sz w:val="16"/>
        </w:rPr>
        <w:t>in order to</w:t>
      </w:r>
      <w:proofErr w:type="gramEnd"/>
      <w:r w:rsidRPr="00C345AD">
        <w:rPr>
          <w:rFonts w:asciiTheme="majorHAnsi" w:hAnsiTheme="majorHAnsi" w:cstheme="majorHAnsi"/>
          <w:sz w:val="16"/>
        </w:rPr>
        <w:t xml:space="preserve"> produce their technological solutions. The </w:t>
      </w:r>
      <w:r w:rsidRPr="00C345AD">
        <w:rPr>
          <w:rFonts w:asciiTheme="majorHAnsi" w:hAnsiTheme="majorHAnsi" w:cstheme="majorHAnsi"/>
          <w:u w:val="single"/>
        </w:rPr>
        <w:t xml:space="preserve">development of </w:t>
      </w:r>
      <w:r w:rsidRPr="00C345AD">
        <w:rPr>
          <w:rFonts w:asciiTheme="majorHAnsi" w:hAnsiTheme="majorHAnsi" w:cstheme="majorHAnsi"/>
          <w:highlight w:val="cyan"/>
          <w:u w:val="single"/>
        </w:rPr>
        <w:t>high-tech</w:t>
      </w:r>
      <w:r w:rsidRPr="00C345AD">
        <w:rPr>
          <w:rFonts w:asciiTheme="majorHAnsi" w:hAnsiTheme="majorHAnsi" w:cstheme="majorHAnsi"/>
          <w:u w:val="single"/>
        </w:rPr>
        <w:t xml:space="preserve"> energy </w:t>
      </w:r>
      <w:r w:rsidRPr="00C345AD">
        <w:rPr>
          <w:rFonts w:asciiTheme="majorHAnsi" w:hAnsiTheme="majorHAnsi" w:cstheme="majorHAnsi"/>
          <w:highlight w:val="cyan"/>
          <w:u w:val="single"/>
        </w:rPr>
        <w:t>infrastructure</w:t>
      </w:r>
      <w:r w:rsidRPr="00C345AD">
        <w:rPr>
          <w:rFonts w:asciiTheme="majorHAnsi" w:hAnsiTheme="majorHAnsi" w:cstheme="majorHAnsi"/>
          <w:u w:val="single"/>
        </w:rPr>
        <w:t xml:space="preserve"> and </w:t>
      </w:r>
      <w:r w:rsidRPr="00C345AD">
        <w:rPr>
          <w:rFonts w:asciiTheme="majorHAnsi" w:hAnsiTheme="majorHAnsi" w:cstheme="majorHAnsi"/>
          <w:sz w:val="16"/>
        </w:rPr>
        <w:t xml:space="preserve">the development of </w:t>
      </w:r>
      <w:r w:rsidRPr="00C345AD">
        <w:rPr>
          <w:rFonts w:asciiTheme="majorHAnsi" w:hAnsiTheme="majorHAnsi" w:cstheme="majorHAnsi"/>
          <w:u w:val="single"/>
        </w:rPr>
        <w:t>low</w:t>
      </w:r>
      <w:r w:rsidRPr="00C345AD">
        <w:rPr>
          <w:rFonts w:asciiTheme="majorHAnsi" w:hAnsiTheme="majorHAnsi" w:cstheme="majorHAnsi"/>
          <w:sz w:val="16"/>
        </w:rPr>
        <w:t xml:space="preserve"> or zero </w:t>
      </w:r>
      <w:r w:rsidRPr="00C345AD">
        <w:rPr>
          <w:rFonts w:asciiTheme="majorHAnsi" w:hAnsiTheme="majorHAnsi" w:cstheme="majorHAnsi"/>
          <w:u w:val="single"/>
        </w:rPr>
        <w:t xml:space="preserve">emission transportation </w:t>
      </w:r>
      <w:r w:rsidRPr="00C345AD">
        <w:rPr>
          <w:rFonts w:asciiTheme="majorHAnsi" w:hAnsiTheme="majorHAnsi" w:cstheme="majorHAnsi"/>
          <w:highlight w:val="cyan"/>
          <w:u w:val="single"/>
        </w:rPr>
        <w:t>requires</w:t>
      </w:r>
      <w:r w:rsidRPr="00C345AD">
        <w:rPr>
          <w:rFonts w:asciiTheme="majorHAnsi" w:hAnsiTheme="majorHAnsi" w:cstheme="majorHAnsi"/>
          <w:sz w:val="16"/>
        </w:rPr>
        <w:t xml:space="preserve"> the import of </w:t>
      </w:r>
      <w:r w:rsidRPr="00C345AD">
        <w:rPr>
          <w:rFonts w:asciiTheme="majorHAnsi" w:hAnsiTheme="majorHAnsi" w:cstheme="majorHAnsi"/>
          <w:u w:val="single"/>
        </w:rPr>
        <w:t>raw material and rare earth minerals which the United States can only access because of the imperial division of the Global South.</w:t>
      </w:r>
      <w:r w:rsidRPr="00C345AD">
        <w:rPr>
          <w:rFonts w:asciiTheme="majorHAnsi" w:hAnsiTheme="majorHAnsi" w:cstheme="majorHAnsi"/>
          <w:sz w:val="16"/>
        </w:rPr>
        <w:t xml:space="preserve"> This imperial division of the world </w:t>
      </w:r>
      <w:r w:rsidRPr="00C345AD">
        <w:rPr>
          <w:rFonts w:asciiTheme="majorHAnsi" w:hAnsiTheme="majorHAnsi" w:cstheme="majorHAnsi"/>
          <w:u w:val="single"/>
        </w:rPr>
        <w:lastRenderedPageBreak/>
        <w:t xml:space="preserve">requires </w:t>
      </w:r>
      <w:r w:rsidRPr="00C345AD">
        <w:rPr>
          <w:rFonts w:asciiTheme="majorHAnsi" w:hAnsiTheme="majorHAnsi" w:cstheme="majorHAnsi"/>
          <w:highlight w:val="cyan"/>
          <w:u w:val="single"/>
        </w:rPr>
        <w:t xml:space="preserve">constant </w:t>
      </w:r>
      <w:r w:rsidRPr="00C345AD">
        <w:rPr>
          <w:rStyle w:val="Emphasis"/>
          <w:rFonts w:asciiTheme="majorHAnsi" w:hAnsiTheme="majorHAnsi" w:cstheme="majorHAnsi"/>
          <w:highlight w:val="cyan"/>
        </w:rPr>
        <w:t>militarism</w:t>
      </w:r>
      <w:r w:rsidRPr="00C345AD">
        <w:rPr>
          <w:rFonts w:asciiTheme="majorHAnsi" w:hAnsiTheme="majorHAnsi" w:cstheme="majorHAnsi"/>
          <w:highlight w:val="cyan"/>
          <w:u w:val="single"/>
        </w:rPr>
        <w:t xml:space="preserve"> </w:t>
      </w:r>
      <w:r w:rsidRPr="00C345AD">
        <w:rPr>
          <w:rFonts w:asciiTheme="majorHAnsi" w:hAnsiTheme="majorHAnsi" w:cstheme="majorHAnsi"/>
          <w:u w:val="single"/>
        </w:rPr>
        <w:t>from</w:t>
      </w:r>
      <w:r w:rsidRPr="00C345AD">
        <w:rPr>
          <w:rFonts w:asciiTheme="majorHAnsi" w:hAnsiTheme="majorHAnsi" w:cstheme="majorHAnsi"/>
          <w:sz w:val="16"/>
        </w:rPr>
        <w:t xml:space="preserve"> the </w:t>
      </w:r>
      <w:r w:rsidRPr="00C345AD">
        <w:rPr>
          <w:rFonts w:asciiTheme="majorHAnsi" w:hAnsiTheme="majorHAnsi" w:cstheme="majorHAnsi"/>
          <w:u w:val="single"/>
        </w:rPr>
        <w:t>imperial core nations</w:t>
      </w:r>
      <w:r w:rsidRPr="00C345AD">
        <w:rPr>
          <w:rFonts w:asciiTheme="majorHAnsi" w:hAnsiTheme="majorHAnsi" w:cstheme="majorHAnsi"/>
          <w:sz w:val="16"/>
        </w:rPr>
        <w:t xml:space="preserve">, and as Lenin demonstrates in Imperialism: The Highest Stage of Capitalism, </w:t>
      </w:r>
      <w:r w:rsidRPr="00C345AD">
        <w:rPr>
          <w:rFonts w:asciiTheme="majorHAnsi" w:hAnsiTheme="majorHAnsi" w:cstheme="majorHAnsi"/>
          <w:u w:val="single"/>
        </w:rPr>
        <w:t xml:space="preserve">facilitates </w:t>
      </w:r>
      <w:r w:rsidRPr="00C345AD">
        <w:rPr>
          <w:rFonts w:asciiTheme="majorHAnsi" w:hAnsiTheme="majorHAnsi" w:cstheme="majorHAnsi"/>
          <w:b/>
          <w:iCs/>
          <w:u w:val="single"/>
        </w:rPr>
        <w:t>constant warfare</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 xml:space="preserve">as imperial states compete for </w:t>
      </w:r>
      <w:r w:rsidRPr="00C345AD">
        <w:rPr>
          <w:rFonts w:asciiTheme="majorHAnsi" w:hAnsiTheme="majorHAnsi" w:cstheme="majorHAnsi"/>
          <w:b/>
          <w:iCs/>
          <w:highlight w:val="cyan"/>
          <w:u w:val="single"/>
        </w:rPr>
        <w:t>spheres of influence</w:t>
      </w:r>
      <w:r w:rsidRPr="00C345AD">
        <w:rPr>
          <w:rFonts w:asciiTheme="majorHAnsi" w:hAnsiTheme="majorHAnsi" w:cstheme="majorHAnsi"/>
          <w:highlight w:val="cyan"/>
          <w:u w:val="single"/>
        </w:rPr>
        <w:t xml:space="preserve"> </w:t>
      </w:r>
      <w:proofErr w:type="gramStart"/>
      <w:r w:rsidRPr="00C345AD">
        <w:rPr>
          <w:rFonts w:asciiTheme="majorHAnsi" w:hAnsiTheme="majorHAnsi" w:cstheme="majorHAnsi"/>
          <w:highlight w:val="cyan"/>
          <w:u w:val="single"/>
        </w:rPr>
        <w:t>in order to</w:t>
      </w:r>
      <w:proofErr w:type="gramEnd"/>
      <w:r w:rsidRPr="00C345AD">
        <w:rPr>
          <w:rFonts w:asciiTheme="majorHAnsi" w:hAnsiTheme="majorHAnsi" w:cstheme="majorHAnsi"/>
          <w:highlight w:val="cyan"/>
          <w:u w:val="single"/>
        </w:rPr>
        <w:t xml:space="preserve"> facilitate cheap resource extraction</w:t>
      </w:r>
      <w:r w:rsidRPr="00C345AD">
        <w:rPr>
          <w:rFonts w:asciiTheme="majorHAnsi" w:hAnsiTheme="majorHAnsi" w:cstheme="majorHAnsi"/>
          <w:sz w:val="16"/>
        </w:rPr>
        <w:t xml:space="preserve">. </w:t>
      </w:r>
      <w:r w:rsidRPr="00C345AD">
        <w:rPr>
          <w:rFonts w:asciiTheme="majorHAnsi" w:hAnsiTheme="majorHAnsi" w:cstheme="majorHAnsi"/>
          <w:u w:val="single"/>
        </w:rPr>
        <w:t>The US military</w:t>
      </w:r>
      <w:r w:rsidRPr="00C345AD">
        <w:rPr>
          <w:rFonts w:asciiTheme="majorHAnsi" w:hAnsiTheme="majorHAnsi" w:cstheme="majorHAnsi"/>
          <w:sz w:val="16"/>
        </w:rPr>
        <w:t xml:space="preserve">, one of many imperialist forces, </w:t>
      </w:r>
      <w:r w:rsidRPr="00C345AD">
        <w:rPr>
          <w:rFonts w:asciiTheme="majorHAnsi" w:hAnsiTheme="majorHAnsi" w:cstheme="majorHAnsi"/>
          <w:u w:val="single"/>
        </w:rPr>
        <w:t>is the single largest user of petroleum</w:t>
      </w:r>
      <w:r w:rsidRPr="00C345AD">
        <w:rPr>
          <w:rFonts w:asciiTheme="majorHAnsi" w:hAnsiTheme="majorHAnsi" w:cstheme="majorHAnsi"/>
          <w:sz w:val="16"/>
        </w:rPr>
        <w:t xml:space="preserve">, and </w:t>
      </w:r>
      <w:r w:rsidRPr="00C345AD">
        <w:rPr>
          <w:rFonts w:asciiTheme="majorHAnsi" w:hAnsiTheme="majorHAnsi" w:cstheme="majorHAnsi"/>
          <w:u w:val="single"/>
        </w:rPr>
        <w:t>one of its main functions is to ensure oil access for the United States.</w:t>
      </w:r>
      <w:r w:rsidRPr="00C345AD">
        <w:rPr>
          <w:rFonts w:asciiTheme="majorHAnsi" w:hAnsiTheme="majorHAnsi" w:cstheme="majorHAnsi"/>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sidRPr="00C345AD">
        <w:rPr>
          <w:rFonts w:asciiTheme="majorHAnsi" w:hAnsiTheme="majorHAnsi" w:cstheme="majorHAnsi"/>
          <w:sz w:val="16"/>
        </w:rPr>
        <w:t>12 year</w:t>
      </w:r>
      <w:proofErr w:type="gramEnd"/>
      <w:r w:rsidRPr="00C345AD">
        <w:rPr>
          <w:rFonts w:asciiTheme="majorHAnsi" w:hAnsiTheme="majorHAnsi" w:cstheme="majorHAnsi"/>
          <w:sz w:val="16"/>
        </w:rPr>
        <w:t xml:space="preserve"> time frame. There are times for delicacy and there are times for bluntness, and we are in the latter. To put things bluntly: the </w:t>
      </w:r>
      <w:r w:rsidRPr="00C345AD">
        <w:rPr>
          <w:rFonts w:asciiTheme="majorHAnsi" w:hAnsiTheme="majorHAnsi" w:cstheme="majorHAnsi"/>
          <w:u w:val="single"/>
        </w:rPr>
        <w:t xml:space="preserve">capitalists are not going to save us, and </w:t>
      </w:r>
      <w:r w:rsidRPr="00C345AD">
        <w:rPr>
          <w:rStyle w:val="Emphasis"/>
          <w:rFonts w:asciiTheme="majorHAnsi" w:hAnsiTheme="majorHAnsi" w:cstheme="majorHAnsi"/>
          <w:highlight w:val="cyan"/>
        </w:rPr>
        <w:t>if we don’t find a way to save ourselves, the collapse of human civilization is a real possibility.</w:t>
      </w:r>
      <w:r w:rsidRPr="00C345AD">
        <w:rPr>
          <w:rFonts w:asciiTheme="majorHAnsi" w:hAnsiTheme="majorHAnsi" w:cstheme="majorHAnsi"/>
          <w:sz w:val="16"/>
        </w:rPr>
        <w:t xml:space="preserve"> The pressing question we now face is: </w:t>
      </w:r>
      <w:r w:rsidRPr="00C345AD">
        <w:rPr>
          <w:rFonts w:asciiTheme="majorHAnsi" w:hAnsiTheme="majorHAnsi" w:cstheme="majorHAnsi"/>
          <w:b/>
          <w:iCs/>
          <w:u w:val="single"/>
        </w:rPr>
        <w:t xml:space="preserve">how are we going to save ourselves? </w:t>
      </w:r>
      <w:r w:rsidRPr="00C345AD">
        <w:rPr>
          <w:rFonts w:asciiTheme="majorHAnsi" w:hAnsiTheme="majorHAnsi" w:cstheme="majorHAnsi"/>
          <w:sz w:val="16"/>
        </w:rPr>
        <w:t xml:space="preserve">Revolution and Dual Power If capitalism will not be able to resolve the current encroaching climate crisis, </w:t>
      </w:r>
      <w:r w:rsidRPr="00C345AD">
        <w:rPr>
          <w:rFonts w:asciiTheme="majorHAnsi" w:hAnsiTheme="majorHAnsi" w:cstheme="majorHAnsi"/>
          <w:u w:val="single"/>
        </w:rPr>
        <w:t>we must find a way to organize outside the confines of capitalist institutions, towards the end of overthrowing capitalism</w:t>
      </w:r>
      <w:r w:rsidRPr="00C345AD">
        <w:rPr>
          <w:rFonts w:asciiTheme="majorHAnsi" w:hAnsiTheme="majorHAnsi" w:cstheme="majorHAnsi"/>
          <w:sz w:val="16"/>
        </w:rPr>
        <w:t xml:space="preserve">. If the Democratic Socialists of America backed candidates cannot offer real anti-capitalist solutions through the capitalist state, we should be skeptical of the possibility for any socialist organization doing so. </w:t>
      </w:r>
      <w:r w:rsidRPr="00C345AD">
        <w:rPr>
          <w:rFonts w:asciiTheme="majorHAnsi" w:hAnsiTheme="majorHAnsi" w:cstheme="majorHAnsi"/>
          <w:u w:val="single"/>
        </w:rPr>
        <w:t>The DSA is far larger and</w:t>
      </w:r>
      <w:r w:rsidRPr="00C345AD">
        <w:rPr>
          <w:rFonts w:asciiTheme="majorHAnsi" w:hAnsiTheme="majorHAnsi" w:cstheme="majorHAnsi"/>
          <w:sz w:val="16"/>
        </w:rPr>
        <w:t xml:space="preserve"> far more </w:t>
      </w:r>
      <w:proofErr w:type="spellStart"/>
      <w:r w:rsidRPr="00C345AD">
        <w:rPr>
          <w:rFonts w:asciiTheme="majorHAnsi" w:hAnsiTheme="majorHAnsi" w:cstheme="majorHAnsi"/>
          <w:u w:val="single"/>
        </w:rPr>
        <w:t>well funded</w:t>
      </w:r>
      <w:proofErr w:type="spellEnd"/>
      <w:r w:rsidRPr="00C345AD">
        <w:rPr>
          <w:rFonts w:asciiTheme="majorHAnsi" w:hAnsiTheme="majorHAnsi" w:cstheme="majorHAnsi"/>
          <w:u w:val="single"/>
        </w:rPr>
        <w:t xml:space="preserve"> than any</w:t>
      </w:r>
      <w:r w:rsidRPr="00C345AD">
        <w:rPr>
          <w:rFonts w:asciiTheme="majorHAnsi" w:hAnsiTheme="majorHAnsi" w:cstheme="majorHAnsi"/>
          <w:sz w:val="16"/>
        </w:rPr>
        <w:t xml:space="preserve"> of the </w:t>
      </w:r>
      <w:r w:rsidRPr="00C345AD">
        <w:rPr>
          <w:rFonts w:asciiTheme="majorHAnsi" w:hAnsiTheme="majorHAnsi" w:cstheme="majorHAnsi"/>
          <w:u w:val="single"/>
        </w:rPr>
        <w:t xml:space="preserve">other socialist organizations </w:t>
      </w:r>
      <w:r w:rsidRPr="00C345AD">
        <w:rPr>
          <w:rFonts w:asciiTheme="majorHAnsi" w:hAnsiTheme="majorHAnsi" w:cstheme="majorHAnsi"/>
          <w:sz w:val="16"/>
        </w:rPr>
        <w:t xml:space="preserve">in the United States, </w:t>
      </w:r>
      <w:r w:rsidRPr="00C345AD">
        <w:rPr>
          <w:rFonts w:asciiTheme="majorHAnsi" w:hAnsiTheme="majorHAnsi" w:cstheme="majorHAnsi"/>
          <w:u w:val="single"/>
        </w:rPr>
        <w:t>and</w:t>
      </w:r>
      <w:r w:rsidRPr="00C345AD">
        <w:rPr>
          <w:rFonts w:asciiTheme="majorHAnsi" w:hAnsiTheme="majorHAnsi" w:cstheme="majorHAnsi"/>
          <w:sz w:val="16"/>
        </w:rPr>
        <w:t xml:space="preserve"> they have </w:t>
      </w:r>
      <w:r w:rsidRPr="00C345AD">
        <w:rPr>
          <w:rFonts w:asciiTheme="majorHAnsi" w:hAnsiTheme="majorHAnsi" w:cstheme="majorHAnsi"/>
          <w:u w:val="single"/>
        </w:rPr>
        <w:t>failed to produce anything more revolutionary than the Green New Deal</w:t>
      </w:r>
      <w:r w:rsidRPr="00C345AD">
        <w:rPr>
          <w:rFonts w:asciiTheme="majorHAnsi" w:hAnsiTheme="majorHAnsi" w:cstheme="majorHAnsi"/>
          <w:sz w:val="16"/>
        </w:rPr>
        <w:t xml:space="preserve">. </w:t>
      </w:r>
      <w:r w:rsidRPr="00C345AD">
        <w:rPr>
          <w:rFonts w:asciiTheme="majorHAnsi" w:hAnsiTheme="majorHAnsi" w:cstheme="majorHAnsi"/>
          <w:u w:val="single"/>
        </w:rPr>
        <w:t xml:space="preserve">We </w:t>
      </w:r>
      <w:proofErr w:type="gramStart"/>
      <w:r w:rsidRPr="00C345AD">
        <w:rPr>
          <w:rFonts w:asciiTheme="majorHAnsi" w:hAnsiTheme="majorHAnsi" w:cstheme="majorHAnsi"/>
          <w:u w:val="single"/>
        </w:rPr>
        <w:t>have to</w:t>
      </w:r>
      <w:proofErr w:type="gramEnd"/>
      <w:r w:rsidRPr="00C345AD">
        <w:rPr>
          <w:rFonts w:asciiTheme="majorHAnsi" w:hAnsiTheme="majorHAnsi" w:cstheme="majorHAnsi"/>
          <w:u w:val="single"/>
        </w:rPr>
        <w:t xml:space="preserve"> abandon the idea that electoral strategy will be sufficient to resolve the underlying causes of this crisis within 12 years. </w:t>
      </w:r>
      <w:r w:rsidRPr="00C345AD">
        <w:rPr>
          <w:rFonts w:asciiTheme="majorHAnsi" w:hAnsiTheme="majorHAnsi" w:cstheme="majorHAnsi"/>
          <w:sz w:val="16"/>
        </w:rPr>
        <w:t xml:space="preserve">While many radicals call for revolution instead of reform, the </w:t>
      </w:r>
      <w:r w:rsidRPr="00C345AD">
        <w:rPr>
          <w:rFonts w:asciiTheme="majorHAnsi" w:hAnsiTheme="majorHAnsi" w:cstheme="majorHAnsi"/>
          <w:u w:val="single"/>
        </w:rPr>
        <w:t>reformists</w:t>
      </w:r>
      <w:r w:rsidRPr="00C345AD">
        <w:rPr>
          <w:rFonts w:asciiTheme="majorHAnsi" w:hAnsiTheme="majorHAnsi" w:cstheme="majorHAnsi"/>
          <w:sz w:val="16"/>
        </w:rPr>
        <w:t xml:space="preserve"> often </w:t>
      </w:r>
      <w:r w:rsidRPr="00C345AD">
        <w:rPr>
          <w:rFonts w:asciiTheme="majorHAnsi" w:hAnsiTheme="majorHAnsi" w:cstheme="majorHAnsi"/>
          <w:u w:val="single"/>
        </w:rPr>
        <w:t>raise the same response</w:t>
      </w:r>
      <w:r w:rsidRPr="00C345AD">
        <w:rPr>
          <w:rFonts w:asciiTheme="majorHAnsi" w:hAnsiTheme="majorHAnsi" w:cstheme="majorHAnsi"/>
          <w:sz w:val="16"/>
        </w:rPr>
        <w:t xml:space="preserve">: revolution is well and good, but </w:t>
      </w:r>
      <w:r w:rsidRPr="00C345AD">
        <w:rPr>
          <w:rFonts w:asciiTheme="majorHAnsi" w:hAnsiTheme="majorHAnsi" w:cstheme="majorHAnsi"/>
          <w:u w:val="single"/>
        </w:rPr>
        <w:t xml:space="preserve">what are you going to do in the </w:t>
      </w:r>
      <w:proofErr w:type="gramStart"/>
      <w:r w:rsidRPr="00C345AD">
        <w:rPr>
          <w:rFonts w:asciiTheme="majorHAnsi" w:hAnsiTheme="majorHAnsi" w:cstheme="majorHAnsi"/>
          <w:u w:val="single"/>
        </w:rPr>
        <w:t>mean time</w:t>
      </w:r>
      <w:proofErr w:type="gramEnd"/>
      <w:r w:rsidRPr="00C345AD">
        <w:rPr>
          <w:rFonts w:asciiTheme="majorHAnsi" w:hAnsiTheme="majorHAnsi" w:cstheme="majorHAnsi"/>
          <w:u w:val="single"/>
        </w:rPr>
        <w:t>?</w:t>
      </w:r>
      <w:r w:rsidRPr="00C345AD">
        <w:rPr>
          <w:rFonts w:asciiTheme="majorHAnsi" w:hAnsiTheme="majorHAnsi" w:cstheme="majorHAnsi"/>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C345AD">
        <w:rPr>
          <w:rFonts w:asciiTheme="majorHAnsi" w:hAnsiTheme="majorHAnsi" w:cstheme="majorHAnsi"/>
          <w:u w:val="single"/>
        </w:rPr>
        <w:t>we have much work to be done before a revolutionary strategy can be enacted.</w:t>
      </w:r>
      <w:r w:rsidRPr="00C345AD">
        <w:rPr>
          <w:rFonts w:asciiTheme="majorHAnsi" w:hAnsiTheme="majorHAnsi" w:cstheme="majorHAnsi"/>
          <w:sz w:val="16"/>
        </w:rPr>
        <w:t xml:space="preserve"> This is a hard truth, but it is true. Much of </w:t>
      </w:r>
      <w:r w:rsidRPr="00C345AD">
        <w:rPr>
          <w:rFonts w:asciiTheme="majorHAnsi" w:hAnsiTheme="majorHAnsi" w:cstheme="majorHAnsi"/>
          <w:u w:val="single"/>
        </w:rPr>
        <w:t>the left has sought to ignore this truth by embracing adventurism and violent protest theatrics, in the</w:t>
      </w:r>
      <w:r w:rsidRPr="00C345AD">
        <w:rPr>
          <w:rFonts w:asciiTheme="majorHAnsi" w:hAnsiTheme="majorHAnsi" w:cstheme="majorHAnsi"/>
          <w:sz w:val="16"/>
        </w:rPr>
        <w:t xml:space="preserve"> </w:t>
      </w:r>
      <w:proofErr w:type="gramStart"/>
      <w:r w:rsidRPr="00C345AD">
        <w:rPr>
          <w:rFonts w:asciiTheme="majorHAnsi" w:hAnsiTheme="majorHAnsi" w:cstheme="majorHAnsi"/>
          <w:sz w:val="16"/>
        </w:rPr>
        <w:t>vain</w:t>
      </w:r>
      <w:proofErr w:type="gramEnd"/>
      <w:r w:rsidRPr="00C345AD">
        <w:rPr>
          <w:rFonts w:asciiTheme="majorHAnsi" w:hAnsiTheme="majorHAnsi" w:cstheme="majorHAnsi"/>
          <w:sz w:val="16"/>
        </w:rPr>
        <w:t xml:space="preserve"> </w:t>
      </w:r>
      <w:r w:rsidRPr="00C345AD">
        <w:rPr>
          <w:rFonts w:asciiTheme="majorHAnsi" w:hAnsiTheme="majorHAnsi" w:cstheme="majorHAnsi"/>
          <w:u w:val="single"/>
        </w:rPr>
        <w:t>hope of sparking</w:t>
      </w:r>
      <w:r w:rsidRPr="00C345AD">
        <w:rPr>
          <w:rFonts w:asciiTheme="majorHAnsi" w:hAnsiTheme="majorHAnsi" w:cstheme="majorHAnsi"/>
          <w:sz w:val="16"/>
        </w:rPr>
        <w:t xml:space="preserve"> revolutionary </w:t>
      </w:r>
      <w:r w:rsidRPr="00C345AD">
        <w:rPr>
          <w:rFonts w:asciiTheme="majorHAnsi" w:hAnsiTheme="majorHAnsi" w:cstheme="majorHAnsi"/>
          <w:u w:val="single"/>
        </w:rPr>
        <w:t>momentum</w:t>
      </w:r>
      <w:r w:rsidRPr="00C345AD">
        <w:rPr>
          <w:rFonts w:asciiTheme="majorHAnsi" w:hAnsiTheme="majorHAnsi" w:cstheme="majorHAnsi"/>
          <w:sz w:val="16"/>
        </w:rPr>
        <w:t xml:space="preserve"> which does not currently exist. </w:t>
      </w:r>
      <w:r w:rsidRPr="00C345AD">
        <w:rPr>
          <w:rFonts w:asciiTheme="majorHAnsi" w:hAnsiTheme="majorHAnsi" w:cstheme="majorHAnsi"/>
          <w:u w:val="single"/>
        </w:rPr>
        <w:t xml:space="preserve">If this is the core strategy of the socialist left, </w:t>
      </w:r>
      <w:r w:rsidRPr="00C345AD">
        <w:rPr>
          <w:rFonts w:asciiTheme="majorHAnsi" w:hAnsiTheme="majorHAnsi" w:cstheme="majorHAnsi"/>
          <w:b/>
          <w:iCs/>
          <w:u w:val="single"/>
        </w:rPr>
        <w:t>we will accomplish nothing in the next 12 years</w:t>
      </w:r>
      <w:r w:rsidRPr="00C345AD">
        <w:rPr>
          <w:rFonts w:asciiTheme="majorHAnsi" w:hAnsiTheme="majorHAnsi" w:cstheme="majorHAnsi"/>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C345AD">
        <w:rPr>
          <w:rFonts w:asciiTheme="majorHAnsi" w:hAnsiTheme="majorHAnsi" w:cstheme="majorHAnsi"/>
          <w:highlight w:val="cyan"/>
          <w:u w:val="single"/>
        </w:rPr>
        <w:t>We must</w:t>
      </w:r>
      <w:r w:rsidRPr="00C345AD">
        <w:rPr>
          <w:rFonts w:asciiTheme="majorHAnsi" w:hAnsiTheme="majorHAnsi" w:cstheme="majorHAnsi"/>
          <w:sz w:val="16"/>
        </w:rPr>
        <w:t xml:space="preserve"> instead, </w:t>
      </w:r>
      <w:r w:rsidRPr="00C345AD">
        <w:rPr>
          <w:rFonts w:asciiTheme="majorHAnsi" w:hAnsiTheme="majorHAnsi" w:cstheme="majorHAnsi"/>
          <w:highlight w:val="cyan"/>
          <w:u w:val="single"/>
        </w:rPr>
        <w:t>build a movement</w:t>
      </w:r>
      <w:r w:rsidRPr="00C345AD">
        <w:rPr>
          <w:rFonts w:asciiTheme="majorHAnsi" w:hAnsiTheme="majorHAnsi" w:cstheme="majorHAnsi"/>
          <w:sz w:val="16"/>
        </w:rPr>
        <w:t xml:space="preserve">, and </w:t>
      </w:r>
      <w:r w:rsidRPr="00C345AD">
        <w:rPr>
          <w:rFonts w:asciiTheme="majorHAnsi" w:hAnsiTheme="majorHAnsi" w:cstheme="majorHAnsi"/>
          <w:highlight w:val="cyan"/>
          <w:u w:val="single"/>
        </w:rPr>
        <w:t>with</w:t>
      </w:r>
      <w:r w:rsidRPr="00C345AD">
        <w:rPr>
          <w:rFonts w:asciiTheme="majorHAnsi" w:hAnsiTheme="majorHAnsi" w:cstheme="majorHAnsi"/>
          <w:sz w:val="16"/>
        </w:rPr>
        <w:t xml:space="preserve"> it we must build </w:t>
      </w:r>
      <w:r w:rsidRPr="00C345AD">
        <w:rPr>
          <w:rFonts w:asciiTheme="majorHAnsi" w:hAnsiTheme="majorHAnsi" w:cstheme="majorHAnsi"/>
          <w:highlight w:val="cyan"/>
          <w:u w:val="single"/>
        </w:rPr>
        <w:t>infrastructure which can survive revolution</w:t>
      </w:r>
      <w:r w:rsidRPr="00C345AD">
        <w:rPr>
          <w:rFonts w:asciiTheme="majorHAnsi" w:hAnsiTheme="majorHAnsi" w:cstheme="majorHAnsi"/>
          <w:u w:val="single"/>
        </w:rPr>
        <w:t xml:space="preserve"> and provide a framework for socialist development</w:t>
      </w:r>
      <w:r w:rsidRPr="00C345AD">
        <w:rPr>
          <w:rFonts w:asciiTheme="majorHAnsi" w:hAnsiTheme="majorHAnsi" w:cstheme="majorHAnsi"/>
          <w:sz w:val="16"/>
        </w:rPr>
        <w:t xml:space="preserve">. </w:t>
      </w:r>
      <w:r w:rsidRPr="00C345AD">
        <w:rPr>
          <w:rFonts w:asciiTheme="majorHAnsi" w:hAnsiTheme="majorHAnsi" w:cstheme="majorHAnsi"/>
          <w:u w:val="single"/>
        </w:rPr>
        <w:t xml:space="preserve">Dual power is tooled towards this project best. </w:t>
      </w:r>
      <w:r w:rsidRPr="00C345AD">
        <w:rPr>
          <w:rStyle w:val="Emphasis"/>
          <w:rFonts w:asciiTheme="majorHAnsi" w:hAnsiTheme="majorHAnsi" w:cstheme="majorHAnsi"/>
          <w:highlight w:val="cyan"/>
        </w:rPr>
        <w:t>The Marxist Center</w:t>
      </w:r>
      <w:r w:rsidRPr="00C345AD">
        <w:rPr>
          <w:rFonts w:asciiTheme="majorHAnsi" w:hAnsiTheme="majorHAnsi" w:cstheme="majorHAnsi"/>
          <w:u w:val="single"/>
        </w:rPr>
        <w:t xml:space="preserve"> network </w:t>
      </w:r>
      <w:r w:rsidRPr="00C345AD">
        <w:rPr>
          <w:rFonts w:asciiTheme="majorHAnsi" w:hAnsiTheme="majorHAnsi" w:cstheme="majorHAnsi"/>
          <w:highlight w:val="cyan"/>
          <w:u w:val="single"/>
        </w:rPr>
        <w:t>has done</w:t>
      </w:r>
      <w:r w:rsidRPr="00C345AD">
        <w:rPr>
          <w:rFonts w:asciiTheme="majorHAnsi" w:hAnsiTheme="majorHAnsi" w:cstheme="majorHAnsi"/>
          <w:u w:val="single"/>
        </w:rPr>
        <w:t xml:space="preserve"> an impressive amount of </w:t>
      </w:r>
      <w:r w:rsidRPr="00C345AD">
        <w:rPr>
          <w:rFonts w:asciiTheme="majorHAnsi" w:hAnsiTheme="majorHAnsi" w:cstheme="majorHAnsi"/>
          <w:highlight w:val="cyan"/>
          <w:u w:val="single"/>
        </w:rPr>
        <w:t>work developing socialist institutions</w:t>
      </w:r>
      <w:r w:rsidRPr="00C345AD">
        <w:rPr>
          <w:rFonts w:asciiTheme="majorHAnsi" w:hAnsiTheme="majorHAnsi" w:cstheme="majorHAnsi"/>
          <w:u w:val="single"/>
        </w:rPr>
        <w:t xml:space="preserve"> across the US</w:t>
      </w:r>
      <w:r w:rsidRPr="00C345AD">
        <w:rPr>
          <w:rFonts w:asciiTheme="majorHAnsi" w:hAnsiTheme="majorHAnsi" w:cstheme="majorHAnsi"/>
          <w:sz w:val="16"/>
        </w:rPr>
        <w:t xml:space="preserve">, largely </w:t>
      </w:r>
      <w:r w:rsidRPr="00C345AD">
        <w:rPr>
          <w:rFonts w:asciiTheme="majorHAnsi" w:hAnsiTheme="majorHAnsi" w:cstheme="majorHAnsi"/>
          <w:highlight w:val="cyan"/>
          <w:u w:val="single"/>
        </w:rPr>
        <w:t xml:space="preserve">through </w:t>
      </w:r>
      <w:r w:rsidRPr="00C345AD">
        <w:rPr>
          <w:rStyle w:val="Emphasis"/>
          <w:rFonts w:asciiTheme="majorHAnsi" w:hAnsiTheme="majorHAnsi" w:cstheme="majorHAnsi"/>
          <w:highlight w:val="cyan"/>
        </w:rPr>
        <w:t>tenants organizing</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 xml:space="preserve">and </w:t>
      </w:r>
      <w:r w:rsidRPr="00C345AD">
        <w:rPr>
          <w:rStyle w:val="Emphasis"/>
          <w:rFonts w:asciiTheme="majorHAnsi" w:hAnsiTheme="majorHAnsi" w:cstheme="majorHAnsi"/>
          <w:highlight w:val="cyan"/>
        </w:rPr>
        <w:t>serve the people programs</w:t>
      </w:r>
      <w:r w:rsidRPr="00C345AD">
        <w:rPr>
          <w:rFonts w:asciiTheme="majorHAnsi" w:hAnsiTheme="majorHAnsi" w:cstheme="majorHAnsi"/>
          <w:sz w:val="16"/>
          <w:highlight w:val="cyan"/>
        </w:rPr>
        <w:t>.</w:t>
      </w:r>
      <w:r w:rsidRPr="00C345AD">
        <w:rPr>
          <w:rFonts w:asciiTheme="majorHAnsi" w:hAnsiTheme="majorHAnsi" w:cstheme="majorHAnsi"/>
          <w:sz w:val="16"/>
        </w:rPr>
        <w:t xml:space="preserve"> The </w:t>
      </w:r>
      <w:proofErr w:type="gramStart"/>
      <w:r w:rsidRPr="00C345AD">
        <w:rPr>
          <w:rFonts w:asciiTheme="majorHAnsi" w:hAnsiTheme="majorHAnsi" w:cstheme="majorHAnsi"/>
          <w:u w:val="single"/>
        </w:rPr>
        <w:t>left wing</w:t>
      </w:r>
      <w:proofErr w:type="gramEnd"/>
      <w:r w:rsidRPr="00C345AD">
        <w:rPr>
          <w:rFonts w:asciiTheme="majorHAnsi" w:hAnsiTheme="majorHAnsi" w:cstheme="majorHAnsi"/>
          <w:u w:val="single"/>
        </w:rPr>
        <w:t xml:space="preserve"> factions within the DSA</w:t>
      </w:r>
      <w:r w:rsidRPr="00C345AD">
        <w:rPr>
          <w:rFonts w:asciiTheme="majorHAnsi" w:hAnsiTheme="majorHAnsi" w:cstheme="majorHAnsi"/>
          <w:sz w:val="16"/>
        </w:rPr>
        <w:t xml:space="preserve"> itself have also begun to </w:t>
      </w:r>
      <w:r w:rsidRPr="00C345AD">
        <w:rPr>
          <w:rFonts w:asciiTheme="majorHAnsi" w:hAnsiTheme="majorHAnsi" w:cstheme="majorHAnsi"/>
          <w:u w:val="single"/>
        </w:rPr>
        <w:t xml:space="preserve">develop </w:t>
      </w:r>
      <w:r w:rsidRPr="00C345AD">
        <w:rPr>
          <w:rStyle w:val="Emphasis"/>
          <w:rFonts w:asciiTheme="majorHAnsi" w:hAnsiTheme="majorHAnsi" w:cstheme="majorHAnsi"/>
        </w:rPr>
        <w:t>mutual aid programs</w:t>
      </w:r>
      <w:r w:rsidRPr="00C345AD">
        <w:rPr>
          <w:rFonts w:asciiTheme="majorHAnsi" w:hAnsiTheme="majorHAnsi" w:cstheme="majorHAnsi"/>
          <w:u w:val="single"/>
        </w:rPr>
        <w:t xml:space="preserve"> that could be useful for dual power strategy</w:t>
      </w:r>
      <w:r w:rsidRPr="00C345AD">
        <w:rPr>
          <w:rFonts w:asciiTheme="majorHAnsi" w:hAnsiTheme="majorHAnsi" w:cstheme="majorHAnsi"/>
          <w:sz w:val="16"/>
        </w:rPr>
        <w:t xml:space="preserve">. </w:t>
      </w:r>
      <w:r w:rsidRPr="00C345AD">
        <w:rPr>
          <w:rStyle w:val="StyleUnderline"/>
          <w:rFonts w:asciiTheme="majorHAnsi" w:hAnsiTheme="majorHAnsi" w:cstheme="majorHAnsi"/>
        </w:rPr>
        <w:t xml:space="preserve">At the same time, </w:t>
      </w:r>
      <w:r w:rsidRPr="00C345AD">
        <w:rPr>
          <w:rStyle w:val="Emphasis"/>
          <w:rFonts w:asciiTheme="majorHAnsi" w:hAnsiTheme="majorHAnsi" w:cstheme="majorHAnsi"/>
          <w:highlight w:val="cyan"/>
        </w:rPr>
        <w:t>mutual aid is not enough</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We cannot</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simply</w:t>
      </w:r>
      <w:r w:rsidRPr="00C345AD">
        <w:rPr>
          <w:rStyle w:val="StyleUnderline"/>
          <w:rFonts w:asciiTheme="majorHAnsi" w:hAnsiTheme="majorHAnsi" w:cstheme="majorHAnsi"/>
        </w:rPr>
        <w:t xml:space="preserve"> build these institutions as a reform to </w:t>
      </w:r>
      <w:r w:rsidRPr="00C345AD">
        <w:rPr>
          <w:rStyle w:val="StyleUnderline"/>
          <w:rFonts w:asciiTheme="majorHAnsi" w:hAnsiTheme="majorHAnsi" w:cstheme="majorHAnsi"/>
          <w:highlight w:val="cyan"/>
        </w:rPr>
        <w:t>make capitalism more survivable</w:t>
      </w:r>
      <w:r w:rsidRPr="00C345AD">
        <w:rPr>
          <w:rStyle w:val="StyleUnderline"/>
          <w:rFonts w:asciiTheme="majorHAnsi" w:hAnsiTheme="majorHAnsi" w:cstheme="majorHAnsi"/>
        </w:rPr>
        <w:t>.</w:t>
      </w:r>
      <w:r w:rsidRPr="00C345AD">
        <w:rPr>
          <w:rFonts w:asciiTheme="majorHAnsi" w:hAnsiTheme="majorHAnsi" w:cstheme="majorHAnsi"/>
          <w:sz w:val="16"/>
        </w:rPr>
        <w:t xml:space="preserve"> Rather, </w:t>
      </w:r>
      <w:r w:rsidRPr="00C345AD">
        <w:rPr>
          <w:rFonts w:asciiTheme="majorHAnsi" w:hAnsiTheme="majorHAnsi" w:cstheme="majorHAnsi"/>
          <w:highlight w:val="cyan"/>
          <w:u w:val="single"/>
        </w:rPr>
        <w:t xml:space="preserve">we must make these institutions part of a </w:t>
      </w:r>
      <w:r w:rsidRPr="00C345AD">
        <w:rPr>
          <w:rStyle w:val="Emphasis"/>
          <w:rFonts w:asciiTheme="majorHAnsi" w:hAnsiTheme="majorHAnsi" w:cstheme="majorHAnsi"/>
          <w:highlight w:val="cyan"/>
        </w:rPr>
        <w:t>broader revolutionary movement</w:t>
      </w:r>
      <w:r w:rsidRPr="00C345AD">
        <w:rPr>
          <w:rFonts w:asciiTheme="majorHAnsi" w:hAnsiTheme="majorHAnsi" w:cstheme="majorHAnsi"/>
          <w:u w:val="single"/>
        </w:rPr>
        <w:t xml:space="preserve"> and</w:t>
      </w:r>
      <w:r w:rsidRPr="00C345AD">
        <w:rPr>
          <w:rFonts w:asciiTheme="majorHAnsi" w:hAnsiTheme="majorHAnsi" w:cstheme="majorHAnsi"/>
          <w:sz w:val="16"/>
        </w:rPr>
        <w:t xml:space="preserve"> </w:t>
      </w:r>
      <w:r w:rsidRPr="00C345AD">
        <w:rPr>
          <w:rStyle w:val="StyleUnderline"/>
          <w:rFonts w:asciiTheme="majorHAnsi" w:hAnsiTheme="majorHAnsi" w:cstheme="majorHAnsi"/>
        </w:rPr>
        <w:t>they ought to function as a material prefiguration</w:t>
      </w:r>
      <w:r w:rsidRPr="00C345AD">
        <w:rPr>
          <w:rFonts w:asciiTheme="majorHAnsi" w:hAnsiTheme="majorHAnsi" w:cstheme="majorHAnsi"/>
          <w:u w:val="single"/>
        </w:rPr>
        <w:t xml:space="preserve"> to a socialist society and economy</w:t>
      </w:r>
      <w:r w:rsidRPr="00C345AD">
        <w:rPr>
          <w:rFonts w:asciiTheme="majorHAnsi" w:hAnsiTheme="majorHAnsi" w:cstheme="majorHAnsi"/>
          <w:sz w:val="16"/>
        </w:rPr>
        <w:t xml:space="preserve">. The institutions we build as </w:t>
      </w:r>
      <w:r w:rsidRPr="00C345AD">
        <w:rPr>
          <w:rStyle w:val="StyleUnderline"/>
          <w:rFonts w:asciiTheme="majorHAnsi" w:hAnsiTheme="majorHAnsi" w:cstheme="majorHAnsi"/>
        </w:rPr>
        <w:t>dual power outside the capitalist state today ought to be structured</w:t>
      </w:r>
      <w:r w:rsidRPr="00C345AD">
        <w:rPr>
          <w:rFonts w:asciiTheme="majorHAnsi" w:hAnsiTheme="majorHAnsi" w:cstheme="majorHAnsi"/>
          <w:u w:val="single"/>
        </w:rPr>
        <w:t xml:space="preserve"> towards revolutionary ends, such that they will someday function as the early institutions of a revolutionary socialist society. </w:t>
      </w:r>
      <w:r w:rsidRPr="00C345AD">
        <w:rPr>
          <w:rFonts w:asciiTheme="majorHAnsi" w:hAnsiTheme="majorHAnsi" w:cstheme="majorHAnsi"/>
          <w:sz w:val="16"/>
        </w:rPr>
        <w:t xml:space="preserve">To accomplish this goal, </w:t>
      </w:r>
      <w:r w:rsidRPr="00C345AD">
        <w:rPr>
          <w:rStyle w:val="StyleUnderline"/>
          <w:rFonts w:asciiTheme="majorHAnsi" w:hAnsiTheme="majorHAnsi" w:cstheme="majorHAnsi"/>
          <w:highlight w:val="cyan"/>
        </w:rPr>
        <w:t>we</w:t>
      </w:r>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cannot simply declare</w:t>
      </w:r>
      <w:r w:rsidRPr="00C345AD">
        <w:rPr>
          <w:rStyle w:val="StyleUnderline"/>
          <w:rFonts w:asciiTheme="majorHAnsi" w:hAnsiTheme="majorHAnsi" w:cstheme="majorHAnsi"/>
        </w:rPr>
        <w:t xml:space="preserve"> these </w:t>
      </w:r>
      <w:r w:rsidRPr="00C345AD">
        <w:rPr>
          <w:rStyle w:val="StyleUnderline"/>
          <w:rFonts w:asciiTheme="majorHAnsi" w:hAnsiTheme="majorHAnsi" w:cstheme="majorHAnsi"/>
          <w:highlight w:val="cyan"/>
        </w:rPr>
        <w:t>institutions to be revolutionary</w:t>
      </w:r>
      <w:r w:rsidRPr="00C345AD">
        <w:rPr>
          <w:rFonts w:asciiTheme="majorHAnsi" w:hAnsiTheme="majorHAnsi" w:cstheme="majorHAnsi"/>
          <w:sz w:val="16"/>
        </w:rPr>
        <w:t xml:space="preserve">. Rather </w:t>
      </w:r>
      <w:r w:rsidRPr="00C345AD">
        <w:rPr>
          <w:rStyle w:val="Emphasis"/>
          <w:rFonts w:asciiTheme="majorHAnsi" w:hAnsiTheme="majorHAnsi" w:cstheme="majorHAnsi"/>
          <w:highlight w:val="cyan"/>
        </w:rPr>
        <w:t xml:space="preserve">they </w:t>
      </w:r>
      <w:proofErr w:type="gramStart"/>
      <w:r w:rsidRPr="00C345AD">
        <w:rPr>
          <w:rStyle w:val="Emphasis"/>
          <w:rFonts w:asciiTheme="majorHAnsi" w:hAnsiTheme="majorHAnsi" w:cstheme="majorHAnsi"/>
          <w:highlight w:val="cyan"/>
        </w:rPr>
        <w:t>have to</w:t>
      </w:r>
      <w:proofErr w:type="gramEnd"/>
      <w:r w:rsidRPr="00C345AD">
        <w:rPr>
          <w:rStyle w:val="Emphasis"/>
          <w:rFonts w:asciiTheme="majorHAnsi" w:hAnsiTheme="majorHAnsi" w:cstheme="majorHAnsi"/>
          <w:highlight w:val="cyan"/>
        </w:rPr>
        <w:t xml:space="preserve"> be linked together through an</w:t>
      </w:r>
      <w:r w:rsidRPr="00C345AD">
        <w:rPr>
          <w:rStyle w:val="Emphasis"/>
          <w:rFonts w:asciiTheme="majorHAnsi" w:hAnsiTheme="majorHAnsi" w:cstheme="majorHAnsi"/>
        </w:rPr>
        <w:t xml:space="preserve"> actual </w:t>
      </w:r>
      <w:r w:rsidRPr="00C345AD">
        <w:rPr>
          <w:rStyle w:val="Emphasis"/>
          <w:rFonts w:asciiTheme="majorHAnsi" w:hAnsiTheme="majorHAnsi" w:cstheme="majorHAnsi"/>
          <w:highlight w:val="cyan"/>
        </w:rPr>
        <w:t>revolutionary movement working towards revolutionary ends</w:t>
      </w:r>
      <w:r w:rsidRPr="00C345AD">
        <w:rPr>
          <w:rFonts w:asciiTheme="majorHAnsi" w:hAnsiTheme="majorHAnsi" w:cstheme="majorHAnsi"/>
          <w:sz w:val="16"/>
        </w:rPr>
        <w:t xml:space="preserve">. </w:t>
      </w:r>
      <w:r w:rsidRPr="00C345AD">
        <w:rPr>
          <w:rStyle w:val="StyleUnderline"/>
          <w:rFonts w:asciiTheme="majorHAnsi" w:hAnsiTheme="majorHAnsi" w:cstheme="majorHAnsi"/>
        </w:rPr>
        <w:t xml:space="preserve">This means that dual power institutions cannot exist as ends in and of themselves, nor can abstract notions of mutual aid cannot be conceptualized as an </w:t>
      </w:r>
      <w:proofErr w:type="gramStart"/>
      <w:r w:rsidRPr="00C345AD">
        <w:rPr>
          <w:rStyle w:val="StyleUnderline"/>
          <w:rFonts w:asciiTheme="majorHAnsi" w:hAnsiTheme="majorHAnsi" w:cstheme="majorHAnsi"/>
        </w:rPr>
        <w:t>end in itself</w:t>
      </w:r>
      <w:proofErr w:type="gramEnd"/>
      <w:r w:rsidRPr="00C345AD">
        <w:rPr>
          <w:rFonts w:asciiTheme="majorHAnsi" w:hAnsiTheme="majorHAnsi" w:cstheme="majorHAnsi"/>
          <w:sz w:val="16"/>
        </w:rPr>
        <w:t xml:space="preserve">. </w:t>
      </w:r>
      <w:r w:rsidRPr="00C345AD">
        <w:rPr>
          <w:rFonts w:asciiTheme="majorHAnsi" w:hAnsiTheme="majorHAnsi" w:cstheme="majorHAnsi"/>
          <w:highlight w:val="cyan"/>
          <w:u w:val="single"/>
        </w:rPr>
        <w:t>The</w:t>
      </w:r>
      <w:r w:rsidRPr="00C345AD">
        <w:rPr>
          <w:rFonts w:asciiTheme="majorHAnsi" w:hAnsiTheme="majorHAnsi" w:cstheme="majorHAnsi"/>
          <w:u w:val="single"/>
        </w:rPr>
        <w:t xml:space="preserve"> explicit </w:t>
      </w:r>
      <w:r w:rsidRPr="00C345AD">
        <w:rPr>
          <w:rFonts w:asciiTheme="majorHAnsi" w:hAnsiTheme="majorHAnsi" w:cstheme="majorHAnsi"/>
          <w:highlight w:val="cyan"/>
          <w:u w:val="single"/>
        </w:rPr>
        <w:t>purpose</w:t>
      </w:r>
      <w:r w:rsidRPr="00C345AD">
        <w:rPr>
          <w:rFonts w:asciiTheme="majorHAnsi" w:hAnsiTheme="majorHAnsi" w:cstheme="majorHAnsi"/>
          <w:u w:val="single"/>
        </w:rPr>
        <w:t xml:space="preserve"> of these institutions </w:t>
      </w:r>
      <w:r w:rsidRPr="00C345AD">
        <w:rPr>
          <w:rFonts w:asciiTheme="majorHAnsi" w:hAnsiTheme="majorHAnsi" w:cstheme="majorHAnsi"/>
          <w:highlight w:val="cyan"/>
          <w:u w:val="single"/>
        </w:rPr>
        <w:t xml:space="preserve">has to be to </w:t>
      </w:r>
      <w:r w:rsidRPr="00C345AD">
        <w:rPr>
          <w:rStyle w:val="Emphasis"/>
          <w:rFonts w:asciiTheme="majorHAnsi" w:hAnsiTheme="majorHAnsi" w:cstheme="majorHAnsi"/>
          <w:highlight w:val="cyan"/>
        </w:rPr>
        <w:t>radicalize</w:t>
      </w:r>
      <w:r w:rsidRPr="00C345AD">
        <w:rPr>
          <w:rFonts w:asciiTheme="majorHAnsi" w:hAnsiTheme="majorHAnsi" w:cstheme="majorHAnsi"/>
          <w:highlight w:val="cyan"/>
          <w:u w:val="single"/>
        </w:rPr>
        <w:t xml:space="preserve"> the masses through </w:t>
      </w:r>
      <w:r w:rsidRPr="00C345AD">
        <w:rPr>
          <w:rStyle w:val="StyleUnderline"/>
          <w:rFonts w:asciiTheme="majorHAnsi" w:hAnsiTheme="majorHAnsi" w:cstheme="majorHAnsi"/>
          <w:highlight w:val="cyan"/>
        </w:rPr>
        <w:t xml:space="preserve">meeting </w:t>
      </w:r>
      <w:r w:rsidRPr="00C345AD">
        <w:rPr>
          <w:rStyle w:val="StyleUnderline"/>
          <w:rFonts w:asciiTheme="majorHAnsi" w:hAnsiTheme="majorHAnsi" w:cstheme="majorHAnsi"/>
        </w:rPr>
        <w:t xml:space="preserve">their </w:t>
      </w:r>
      <w:proofErr w:type="gramStart"/>
      <w:r w:rsidRPr="00C345AD">
        <w:rPr>
          <w:rStyle w:val="StyleUnderline"/>
          <w:rFonts w:asciiTheme="majorHAnsi" w:hAnsiTheme="majorHAnsi" w:cstheme="majorHAnsi"/>
        </w:rPr>
        <w:t>needs, and</w:t>
      </w:r>
      <w:proofErr w:type="gramEnd"/>
      <w:r w:rsidRPr="00C345AD">
        <w:rPr>
          <w:rFonts w:asciiTheme="majorHAnsi" w:hAnsiTheme="majorHAnsi" w:cstheme="majorHAnsi"/>
          <w:u w:val="single"/>
        </w:rPr>
        <w:t xml:space="preserve"> providing an infrastructure for a socialist movement to meet </w:t>
      </w:r>
      <w:r w:rsidRPr="00C345AD">
        <w:rPr>
          <w:rStyle w:val="Emphasis"/>
          <w:rFonts w:asciiTheme="majorHAnsi" w:hAnsiTheme="majorHAnsi" w:cstheme="majorHAnsi"/>
          <w:highlight w:val="cyan"/>
        </w:rPr>
        <w:t>the needs of</w:t>
      </w:r>
      <w:r w:rsidRPr="00C345AD">
        <w:rPr>
          <w:rFonts w:asciiTheme="majorHAnsi" w:hAnsiTheme="majorHAnsi" w:cstheme="majorHAnsi"/>
          <w:u w:val="single"/>
        </w:rPr>
        <w:t xml:space="preserve"> its </w:t>
      </w:r>
      <w:r w:rsidRPr="00C345AD">
        <w:rPr>
          <w:rFonts w:asciiTheme="majorHAnsi" w:hAnsiTheme="majorHAnsi" w:cstheme="majorHAnsi"/>
          <w:u w:val="single"/>
        </w:rPr>
        <w:lastRenderedPageBreak/>
        <w:t xml:space="preserve">members and </w:t>
      </w:r>
      <w:r w:rsidRPr="00C345AD">
        <w:rPr>
          <w:rFonts w:asciiTheme="majorHAnsi" w:hAnsiTheme="majorHAnsi" w:cstheme="majorHAnsi"/>
          <w:highlight w:val="cyan"/>
          <w:u w:val="single"/>
        </w:rPr>
        <w:t xml:space="preserve">the </w:t>
      </w:r>
      <w:r w:rsidRPr="00C345AD">
        <w:rPr>
          <w:rStyle w:val="Emphasis"/>
          <w:rFonts w:asciiTheme="majorHAnsi" w:hAnsiTheme="majorHAnsi" w:cstheme="majorHAnsi"/>
          <w:highlight w:val="cyan"/>
        </w:rPr>
        <w:t>communities</w:t>
      </w:r>
      <w:r w:rsidRPr="00C345AD">
        <w:rPr>
          <w:rFonts w:asciiTheme="majorHAnsi" w:hAnsiTheme="majorHAnsi" w:cstheme="majorHAnsi"/>
          <w:highlight w:val="cyan"/>
          <w:u w:val="single"/>
        </w:rPr>
        <w:t xml:space="preserve"> in which it operates</w:t>
      </w:r>
      <w:r w:rsidRPr="00C345AD">
        <w:rPr>
          <w:rFonts w:asciiTheme="majorHAnsi" w:hAnsiTheme="majorHAnsi" w:cstheme="majorHAnsi"/>
          <w:u w:val="single"/>
        </w:rPr>
        <w:t xml:space="preserve">. </w:t>
      </w:r>
      <w:r w:rsidRPr="00C345AD">
        <w:rPr>
          <w:rStyle w:val="Emphasis"/>
          <w:rFonts w:asciiTheme="majorHAnsi" w:hAnsiTheme="majorHAnsi" w:cstheme="majorHAnsi"/>
          <w:highlight w:val="cyan"/>
        </w:rPr>
        <w:t>Revolutionary institutions</w:t>
      </w:r>
      <w:r w:rsidRPr="00C345AD">
        <w:rPr>
          <w:rFonts w:asciiTheme="majorHAnsi" w:hAnsiTheme="majorHAnsi" w:cstheme="majorHAnsi"/>
          <w:u w:val="single"/>
        </w:rPr>
        <w:t xml:space="preserve"> that </w:t>
      </w:r>
      <w:r w:rsidRPr="00C345AD">
        <w:rPr>
          <w:rStyle w:val="Emphasis"/>
          <w:rFonts w:asciiTheme="majorHAnsi" w:hAnsiTheme="majorHAnsi" w:cstheme="majorHAnsi"/>
          <w:highlight w:val="cyan"/>
        </w:rPr>
        <w:t>can provide food, housing</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and</w:t>
      </w:r>
      <w:r w:rsidRPr="00C345AD">
        <w:rPr>
          <w:rFonts w:asciiTheme="majorHAnsi" w:hAnsiTheme="majorHAnsi" w:cstheme="majorHAnsi"/>
          <w:u w:val="single"/>
        </w:rPr>
        <w:t xml:space="preserve"> other needs for a revolutionary movement will be crucial for </w:t>
      </w:r>
      <w:r w:rsidRPr="00C345AD">
        <w:rPr>
          <w:rStyle w:val="Emphasis"/>
          <w:rFonts w:asciiTheme="majorHAnsi" w:hAnsiTheme="majorHAnsi" w:cstheme="majorHAnsi"/>
          <w:highlight w:val="cyan"/>
        </w:rPr>
        <w:t>build</w:t>
      </w:r>
      <w:r w:rsidRPr="00C345AD">
        <w:rPr>
          <w:rFonts w:asciiTheme="majorHAnsi" w:hAnsiTheme="majorHAnsi" w:cstheme="majorHAnsi"/>
          <w:u w:val="single"/>
        </w:rPr>
        <w:t xml:space="preserve">ing </w:t>
      </w:r>
      <w:r w:rsidRPr="00C345AD">
        <w:rPr>
          <w:rStyle w:val="Emphasis"/>
          <w:rFonts w:asciiTheme="majorHAnsi" w:hAnsiTheme="majorHAnsi" w:cstheme="majorHAnsi"/>
          <w:highlight w:val="cyan"/>
        </w:rPr>
        <w:t>a base</w:t>
      </w:r>
      <w:r w:rsidRPr="00C345AD">
        <w:rPr>
          <w:rFonts w:asciiTheme="majorHAnsi" w:hAnsiTheme="majorHAnsi" w:cstheme="majorHAnsi"/>
          <w:sz w:val="16"/>
        </w:rPr>
        <w:t xml:space="preserve"> among the masses </w:t>
      </w:r>
      <w:r w:rsidRPr="00C345AD">
        <w:rPr>
          <w:rFonts w:asciiTheme="majorHAnsi" w:hAnsiTheme="majorHAnsi" w:cstheme="majorHAnsi"/>
          <w:u w:val="single"/>
        </w:rPr>
        <w:t>and</w:t>
      </w:r>
      <w:r w:rsidRPr="00C345AD">
        <w:rPr>
          <w:rFonts w:asciiTheme="majorHAnsi" w:hAnsiTheme="majorHAnsi" w:cstheme="majorHAnsi"/>
          <w:sz w:val="16"/>
        </w:rPr>
        <w:t xml:space="preserve"> for </w:t>
      </w:r>
      <w:r w:rsidRPr="00C345AD">
        <w:rPr>
          <w:rFonts w:asciiTheme="majorHAnsi" w:hAnsiTheme="majorHAnsi" w:cstheme="majorHAnsi"/>
          <w:u w:val="single"/>
        </w:rPr>
        <w:t>constructing</w:t>
      </w:r>
      <w:r w:rsidRPr="00C345AD">
        <w:rPr>
          <w:rFonts w:asciiTheme="majorHAnsi" w:hAnsiTheme="majorHAnsi" w:cstheme="majorHAnsi"/>
          <w:sz w:val="16"/>
        </w:rPr>
        <w:t xml:space="preserve"> the </w:t>
      </w:r>
      <w:r w:rsidRPr="00C345AD">
        <w:rPr>
          <w:rFonts w:asciiTheme="majorHAnsi" w:hAnsiTheme="majorHAnsi" w:cstheme="majorHAnsi"/>
          <w:u w:val="single"/>
        </w:rPr>
        <w:t xml:space="preserve">beginnings of a socialist infrastructure for when we </w:t>
      </w:r>
      <w:r w:rsidRPr="00C345AD">
        <w:rPr>
          <w:rFonts w:asciiTheme="majorHAnsi" w:hAnsiTheme="majorHAnsi" w:cstheme="majorHAnsi"/>
          <w:sz w:val="16"/>
        </w:rPr>
        <w:t xml:space="preserve">eventually </w:t>
      </w:r>
      <w:r w:rsidRPr="00C345AD">
        <w:rPr>
          <w:rFonts w:asciiTheme="majorHAnsi" w:hAnsiTheme="majorHAnsi" w:cstheme="majorHAnsi"/>
          <w:u w:val="single"/>
        </w:rPr>
        <w:t>engage in revolutionary struggle.</w:t>
      </w:r>
      <w:r w:rsidRPr="00C345AD">
        <w:rPr>
          <w:rFonts w:asciiTheme="majorHAnsi" w:hAnsiTheme="majorHAnsi" w:cstheme="majorHAnsi"/>
          <w:sz w:val="16"/>
        </w:rPr>
        <w:t xml:space="preserve"> </w:t>
      </w:r>
    </w:p>
    <w:p w14:paraId="4D0E92BB" w14:textId="77777777" w:rsidR="001D403C" w:rsidRPr="00C345AD" w:rsidRDefault="001D403C" w:rsidP="001D403C">
      <w:pPr>
        <w:pStyle w:val="Heading2"/>
        <w:rPr>
          <w:rFonts w:asciiTheme="majorHAnsi" w:hAnsiTheme="majorHAnsi" w:cstheme="majorHAnsi"/>
        </w:rPr>
      </w:pPr>
      <w:r w:rsidRPr="00C345AD">
        <w:rPr>
          <w:rFonts w:asciiTheme="majorHAnsi" w:hAnsiTheme="majorHAnsi" w:cstheme="majorHAnsi"/>
        </w:rPr>
        <w:lastRenderedPageBreak/>
        <w:t>Case</w:t>
      </w:r>
    </w:p>
    <w:p w14:paraId="65B27CB7" w14:textId="71811257" w:rsidR="00DA0323" w:rsidRDefault="00DA0323" w:rsidP="001D403C">
      <w:pPr>
        <w:pStyle w:val="Heading3"/>
        <w:rPr>
          <w:rFonts w:asciiTheme="majorHAnsi" w:hAnsiTheme="majorHAnsi" w:cstheme="majorHAnsi"/>
        </w:rPr>
      </w:pPr>
      <w:r>
        <w:rPr>
          <w:rFonts w:asciiTheme="majorHAnsi" w:hAnsiTheme="majorHAnsi" w:cstheme="majorHAnsi"/>
        </w:rPr>
        <w:lastRenderedPageBreak/>
        <w:t>UV</w:t>
      </w:r>
    </w:p>
    <w:p w14:paraId="7FA98C76" w14:textId="4D4AA50A" w:rsidR="00DA0323" w:rsidRPr="00DA0323" w:rsidRDefault="00DA0323" w:rsidP="00DA0323">
      <w:proofErr w:type="gramStart"/>
      <w:r>
        <w:t>AT  -</w:t>
      </w:r>
      <w:proofErr w:type="gramEnd"/>
      <w:r>
        <w:t xml:space="preserve"> permissibility and </w:t>
      </w:r>
      <w:proofErr w:type="spellStart"/>
      <w:r>
        <w:t>pressumption</w:t>
      </w:r>
      <w:proofErr w:type="spellEnd"/>
      <w:r>
        <w:t xml:space="preserve"> negate</w:t>
      </w:r>
    </w:p>
    <w:p w14:paraId="2893DCDC" w14:textId="77777777" w:rsidR="00DA0323" w:rsidRPr="00693240" w:rsidRDefault="00DA0323" w:rsidP="00DA0323">
      <w:pPr>
        <w:pStyle w:val="Heading4"/>
      </w:pPr>
      <w:r w:rsidRPr="00693240">
        <w:t>4] If its logical, Permissibility and presumption affirm.</w:t>
      </w:r>
    </w:p>
    <w:p w14:paraId="4B8CA795" w14:textId="77777777" w:rsidR="00DA0323" w:rsidRPr="00693240" w:rsidRDefault="00DA0323" w:rsidP="00DA0323">
      <w:pPr>
        <w:keepNext/>
        <w:keepLines/>
        <w:spacing w:before="40" w:after="0"/>
        <w:outlineLvl w:val="3"/>
        <w:rPr>
          <w:rFonts w:eastAsiaTheme="majorEastAsia"/>
          <w:b/>
          <w:bCs/>
          <w:sz w:val="26"/>
          <w:szCs w:val="26"/>
        </w:rPr>
      </w:pPr>
      <w:r w:rsidRPr="00693240">
        <w:rPr>
          <w:rFonts w:eastAsiaTheme="majorEastAsia"/>
          <w:b/>
          <w:bCs/>
          <w:sz w:val="26"/>
          <w:szCs w:val="26"/>
        </w:rPr>
        <w:t xml:space="preserve">A] </w:t>
      </w:r>
      <w:r w:rsidRPr="00693240">
        <w:rPr>
          <w:rFonts w:eastAsiaTheme="majorEastAsia"/>
          <w:b/>
          <w:bCs/>
          <w:sz w:val="26"/>
          <w:szCs w:val="26"/>
          <w:u w:val="single"/>
        </w:rPr>
        <w:t>Freeze</w:t>
      </w:r>
      <w:r w:rsidRPr="00693240">
        <w:rPr>
          <w:rFonts w:eastAsiaTheme="majorEastAsia"/>
          <w:b/>
          <w:bCs/>
          <w:sz w:val="26"/>
          <w:szCs w:val="26"/>
        </w:rPr>
        <w:t>- otherwise we would not be able to justify morally neutral actions since there isn’t a prohibition and we would have to prove an obligation.</w:t>
      </w:r>
    </w:p>
    <w:p w14:paraId="6E05D9CA" w14:textId="77777777" w:rsidR="00DA0323" w:rsidRPr="00693240" w:rsidRDefault="00DA0323" w:rsidP="00DA0323">
      <w:pPr>
        <w:keepNext/>
        <w:keepLines/>
        <w:spacing w:before="40" w:after="0"/>
        <w:outlineLvl w:val="3"/>
        <w:rPr>
          <w:rFonts w:eastAsiaTheme="majorEastAsia"/>
          <w:b/>
          <w:bCs/>
          <w:sz w:val="26"/>
          <w:szCs w:val="26"/>
        </w:rPr>
      </w:pPr>
      <w:r w:rsidRPr="00693240">
        <w:rPr>
          <w:rFonts w:eastAsiaTheme="majorEastAsia"/>
          <w:b/>
          <w:bCs/>
          <w:sz w:val="26"/>
          <w:szCs w:val="26"/>
        </w:rPr>
        <w:t xml:space="preserve">B] </w:t>
      </w:r>
      <w:r w:rsidRPr="00693240">
        <w:rPr>
          <w:rFonts w:eastAsiaTheme="majorEastAsia"/>
          <w:b/>
          <w:bCs/>
          <w:sz w:val="26"/>
          <w:szCs w:val="26"/>
          <w:u w:val="single"/>
        </w:rPr>
        <w:t>Trivialism</w:t>
      </w:r>
      <w:r w:rsidRPr="00693240">
        <w:rPr>
          <w:rFonts w:eastAsiaTheme="majorEastAsia"/>
          <w:b/>
          <w:bCs/>
          <w:sz w:val="26"/>
          <w:szCs w:val="26"/>
        </w:rPr>
        <w:t xml:space="preserve">- statements are true until proven false, if I told you my </w:t>
      </w:r>
      <w:proofErr w:type="gramStart"/>
      <w:r w:rsidRPr="00693240">
        <w:rPr>
          <w:rFonts w:eastAsiaTheme="majorEastAsia"/>
          <w:b/>
          <w:bCs/>
          <w:sz w:val="26"/>
          <w:szCs w:val="26"/>
        </w:rPr>
        <w:t>name</w:t>
      </w:r>
      <w:proofErr w:type="gramEnd"/>
      <w:r w:rsidRPr="00693240">
        <w:rPr>
          <w:rFonts w:eastAsiaTheme="majorEastAsia"/>
          <w:b/>
          <w:bCs/>
          <w:sz w:val="26"/>
          <w:szCs w:val="26"/>
        </w:rPr>
        <w:t xml:space="preserve"> you’d believe me.</w:t>
      </w:r>
    </w:p>
    <w:p w14:paraId="73694548" w14:textId="77777777" w:rsidR="00DA0323" w:rsidRPr="00DA0323" w:rsidRDefault="00DA0323" w:rsidP="00DA0323"/>
    <w:p w14:paraId="431FDCA9" w14:textId="69E08746" w:rsidR="001D403C" w:rsidRPr="00C345AD" w:rsidRDefault="001D403C" w:rsidP="001D403C">
      <w:pPr>
        <w:pStyle w:val="Heading3"/>
        <w:rPr>
          <w:rFonts w:asciiTheme="majorHAnsi" w:hAnsiTheme="majorHAnsi" w:cstheme="majorHAnsi"/>
        </w:rPr>
      </w:pPr>
      <w:r w:rsidRPr="00C345AD">
        <w:rPr>
          <w:rFonts w:asciiTheme="majorHAnsi" w:hAnsiTheme="majorHAnsi" w:cstheme="majorHAnsi"/>
        </w:rPr>
        <w:lastRenderedPageBreak/>
        <w:t>Framing</w:t>
      </w:r>
    </w:p>
    <w:p w14:paraId="3861193C" w14:textId="4C03A620" w:rsidR="001D403C" w:rsidRPr="00C345AD" w:rsidRDefault="001D403C" w:rsidP="001D403C">
      <w:pPr>
        <w:pStyle w:val="Heading4"/>
        <w:numPr>
          <w:ilvl w:val="0"/>
          <w:numId w:val="13"/>
        </w:numPr>
        <w:rPr>
          <w:rFonts w:asciiTheme="majorHAnsi" w:hAnsiTheme="majorHAnsi" w:cstheme="majorHAnsi"/>
        </w:rPr>
      </w:pPr>
      <w:r w:rsidRPr="00C345AD">
        <w:rPr>
          <w:rFonts w:asciiTheme="majorHAnsi" w:hAnsiTheme="majorHAnsi" w:cstheme="majorHAnsi"/>
        </w:rPr>
        <w:t>Their SV framing doesn’t disagree with our impact –</w:t>
      </w:r>
      <w:r w:rsidR="00BA3F7A" w:rsidRPr="00C345AD">
        <w:rPr>
          <w:rFonts w:asciiTheme="majorHAnsi" w:hAnsiTheme="majorHAnsi" w:cstheme="majorHAnsi"/>
        </w:rPr>
        <w:t xml:space="preserve"> we’re going to win</w:t>
      </w:r>
      <w:r w:rsidRPr="00C345AD">
        <w:rPr>
          <w:rFonts w:asciiTheme="majorHAnsi" w:hAnsiTheme="majorHAnsi" w:cstheme="majorHAnsi"/>
        </w:rPr>
        <w:t xml:space="preserve"> the internal links to extinction is exploitation because we’ve identified that structural inequality within capitalism is the cause of structural violence in the </w:t>
      </w:r>
      <w:proofErr w:type="spellStart"/>
      <w:r w:rsidRPr="00C345AD">
        <w:rPr>
          <w:rFonts w:asciiTheme="majorHAnsi" w:hAnsiTheme="majorHAnsi" w:cstheme="majorHAnsi"/>
        </w:rPr>
        <w:t>squo</w:t>
      </w:r>
      <w:proofErr w:type="spellEnd"/>
      <w:r w:rsidRPr="00C345AD">
        <w:rPr>
          <w:rFonts w:asciiTheme="majorHAnsi" w:hAnsiTheme="majorHAnsi" w:cstheme="majorHAnsi"/>
        </w:rPr>
        <w:t xml:space="preserve"> which will lead to extinction as social inequalities become exacerbated</w:t>
      </w:r>
    </w:p>
    <w:p w14:paraId="7E2597C9" w14:textId="4C75C602" w:rsidR="00BA3F7A" w:rsidRPr="00C345AD" w:rsidRDefault="00C345AD" w:rsidP="00BA3F7A">
      <w:pPr>
        <w:pStyle w:val="Heading4"/>
        <w:numPr>
          <w:ilvl w:val="0"/>
          <w:numId w:val="13"/>
        </w:numPr>
        <w:rPr>
          <w:rFonts w:asciiTheme="majorHAnsi" w:hAnsiTheme="majorHAnsi" w:cstheme="majorHAnsi"/>
        </w:rPr>
      </w:pPr>
      <w:r w:rsidRPr="00C345AD">
        <w:rPr>
          <w:rFonts w:asciiTheme="majorHAnsi" w:hAnsiTheme="majorHAnsi" w:cstheme="majorHAnsi"/>
        </w:rPr>
        <w:t xml:space="preserve">Can’t weigh </w:t>
      </w:r>
      <w:proofErr w:type="spellStart"/>
      <w:r w:rsidRPr="00C345AD">
        <w:rPr>
          <w:rFonts w:asciiTheme="majorHAnsi" w:hAnsiTheme="majorHAnsi" w:cstheme="majorHAnsi"/>
        </w:rPr>
        <w:t>extiction</w:t>
      </w:r>
      <w:proofErr w:type="spellEnd"/>
      <w:r w:rsidRPr="00C345AD">
        <w:rPr>
          <w:rFonts w:asciiTheme="majorHAnsi" w:hAnsiTheme="majorHAnsi" w:cstheme="majorHAnsi"/>
        </w:rPr>
        <w:t xml:space="preserve"> impact under disease – it’s the same logic they indict - </w:t>
      </w:r>
      <w:r w:rsidR="00BA3F7A" w:rsidRPr="00C345AD">
        <w:rPr>
          <w:rFonts w:asciiTheme="majorHAnsi" w:hAnsiTheme="majorHAnsi" w:cstheme="majorHAnsi"/>
        </w:rPr>
        <w:t xml:space="preserve">Their impacts </w:t>
      </w:r>
      <w:r w:rsidRPr="00C345AD">
        <w:rPr>
          <w:rFonts w:asciiTheme="majorHAnsi" w:hAnsiTheme="majorHAnsi" w:cstheme="majorHAnsi"/>
        </w:rPr>
        <w:t xml:space="preserve">are based on </w:t>
      </w:r>
      <w:proofErr w:type="spellStart"/>
      <w:r w:rsidRPr="00C345AD">
        <w:rPr>
          <w:rFonts w:asciiTheme="majorHAnsi" w:hAnsiTheme="majorHAnsi" w:cstheme="majorHAnsi"/>
        </w:rPr>
        <w:t>far fetched</w:t>
      </w:r>
      <w:proofErr w:type="spellEnd"/>
      <w:r w:rsidRPr="00C345AD">
        <w:rPr>
          <w:rFonts w:asciiTheme="majorHAnsi" w:hAnsiTheme="majorHAnsi" w:cstheme="majorHAnsi"/>
        </w:rPr>
        <w:t xml:space="preserve"> scenarios about how disease will cause extinction – but without an </w:t>
      </w:r>
      <w:proofErr w:type="spellStart"/>
      <w:r w:rsidRPr="00C345AD">
        <w:rPr>
          <w:rFonts w:asciiTheme="majorHAnsi" w:hAnsiTheme="majorHAnsi" w:cstheme="majorHAnsi"/>
        </w:rPr>
        <w:t>i</w:t>
      </w:r>
      <w:proofErr w:type="spellEnd"/>
      <w:r w:rsidRPr="00C345AD">
        <w:rPr>
          <w:rFonts w:asciiTheme="majorHAnsi" w:hAnsiTheme="majorHAnsi" w:cstheme="majorHAnsi"/>
        </w:rPr>
        <w:t xml:space="preserve">/l that will lead to the extinction- </w:t>
      </w:r>
      <w:r w:rsidR="00BA3F7A" w:rsidRPr="00C345AD">
        <w:rPr>
          <w:rFonts w:asciiTheme="majorHAnsi" w:hAnsiTheme="majorHAnsi" w:cstheme="majorHAnsi"/>
        </w:rPr>
        <w:t xml:space="preserve">their view of extinction does not get to be weighed but ours does, any sort of impact calc flows neg – the only way for a ballot is through the perm and </w:t>
      </w:r>
      <w:r w:rsidRPr="00C345AD">
        <w:rPr>
          <w:rFonts w:asciiTheme="majorHAnsi" w:hAnsiTheme="majorHAnsi" w:cstheme="majorHAnsi"/>
        </w:rPr>
        <w:t>link</w:t>
      </w:r>
      <w:r w:rsidR="00BA3F7A" w:rsidRPr="00C345AD">
        <w:rPr>
          <w:rFonts w:asciiTheme="majorHAnsi" w:hAnsiTheme="majorHAnsi" w:cstheme="majorHAnsi"/>
        </w:rPr>
        <w:t xml:space="preserve"> turns, which they don’t get </w:t>
      </w:r>
    </w:p>
    <w:p w14:paraId="012E77A4" w14:textId="1794C948" w:rsidR="00BA3F7A" w:rsidRPr="00C345AD" w:rsidRDefault="00BA3F7A" w:rsidP="00BA3F7A">
      <w:pPr>
        <w:pStyle w:val="Heading4"/>
        <w:numPr>
          <w:ilvl w:val="0"/>
          <w:numId w:val="13"/>
        </w:numPr>
        <w:rPr>
          <w:rFonts w:asciiTheme="majorHAnsi" w:hAnsiTheme="majorHAnsi" w:cstheme="majorHAnsi"/>
        </w:rPr>
      </w:pPr>
      <w:r w:rsidRPr="00C345AD">
        <w:rPr>
          <w:rFonts w:asciiTheme="majorHAnsi" w:hAnsiTheme="majorHAnsi" w:cstheme="majorHAnsi"/>
        </w:rPr>
        <w:t xml:space="preserve">AT Olson – talks </w:t>
      </w:r>
      <w:r w:rsidR="00C345AD" w:rsidRPr="00C345AD">
        <w:rPr>
          <w:rFonts w:asciiTheme="majorHAnsi" w:hAnsiTheme="majorHAnsi" w:cstheme="majorHAnsi"/>
        </w:rPr>
        <w:t>about</w:t>
      </w:r>
      <w:r w:rsidRPr="00C345AD">
        <w:rPr>
          <w:rFonts w:asciiTheme="majorHAnsi" w:hAnsiTheme="majorHAnsi" w:cstheme="majorHAnsi"/>
        </w:rPr>
        <w:t xml:space="preserve"> large scale threats built into Das but not what cap will do to society </w:t>
      </w:r>
      <w:r w:rsidR="00C345AD" w:rsidRPr="00C345AD">
        <w:rPr>
          <w:rFonts w:asciiTheme="majorHAnsi" w:hAnsiTheme="majorHAnsi" w:cstheme="majorHAnsi"/>
        </w:rPr>
        <w:t>– it indicts normative util claims</w:t>
      </w:r>
    </w:p>
    <w:p w14:paraId="41C01A8B" w14:textId="77777777" w:rsidR="00C345AD" w:rsidRPr="00C345AD" w:rsidRDefault="00C345AD" w:rsidP="00C345AD">
      <w:pPr>
        <w:pStyle w:val="Heading3"/>
        <w:rPr>
          <w:rFonts w:asciiTheme="majorHAnsi" w:hAnsiTheme="majorHAnsi" w:cstheme="majorHAnsi"/>
        </w:rPr>
      </w:pPr>
      <w:r w:rsidRPr="00C345AD">
        <w:rPr>
          <w:rFonts w:asciiTheme="majorHAnsi" w:hAnsiTheme="majorHAnsi" w:cstheme="majorHAnsi"/>
        </w:rPr>
        <w:lastRenderedPageBreak/>
        <w:t>Method</w:t>
      </w:r>
    </w:p>
    <w:p w14:paraId="01C712DA" w14:textId="77777777" w:rsidR="00C345AD" w:rsidRPr="00C345AD" w:rsidRDefault="00C345AD" w:rsidP="00C345AD">
      <w:pPr>
        <w:pStyle w:val="Heading4"/>
        <w:rPr>
          <w:rFonts w:asciiTheme="majorHAnsi" w:hAnsiTheme="majorHAnsi" w:cstheme="majorHAnsi"/>
          <w:color w:val="000000"/>
          <w:sz w:val="22"/>
          <w:szCs w:val="22"/>
          <w:u w:val="single"/>
        </w:rPr>
      </w:pPr>
      <w:r w:rsidRPr="00C345AD">
        <w:rPr>
          <w:rFonts w:asciiTheme="majorHAnsi" w:hAnsiTheme="majorHAnsi" w:cstheme="majorHAnsi"/>
          <w:color w:val="000000"/>
        </w:rPr>
        <w:t xml:space="preserve">1 - small movements won’t make a change with </w:t>
      </w:r>
      <w:proofErr w:type="spellStart"/>
      <w:proofErr w:type="gramStart"/>
      <w:r w:rsidRPr="00C345AD">
        <w:rPr>
          <w:rFonts w:asciiTheme="majorHAnsi" w:hAnsiTheme="majorHAnsi" w:cstheme="majorHAnsi"/>
          <w:color w:val="000000"/>
        </w:rPr>
        <w:t>world wide</w:t>
      </w:r>
      <w:proofErr w:type="spellEnd"/>
      <w:proofErr w:type="gramEnd"/>
      <w:r w:rsidRPr="00C345AD">
        <w:rPr>
          <w:rFonts w:asciiTheme="majorHAnsi" w:hAnsiTheme="majorHAnsi" w:cstheme="majorHAnsi"/>
          <w:color w:val="000000"/>
        </w:rPr>
        <w:t xml:space="preserve"> magnitude. Only the alt solves their impacts</w:t>
      </w:r>
    </w:p>
    <w:p w14:paraId="4D2AEC31" w14:textId="77777777" w:rsidR="00C345AD" w:rsidRPr="00C345AD" w:rsidRDefault="00C345AD" w:rsidP="00C345AD">
      <w:pPr>
        <w:pStyle w:val="NormalWeb"/>
        <w:spacing w:before="2" w:after="2"/>
        <w:rPr>
          <w:rFonts w:asciiTheme="majorHAnsi" w:hAnsiTheme="majorHAnsi" w:cstheme="majorHAnsi"/>
        </w:rPr>
      </w:pPr>
      <w:proofErr w:type="spellStart"/>
      <w:r w:rsidRPr="00C345AD">
        <w:rPr>
          <w:rFonts w:asciiTheme="majorHAnsi" w:hAnsiTheme="majorHAnsi" w:cstheme="majorHAnsi"/>
          <w:b/>
          <w:bCs/>
          <w:color w:val="000000"/>
          <w:sz w:val="26"/>
          <w:szCs w:val="26"/>
        </w:rPr>
        <w:t>Surman</w:t>
      </w:r>
      <w:proofErr w:type="spellEnd"/>
      <w:r w:rsidRPr="00C345AD">
        <w:rPr>
          <w:rFonts w:asciiTheme="majorHAnsi" w:hAnsiTheme="majorHAnsi" w:cstheme="majorHAnsi"/>
          <w:b/>
          <w:bCs/>
          <w:color w:val="000000"/>
          <w:sz w:val="26"/>
          <w:szCs w:val="26"/>
        </w:rPr>
        <w:t xml:space="preserve"> ’13</w:t>
      </w:r>
      <w:r w:rsidRPr="00C345AD">
        <w:rPr>
          <w:rFonts w:asciiTheme="majorHAnsi" w:hAnsiTheme="majorHAnsi" w:cstheme="majorHAnsi"/>
          <w:color w:val="000000"/>
          <w:szCs w:val="22"/>
        </w:rPr>
        <w:t xml:space="preserve"> (Socialist Standard No. 1301 January 2013 » Single Issues Versus the Holistic Approach</w:t>
      </w:r>
    </w:p>
    <w:p w14:paraId="02B3FA16" w14:textId="77777777" w:rsidR="00C345AD" w:rsidRPr="00C345AD" w:rsidRDefault="00C345AD" w:rsidP="00C345AD">
      <w:pPr>
        <w:pStyle w:val="NormalWeb"/>
        <w:spacing w:before="2" w:after="2"/>
        <w:rPr>
          <w:rFonts w:asciiTheme="majorHAnsi" w:hAnsiTheme="majorHAnsi" w:cstheme="majorHAnsi"/>
        </w:rPr>
      </w:pPr>
      <w:r w:rsidRPr="00C345AD">
        <w:rPr>
          <w:rFonts w:asciiTheme="majorHAnsi" w:hAnsiTheme="majorHAnsi" w:cstheme="majorHAnsi"/>
          <w:color w:val="000000"/>
          <w:szCs w:val="22"/>
        </w:rPr>
        <w:t xml:space="preserve">Single Issues Versus the Holistic </w:t>
      </w:r>
      <w:proofErr w:type="gramStart"/>
      <w:r w:rsidRPr="00C345AD">
        <w:rPr>
          <w:rFonts w:asciiTheme="majorHAnsi" w:hAnsiTheme="majorHAnsi" w:cstheme="majorHAnsi"/>
          <w:color w:val="000000"/>
          <w:szCs w:val="22"/>
        </w:rPr>
        <w:t>Approach  Janet</w:t>
      </w:r>
      <w:proofErr w:type="gramEnd"/>
      <w:r w:rsidRPr="00C345AD">
        <w:rPr>
          <w:rFonts w:asciiTheme="majorHAnsi" w:hAnsiTheme="majorHAnsi" w:cstheme="majorHAnsi"/>
          <w:color w:val="000000"/>
          <w:szCs w:val="22"/>
        </w:rPr>
        <w:t xml:space="preserve"> </w:t>
      </w:r>
      <w:proofErr w:type="spellStart"/>
      <w:r w:rsidRPr="00C345AD">
        <w:rPr>
          <w:rFonts w:asciiTheme="majorHAnsi" w:hAnsiTheme="majorHAnsi" w:cstheme="majorHAnsi"/>
          <w:color w:val="000000"/>
          <w:szCs w:val="22"/>
        </w:rPr>
        <w:t>Surman</w:t>
      </w:r>
      <w:proofErr w:type="spellEnd"/>
      <w:r w:rsidRPr="00C345AD">
        <w:rPr>
          <w:rFonts w:asciiTheme="majorHAnsi" w:hAnsiTheme="majorHAnsi" w:cstheme="majorHAnsi"/>
          <w:color w:val="000000"/>
          <w:szCs w:val="22"/>
        </w:rPr>
        <w:t xml:space="preserve">, </w:t>
      </w:r>
      <w:r w:rsidRPr="00C345AD">
        <w:rPr>
          <w:rFonts w:asciiTheme="majorHAnsi" w:hAnsiTheme="majorHAnsi" w:cstheme="majorHAnsi"/>
          <w:szCs w:val="22"/>
        </w:rPr>
        <w:t>http://www.worldsocialism.org/spgb/socialist-standard/2010s/2013/no-1301-january-2013/single-issues-versus-holistic-approach</w:t>
      </w:r>
      <w:r w:rsidRPr="00C345AD">
        <w:rPr>
          <w:rFonts w:asciiTheme="majorHAnsi" w:hAnsiTheme="majorHAnsi" w:cstheme="majorHAnsi"/>
          <w:color w:val="000000"/>
          <w:szCs w:val="22"/>
        </w:rPr>
        <w:t>)</w:t>
      </w:r>
    </w:p>
    <w:p w14:paraId="4D8DBFC9" w14:textId="77777777" w:rsidR="00C345AD" w:rsidRPr="00C345AD" w:rsidRDefault="00C345AD" w:rsidP="00C345AD">
      <w:pPr>
        <w:pStyle w:val="NormalWeb"/>
        <w:spacing w:before="2" w:after="2"/>
        <w:rPr>
          <w:rFonts w:asciiTheme="majorHAnsi" w:hAnsiTheme="majorHAnsi" w:cstheme="majorHAnsi"/>
          <w:color w:val="000000"/>
          <w:sz w:val="22"/>
          <w:szCs w:val="22"/>
          <w:u w:val="single"/>
        </w:rPr>
      </w:pPr>
      <w:r w:rsidRPr="00C345AD">
        <w:rPr>
          <w:rFonts w:asciiTheme="majorHAnsi" w:hAnsiTheme="majorHAnsi" w:cstheme="majorHAnsi"/>
        </w:rPr>
        <w:t xml:space="preserve">The </w:t>
      </w:r>
      <w:r w:rsidRPr="00C345AD">
        <w:rPr>
          <w:rFonts w:asciiTheme="majorHAnsi" w:hAnsiTheme="majorHAnsi" w:cstheme="majorHAnsi"/>
          <w:color w:val="000000"/>
          <w:sz w:val="22"/>
          <w:szCs w:val="22"/>
          <w:u w:val="single"/>
          <w:shd w:val="clear" w:color="auto" w:fill="FFFF00"/>
        </w:rPr>
        <w:t xml:space="preserve">capitalist system manipulates </w:t>
      </w:r>
      <w:r w:rsidRPr="00C345AD">
        <w:rPr>
          <w:rStyle w:val="StyleUnderline"/>
          <w:rFonts w:asciiTheme="majorHAnsi" w:hAnsiTheme="majorHAnsi" w:cstheme="majorHAnsi"/>
        </w:rPr>
        <w:t xml:space="preserve">discrete </w:t>
      </w:r>
      <w:r w:rsidRPr="00C345AD">
        <w:rPr>
          <w:rFonts w:asciiTheme="majorHAnsi" w:hAnsiTheme="majorHAnsi" w:cstheme="majorHAnsi"/>
          <w:color w:val="000000"/>
          <w:sz w:val="22"/>
          <w:szCs w:val="22"/>
          <w:u w:val="single"/>
          <w:shd w:val="clear" w:color="auto" w:fill="FFFF00"/>
        </w:rPr>
        <w:t xml:space="preserve">sections of populations into thinking issues can be tackled separately, </w:t>
      </w:r>
      <w:r w:rsidRPr="00C345AD">
        <w:rPr>
          <w:rStyle w:val="StyleUnderline"/>
          <w:rFonts w:asciiTheme="majorHAnsi" w:hAnsiTheme="majorHAnsi" w:cstheme="majorHAnsi"/>
        </w:rPr>
        <w:t>that maybe they can have some minor influence here or there.</w:t>
      </w:r>
      <w:r w:rsidRPr="00C345AD">
        <w:rPr>
          <w:rFonts w:asciiTheme="majorHAnsi" w:hAnsiTheme="majorHAnsi" w:cstheme="majorHAnsi"/>
          <w:color w:val="000000"/>
          <w:sz w:val="16"/>
          <w:szCs w:val="22"/>
        </w:rPr>
        <w:t xml:space="preserve"> </w:t>
      </w:r>
      <w:r w:rsidRPr="00C345AD">
        <w:rPr>
          <w:rFonts w:asciiTheme="majorHAnsi" w:hAnsiTheme="majorHAnsi" w:cstheme="majorHAnsi"/>
          <w:color w:val="000000"/>
          <w:sz w:val="22"/>
          <w:szCs w:val="22"/>
          <w:u w:val="single"/>
        </w:rPr>
        <w:t xml:space="preserve">It's convenient to allow small triumphs and gains to reinforce the feeling that maybe, just maybe, this </w:t>
      </w:r>
      <w:proofErr w:type="gramStart"/>
      <w:r w:rsidRPr="00C345AD">
        <w:rPr>
          <w:rFonts w:asciiTheme="majorHAnsi" w:hAnsiTheme="majorHAnsi" w:cstheme="majorHAnsi"/>
          <w:color w:val="000000"/>
          <w:sz w:val="22"/>
          <w:szCs w:val="22"/>
          <w:u w:val="single"/>
        </w:rPr>
        <w:t>particular protest</w:t>
      </w:r>
      <w:proofErr w:type="gramEnd"/>
      <w:r w:rsidRPr="00C345AD">
        <w:rPr>
          <w:rFonts w:asciiTheme="majorHAnsi" w:hAnsiTheme="majorHAnsi" w:cstheme="majorHAnsi"/>
          <w:color w:val="000000"/>
          <w:sz w:val="22"/>
          <w:szCs w:val="22"/>
          <w:u w:val="single"/>
        </w:rPr>
        <w:t xml:space="preserve"> might bear fruit. </w:t>
      </w:r>
      <w:r w:rsidRPr="00C345AD">
        <w:rPr>
          <w:rStyle w:val="StyleUnderline"/>
          <w:rFonts w:asciiTheme="majorHAnsi" w:hAnsiTheme="majorHAnsi" w:cstheme="majorHAnsi"/>
        </w:rPr>
        <w:t>However,</w:t>
      </w:r>
      <w:r w:rsidRPr="00C345AD">
        <w:rPr>
          <w:rFonts w:asciiTheme="majorHAnsi" w:hAnsiTheme="majorHAnsi" w:cstheme="majorHAnsi"/>
          <w:color w:val="000000"/>
          <w:sz w:val="22"/>
          <w:szCs w:val="22"/>
          <w:u w:val="single"/>
          <w:shd w:val="clear" w:color="auto" w:fill="FFFF00"/>
        </w:rPr>
        <w:t xml:space="preserve"> regarding the huge concerns plaguing world society such concerns are out of the hands of citizens </w:t>
      </w:r>
      <w:proofErr w:type="gramStart"/>
      <w:r w:rsidRPr="00C345AD">
        <w:rPr>
          <w:rStyle w:val="StyleUnderline"/>
          <w:rFonts w:asciiTheme="majorHAnsi" w:hAnsiTheme="majorHAnsi" w:cstheme="majorHAnsi"/>
        </w:rPr>
        <w:t>whether or not</w:t>
      </w:r>
      <w:proofErr w:type="gramEnd"/>
      <w:r w:rsidRPr="00C345AD">
        <w:rPr>
          <w:rStyle w:val="StyleUnderline"/>
          <w:rFonts w:asciiTheme="majorHAnsi" w:hAnsiTheme="majorHAnsi" w:cstheme="majorHAnsi"/>
        </w:rPr>
        <w:t xml:space="preserve"> a part of the electorate.</w:t>
      </w:r>
      <w:r w:rsidRPr="00C345AD">
        <w:rPr>
          <w:rFonts w:asciiTheme="majorHAnsi" w:hAnsiTheme="majorHAnsi" w:cstheme="majorHAnsi"/>
          <w:color w:val="000000"/>
          <w:sz w:val="22"/>
          <w:szCs w:val="22"/>
          <w:u w:val="single"/>
          <w:shd w:val="clear" w:color="auto" w:fill="FFFF00"/>
        </w:rPr>
        <w:t xml:space="preserve"> Inequality and the enormous discrepancies between the haves and have-nots; global warming, poverty, </w:t>
      </w:r>
      <w:proofErr w:type="gramStart"/>
      <w:r w:rsidRPr="00C345AD">
        <w:rPr>
          <w:rFonts w:asciiTheme="majorHAnsi" w:hAnsiTheme="majorHAnsi" w:cstheme="majorHAnsi"/>
          <w:color w:val="000000"/>
          <w:sz w:val="22"/>
          <w:szCs w:val="22"/>
          <w:u w:val="single"/>
          <w:shd w:val="clear" w:color="auto" w:fill="FFFF00"/>
        </w:rPr>
        <w:t>hunger</w:t>
      </w:r>
      <w:proofErr w:type="gramEnd"/>
      <w:r w:rsidRPr="00C345AD">
        <w:rPr>
          <w:rFonts w:asciiTheme="majorHAnsi" w:hAnsiTheme="majorHAnsi" w:cstheme="majorHAnsi"/>
          <w:color w:val="000000"/>
          <w:sz w:val="22"/>
          <w:szCs w:val="22"/>
          <w:u w:val="single"/>
          <w:shd w:val="clear" w:color="auto" w:fill="FFFF00"/>
        </w:rPr>
        <w:t xml:space="preserve"> and disease; warmongering and the massive accumulation of war material on an unprecedented scale;</w:t>
      </w:r>
      <w:r w:rsidRPr="00C345AD">
        <w:rPr>
          <w:rFonts w:asciiTheme="majorHAnsi" w:hAnsiTheme="majorHAnsi" w:cstheme="majorHAnsi"/>
          <w:color w:val="000000"/>
          <w:sz w:val="22"/>
          <w:szCs w:val="22"/>
          <w:u w:val="single"/>
        </w:rPr>
        <w:t xml:space="preserve"> ongoing neocolonialism and quasi-empire building for control of resources and influence – </w:t>
      </w:r>
      <w:r w:rsidRPr="00C345AD">
        <w:rPr>
          <w:rStyle w:val="StyleUnderline"/>
          <w:rFonts w:asciiTheme="majorHAnsi" w:hAnsiTheme="majorHAnsi" w:cstheme="majorHAnsi"/>
        </w:rPr>
        <w:t>the vote is of no help in such matters. People have no part to play in decisions of this magnitude</w:t>
      </w:r>
      <w:r w:rsidRPr="00C345AD">
        <w:rPr>
          <w:rFonts w:asciiTheme="majorHAnsi" w:hAnsiTheme="majorHAnsi" w:cstheme="majorHAnsi"/>
          <w:color w:val="000000"/>
          <w:sz w:val="22"/>
          <w:szCs w:val="22"/>
          <w:u w:val="single"/>
          <w:shd w:val="clear" w:color="auto" w:fill="FFFF00"/>
        </w:rPr>
        <w:t>.</w:t>
      </w:r>
      <w:r w:rsidRPr="00C345AD">
        <w:rPr>
          <w:rFonts w:asciiTheme="majorHAnsi" w:hAnsiTheme="majorHAnsi" w:cstheme="majorHAnsi"/>
          <w:color w:val="000000"/>
          <w:sz w:val="16"/>
          <w:szCs w:val="22"/>
          <w:shd w:val="clear" w:color="auto" w:fill="FFFF00"/>
        </w:rPr>
        <w:t xml:space="preserve"> </w:t>
      </w:r>
      <w:r w:rsidRPr="00C345AD">
        <w:rPr>
          <w:rFonts w:asciiTheme="majorHAnsi" w:hAnsiTheme="majorHAnsi" w:cstheme="majorHAnsi"/>
          <w:color w:val="000000"/>
          <w:sz w:val="22"/>
          <w:szCs w:val="22"/>
          <w:u w:val="single"/>
          <w:shd w:val="clear" w:color="auto" w:fill="FFFF00"/>
        </w:rPr>
        <w:t>People are excluded and will continue to be excluded – unless and until the people decide they will play a part and overtly use the political process to challenge the capitalist system.</w:t>
      </w:r>
      <w:r w:rsidRPr="00C345AD">
        <w:rPr>
          <w:rFonts w:asciiTheme="majorHAnsi" w:hAnsiTheme="majorHAnsi" w:cstheme="majorHAnsi"/>
          <w:sz w:val="16"/>
          <w:szCs w:val="22"/>
        </w:rPr>
        <w:t xml:space="preserve"> </w:t>
      </w:r>
      <w:r w:rsidRPr="00C345AD">
        <w:rPr>
          <w:rStyle w:val="StyleUnderline"/>
          <w:rFonts w:asciiTheme="majorHAnsi" w:hAnsiTheme="majorHAnsi" w:cstheme="majorHAnsi"/>
        </w:rPr>
        <w:t xml:space="preserve">Socialism entails inclusion, active </w:t>
      </w:r>
      <w:proofErr w:type="gramStart"/>
      <w:r w:rsidRPr="00C345AD">
        <w:rPr>
          <w:rStyle w:val="StyleUnderline"/>
          <w:rFonts w:asciiTheme="majorHAnsi" w:hAnsiTheme="majorHAnsi" w:cstheme="majorHAnsi"/>
        </w:rPr>
        <w:t>involvement</w:t>
      </w:r>
      <w:proofErr w:type="gramEnd"/>
      <w:r w:rsidRPr="00C345AD">
        <w:rPr>
          <w:rStyle w:val="StyleUnderline"/>
          <w:rFonts w:asciiTheme="majorHAnsi" w:hAnsiTheme="majorHAnsi" w:cstheme="majorHAnsi"/>
        </w:rPr>
        <w:t xml:space="preserve"> and equality of possibilities for all. Self-determined individual world inhabitants living in communities of their choice, contributing to society as ability and will decide, enjoying free access to the </w:t>
      </w:r>
      <w:proofErr w:type="gramStart"/>
      <w:r w:rsidRPr="00C345AD">
        <w:rPr>
          <w:rStyle w:val="StyleUnderline"/>
          <w:rFonts w:asciiTheme="majorHAnsi" w:hAnsiTheme="majorHAnsi" w:cstheme="majorHAnsi"/>
        </w:rPr>
        <w:t>common wealth</w:t>
      </w:r>
      <w:proofErr w:type="gramEnd"/>
      <w:r w:rsidRPr="00C345AD">
        <w:rPr>
          <w:rStyle w:val="StyleUnderline"/>
          <w:rFonts w:asciiTheme="majorHAnsi" w:hAnsiTheme="majorHAnsi" w:cstheme="majorHAnsi"/>
        </w:rPr>
        <w:t xml:space="preserve"> as need requires, shall together guide the direction of society</w:t>
      </w:r>
      <w:r w:rsidRPr="00C345AD">
        <w:rPr>
          <w:rFonts w:asciiTheme="majorHAnsi" w:hAnsiTheme="majorHAnsi" w:cstheme="majorHAnsi"/>
          <w:color w:val="000000"/>
          <w:sz w:val="16"/>
          <w:szCs w:val="22"/>
        </w:rPr>
        <w:t xml:space="preserve"> without the encumbrance of the former hierarchical elite. All topics (including any currently perceived as single issues that continue) will be open for full discussion and participation before any decisions are taken in a transparent and democratic fashion. Unless and until </w:t>
      </w:r>
      <w:r w:rsidRPr="00C345AD">
        <w:rPr>
          <w:rFonts w:asciiTheme="majorHAnsi" w:hAnsiTheme="majorHAnsi" w:cstheme="majorHAnsi"/>
          <w:color w:val="000000"/>
          <w:sz w:val="22"/>
          <w:szCs w:val="22"/>
          <w:u w:val="single"/>
        </w:rPr>
        <w:t xml:space="preserve">– </w:t>
      </w:r>
      <w:r w:rsidRPr="00C345AD">
        <w:rPr>
          <w:rFonts w:asciiTheme="majorHAnsi" w:hAnsiTheme="majorHAnsi" w:cstheme="majorHAnsi"/>
        </w:rPr>
        <w:t>the crucial factor in bringing about the revolution to socialism, to a socialist society, is just that. Unless and until the majority sees clearly that the way ahead lies in totally overturning this system that suppresses and oppresses</w:t>
      </w:r>
      <w:r w:rsidRPr="00C345AD">
        <w:rPr>
          <w:rStyle w:val="StyleUnderline"/>
          <w:rFonts w:asciiTheme="majorHAnsi" w:hAnsiTheme="majorHAnsi" w:cstheme="majorHAnsi"/>
        </w:rPr>
        <w:t xml:space="preserve"> us</w:t>
      </w:r>
      <w:r w:rsidRPr="00C345AD">
        <w:rPr>
          <w:rFonts w:asciiTheme="majorHAnsi" w:hAnsiTheme="majorHAnsi" w:cstheme="majorHAnsi"/>
          <w:color w:val="000000"/>
          <w:sz w:val="22"/>
          <w:szCs w:val="22"/>
          <w:u w:val="single"/>
          <w:shd w:val="clear" w:color="auto" w:fill="FFFF00"/>
        </w:rPr>
        <w:t xml:space="preserve"> </w:t>
      </w:r>
      <w:r w:rsidRPr="00C345AD">
        <w:rPr>
          <w:rFonts w:asciiTheme="majorHAnsi" w:hAnsiTheme="majorHAnsi" w:cstheme="majorHAnsi"/>
          <w:color w:val="000000"/>
          <w:sz w:val="22"/>
          <w:szCs w:val="22"/>
          <w:u w:val="single"/>
        </w:rPr>
        <w:t xml:space="preserve">and comes together to work to achieve that </w:t>
      </w:r>
      <w:proofErr w:type="gramStart"/>
      <w:r w:rsidRPr="00C345AD">
        <w:rPr>
          <w:rFonts w:asciiTheme="majorHAnsi" w:hAnsiTheme="majorHAnsi" w:cstheme="majorHAnsi"/>
          <w:color w:val="000000"/>
          <w:sz w:val="22"/>
          <w:szCs w:val="22"/>
          <w:u w:val="single"/>
        </w:rPr>
        <w:t>end</w:t>
      </w:r>
      <w:proofErr w:type="gramEnd"/>
      <w:r w:rsidRPr="00C345AD">
        <w:rPr>
          <w:rFonts w:asciiTheme="majorHAnsi" w:hAnsiTheme="majorHAnsi" w:cstheme="majorHAnsi"/>
          <w:color w:val="000000"/>
          <w:sz w:val="22"/>
          <w:szCs w:val="22"/>
          <w:u w:val="single"/>
        </w:rPr>
        <w:t xml:space="preserve"> we can only continue on this treadmill which has repeatedly and endlessly failed us.</w:t>
      </w:r>
    </w:p>
    <w:p w14:paraId="520358CA" w14:textId="66D025FA" w:rsidR="00C345AD" w:rsidRDefault="00F60E65" w:rsidP="00F60E65">
      <w:pPr>
        <w:pStyle w:val="Heading4"/>
      </w:pPr>
      <w:r>
        <w:t xml:space="preserve">2 – AT scenario analysis – this is what they indict in the </w:t>
      </w:r>
      <w:proofErr w:type="spellStart"/>
      <w:r>
        <w:t>fw</w:t>
      </w:r>
      <w:proofErr w:type="spellEnd"/>
      <w:r>
        <w:t xml:space="preserve"> </w:t>
      </w:r>
      <w:proofErr w:type="gramStart"/>
      <w:r>
        <w:t xml:space="preserve">–  </w:t>
      </w:r>
      <w:proofErr w:type="spellStart"/>
      <w:r>
        <w:t>fw</w:t>
      </w:r>
      <w:proofErr w:type="spellEnd"/>
      <w:proofErr w:type="gramEnd"/>
      <w:r>
        <w:t xml:space="preserve"> turns method debate because either scenario analysis good or we only focus on SV – does two things 1) don’t view impact of 1ac 2) their </w:t>
      </w:r>
      <w:proofErr w:type="spellStart"/>
      <w:r>
        <w:t>metholdology</w:t>
      </w:r>
      <w:proofErr w:type="spellEnd"/>
      <w:r>
        <w:t xml:space="preserve"> distorts moral reasoning to preserve security state because bodies that are suffering that are never seen as part of status quo under scenario analysis </w:t>
      </w:r>
    </w:p>
    <w:p w14:paraId="17EF5B54" w14:textId="722D1C93" w:rsidR="00F60E65" w:rsidRDefault="00F60E65" w:rsidP="00F60E65">
      <w:pPr>
        <w:pStyle w:val="Heading4"/>
      </w:pPr>
      <w:r>
        <w:t xml:space="preserve">3 – AT </w:t>
      </w:r>
      <w:proofErr w:type="spellStart"/>
      <w:r>
        <w:t>zanotti</w:t>
      </w:r>
      <w:proofErr w:type="spellEnd"/>
      <w:r>
        <w:t xml:space="preserve"> </w:t>
      </w:r>
      <w:r w:rsidR="002F46FE">
        <w:t>–</w:t>
      </w:r>
      <w:r>
        <w:t xml:space="preserve"> </w:t>
      </w:r>
      <w:r w:rsidR="002F46FE">
        <w:t xml:space="preserve">Escalante answers </w:t>
      </w:r>
      <w:proofErr w:type="gramStart"/>
      <w:r w:rsidR="002F46FE">
        <w:t>–  the</w:t>
      </w:r>
      <w:proofErr w:type="gramEnd"/>
      <w:r w:rsidR="002F46FE">
        <w:t xml:space="preserve"> card is in context of capitalism which necessitates exploitation of bodies – dual power perspectives answer that indicates working within institutional powers absorbs those people who want to make change and gets their messages lost – only adherence to dual power  </w:t>
      </w:r>
    </w:p>
    <w:p w14:paraId="4D31F0E7" w14:textId="3F757C61" w:rsidR="00F60E65" w:rsidRDefault="00F60E65" w:rsidP="00F60E65">
      <w:pPr>
        <w:pStyle w:val="Heading4"/>
      </w:pPr>
      <w:r>
        <w:t xml:space="preserve">4 – AT Pluralism - </w:t>
      </w:r>
      <w:r>
        <w:t>If ideologies are based on communis</w:t>
      </w:r>
      <w:r w:rsidR="002F46FE">
        <w:t>m</w:t>
      </w:r>
      <w:r>
        <w:t xml:space="preserve"> and capitalism – </w:t>
      </w:r>
      <w:r>
        <w:t xml:space="preserve">they think that </w:t>
      </w:r>
      <w:r>
        <w:t>capitalist injections into rev is a good thing and hijacks potential of alternative</w:t>
      </w:r>
      <w:r w:rsidR="002F46FE">
        <w:t xml:space="preserve">, this means </w:t>
      </w:r>
      <w:r>
        <w:t xml:space="preserve">we become the new AOC of the movement </w:t>
      </w:r>
      <w:r w:rsidR="002F46FE">
        <w:t>where we have one radical stance that gets absorbed by the state once we get into it</w:t>
      </w:r>
    </w:p>
    <w:p w14:paraId="5E373734" w14:textId="0FF3B579" w:rsidR="00F60E65" w:rsidRPr="00F60E65" w:rsidRDefault="00F60E65" w:rsidP="00F60E65">
      <w:pPr>
        <w:pStyle w:val="Heading4"/>
      </w:pPr>
    </w:p>
    <w:p w14:paraId="657214E6" w14:textId="77777777" w:rsidR="00C345AD" w:rsidRPr="00C345AD" w:rsidRDefault="00C345AD" w:rsidP="00C345AD">
      <w:pPr>
        <w:rPr>
          <w:rFonts w:asciiTheme="majorHAnsi" w:hAnsiTheme="majorHAnsi" w:cstheme="majorHAnsi"/>
        </w:rPr>
      </w:pPr>
    </w:p>
    <w:p w14:paraId="41FA7DFD" w14:textId="77777777" w:rsidR="00C345AD" w:rsidRPr="00C345AD" w:rsidRDefault="00C345AD" w:rsidP="00C345AD">
      <w:pPr>
        <w:rPr>
          <w:rFonts w:asciiTheme="majorHAnsi" w:hAnsiTheme="majorHAnsi" w:cstheme="majorHAnsi"/>
        </w:rPr>
      </w:pPr>
    </w:p>
    <w:p w14:paraId="4BF6065A" w14:textId="1177DD4C" w:rsidR="00BA3F7A" w:rsidRPr="00C345AD" w:rsidRDefault="00BA3F7A" w:rsidP="00BA3F7A">
      <w:pPr>
        <w:pStyle w:val="Heading3"/>
        <w:rPr>
          <w:rFonts w:asciiTheme="majorHAnsi" w:hAnsiTheme="majorHAnsi" w:cstheme="majorHAnsi"/>
        </w:rPr>
      </w:pPr>
      <w:r w:rsidRPr="00C345AD">
        <w:rPr>
          <w:rFonts w:asciiTheme="majorHAnsi" w:hAnsiTheme="majorHAnsi" w:cstheme="majorHAnsi"/>
        </w:rPr>
        <w:lastRenderedPageBreak/>
        <w:t>Case proper</w:t>
      </w:r>
    </w:p>
    <w:p w14:paraId="18387EBA" w14:textId="4FF3A3F0" w:rsidR="001D403C" w:rsidRPr="00C345AD" w:rsidRDefault="001D403C" w:rsidP="00BA3F7A">
      <w:pPr>
        <w:pStyle w:val="Heading4"/>
        <w:numPr>
          <w:ilvl w:val="0"/>
          <w:numId w:val="14"/>
        </w:numPr>
        <w:rPr>
          <w:rFonts w:asciiTheme="majorHAnsi" w:hAnsiTheme="majorHAnsi" w:cstheme="majorHAnsi"/>
        </w:rPr>
      </w:pPr>
      <w:r w:rsidRPr="00C345AD">
        <w:rPr>
          <w:rFonts w:asciiTheme="majorHAnsi" w:hAnsiTheme="majorHAnsi" w:cstheme="majorHAnsi"/>
        </w:rPr>
        <w:t xml:space="preserve">Disease card is </w:t>
      </w:r>
      <w:proofErr w:type="gramStart"/>
      <w:r w:rsidRPr="00C345AD">
        <w:rPr>
          <w:rFonts w:asciiTheme="majorHAnsi" w:hAnsiTheme="majorHAnsi" w:cstheme="majorHAnsi"/>
        </w:rPr>
        <w:t>really old</w:t>
      </w:r>
      <w:proofErr w:type="gramEnd"/>
      <w:r w:rsidRPr="00C345AD">
        <w:rPr>
          <w:rFonts w:asciiTheme="majorHAnsi" w:hAnsiTheme="majorHAnsi" w:cstheme="majorHAnsi"/>
        </w:rPr>
        <w:t xml:space="preserve"> why hasn’t this triggered with current model of IP</w:t>
      </w:r>
      <w:r w:rsidR="00BA3F7A" w:rsidRPr="00C345AD">
        <w:rPr>
          <w:rFonts w:asciiTheme="majorHAnsi" w:hAnsiTheme="majorHAnsi" w:cstheme="majorHAnsi"/>
        </w:rPr>
        <w:t xml:space="preserve"> – also there’s no IL from insulin to disease extinction – it literally says insulin then has a card about ABR then disease – even if insulin is more affordable it doesn’t mean disease gets solved</w:t>
      </w:r>
    </w:p>
    <w:p w14:paraId="07CB4B90" w14:textId="4198A681" w:rsidR="001D403C" w:rsidRPr="00C345AD" w:rsidRDefault="001D403C" w:rsidP="00BA3F7A">
      <w:pPr>
        <w:pStyle w:val="Heading4"/>
        <w:numPr>
          <w:ilvl w:val="0"/>
          <w:numId w:val="14"/>
        </w:numPr>
        <w:rPr>
          <w:rFonts w:asciiTheme="majorHAnsi" w:hAnsiTheme="majorHAnsi" w:cstheme="majorHAnsi"/>
        </w:rPr>
      </w:pPr>
      <w:r w:rsidRPr="00C345AD">
        <w:rPr>
          <w:rFonts w:asciiTheme="majorHAnsi" w:hAnsiTheme="majorHAnsi" w:cstheme="majorHAnsi"/>
        </w:rPr>
        <w:t xml:space="preserve">The plan gets circumvented through unilateral trade pressures – no IP case has </w:t>
      </w:r>
      <w:r w:rsidRPr="00C345AD">
        <w:rPr>
          <w:rFonts w:asciiTheme="majorHAnsi" w:hAnsiTheme="majorHAnsi" w:cstheme="majorHAnsi"/>
          <w:u w:val="single"/>
        </w:rPr>
        <w:t>ever</w:t>
      </w:r>
      <w:r w:rsidRPr="00C345AD">
        <w:rPr>
          <w:rFonts w:asciiTheme="majorHAnsi" w:hAnsiTheme="majorHAnsi" w:cstheme="majorHAnsi"/>
        </w:rPr>
        <w:t xml:space="preserve"> gone to the ICJ, the strength of IP regimes has come solely through sanctions and threats.</w:t>
      </w:r>
    </w:p>
    <w:p w14:paraId="1D1E9554" w14:textId="77777777" w:rsidR="001D403C" w:rsidRPr="00C345AD" w:rsidRDefault="001D403C" w:rsidP="001D403C">
      <w:pPr>
        <w:rPr>
          <w:rStyle w:val="Style13ptBold"/>
          <w:rFonts w:asciiTheme="majorHAnsi" w:hAnsiTheme="majorHAnsi" w:cstheme="majorHAnsi"/>
        </w:rPr>
      </w:pPr>
      <w:r w:rsidRPr="00C345AD">
        <w:rPr>
          <w:rStyle w:val="Style13ptBold"/>
          <w:rFonts w:asciiTheme="majorHAnsi" w:hAnsiTheme="majorHAnsi" w:cstheme="majorHAnsi"/>
        </w:rPr>
        <w:t>Durand and Milberg, 18</w:t>
      </w:r>
    </w:p>
    <w:p w14:paraId="39536BF7" w14:textId="77777777" w:rsidR="001D403C" w:rsidRPr="00C345AD" w:rsidRDefault="001D403C" w:rsidP="001D403C">
      <w:pPr>
        <w:rPr>
          <w:rFonts w:asciiTheme="majorHAnsi" w:hAnsiTheme="majorHAnsi" w:cstheme="majorHAnsi"/>
        </w:rPr>
      </w:pPr>
      <w:r w:rsidRPr="00C345AD">
        <w:rPr>
          <w:rFonts w:asciiTheme="majorHAnsi" w:hAnsiTheme="majorHAnsi" w:cstheme="majorHAnsi"/>
        </w:rPr>
        <w:t>[Cédric, Associate Prof. Political Economy @ U-Geneva, member @ Paris Nord Economics Center; and William, Dean @ The New School for Social Research: “Intellectual Monopoly in Global Value Chains,” published in 2018, https://hal.archives-ouvertes.fr/hal-01850438]//AD</w:t>
      </w:r>
    </w:p>
    <w:p w14:paraId="5061C243" w14:textId="77777777" w:rsidR="001D403C" w:rsidRPr="00C345AD" w:rsidRDefault="001D403C" w:rsidP="001D403C">
      <w:pPr>
        <w:rPr>
          <w:rFonts w:asciiTheme="majorHAnsi" w:hAnsiTheme="majorHAnsi" w:cstheme="majorHAnsi"/>
          <w:sz w:val="16"/>
        </w:rPr>
      </w:pPr>
      <w:r w:rsidRPr="00C345AD">
        <w:rPr>
          <w:rFonts w:asciiTheme="majorHAnsi" w:hAnsiTheme="majorHAnsi" w:cstheme="majorHAnsi"/>
          <w:sz w:val="16"/>
        </w:rPr>
        <w:t xml:space="preserve">Stricter IPRs at the national and international level support the expansion of GVC-based trade. Since the 1880s, </w:t>
      </w:r>
      <w:r w:rsidRPr="00C345AD">
        <w:rPr>
          <w:rStyle w:val="StyleUnderline"/>
          <w:rFonts w:asciiTheme="majorHAnsi" w:hAnsiTheme="majorHAnsi" w:cstheme="majorHAnsi"/>
        </w:rPr>
        <w:t>the Paris and Berne Conventions</w:t>
      </w:r>
      <w:r w:rsidRPr="00C345AD">
        <w:rPr>
          <w:rFonts w:asciiTheme="majorHAnsi" w:hAnsiTheme="majorHAnsi" w:cstheme="majorHAnsi"/>
          <w:sz w:val="16"/>
        </w:rPr>
        <w:t xml:space="preserve"> – currently </w:t>
      </w:r>
      <w:r w:rsidRPr="00C345AD">
        <w:rPr>
          <w:rStyle w:val="StyleUnderline"/>
          <w:rFonts w:asciiTheme="majorHAnsi" w:hAnsiTheme="majorHAnsi" w:cstheme="majorHAnsi"/>
        </w:rPr>
        <w:t>administered by the World Intellectual Property Organization (WIPO) - set some standards in terms of protection of industrial intellectual property</w:t>
      </w:r>
      <w:r w:rsidRPr="00C345AD">
        <w:rPr>
          <w:rFonts w:asciiTheme="majorHAnsi" w:hAnsiTheme="majorHAnsi" w:cstheme="majorHAnsi"/>
          <w:sz w:val="16"/>
        </w:rPr>
        <w:t xml:space="preserve"> and artistic works. </w:t>
      </w:r>
      <w:r w:rsidRPr="00C345AD">
        <w:rPr>
          <w:rStyle w:val="StyleUnderline"/>
          <w:rFonts w:asciiTheme="majorHAnsi" w:hAnsiTheme="majorHAnsi" w:cstheme="majorHAnsi"/>
        </w:rPr>
        <w:t xml:space="preserve">However, </w:t>
      </w:r>
      <w:r w:rsidRPr="00C345AD">
        <w:rPr>
          <w:rStyle w:val="StyleUnderline"/>
          <w:rFonts w:asciiTheme="majorHAnsi" w:hAnsiTheme="majorHAnsi" w:cstheme="majorHAnsi"/>
          <w:highlight w:val="green"/>
        </w:rPr>
        <w:t xml:space="preserve">their </w:t>
      </w:r>
      <w:r w:rsidRPr="00C345AD">
        <w:rPr>
          <w:rFonts w:asciiTheme="majorHAnsi" w:hAnsiTheme="majorHAnsi" w:cstheme="majorHAnsi"/>
          <w:highlight w:val="green"/>
        </w:rPr>
        <w:t xml:space="preserve">implementation has been </w:t>
      </w:r>
      <w:proofErr w:type="gramStart"/>
      <w:r w:rsidRPr="00C345AD">
        <w:rPr>
          <w:rFonts w:asciiTheme="majorHAnsi" w:hAnsiTheme="majorHAnsi" w:cstheme="majorHAnsi"/>
          <w:highlight w:val="green"/>
        </w:rPr>
        <w:t>problematic</w:t>
      </w:r>
      <w:proofErr w:type="gramEnd"/>
      <w:r w:rsidRPr="00C345AD">
        <w:rPr>
          <w:rFonts w:asciiTheme="majorHAnsi" w:hAnsiTheme="majorHAnsi" w:cstheme="majorHAnsi"/>
          <w:highlight w:val="green"/>
        </w:rPr>
        <w:t xml:space="preserve"> and no IP case has ever been subjected to the</w:t>
      </w:r>
      <w:r w:rsidRPr="00C345AD">
        <w:rPr>
          <w:rFonts w:asciiTheme="majorHAnsi" w:hAnsiTheme="majorHAnsi" w:cstheme="majorHAnsi"/>
        </w:rPr>
        <w:t xml:space="preserve"> </w:t>
      </w:r>
      <w:r w:rsidRPr="00C345AD">
        <w:rPr>
          <w:rFonts w:asciiTheme="majorHAnsi" w:hAnsiTheme="majorHAnsi" w:cstheme="majorHAnsi"/>
          <w:highlight w:val="green"/>
        </w:rPr>
        <w:t>I</w:t>
      </w:r>
      <w:r w:rsidRPr="00C345AD">
        <w:rPr>
          <w:rFonts w:asciiTheme="majorHAnsi" w:hAnsiTheme="majorHAnsi" w:cstheme="majorHAnsi"/>
        </w:rPr>
        <w:t xml:space="preserve">nternational </w:t>
      </w:r>
      <w:r w:rsidRPr="00C345AD">
        <w:rPr>
          <w:rFonts w:asciiTheme="majorHAnsi" w:hAnsiTheme="majorHAnsi" w:cstheme="majorHAnsi"/>
          <w:highlight w:val="green"/>
        </w:rPr>
        <w:t>C</w:t>
      </w:r>
      <w:r w:rsidRPr="00C345AD">
        <w:rPr>
          <w:rFonts w:asciiTheme="majorHAnsi" w:hAnsiTheme="majorHAnsi" w:cstheme="majorHAnsi"/>
        </w:rPr>
        <w:t xml:space="preserve">ourt of </w:t>
      </w:r>
      <w:r w:rsidRPr="00C345AD">
        <w:rPr>
          <w:rFonts w:asciiTheme="majorHAnsi" w:hAnsiTheme="majorHAnsi" w:cstheme="majorHAnsi"/>
          <w:highlight w:val="green"/>
        </w:rPr>
        <w:t>J</w:t>
      </w:r>
      <w:r w:rsidRPr="00C345AD">
        <w:rPr>
          <w:rFonts w:asciiTheme="majorHAnsi" w:hAnsiTheme="majorHAnsi" w:cstheme="majorHAnsi"/>
        </w:rPr>
        <w:t>ustice</w:t>
      </w:r>
      <w:r w:rsidRPr="00C345AD">
        <w:rPr>
          <w:rStyle w:val="StyleUnderline"/>
          <w:rFonts w:asciiTheme="majorHAnsi" w:hAnsiTheme="majorHAnsi" w:cstheme="majorHAnsi"/>
        </w:rPr>
        <w:t>.</w:t>
      </w:r>
      <w:r w:rsidRPr="00C345AD">
        <w:rPr>
          <w:rFonts w:asciiTheme="majorHAnsi" w:hAnsiTheme="majorHAnsi" w:cstheme="majorHAnsi"/>
          <w:sz w:val="16"/>
        </w:rPr>
        <w:t xml:space="preserve"> In the late 1970s, </w:t>
      </w:r>
      <w:r w:rsidRPr="00C345AD">
        <w:rPr>
          <w:rStyle w:val="StyleUnderline"/>
          <w:rFonts w:asciiTheme="majorHAnsi" w:hAnsiTheme="majorHAnsi" w:cstheme="majorHAnsi"/>
          <w:highlight w:val="green"/>
        </w:rPr>
        <w:t>US IP-based industries</w:t>
      </w:r>
      <w:r w:rsidRPr="00C345AD">
        <w:rPr>
          <w:rStyle w:val="StyleUnderline"/>
          <w:rFonts w:asciiTheme="majorHAnsi" w:hAnsiTheme="majorHAnsi" w:cstheme="majorHAnsi"/>
        </w:rPr>
        <w:t xml:space="preserve"> realized that their competitive advantage was vulnerable as technological change made</w:t>
      </w:r>
      <w:r w:rsidRPr="00C345AD">
        <w:rPr>
          <w:rFonts w:asciiTheme="majorHAnsi" w:hAnsiTheme="majorHAnsi" w:cstheme="majorHAnsi"/>
          <w:sz w:val="16"/>
        </w:rPr>
        <w:t xml:space="preserve"> replication of their software, recorded music, videos, and </w:t>
      </w:r>
      <w:r w:rsidRPr="00C345AD">
        <w:rPr>
          <w:rFonts w:asciiTheme="majorHAnsi" w:hAnsiTheme="majorHAnsi" w:cstheme="majorHAnsi"/>
        </w:rPr>
        <w:t>pharmaceuticals increasingly easier and cheaper</w:t>
      </w:r>
      <w:r w:rsidRPr="00C345AD">
        <w:rPr>
          <w:rFonts w:asciiTheme="majorHAnsi" w:hAnsiTheme="majorHAnsi" w:cstheme="majorHAnsi"/>
          <w:sz w:val="16"/>
        </w:rPr>
        <w:t xml:space="preserve">, </w:t>
      </w:r>
      <w:r w:rsidRPr="00C345AD">
        <w:rPr>
          <w:rStyle w:val="StyleUnderline"/>
          <w:rFonts w:asciiTheme="majorHAnsi" w:hAnsiTheme="majorHAnsi" w:cstheme="majorHAnsi"/>
        </w:rPr>
        <w:t>in the absence of credible institutional means to sanction IP appropriators in developing countries.</w:t>
      </w:r>
      <w:r w:rsidRPr="00C345AD">
        <w:rPr>
          <w:rFonts w:asciiTheme="majorHAnsi" w:hAnsiTheme="majorHAnsi" w:cstheme="majorHAnsi"/>
          <w:sz w:val="16"/>
        </w:rPr>
        <w:t xml:space="preserve"> In the 1980s, </w:t>
      </w:r>
      <w:r w:rsidRPr="00C345AD">
        <w:rPr>
          <w:rFonts w:asciiTheme="majorHAnsi" w:hAnsiTheme="majorHAnsi" w:cstheme="majorHAnsi"/>
        </w:rPr>
        <w:t xml:space="preserve">they successfully </w:t>
      </w:r>
      <w:r w:rsidRPr="00C345AD">
        <w:rPr>
          <w:rFonts w:asciiTheme="majorHAnsi" w:hAnsiTheme="majorHAnsi" w:cstheme="majorHAnsi"/>
          <w:highlight w:val="green"/>
        </w:rPr>
        <w:t xml:space="preserve">lobbied the </w:t>
      </w:r>
      <w:r w:rsidRPr="00C345AD">
        <w:rPr>
          <w:rFonts w:asciiTheme="majorHAnsi" w:hAnsiTheme="majorHAnsi" w:cstheme="majorHAnsi"/>
        </w:rPr>
        <w:t xml:space="preserve">US </w:t>
      </w:r>
      <w:r w:rsidRPr="00C345AD">
        <w:rPr>
          <w:rFonts w:asciiTheme="majorHAnsi" w:hAnsiTheme="majorHAnsi" w:cstheme="majorHAnsi"/>
          <w:highlight w:val="green"/>
        </w:rPr>
        <w:t xml:space="preserve">government to use </w:t>
      </w:r>
      <w:r w:rsidRPr="00C345AD">
        <w:rPr>
          <w:rFonts w:asciiTheme="majorHAnsi" w:hAnsiTheme="majorHAnsi" w:cstheme="majorHAnsi"/>
        </w:rPr>
        <w:t xml:space="preserve">threats of unilateral trade </w:t>
      </w:r>
      <w:r w:rsidRPr="00C345AD">
        <w:rPr>
          <w:rFonts w:asciiTheme="majorHAnsi" w:hAnsiTheme="majorHAnsi" w:cstheme="majorHAnsi"/>
          <w:highlight w:val="green"/>
        </w:rPr>
        <w:t>sanctions to force developing countries to increase their IP protection and enlisted business associations</w:t>
      </w:r>
      <w:r w:rsidRPr="00C345AD">
        <w:rPr>
          <w:rFonts w:asciiTheme="majorHAnsi" w:hAnsiTheme="majorHAnsi" w:cstheme="majorHAnsi"/>
        </w:rPr>
        <w:t xml:space="preserve"> in Europe and Japan </w:t>
      </w:r>
      <w:r w:rsidRPr="00C345AD">
        <w:rPr>
          <w:rFonts w:asciiTheme="majorHAnsi" w:hAnsiTheme="majorHAnsi" w:cstheme="majorHAnsi"/>
          <w:highlight w:val="green"/>
        </w:rPr>
        <w:t>to oppose</w:t>
      </w:r>
      <w:r w:rsidRPr="00C345AD">
        <w:rPr>
          <w:rFonts w:asciiTheme="majorHAnsi" w:hAnsiTheme="majorHAnsi" w:cstheme="majorHAnsi"/>
        </w:rPr>
        <w:t xml:space="preserve"> what began to be framed as “</w:t>
      </w:r>
      <w:r w:rsidRPr="00C345AD">
        <w:rPr>
          <w:rFonts w:asciiTheme="majorHAnsi" w:hAnsiTheme="majorHAnsi" w:cstheme="majorHAnsi"/>
          <w:highlight w:val="green"/>
        </w:rPr>
        <w:t>piracy</w:t>
      </w:r>
      <w:r w:rsidRPr="00C345AD">
        <w:rPr>
          <w:rFonts w:asciiTheme="majorHAnsi" w:hAnsiTheme="majorHAnsi" w:cstheme="majorHAnsi"/>
        </w:rPr>
        <w:t>” and in favor of a stricter international IP regime.</w:t>
      </w:r>
      <w:r w:rsidRPr="00C345AD">
        <w:rPr>
          <w:rFonts w:asciiTheme="majorHAnsi" w:hAnsiTheme="majorHAnsi" w:cstheme="majorHAnsi"/>
          <w:sz w:val="16"/>
        </w:rPr>
        <w:t xml:space="preserve"> (Sell &amp; Prakash, 2004, pp. 154–160).</w:t>
      </w:r>
    </w:p>
    <w:p w14:paraId="516674E2" w14:textId="77777777" w:rsidR="001D403C" w:rsidRPr="00C345AD" w:rsidRDefault="001D403C" w:rsidP="00BA3F7A">
      <w:pPr>
        <w:pStyle w:val="Heading4"/>
        <w:numPr>
          <w:ilvl w:val="0"/>
          <w:numId w:val="14"/>
        </w:numPr>
        <w:rPr>
          <w:rFonts w:asciiTheme="majorHAnsi" w:hAnsiTheme="majorHAnsi" w:cstheme="majorHAnsi"/>
        </w:rPr>
      </w:pPr>
      <w:r w:rsidRPr="00C345AD">
        <w:rPr>
          <w:rFonts w:asciiTheme="majorHAnsi" w:hAnsiTheme="majorHAnsi" w:cstheme="majorHAnsi"/>
        </w:rPr>
        <w:t xml:space="preserve">Circumvention and they don’t solve – even if they </w:t>
      </w:r>
      <w:proofErr w:type="gramStart"/>
      <w:r w:rsidRPr="00C345AD">
        <w:rPr>
          <w:rFonts w:asciiTheme="majorHAnsi" w:hAnsiTheme="majorHAnsi" w:cstheme="majorHAnsi"/>
        </w:rPr>
        <w:t>say</w:t>
      </w:r>
      <w:proofErr w:type="gramEnd"/>
      <w:r w:rsidRPr="00C345AD">
        <w:rPr>
          <w:rFonts w:asciiTheme="majorHAnsi" w:hAnsiTheme="majorHAnsi" w:cstheme="majorHAnsi"/>
        </w:rPr>
        <w:t xml:space="preserve"> “durable fiat”, they have not defined the scope of the plan in the 1AC so you don’t know what the plan would materially look like</w:t>
      </w:r>
    </w:p>
    <w:p w14:paraId="629ED532" w14:textId="77777777" w:rsidR="001D403C" w:rsidRPr="00C345AD" w:rsidRDefault="001D403C" w:rsidP="001D403C">
      <w:pPr>
        <w:rPr>
          <w:rStyle w:val="Style13ptBold"/>
          <w:rFonts w:asciiTheme="majorHAnsi" w:hAnsiTheme="majorHAnsi" w:cstheme="majorHAnsi"/>
          <w:b w:val="0"/>
          <w:bCs/>
          <w:sz w:val="22"/>
        </w:rPr>
      </w:pPr>
      <w:proofErr w:type="spellStart"/>
      <w:r w:rsidRPr="00C345AD">
        <w:rPr>
          <w:rStyle w:val="Style13ptBold"/>
          <w:rFonts w:asciiTheme="majorHAnsi" w:hAnsiTheme="majorHAnsi" w:cstheme="majorHAnsi"/>
        </w:rPr>
        <w:t>Mercurio</w:t>
      </w:r>
      <w:proofErr w:type="spellEnd"/>
      <w:r w:rsidRPr="00C345AD">
        <w:rPr>
          <w:rStyle w:val="Style13ptBold"/>
          <w:rFonts w:asciiTheme="majorHAnsi" w:hAnsiTheme="majorHAnsi" w:cstheme="majorHAnsi"/>
        </w:rPr>
        <w:t xml:space="preserve"> 6/24 [</w:t>
      </w:r>
      <w:r w:rsidRPr="00C345AD">
        <w:rPr>
          <w:rFonts w:asciiTheme="majorHAnsi" w:hAnsiTheme="majorHAnsi" w:cstheme="majorHAnsi"/>
        </w:rPr>
        <w:t xml:space="preserve">Simon F.S. Li Professor of Law, The Chinese University of Hong Kong, Shatin, Hong Kong. June 24, 2021. “The IP Waiver for COVID-19: Bad Policy, Bad Precedent” </w:t>
      </w:r>
      <w:hyperlink r:id="rId11" w:history="1">
        <w:r w:rsidRPr="00C345AD">
          <w:rPr>
            <w:rFonts w:asciiTheme="majorHAnsi" w:hAnsiTheme="majorHAnsi" w:cstheme="majorHAnsi"/>
          </w:rPr>
          <w:t>https://www.ncbi.nlm.nih.gov/pmc/articles/PMC8223179/</w:t>
        </w:r>
      </w:hyperlink>
      <w:r w:rsidRPr="00C345AD">
        <w:rPr>
          <w:rFonts w:asciiTheme="majorHAnsi" w:hAnsiTheme="majorHAnsi" w:cstheme="majorHAnsi"/>
        </w:rPr>
        <w:t xml:space="preserve"> Accessed 8/25 //gord0]</w:t>
      </w:r>
    </w:p>
    <w:p w14:paraId="0265C9DE" w14:textId="77777777" w:rsidR="001D403C" w:rsidRPr="00C345AD" w:rsidRDefault="001D403C" w:rsidP="001D403C">
      <w:pPr>
        <w:rPr>
          <w:rFonts w:asciiTheme="majorHAnsi" w:hAnsiTheme="majorHAnsi" w:cstheme="majorHAnsi"/>
          <w:sz w:val="16"/>
          <w:szCs w:val="16"/>
        </w:rPr>
      </w:pPr>
      <w:r w:rsidRPr="00C345AD">
        <w:rPr>
          <w:rFonts w:asciiTheme="majorHAnsi" w:hAnsiTheme="majorHAnsi" w:cstheme="majorHAnsi"/>
          <w:sz w:val="16"/>
          <w:szCs w:val="16"/>
        </w:rPr>
        <w:t xml:space="preserve">The role of intellectual property rights (IPRs) and access to medicines is contentious. On the one hand, IPRs encourage investment, </w:t>
      </w:r>
      <w:proofErr w:type="gramStart"/>
      <w:r w:rsidRPr="00C345AD">
        <w:rPr>
          <w:rFonts w:asciiTheme="majorHAnsi" w:hAnsiTheme="majorHAnsi" w:cstheme="majorHAnsi"/>
          <w:sz w:val="16"/>
          <w:szCs w:val="16"/>
        </w:rPr>
        <w:t>innovation</w:t>
      </w:r>
      <w:proofErr w:type="gramEnd"/>
      <w:r w:rsidRPr="00C345AD">
        <w:rPr>
          <w:rFonts w:asciiTheme="majorHAnsi" w:hAnsiTheme="majorHAnsi" w:cstheme="majorHAnsi"/>
          <w:sz w:val="16"/>
          <w:szCs w:val="16"/>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2" w:anchor="Fn1" w:history="1">
        <w:r w:rsidRPr="00C345AD">
          <w:rPr>
            <w:rFonts w:asciiTheme="majorHAnsi" w:eastAsiaTheme="majorEastAsia" w:hAnsiTheme="majorHAnsi" w:cstheme="majorHAnsi"/>
            <w:sz w:val="16"/>
            <w:szCs w:val="16"/>
            <w:vertAlign w:val="superscript"/>
          </w:rPr>
          <w:t>1</w:t>
        </w:r>
      </w:hyperlink>
      <w:r w:rsidRPr="00C345AD">
        <w:rPr>
          <w:rFonts w:asciiTheme="majorHAnsi" w:hAnsiTheme="majorHAnsi" w:cstheme="majorHAnsi"/>
          <w:sz w:val="16"/>
          <w:szCs w:val="16"/>
        </w:rPr>
        <w:t xml:space="preserve"> The proposal, tabled at a meeting of the TRIPS Council in October 2020, calls on Members to waive IPRs relating to and having an impact on the “prevention, containment or treatment of COVID-19”.</w:t>
      </w:r>
      <w:hyperlink r:id="rId13" w:anchor="Fn2" w:history="1">
        <w:r w:rsidRPr="00C345AD">
          <w:rPr>
            <w:rFonts w:asciiTheme="majorHAnsi" w:eastAsiaTheme="majorEastAsia" w:hAnsiTheme="majorHAnsi" w:cstheme="majorHAnsi"/>
            <w:sz w:val="16"/>
            <w:szCs w:val="16"/>
            <w:vertAlign w:val="superscript"/>
          </w:rPr>
          <w:t>2</w:t>
        </w:r>
      </w:hyperlink>
      <w:r w:rsidRPr="00C345AD">
        <w:rPr>
          <w:rFonts w:asciiTheme="majorHAnsi" w:hAnsiTheme="majorHAnsi" w:cstheme="majorHAnsi"/>
          <w:sz w:val="16"/>
          <w:szCs w:val="16"/>
        </w:rPr>
        <w:t xml:space="preserve"> The proposal attracted support from the majority of developing country Members,</w:t>
      </w:r>
      <w:hyperlink r:id="rId14" w:anchor="Fn3" w:history="1">
        <w:r w:rsidRPr="00C345AD">
          <w:rPr>
            <w:rFonts w:asciiTheme="majorHAnsi" w:eastAsiaTheme="majorEastAsia" w:hAnsiTheme="majorHAnsi" w:cstheme="majorHAnsi"/>
            <w:sz w:val="16"/>
            <w:szCs w:val="16"/>
            <w:vertAlign w:val="superscript"/>
          </w:rPr>
          <w:t>3</w:t>
        </w:r>
      </w:hyperlink>
      <w:r w:rsidRPr="00C345AD">
        <w:rPr>
          <w:rFonts w:asciiTheme="majorHAnsi" w:hAnsiTheme="majorHAnsi" w:cstheme="majorHAnsi"/>
          <w:sz w:val="16"/>
          <w:szCs w:val="16"/>
        </w:rPr>
        <w:t xml:space="preserve"> but was opposed by a handful of Members including the United States (US).</w:t>
      </w:r>
      <w:hyperlink r:id="rId15" w:anchor="Fn4" w:history="1">
        <w:r w:rsidRPr="00C345AD">
          <w:rPr>
            <w:rFonts w:asciiTheme="majorHAnsi" w:eastAsiaTheme="majorEastAsia" w:hAnsiTheme="majorHAnsi" w:cstheme="majorHAnsi"/>
            <w:sz w:val="16"/>
            <w:szCs w:val="16"/>
            <w:vertAlign w:val="superscript"/>
          </w:rPr>
          <w:t>4</w:t>
        </w:r>
      </w:hyperlink>
      <w:r w:rsidRPr="00C345AD">
        <w:rPr>
          <w:rFonts w:asciiTheme="majorHAnsi" w:hAnsiTheme="majorHAnsi" w:cstheme="maj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6" w:anchor="Fn5" w:history="1">
        <w:r w:rsidRPr="00C345AD">
          <w:rPr>
            <w:rFonts w:asciiTheme="majorHAnsi" w:eastAsiaTheme="majorEastAsia" w:hAnsiTheme="majorHAnsi" w:cstheme="majorHAnsi"/>
            <w:sz w:val="16"/>
            <w:szCs w:val="16"/>
            <w:vertAlign w:val="superscript"/>
          </w:rPr>
          <w:t>5</w:t>
        </w:r>
      </w:hyperlink>
      <w:r w:rsidRPr="00C345AD">
        <w:rPr>
          <w:rFonts w:asciiTheme="majorHAnsi" w:hAnsiTheme="majorHAnsi" w:cstheme="majorHAnsi"/>
          <w:sz w:val="16"/>
          <w:szCs w:val="16"/>
        </w:rPr>
        <w:t xml:space="preserve"> On 5 May 2021, the US reversed its position and announced that it would support a waiver for COVID-19 vaccines.</w:t>
      </w:r>
      <w:hyperlink r:id="rId17" w:anchor="Fn6" w:history="1">
        <w:r w:rsidRPr="00C345AD">
          <w:rPr>
            <w:rFonts w:asciiTheme="majorHAnsi" w:eastAsiaTheme="majorEastAsia" w:hAnsiTheme="majorHAnsi" w:cstheme="majorHAnsi"/>
            <w:sz w:val="16"/>
            <w:szCs w:val="16"/>
            <w:vertAlign w:val="superscript"/>
          </w:rPr>
          <w:t>6</w:t>
        </w:r>
      </w:hyperlink>
      <w:r w:rsidRPr="00C345AD">
        <w:rPr>
          <w:rFonts w:asciiTheme="majorHAnsi" w:hAnsiTheme="majorHAnsi" w:cstheme="majorHAnsi"/>
          <w:sz w:val="16"/>
          <w:szCs w:val="16"/>
        </w:rPr>
        <w:t xml:space="preserve"> To be clear, this does not mean that the US supported the waiver as proposed by India and South Africa. Instead, the US has simply agreed to negotiate </w:t>
      </w:r>
      <w:r w:rsidRPr="00C345AD">
        <w:rPr>
          <w:rFonts w:asciiTheme="majorHAnsi" w:hAnsiTheme="majorHAnsi" w:cstheme="majorHAnsi"/>
          <w:sz w:val="16"/>
          <w:szCs w:val="16"/>
        </w:rPr>
        <w:lastRenderedPageBreak/>
        <w:t>the perimeters of a waiver. Others, including the European Union (EU), Canada, Australia, Norway, Switzerland, the United Kingdom (UK) and even leading developing countries such as Brazil, Chile and Mexico remain opposed or lukewarm on the waiver.</w:t>
      </w:r>
      <w:hyperlink r:id="rId18" w:anchor="Fn7" w:history="1">
        <w:r w:rsidRPr="00C345AD">
          <w:rPr>
            <w:rFonts w:asciiTheme="majorHAnsi" w:eastAsiaTheme="majorEastAsia" w:hAnsiTheme="majorHAnsi" w:cstheme="majorHAnsi"/>
            <w:sz w:val="16"/>
            <w:szCs w:val="16"/>
            <w:vertAlign w:val="superscript"/>
          </w:rPr>
          <w:t>7</w:t>
        </w:r>
      </w:hyperlink>
      <w:r w:rsidRPr="00C345AD">
        <w:rPr>
          <w:rFonts w:asciiTheme="majorHAnsi" w:hAnsiTheme="majorHAnsi" w:cstheme="maj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9" w:anchor="Fn8" w:history="1">
        <w:r w:rsidRPr="00C345AD">
          <w:rPr>
            <w:rFonts w:asciiTheme="majorHAnsi" w:eastAsiaTheme="majorEastAsia" w:hAnsiTheme="majorHAnsi" w:cstheme="majorHAnsi"/>
            <w:sz w:val="16"/>
            <w:szCs w:val="16"/>
            <w:vertAlign w:val="superscript"/>
          </w:rPr>
          <w:t>8</w:t>
        </w:r>
      </w:hyperlink>
      <w:r w:rsidRPr="00C345AD">
        <w:rPr>
          <w:rFonts w:asciiTheme="majorHAnsi" w:hAnsiTheme="majorHAnsi" w:cstheme="majorHAnsi"/>
          <w:sz w:val="16"/>
          <w:szCs w:val="16"/>
        </w:rPr>
        <w:t xml:space="preserve"> For its part, the EU continues to </w:t>
      </w:r>
      <w:proofErr w:type="spellStart"/>
      <w:r w:rsidRPr="00C345AD">
        <w:rPr>
          <w:rFonts w:asciiTheme="majorHAnsi" w:hAnsiTheme="majorHAnsi" w:cstheme="majorHAnsi"/>
          <w:sz w:val="16"/>
          <w:szCs w:val="16"/>
        </w:rPr>
        <w:t>favour</w:t>
      </w:r>
      <w:proofErr w:type="spellEnd"/>
      <w:r w:rsidRPr="00C345AD">
        <w:rPr>
          <w:rFonts w:asciiTheme="majorHAnsi" w:hAnsiTheme="majorHAnsi" w:cstheme="majorHAnsi"/>
          <w:sz w:val="16"/>
          <w:szCs w:val="16"/>
        </w:rPr>
        <w:t xml:space="preserve"> an approach which makes better use of existing flexibilities available in the TRIPS Agreement.</w:t>
      </w:r>
      <w:hyperlink r:id="rId20" w:anchor="Fn9" w:history="1">
        <w:r w:rsidRPr="00C345AD">
          <w:rPr>
            <w:rFonts w:asciiTheme="majorHAnsi" w:eastAsiaTheme="majorEastAsia" w:hAnsiTheme="majorHAnsi" w:cstheme="majorHAnsi"/>
            <w:sz w:val="16"/>
            <w:szCs w:val="16"/>
            <w:vertAlign w:val="superscript"/>
          </w:rPr>
          <w:t>9</w:t>
        </w:r>
      </w:hyperlink>
      <w:r w:rsidRPr="00C345AD">
        <w:rPr>
          <w:rFonts w:asciiTheme="majorHAnsi" w:hAnsiTheme="majorHAnsi" w:cstheme="majorHAnsi"/>
          <w:sz w:val="16"/>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1" w:anchor="Fn10" w:history="1">
        <w:r w:rsidRPr="00C345AD">
          <w:rPr>
            <w:rFonts w:asciiTheme="majorHAnsi" w:eastAsiaTheme="majorEastAsia" w:hAnsiTheme="majorHAnsi" w:cstheme="majorHAnsi"/>
            <w:sz w:val="16"/>
            <w:szCs w:val="16"/>
            <w:vertAlign w:val="superscript"/>
          </w:rPr>
          <w:t>10</w:t>
        </w:r>
      </w:hyperlink>
      <w:r w:rsidRPr="00C345AD">
        <w:rPr>
          <w:rFonts w:asciiTheme="majorHAnsi" w:hAnsiTheme="majorHAnsi" w:cstheme="maj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22" w:anchor="Fn11" w:history="1">
        <w:r w:rsidRPr="00C345AD">
          <w:rPr>
            <w:rFonts w:asciiTheme="majorHAnsi" w:eastAsiaTheme="majorEastAsia" w:hAnsiTheme="majorHAnsi" w:cstheme="majorHAnsi"/>
            <w:sz w:val="16"/>
            <w:szCs w:val="16"/>
            <w:vertAlign w:val="superscript"/>
          </w:rPr>
          <w:t>11</w:t>
        </w:r>
      </w:hyperlink>
      <w:r w:rsidRPr="00C345AD">
        <w:rPr>
          <w:rFonts w:asciiTheme="majorHAnsi" w:hAnsiTheme="majorHAnsi" w:cstheme="maj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3" w:anchor="Fn12" w:history="1">
        <w:r w:rsidRPr="00C345AD">
          <w:rPr>
            <w:rFonts w:asciiTheme="majorHAnsi" w:eastAsiaTheme="majorEastAsia" w:hAnsiTheme="majorHAnsi" w:cstheme="majorHAnsi"/>
            <w:sz w:val="16"/>
            <w:szCs w:val="16"/>
            <w:vertAlign w:val="superscript"/>
          </w:rPr>
          <w:t>12</w:t>
        </w:r>
      </w:hyperlink>
      <w:r w:rsidRPr="00C345AD">
        <w:rPr>
          <w:rFonts w:asciiTheme="majorHAnsi" w:hAnsiTheme="majorHAnsi" w:cstheme="majorHAnsi"/>
          <w:sz w:val="16"/>
          <w:szCs w:val="16"/>
        </w:rPr>
        <w:t xml:space="preserve"> (with no requirement on how or the extent to which they are related to or useful in combatting COVID-19), the US and others seem to support a waiver limited to patents and vaccines.</w:t>
      </w:r>
      <w:hyperlink r:id="rId24" w:anchor="Fn13" w:history="1">
        <w:r w:rsidRPr="00C345AD">
          <w:rPr>
            <w:rFonts w:asciiTheme="majorHAnsi" w:eastAsiaTheme="majorEastAsia" w:hAnsiTheme="majorHAnsi" w:cstheme="majorHAnsi"/>
            <w:sz w:val="16"/>
            <w:szCs w:val="16"/>
            <w:vertAlign w:val="superscript"/>
          </w:rPr>
          <w:t>13</w:t>
        </w:r>
      </w:hyperlink>
      <w:r w:rsidRPr="00C345AD">
        <w:rPr>
          <w:rFonts w:asciiTheme="majorHAnsi" w:hAnsiTheme="majorHAnsi" w:cstheme="maj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5" w:anchor="Fn14" w:history="1">
        <w:r w:rsidRPr="00C345AD">
          <w:rPr>
            <w:rFonts w:asciiTheme="majorHAnsi" w:eastAsiaTheme="majorEastAsia" w:hAnsiTheme="majorHAnsi" w:cstheme="majorHAnsi"/>
            <w:sz w:val="16"/>
            <w:szCs w:val="16"/>
            <w:vertAlign w:val="superscript"/>
          </w:rPr>
          <w:t>14</w:t>
        </w:r>
      </w:hyperlink>
      <w:r w:rsidRPr="00C345AD">
        <w:rPr>
          <w:rFonts w:asciiTheme="majorHAnsi" w:hAnsiTheme="majorHAnsi" w:cstheme="majorHAnsi"/>
          <w:sz w:val="16"/>
          <w:szCs w:val="16"/>
        </w:rPr>
        <w:t xml:space="preserve"> – as will the request that any action claimed to be taken under the waiver is outside the scope of the WTO’s dispute settlement mechanism.</w:t>
      </w:r>
      <w:hyperlink r:id="rId26" w:anchor="Fn15" w:history="1">
        <w:r w:rsidRPr="00C345AD">
          <w:rPr>
            <w:rFonts w:asciiTheme="majorHAnsi" w:eastAsiaTheme="majorEastAsia" w:hAnsiTheme="majorHAnsi" w:cstheme="majorHAnsi"/>
            <w:sz w:val="16"/>
            <w:szCs w:val="16"/>
            <w:vertAlign w:val="superscript"/>
          </w:rPr>
          <w:t>15</w:t>
        </w:r>
      </w:hyperlink>
      <w:r w:rsidRPr="00C345AD">
        <w:rPr>
          <w:rFonts w:asciiTheme="majorHAnsi" w:hAnsiTheme="majorHAnsi" w:cstheme="maj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C345AD">
        <w:rPr>
          <w:rFonts w:asciiTheme="majorHAnsi" w:hAnsiTheme="majorHAnsi" w:cstheme="majorHAnsi"/>
          <w:highlight w:val="green"/>
          <w:u w:val="single"/>
        </w:rPr>
        <w:t>The proposal</w:t>
      </w:r>
      <w:r w:rsidRPr="00C345AD">
        <w:rPr>
          <w:rFonts w:asciiTheme="majorHAnsi" w:hAnsiTheme="majorHAnsi" w:cstheme="majorHAnsi"/>
          <w:u w:val="single"/>
        </w:rPr>
        <w:t xml:space="preserve"> also </w:t>
      </w:r>
      <w:r w:rsidRPr="00C345AD">
        <w:rPr>
          <w:rFonts w:asciiTheme="majorHAnsi" w:hAnsiTheme="majorHAnsi" w:cstheme="majorHAnsi"/>
          <w:highlight w:val="green"/>
          <w:u w:val="single"/>
        </w:rPr>
        <w:t>fails to mention</w:t>
      </w:r>
      <w:r w:rsidRPr="00C345AD">
        <w:rPr>
          <w:rFonts w:asciiTheme="majorHAnsi" w:hAnsiTheme="majorHAnsi" w:cstheme="majorHAnsi"/>
          <w:u w:val="single"/>
        </w:rPr>
        <w:t xml:space="preserve"> anything in relation to </w:t>
      </w:r>
      <w:r w:rsidRPr="00C345AD">
        <w:rPr>
          <w:rFonts w:asciiTheme="majorHAnsi" w:hAnsiTheme="majorHAnsi" w:cstheme="majorHAnsi"/>
          <w:highlight w:val="green"/>
          <w:u w:val="single"/>
        </w:rPr>
        <w:t xml:space="preserve">transparency and notification requirements </w:t>
      </w:r>
      <w:r w:rsidRPr="00C345AD">
        <w:rPr>
          <w:rFonts w:asciiTheme="majorHAnsi" w:hAnsiTheme="majorHAnsi" w:cstheme="majorHAnsi"/>
          <w:u w:val="single"/>
        </w:rPr>
        <w:t xml:space="preserve">and </w:t>
      </w:r>
      <w:r w:rsidRPr="00C345AD">
        <w:rPr>
          <w:rFonts w:asciiTheme="majorHAnsi" w:hAnsiTheme="majorHAnsi" w:cstheme="majorHAnsi"/>
          <w:highlight w:val="green"/>
          <w:u w:val="single"/>
        </w:rPr>
        <w:t xml:space="preserve">lacks safeguards against abuse </w:t>
      </w:r>
      <w:r w:rsidRPr="00C345AD">
        <w:rPr>
          <w:rFonts w:asciiTheme="majorHAnsi" w:hAnsiTheme="majorHAnsi" w:cstheme="majorHAnsi"/>
          <w:u w:val="single"/>
        </w:rPr>
        <w:t xml:space="preserve">or diversion. These points will likely also prove contentious in the negotiations. </w:t>
      </w:r>
      <w:r w:rsidRPr="00C345AD">
        <w:rPr>
          <w:rFonts w:asciiTheme="majorHAnsi" w:hAnsiTheme="majorHAnsi" w:cstheme="majorHAnsi"/>
          <w:sz w:val="16"/>
          <w:szCs w:val="16"/>
        </w:rPr>
        <w:t xml:space="preserve">With so many initial divergences and </w:t>
      </w:r>
      <w:proofErr w:type="gramStart"/>
      <w:r w:rsidRPr="00C345AD">
        <w:rPr>
          <w:rFonts w:asciiTheme="majorHAnsi" w:hAnsiTheme="majorHAnsi" w:cstheme="majorHAnsi"/>
          <w:sz w:val="16"/>
          <w:szCs w:val="16"/>
        </w:rPr>
        <w:t>as yet</w:t>
      </w:r>
      <w:proofErr w:type="gramEnd"/>
      <w:r w:rsidRPr="00C345AD">
        <w:rPr>
          <w:rFonts w:asciiTheme="majorHAnsi" w:hAnsiTheme="majorHAnsi" w:cstheme="maj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27" w:anchor="Fn16" w:history="1">
        <w:r w:rsidRPr="00C345AD">
          <w:rPr>
            <w:rFonts w:asciiTheme="majorHAnsi" w:eastAsiaTheme="majorEastAsia" w:hAnsiTheme="majorHAnsi" w:cstheme="majorHAnsi"/>
            <w:sz w:val="16"/>
            <w:szCs w:val="16"/>
            <w:vertAlign w:val="superscript"/>
          </w:rPr>
          <w:t>16</w:t>
        </w:r>
      </w:hyperlink>
      <w:r w:rsidRPr="00C345AD">
        <w:rPr>
          <w:rFonts w:asciiTheme="majorHAnsi" w:hAnsiTheme="majorHAnsi" w:cstheme="majorHAnsi"/>
          <w:sz w:val="16"/>
          <w:szCs w:val="16"/>
        </w:rPr>
        <w:t xml:space="preserve"> There is also a chance that the negotiations will continue past the calendar year 2021. The chance for a swift negotiation diminished with the release of a revised proposal by India and South Africa on 22 May 2021. </w:t>
      </w:r>
      <w:r w:rsidRPr="00C345AD">
        <w:rPr>
          <w:rFonts w:asciiTheme="majorHAnsi" w:hAnsiTheme="majorHAnsi" w:cstheme="majorHAnsi"/>
          <w:u w:val="single"/>
        </w:rPr>
        <w:t xml:space="preserve">As mentioned above, </w:t>
      </w:r>
      <w:r w:rsidRPr="00C345AD">
        <w:rPr>
          <w:rFonts w:asciiTheme="majorHAnsi" w:hAnsiTheme="majorHAnsi" w:cstheme="majorHAnsi"/>
          <w:highlight w:val="green"/>
          <w:u w:val="single"/>
        </w:rPr>
        <w:t>the proposal contains no limit</w:t>
      </w:r>
      <w:r w:rsidRPr="00C345AD">
        <w:rPr>
          <w:rFonts w:asciiTheme="majorHAnsi" w:hAnsiTheme="majorHAnsi" w:cstheme="majorHAnsi"/>
          <w:u w:val="single"/>
        </w:rPr>
        <w:t xml:space="preserve"> as </w:t>
      </w:r>
      <w:r w:rsidRPr="00C345AD">
        <w:rPr>
          <w:rFonts w:asciiTheme="majorHAnsi" w:hAnsiTheme="majorHAnsi" w:cstheme="majorHAnsi"/>
          <w:highlight w:val="green"/>
          <w:u w:val="single"/>
        </w:rPr>
        <w:t>to</w:t>
      </w:r>
      <w:r w:rsidRPr="00C345AD">
        <w:rPr>
          <w:rFonts w:asciiTheme="majorHAnsi" w:hAnsiTheme="majorHAnsi" w:cstheme="majorHAnsi"/>
          <w:u w:val="single"/>
        </w:rPr>
        <w:t xml:space="preserve"> product </w:t>
      </w:r>
      <w:r w:rsidRPr="00C345AD">
        <w:rPr>
          <w:rFonts w:asciiTheme="majorHAnsi" w:hAnsiTheme="majorHAnsi" w:cstheme="majorHAnsi"/>
          <w:highlight w:val="green"/>
          <w:u w:val="single"/>
        </w:rPr>
        <w:t>coverage, scope</w:t>
      </w:r>
      <w:r w:rsidRPr="00C345AD">
        <w:rPr>
          <w:rFonts w:asciiTheme="majorHAnsi" w:hAnsiTheme="majorHAnsi" w:cstheme="majorHAnsi"/>
          <w:u w:val="single"/>
        </w:rPr>
        <w:t xml:space="preserve">, notification </w:t>
      </w:r>
      <w:r w:rsidRPr="00C345AD">
        <w:rPr>
          <w:rFonts w:asciiTheme="majorHAnsi" w:hAnsiTheme="majorHAnsi" w:cstheme="majorHAnsi"/>
          <w:highlight w:val="green"/>
          <w:u w:val="single"/>
        </w:rPr>
        <w:t>requirements or safeguards</w:t>
      </w:r>
      <w:r w:rsidRPr="00C345AD">
        <w:rPr>
          <w:rFonts w:asciiTheme="majorHAnsi" w:hAnsiTheme="majorHAnsi" w:cstheme="majorHAnsi"/>
          <w:u w:val="single"/>
        </w:rPr>
        <w:t xml:space="preserve"> and proposes that the waiver will remain in effect for what could be an indefinite period. </w:t>
      </w:r>
      <w:r w:rsidRPr="00C345AD">
        <w:rPr>
          <w:rFonts w:asciiTheme="majorHAnsi" w:hAnsiTheme="majorHAnsi" w:cstheme="majorHAnsi"/>
          <w:highlight w:val="green"/>
          <w:u w:val="single"/>
        </w:rPr>
        <w:t xml:space="preserve">This was not </w:t>
      </w:r>
      <w:r w:rsidRPr="00C345AD">
        <w:rPr>
          <w:rFonts w:asciiTheme="majorHAnsi" w:hAnsiTheme="majorHAnsi" w:cstheme="majorHAnsi"/>
          <w:u w:val="single"/>
        </w:rPr>
        <w:t xml:space="preserve">a proposal </w:t>
      </w:r>
      <w:r w:rsidRPr="00C345AD">
        <w:rPr>
          <w:rFonts w:asciiTheme="majorHAnsi" w:hAnsiTheme="majorHAnsi" w:cstheme="majorHAnsi"/>
          <w:highlight w:val="green"/>
          <w:u w:val="single"/>
        </w:rPr>
        <w:t>designed to engender quick negotiations and</w:t>
      </w:r>
      <w:r w:rsidRPr="00C345AD">
        <w:rPr>
          <w:rFonts w:asciiTheme="majorHAnsi" w:hAnsiTheme="majorHAnsi" w:cstheme="majorHAnsi"/>
          <w:u w:val="single"/>
        </w:rPr>
        <w:t xml:space="preserve"> a </w:t>
      </w:r>
      <w:r w:rsidRPr="00C345AD">
        <w:rPr>
          <w:rFonts w:asciiTheme="majorHAnsi" w:hAnsiTheme="majorHAnsi" w:cstheme="majorHAnsi"/>
          <w:highlight w:val="green"/>
          <w:u w:val="single"/>
        </w:rPr>
        <w:t>solution</w:t>
      </w:r>
      <w:r w:rsidRPr="00C345AD">
        <w:rPr>
          <w:rFonts w:asciiTheme="majorHAnsi" w:hAnsiTheme="majorHAnsi" w:cstheme="majorHAnsi"/>
          <w:u w:val="single"/>
        </w:rPr>
        <w:t>.</w:t>
      </w:r>
      <w:r w:rsidRPr="00C345AD">
        <w:rPr>
          <w:rFonts w:asciiTheme="majorHAnsi" w:hAnsiTheme="majorHAnsi" w:cstheme="majorHAnsi"/>
          <w:sz w:val="16"/>
          <w:szCs w:val="16"/>
        </w:rPr>
        <w:t xml:space="preserve"> </w:t>
      </w:r>
      <w:r w:rsidRPr="00C345AD">
        <w:rPr>
          <w:rFonts w:asciiTheme="majorHAnsi" w:hAnsiTheme="majorHAnsi" w:cstheme="majorHAnsi"/>
          <w:u w:val="single"/>
        </w:rPr>
        <w:t xml:space="preserve">Instead, </w:t>
      </w:r>
      <w:r w:rsidRPr="00C345AD">
        <w:rPr>
          <w:rFonts w:asciiTheme="majorHAnsi" w:hAnsiTheme="majorHAnsi" w:cstheme="majorHAnsi"/>
          <w:highlight w:val="green"/>
          <w:u w:val="single"/>
        </w:rPr>
        <w:t>the proposal</w:t>
      </w:r>
      <w:r w:rsidRPr="00C345AD">
        <w:rPr>
          <w:rFonts w:asciiTheme="majorHAnsi" w:hAnsiTheme="majorHAnsi" w:cstheme="majorHAnsi"/>
          <w:u w:val="single"/>
        </w:rPr>
        <w:t xml:space="preserve"> perhaps </w:t>
      </w:r>
      <w:r w:rsidRPr="00C345AD">
        <w:rPr>
          <w:rFonts w:asciiTheme="majorHAnsi" w:hAnsiTheme="majorHAnsi" w:cstheme="majorHAnsi"/>
          <w:highlight w:val="green"/>
          <w:u w:val="single"/>
        </w:rPr>
        <w:t>reveals India’s and South Africa’s</w:t>
      </w:r>
      <w:r w:rsidRPr="00C345AD">
        <w:rPr>
          <w:rFonts w:asciiTheme="majorHAnsi" w:hAnsiTheme="majorHAnsi" w:cstheme="majorHAnsi"/>
          <w:u w:val="single"/>
        </w:rPr>
        <w:t xml:space="preserve"> true </w:t>
      </w:r>
      <w:r w:rsidRPr="00C345AD">
        <w:rPr>
          <w:rFonts w:asciiTheme="majorHAnsi" w:hAnsiTheme="majorHAnsi" w:cstheme="majorHAnsi"/>
          <w:highlight w:val="green"/>
          <w:u w:val="single"/>
        </w:rPr>
        <w:t>intent to use the COVID</w:t>
      </w:r>
      <w:r w:rsidRPr="00C345AD">
        <w:rPr>
          <w:rFonts w:asciiTheme="majorHAnsi" w:hAnsiTheme="majorHAnsi" w:cstheme="majorHAnsi"/>
          <w:u w:val="single"/>
        </w:rPr>
        <w:t xml:space="preserve">-19 </w:t>
      </w:r>
      <w:r w:rsidRPr="00C345AD">
        <w:rPr>
          <w:rFonts w:asciiTheme="majorHAnsi" w:hAnsiTheme="majorHAnsi" w:cstheme="majorHAnsi"/>
          <w:highlight w:val="green"/>
          <w:u w:val="single"/>
        </w:rPr>
        <w:t>pandemic</w:t>
      </w:r>
      <w:r w:rsidRPr="00C345AD">
        <w:rPr>
          <w:rFonts w:asciiTheme="majorHAnsi" w:hAnsiTheme="majorHAnsi" w:cstheme="majorHAnsi"/>
          <w:u w:val="single"/>
        </w:rPr>
        <w:t xml:space="preserve"> as an excuse </w:t>
      </w:r>
      <w:r w:rsidRPr="00C345AD">
        <w:rPr>
          <w:rFonts w:asciiTheme="majorHAnsi" w:hAnsiTheme="majorHAnsi" w:cstheme="majorHAnsi"/>
          <w:highlight w:val="green"/>
          <w:u w:val="single"/>
        </w:rPr>
        <w:t>to roll-back IPRs</w:t>
      </w:r>
      <w:r w:rsidRPr="00C345AD">
        <w:rPr>
          <w:rFonts w:asciiTheme="majorHAnsi" w:hAnsiTheme="majorHAnsi" w:cstheme="majorHAnsi"/>
          <w:u w:val="single"/>
        </w:rPr>
        <w:t xml:space="preserve"> rather than a good-faith effort to rapidly increase access to lifesaving vaccines and treatments around the world.</w:t>
      </w:r>
      <w:r w:rsidRPr="00C345AD">
        <w:rPr>
          <w:rFonts w:asciiTheme="majorHAnsi" w:hAnsiTheme="majorHAnsi" w:cstheme="majorHAnsi"/>
          <w:sz w:val="16"/>
          <w:szCs w:val="16"/>
          <w:u w:val="single"/>
        </w:rPr>
        <w:t xml:space="preserve"> </w:t>
      </w:r>
      <w:r w:rsidRPr="00C345AD">
        <w:rPr>
          <w:rFonts w:asciiTheme="majorHAnsi" w:hAnsiTheme="majorHAnsi" w:cstheme="maj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28" w:anchor="Fn17" w:history="1">
        <w:r w:rsidRPr="00C345AD">
          <w:rPr>
            <w:rFonts w:asciiTheme="majorHAnsi" w:eastAsiaTheme="majorEastAsia" w:hAnsiTheme="majorHAnsi" w:cstheme="majorHAnsi"/>
            <w:sz w:val="16"/>
            <w:szCs w:val="16"/>
            <w:vertAlign w:val="superscript"/>
          </w:rPr>
          <w:t>17</w:t>
        </w:r>
      </w:hyperlink>
      <w:r w:rsidRPr="00C345AD">
        <w:rPr>
          <w:rFonts w:asciiTheme="majorHAnsi" w:hAnsiTheme="majorHAnsi" w:cstheme="majorHAnsi"/>
          <w:sz w:val="16"/>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29" w:anchor="Fn18" w:history="1">
        <w:r w:rsidRPr="00C345AD">
          <w:rPr>
            <w:rFonts w:asciiTheme="majorHAnsi" w:eastAsiaTheme="majorEastAsia" w:hAnsiTheme="majorHAnsi" w:cstheme="majorHAnsi"/>
            <w:sz w:val="16"/>
            <w:szCs w:val="16"/>
            <w:vertAlign w:val="superscript"/>
          </w:rPr>
          <w:t>18</w:t>
        </w:r>
      </w:hyperlink>
      <w:r w:rsidRPr="00C345AD">
        <w:rPr>
          <w:rFonts w:asciiTheme="majorHAnsi" w:hAnsiTheme="majorHAnsi" w:cstheme="majorHAnsi"/>
          <w:sz w:val="16"/>
          <w:szCs w:val="16"/>
        </w:rPr>
        <w:t xml:space="preserve">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0" w:anchor="Fn19" w:history="1">
        <w:r w:rsidRPr="00C345AD">
          <w:rPr>
            <w:rFonts w:asciiTheme="majorHAnsi" w:eastAsiaTheme="majorEastAsia" w:hAnsiTheme="majorHAnsi" w:cstheme="majorHAnsi"/>
            <w:sz w:val="16"/>
            <w:szCs w:val="16"/>
            <w:vertAlign w:val="superscript"/>
          </w:rPr>
          <w:t>19</w:t>
        </w:r>
      </w:hyperlink>
      <w:r w:rsidRPr="00C345AD">
        <w:rPr>
          <w:rFonts w:asciiTheme="majorHAnsi" w:hAnsiTheme="majorHAnsi" w:cstheme="majorHAnsi"/>
          <w:sz w:val="16"/>
          <w:szCs w:val="16"/>
        </w:rPr>
        <w:t xml:space="preserve"> India’s negotiator to the TRIPS Agreement and longtime WTO staffer, Jayashree </w:t>
      </w:r>
      <w:proofErr w:type="spellStart"/>
      <w:r w:rsidRPr="00C345AD">
        <w:rPr>
          <w:rFonts w:asciiTheme="majorHAnsi" w:hAnsiTheme="majorHAnsi" w:cstheme="majorHAnsi"/>
          <w:sz w:val="16"/>
          <w:szCs w:val="16"/>
        </w:rPr>
        <w:t>Watal</w:t>
      </w:r>
      <w:proofErr w:type="spellEnd"/>
      <w:r w:rsidRPr="00C345AD">
        <w:rPr>
          <w:rFonts w:asciiTheme="majorHAnsi" w:hAnsiTheme="majorHAnsi" w:cstheme="majorHAnsi"/>
          <w:sz w:val="16"/>
          <w:szCs w:val="16"/>
        </w:rPr>
        <w:t>, agrees, stating the proposal is an “indirect attempt to put pressure on the original manufacturers to cooperate [and license production to companies in their countries]”.</w:t>
      </w:r>
      <w:hyperlink r:id="rId31" w:anchor="Fn20" w:history="1">
        <w:r w:rsidRPr="00C345AD">
          <w:rPr>
            <w:rFonts w:asciiTheme="majorHAnsi" w:eastAsiaTheme="majorEastAsia" w:hAnsiTheme="majorHAnsi" w:cstheme="majorHAnsi"/>
            <w:sz w:val="16"/>
            <w:szCs w:val="16"/>
            <w:vertAlign w:val="superscript"/>
          </w:rPr>
          <w:t>20</w:t>
        </w:r>
      </w:hyperlink>
      <w:r w:rsidRPr="00C345AD">
        <w:rPr>
          <w:rFonts w:asciiTheme="majorHAnsi" w:hAnsiTheme="majorHAnsi" w:cstheme="maj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C345AD">
        <w:rPr>
          <w:rFonts w:asciiTheme="majorHAnsi" w:hAnsiTheme="majorHAnsi" w:cstheme="majorHAnsi"/>
          <w:sz w:val="16"/>
          <w:szCs w:val="16"/>
        </w:rPr>
        <w:t>licenses</w:t>
      </w:r>
      <w:proofErr w:type="gramEnd"/>
      <w:r w:rsidRPr="00C345AD">
        <w:rPr>
          <w:rFonts w:asciiTheme="majorHAnsi" w:hAnsiTheme="majorHAnsi" w:cstheme="maj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w:t>
      </w:r>
      <w:r w:rsidRPr="00C345AD">
        <w:rPr>
          <w:rFonts w:asciiTheme="majorHAnsi" w:hAnsiTheme="majorHAnsi" w:cstheme="majorHAnsi"/>
          <w:sz w:val="16"/>
          <w:szCs w:val="16"/>
        </w:rPr>
        <w:lastRenderedPageBreak/>
        <w:t xml:space="preserve">onto the world market (with devastating effects) it is much more sensible to find out where potential manufacturing capabilities exist and find ways to exploit them and scale them up. When asked if a waiver would improve vaccine availability and equity, </w:t>
      </w:r>
      <w:proofErr w:type="spellStart"/>
      <w:r w:rsidRPr="00C345AD">
        <w:rPr>
          <w:rFonts w:asciiTheme="majorHAnsi" w:hAnsiTheme="majorHAnsi" w:cstheme="majorHAnsi"/>
          <w:sz w:val="16"/>
          <w:szCs w:val="16"/>
        </w:rPr>
        <w:t>Watal</w:t>
      </w:r>
      <w:proofErr w:type="spellEnd"/>
      <w:r w:rsidRPr="00C345AD">
        <w:rPr>
          <w:rFonts w:asciiTheme="majorHAnsi" w:hAnsiTheme="majorHAnsi" w:cstheme="majorHAnsi"/>
          <w:sz w:val="16"/>
          <w:szCs w:val="16"/>
        </w:rPr>
        <w:t xml:space="preserve"> responded: “No. It won’t. That’s clear.”</w:t>
      </w:r>
      <w:hyperlink r:id="rId32" w:anchor="Fn21" w:history="1">
        <w:r w:rsidRPr="00C345AD">
          <w:rPr>
            <w:rFonts w:asciiTheme="majorHAnsi" w:eastAsiaTheme="majorEastAsia" w:hAnsiTheme="majorHAnsi" w:cstheme="majorHAnsi"/>
            <w:sz w:val="16"/>
            <w:szCs w:val="16"/>
            <w:vertAlign w:val="superscript"/>
          </w:rPr>
          <w:t>21</w:t>
        </w:r>
      </w:hyperlink>
      <w:r w:rsidRPr="00C345AD">
        <w:rPr>
          <w:rFonts w:asciiTheme="majorHAnsi" w:hAnsiTheme="majorHAnsi" w:cstheme="majorHAnsi"/>
          <w:sz w:val="16"/>
          <w:szCs w:val="16"/>
        </w:rPr>
        <w:t xml:space="preserve"> I share </w:t>
      </w:r>
      <w:proofErr w:type="spellStart"/>
      <w:r w:rsidRPr="00C345AD">
        <w:rPr>
          <w:rFonts w:asciiTheme="majorHAnsi" w:hAnsiTheme="majorHAnsi" w:cstheme="majorHAnsi"/>
          <w:sz w:val="16"/>
          <w:szCs w:val="16"/>
        </w:rPr>
        <w:t>Watal’s</w:t>
      </w:r>
      <w:proofErr w:type="spellEnd"/>
      <w:r w:rsidRPr="00C345AD">
        <w:rPr>
          <w:rFonts w:asciiTheme="majorHAnsi" w:hAnsiTheme="majorHAnsi" w:cstheme="majorHAnsi"/>
          <w:sz w:val="16"/>
          <w:szCs w:val="16"/>
        </w:rPr>
        <w:t xml:space="preserve"> view and do not support a TRIPS waiver for IPRs or even a limited waiver for patents</w:t>
      </w:r>
      <w:r w:rsidRPr="00C345AD">
        <w:rPr>
          <w:rFonts w:asciiTheme="majorHAnsi" w:hAnsiTheme="majorHAnsi" w:cstheme="majorHAnsi"/>
        </w:rPr>
        <w:t xml:space="preserve">. </w:t>
      </w:r>
      <w:r w:rsidRPr="00C345AD">
        <w:rPr>
          <w:rFonts w:asciiTheme="majorHAnsi" w:hAnsiTheme="majorHAnsi" w:cstheme="majorHAnsi"/>
          <w:u w:val="single"/>
        </w:rPr>
        <w:t xml:space="preserve">With evidence mounting that “what </w:t>
      </w:r>
      <w:r w:rsidRPr="00C345AD">
        <w:rPr>
          <w:rFonts w:asciiTheme="majorHAnsi" w:hAnsiTheme="majorHAnsi" w:cstheme="majorHAnsi"/>
          <w:highlight w:val="green"/>
          <w:u w:val="single"/>
        </w:rPr>
        <w:t>the proposal</w:t>
      </w:r>
      <w:r w:rsidRPr="00C345AD">
        <w:rPr>
          <w:rFonts w:asciiTheme="majorHAnsi" w:hAnsiTheme="majorHAnsi" w:cstheme="majorHAnsi"/>
          <w:u w:val="single"/>
        </w:rPr>
        <w:t xml:space="preserve"> … </w:t>
      </w:r>
      <w:r w:rsidRPr="00C345AD">
        <w:rPr>
          <w:rFonts w:asciiTheme="majorHAnsi" w:hAnsiTheme="majorHAnsi" w:cstheme="majorHAnsi"/>
          <w:highlight w:val="green"/>
          <w:u w:val="single"/>
        </w:rPr>
        <w:t>will</w:t>
      </w:r>
      <w:r w:rsidRPr="00C345AD">
        <w:rPr>
          <w:rFonts w:asciiTheme="majorHAnsi" w:hAnsiTheme="majorHAnsi" w:cstheme="majorHAnsi"/>
          <w:u w:val="single"/>
        </w:rPr>
        <w:t xml:space="preserve"> definitely </w:t>
      </w:r>
      <w:r w:rsidRPr="00C345AD">
        <w:rPr>
          <w:rFonts w:asciiTheme="majorHAnsi" w:hAnsiTheme="majorHAnsi" w:cstheme="majorHAnsi"/>
          <w:highlight w:val="green"/>
          <w:u w:val="single"/>
        </w:rPr>
        <w:t>not</w:t>
      </w:r>
      <w:r w:rsidRPr="00C345AD">
        <w:rPr>
          <w:rFonts w:asciiTheme="majorHAnsi" w:hAnsiTheme="majorHAnsi" w:cstheme="majorHAnsi"/>
          <w:u w:val="single"/>
        </w:rPr>
        <w:t xml:space="preserve"> achieve is </w:t>
      </w:r>
      <w:r w:rsidRPr="00C345AD">
        <w:rPr>
          <w:rFonts w:asciiTheme="majorHAnsi" w:hAnsiTheme="majorHAnsi" w:cstheme="majorHAnsi"/>
          <w:highlight w:val="green"/>
          <w:u w:val="single"/>
        </w:rPr>
        <w:t>speed</w:t>
      </w:r>
      <w:r w:rsidRPr="00C345AD">
        <w:rPr>
          <w:rFonts w:asciiTheme="majorHAnsi" w:hAnsiTheme="majorHAnsi" w:cstheme="majorHAnsi"/>
          <w:u w:val="single"/>
        </w:rPr>
        <w:t xml:space="preserve">ing </w:t>
      </w:r>
      <w:r w:rsidRPr="00C345AD">
        <w:rPr>
          <w:rFonts w:asciiTheme="majorHAnsi" w:hAnsiTheme="majorHAnsi" w:cstheme="majorHAnsi"/>
          <w:highlight w:val="green"/>
          <w:u w:val="single"/>
        </w:rPr>
        <w:t>up the</w:t>
      </w:r>
      <w:r w:rsidRPr="00C345AD">
        <w:rPr>
          <w:rFonts w:asciiTheme="majorHAnsi" w:hAnsiTheme="majorHAnsi" w:cstheme="majorHAnsi"/>
          <w:u w:val="single"/>
        </w:rPr>
        <w:t xml:space="preserve"> Covid-19 </w:t>
      </w:r>
      <w:r w:rsidRPr="00C345AD">
        <w:rPr>
          <w:rFonts w:asciiTheme="majorHAnsi" w:hAnsiTheme="majorHAnsi" w:cstheme="majorHAnsi"/>
          <w:highlight w:val="green"/>
          <w:u w:val="single"/>
        </w:rPr>
        <w:t>vaccination rate in</w:t>
      </w:r>
      <w:r w:rsidRPr="00C345AD">
        <w:rPr>
          <w:rFonts w:asciiTheme="majorHAnsi" w:hAnsiTheme="majorHAnsi" w:cstheme="majorHAnsi"/>
          <w:u w:val="single"/>
        </w:rPr>
        <w:t xml:space="preserve"> India or other parts of </w:t>
      </w:r>
      <w:r w:rsidRPr="00C345AD">
        <w:rPr>
          <w:rFonts w:asciiTheme="majorHAnsi" w:hAnsiTheme="majorHAnsi" w:cstheme="majorHAnsi"/>
          <w:highlight w:val="green"/>
          <w:u w:val="single"/>
        </w:rPr>
        <w:t>the Global South</w:t>
      </w:r>
      <w:r w:rsidRPr="00C345AD">
        <w:rPr>
          <w:rFonts w:asciiTheme="majorHAnsi" w:hAnsiTheme="majorHAnsi" w:cstheme="majorHAnsi"/>
          <w:u w:val="single"/>
        </w:rPr>
        <w:t>”</w:t>
      </w:r>
      <w:hyperlink r:id="rId33" w:anchor="Fn22" w:history="1">
        <w:r w:rsidRPr="00C345AD">
          <w:rPr>
            <w:rFonts w:asciiTheme="majorHAnsi" w:eastAsiaTheme="majorEastAsia" w:hAnsiTheme="majorHAnsi" w:cstheme="majorHAnsi"/>
            <w:u w:val="single"/>
            <w:vertAlign w:val="superscript"/>
          </w:rPr>
          <w:t>22</w:t>
        </w:r>
      </w:hyperlink>
      <w:r w:rsidRPr="00C345AD">
        <w:rPr>
          <w:rFonts w:asciiTheme="majorHAnsi" w:hAnsiTheme="majorHAnsi" w:cstheme="majorHAnsi"/>
          <w:u w:val="single"/>
        </w:rPr>
        <w:t xml:space="preserve"> I refuse to sacrifice academic integrity by supporting a proposal simply because it is gaining traction in some circles.</w:t>
      </w:r>
      <w:hyperlink r:id="rId34" w:anchor="Fn23" w:history="1">
        <w:r w:rsidRPr="00C345AD">
          <w:rPr>
            <w:rFonts w:asciiTheme="majorHAnsi" w:eastAsiaTheme="majorEastAsia" w:hAnsiTheme="majorHAnsi" w:cstheme="majorHAnsi"/>
            <w:u w:val="single"/>
            <w:vertAlign w:val="superscript"/>
          </w:rPr>
          <w:t>23</w:t>
        </w:r>
      </w:hyperlink>
      <w:r w:rsidRPr="00C345AD">
        <w:rPr>
          <w:rFonts w:asciiTheme="majorHAnsi" w:hAnsiTheme="majorHAnsi" w:cstheme="majorHAnsi"/>
          <w:u w:val="single"/>
        </w:rPr>
        <w:t xml:space="preserve"> </w:t>
      </w:r>
      <w:r w:rsidRPr="00C345AD">
        <w:rPr>
          <w:rFonts w:asciiTheme="majorHAnsi" w:hAnsiTheme="majorHAnsi" w:cstheme="majorHAnsi"/>
          <w:highlight w:val="green"/>
          <w:u w:val="single"/>
        </w:rPr>
        <w:t>IPRs</w:t>
      </w:r>
      <w:r w:rsidRPr="00C345AD">
        <w:rPr>
          <w:rFonts w:asciiTheme="majorHAnsi" w:hAnsiTheme="majorHAnsi" w:cstheme="majorHAnsi"/>
          <w:u w:val="single"/>
        </w:rPr>
        <w:t xml:space="preserve"> played a </w:t>
      </w:r>
      <w:r w:rsidRPr="00C345AD">
        <w:rPr>
          <w:rFonts w:asciiTheme="majorHAnsi" w:hAnsiTheme="majorHAnsi" w:cstheme="majorHAnsi"/>
          <w:highlight w:val="green"/>
          <w:u w:val="single"/>
        </w:rPr>
        <w:t>key role in delivering vaccines</w:t>
      </w:r>
      <w:r w:rsidRPr="00C345AD">
        <w:rPr>
          <w:rFonts w:asciiTheme="majorHAnsi" w:hAnsiTheme="majorHAnsi" w:cstheme="majorHAnsi"/>
          <w:u w:val="single"/>
        </w:rPr>
        <w:t xml:space="preserve"> within a year of the discovery of a new pathogen; it seems </w:t>
      </w:r>
      <w:r w:rsidRPr="00C345AD">
        <w:rPr>
          <w:rFonts w:asciiTheme="majorHAnsi" w:hAnsiTheme="majorHAnsi" w:cstheme="majorHAnsi"/>
          <w:highlight w:val="green"/>
          <w:u w:val="single"/>
        </w:rPr>
        <w:t>inexplicable that the world would abandon the system without any evidence</w:t>
      </w:r>
      <w:r w:rsidRPr="00C345AD">
        <w:rPr>
          <w:rFonts w:asciiTheme="majorHAnsi" w:hAnsiTheme="majorHAnsi" w:cstheme="majorHAnsi"/>
          <w:u w:val="single"/>
        </w:rPr>
        <w:t xml:space="preserve"> that IPRs are limiting during the current crisis.</w:t>
      </w:r>
      <w:hyperlink r:id="rId35" w:anchor="Fn24" w:history="1">
        <w:r w:rsidRPr="00C345AD">
          <w:rPr>
            <w:rFonts w:asciiTheme="majorHAnsi" w:eastAsiaTheme="majorEastAsia" w:hAnsiTheme="majorHAnsi" w:cstheme="majorHAnsi"/>
            <w:u w:val="single"/>
            <w:vertAlign w:val="superscript"/>
          </w:rPr>
          <w:t>24</w:t>
        </w:r>
      </w:hyperlink>
      <w:r w:rsidRPr="00C345AD">
        <w:rPr>
          <w:rFonts w:asciiTheme="majorHAnsi" w:hAnsiTheme="majorHAnsi" w:cstheme="majorHAnsi"/>
        </w:rPr>
        <w:t xml:space="preserve"> </w:t>
      </w:r>
      <w:r w:rsidRPr="00C345AD">
        <w:rPr>
          <w:rFonts w:asciiTheme="majorHAnsi" w:hAnsiTheme="majorHAnsi" w:cstheme="maj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15FDEFF1" w14:textId="77777777" w:rsidR="001D403C" w:rsidRPr="00C345AD" w:rsidRDefault="001D403C" w:rsidP="00BA3F7A">
      <w:pPr>
        <w:pStyle w:val="Heading4"/>
        <w:numPr>
          <w:ilvl w:val="0"/>
          <w:numId w:val="14"/>
        </w:numPr>
        <w:rPr>
          <w:rFonts w:asciiTheme="majorHAnsi" w:hAnsiTheme="majorHAnsi" w:cstheme="majorHAnsi"/>
        </w:rPr>
      </w:pPr>
      <w:r w:rsidRPr="00C345AD">
        <w:rPr>
          <w:rFonts w:asciiTheme="majorHAnsi" w:hAnsiTheme="majorHAnsi" w:cstheme="majorHAnsi"/>
        </w:rPr>
        <w:t xml:space="preserve">The WTO can’t enforce the </w:t>
      </w:r>
      <w:proofErr w:type="spellStart"/>
      <w:r w:rsidRPr="00C345AD">
        <w:rPr>
          <w:rFonts w:asciiTheme="majorHAnsi" w:hAnsiTheme="majorHAnsi" w:cstheme="majorHAnsi"/>
        </w:rPr>
        <w:t>aff</w:t>
      </w:r>
      <w:proofErr w:type="spellEnd"/>
      <w:r w:rsidRPr="00C345AD">
        <w:rPr>
          <w:rFonts w:asciiTheme="majorHAnsi" w:hAnsiTheme="majorHAnsi" w:cstheme="majorHAnsi"/>
        </w:rPr>
        <w:t xml:space="preserve">- causes </w:t>
      </w:r>
      <w:r w:rsidRPr="00C345AD">
        <w:rPr>
          <w:rFonts w:asciiTheme="majorHAnsi" w:hAnsiTheme="majorHAnsi" w:cstheme="majorHAnsi"/>
          <w:u w:val="single"/>
        </w:rPr>
        <w:t>circumvention</w:t>
      </w:r>
      <w:r w:rsidRPr="00C345AD">
        <w:rPr>
          <w:rFonts w:asciiTheme="majorHAnsi" w:hAnsiTheme="majorHAnsi" w:cstheme="majorHAnsi"/>
        </w:rPr>
        <w:t>.</w:t>
      </w:r>
    </w:p>
    <w:p w14:paraId="49EA9D0F" w14:textId="77777777" w:rsidR="001D403C" w:rsidRPr="00C345AD" w:rsidRDefault="001D403C" w:rsidP="001D403C">
      <w:pPr>
        <w:rPr>
          <w:rFonts w:asciiTheme="majorHAnsi" w:hAnsiTheme="majorHAnsi" w:cstheme="majorHAnsi"/>
        </w:rPr>
      </w:pPr>
      <w:r w:rsidRPr="00C345AD">
        <w:rPr>
          <w:rStyle w:val="Style13ptBold"/>
          <w:rFonts w:asciiTheme="majorHAnsi" w:hAnsiTheme="majorHAnsi" w:cstheme="majorHAnsi"/>
        </w:rPr>
        <w:t>Lamp 19</w:t>
      </w:r>
      <w:r w:rsidRPr="00C345AD">
        <w:rPr>
          <w:rFonts w:asciiTheme="majorHAnsi" w:hAnsiTheme="majorHAnsi" w:cstheme="majorHAnsi"/>
        </w:rPr>
        <w:t xml:space="preserve"> [Nicholas; Assistant Professor of Law at Queen’s University; “What Just Happened at the WTO? Everything You Need to Know, Brink News,” 12/16/19; </w:t>
      </w:r>
      <w:hyperlink r:id="rId36" w:history="1">
        <w:r w:rsidRPr="00C345AD">
          <w:rPr>
            <w:rStyle w:val="Hyperlink"/>
            <w:rFonts w:asciiTheme="majorHAnsi" w:hAnsiTheme="majorHAnsi" w:cstheme="majorHAnsi"/>
          </w:rPr>
          <w:t>https://www.brinknews.com/what-just-happened-at-the-wto-everything-you-need-to-know/</w:t>
        </w:r>
      </w:hyperlink>
      <w:r w:rsidRPr="00C345AD">
        <w:rPr>
          <w:rFonts w:asciiTheme="majorHAnsi" w:hAnsiTheme="majorHAnsi" w:cstheme="majorHAnsi"/>
        </w:rPr>
        <w:t>] Justin</w:t>
      </w:r>
    </w:p>
    <w:p w14:paraId="4898353F" w14:textId="77777777" w:rsidR="001D403C" w:rsidRPr="00C345AD" w:rsidRDefault="001D403C" w:rsidP="001D403C">
      <w:pPr>
        <w:rPr>
          <w:rStyle w:val="Emphasis"/>
          <w:rFonts w:asciiTheme="majorHAnsi" w:hAnsiTheme="majorHAnsi" w:cstheme="majorHAnsi"/>
        </w:rPr>
      </w:pPr>
      <w:r w:rsidRPr="00C345AD">
        <w:rPr>
          <w:rFonts w:asciiTheme="majorHAnsi" w:hAnsiTheme="majorHAnsi" w:cstheme="majorHAnsi"/>
          <w:sz w:val="16"/>
        </w:rPr>
        <w:t xml:space="preserve">Nicolas Lamp: For the first time </w:t>
      </w:r>
      <w:r w:rsidRPr="00C345AD">
        <w:rPr>
          <w:rFonts w:asciiTheme="majorHAnsi" w:hAnsiTheme="majorHAnsi" w:cstheme="majorHAnsi"/>
          <w:u w:val="single"/>
        </w:rPr>
        <w:t xml:space="preserve">since the </w:t>
      </w:r>
      <w:r w:rsidRPr="00C345AD">
        <w:rPr>
          <w:rStyle w:val="Emphasis"/>
          <w:rFonts w:asciiTheme="majorHAnsi" w:hAnsiTheme="majorHAnsi" w:cstheme="majorHAnsi"/>
        </w:rPr>
        <w:t xml:space="preserve">establishment of the </w:t>
      </w:r>
      <w:r w:rsidRPr="00C345AD">
        <w:rPr>
          <w:rStyle w:val="Emphasis"/>
          <w:rFonts w:asciiTheme="majorHAnsi" w:hAnsiTheme="majorHAnsi" w:cstheme="majorHAnsi"/>
          <w:highlight w:val="green"/>
        </w:rPr>
        <w:t>WTO</w:t>
      </w:r>
      <w:r w:rsidRPr="00C345AD">
        <w:rPr>
          <w:rFonts w:asciiTheme="majorHAnsi" w:hAnsiTheme="majorHAnsi" w:cstheme="majorHAnsi"/>
          <w:u w:val="single"/>
        </w:rPr>
        <w:t xml:space="preserve"> in 1995, the </w:t>
      </w:r>
      <w:r w:rsidRPr="00C345AD">
        <w:rPr>
          <w:rStyle w:val="Emphasis"/>
          <w:rFonts w:asciiTheme="majorHAnsi" w:hAnsiTheme="majorHAnsi" w:cstheme="majorHAnsi"/>
          <w:highlight w:val="green"/>
        </w:rPr>
        <w:t>Appellate Body cannot accept</w:t>
      </w:r>
      <w:r w:rsidRPr="00C345AD">
        <w:rPr>
          <w:rStyle w:val="Emphasis"/>
          <w:rFonts w:asciiTheme="majorHAnsi" w:hAnsiTheme="majorHAnsi" w:cstheme="majorHAnsi"/>
        </w:rPr>
        <w:t xml:space="preserve"> any </w:t>
      </w:r>
      <w:r w:rsidRPr="00C345AD">
        <w:rPr>
          <w:rStyle w:val="Emphasis"/>
          <w:rFonts w:asciiTheme="majorHAnsi" w:hAnsiTheme="majorHAnsi" w:cstheme="majorHAnsi"/>
          <w:highlight w:val="green"/>
        </w:rPr>
        <w:t>new appeals</w:t>
      </w:r>
      <w:r w:rsidRPr="00C345AD">
        <w:rPr>
          <w:rStyle w:val="Emphasis"/>
          <w:rFonts w:asciiTheme="majorHAnsi" w:hAnsiTheme="majorHAnsi" w:cstheme="majorHAnsi"/>
        </w:rPr>
        <w:t xml:space="preserve">, and that has </w:t>
      </w:r>
      <w:r w:rsidRPr="00C345AD">
        <w:rPr>
          <w:rStyle w:val="Emphasis"/>
          <w:rFonts w:asciiTheme="majorHAnsi" w:hAnsiTheme="majorHAnsi" w:cstheme="majorHAnsi"/>
          <w:highlight w:val="green"/>
        </w:rPr>
        <w:t>knock-on effects on</w:t>
      </w:r>
      <w:r w:rsidRPr="00C345AD">
        <w:rPr>
          <w:rStyle w:val="Emphasis"/>
          <w:rFonts w:asciiTheme="majorHAnsi" w:hAnsiTheme="majorHAnsi" w:cstheme="majorHAnsi"/>
        </w:rPr>
        <w:t xml:space="preserve"> the whole global trade </w:t>
      </w:r>
      <w:r w:rsidRPr="00C345AD">
        <w:rPr>
          <w:rStyle w:val="Emphasis"/>
          <w:rFonts w:asciiTheme="majorHAnsi" w:hAnsiTheme="majorHAnsi" w:cstheme="majorHAnsi"/>
          <w:highlight w:val="green"/>
        </w:rPr>
        <w:t>dispute settlement</w:t>
      </w:r>
      <w:r w:rsidRPr="00C345AD">
        <w:rPr>
          <w:rStyle w:val="Emphasis"/>
          <w:rFonts w:asciiTheme="majorHAnsi" w:hAnsiTheme="majorHAnsi" w:cstheme="majorHAnsi"/>
        </w:rPr>
        <w:t xml:space="preserve"> system.</w:t>
      </w:r>
      <w:r w:rsidRPr="00C345AD">
        <w:rPr>
          <w:rFonts w:asciiTheme="majorHAnsi" w:hAnsiTheme="majorHAnsi" w:cstheme="majorHAnsi"/>
          <w:u w:val="single"/>
        </w:rPr>
        <w:t xml:space="preserve"> When a member appeals a WTO panel report, it goes to the Appellate Body, but if there is no Appellate Body, it means that that </w:t>
      </w:r>
      <w:r w:rsidRPr="00C345AD">
        <w:rPr>
          <w:rFonts w:asciiTheme="majorHAnsi" w:hAnsiTheme="majorHAnsi" w:cstheme="majorHAnsi"/>
          <w:highlight w:val="green"/>
          <w:u w:val="single"/>
        </w:rPr>
        <w:t xml:space="preserve">panel report will not become </w:t>
      </w:r>
      <w:r w:rsidRPr="00C345AD">
        <w:rPr>
          <w:rStyle w:val="Emphasis"/>
          <w:rFonts w:asciiTheme="majorHAnsi" w:hAnsiTheme="majorHAnsi" w:cstheme="majorHAnsi"/>
          <w:highlight w:val="green"/>
        </w:rPr>
        <w:t>binding and</w:t>
      </w:r>
      <w:r w:rsidRPr="00C345AD">
        <w:rPr>
          <w:rStyle w:val="Emphasis"/>
          <w:rFonts w:asciiTheme="majorHAnsi" w:hAnsiTheme="majorHAnsi" w:cstheme="majorHAnsi"/>
        </w:rPr>
        <w:t xml:space="preserve"> will not </w:t>
      </w:r>
      <w:r w:rsidRPr="00C345AD">
        <w:rPr>
          <w:rStyle w:val="Emphasis"/>
          <w:rFonts w:asciiTheme="majorHAnsi" w:hAnsiTheme="majorHAnsi" w:cstheme="majorHAnsi"/>
          <w:highlight w:val="green"/>
        </w:rPr>
        <w:t>attain legal force</w:t>
      </w:r>
      <w:r w:rsidRPr="00C345AD">
        <w:rPr>
          <w:rStyle w:val="Emphasis"/>
          <w:rFonts w:asciiTheme="majorHAnsi" w:hAnsiTheme="majorHAnsi" w:cstheme="majorHAnsi"/>
        </w:rPr>
        <w:t xml:space="preserve">. </w:t>
      </w:r>
    </w:p>
    <w:p w14:paraId="123F81D7" w14:textId="77777777" w:rsidR="001D403C" w:rsidRPr="00C345AD" w:rsidRDefault="001D403C" w:rsidP="001D403C">
      <w:pPr>
        <w:rPr>
          <w:rStyle w:val="Emphasis"/>
          <w:rFonts w:asciiTheme="majorHAnsi" w:hAnsiTheme="majorHAnsi" w:cstheme="majorHAnsi"/>
        </w:rPr>
      </w:pPr>
      <w:r w:rsidRPr="00C345AD">
        <w:rPr>
          <w:rFonts w:asciiTheme="majorHAnsi" w:hAnsiTheme="majorHAnsi" w:cstheme="majorHAnsi"/>
          <w:sz w:val="16"/>
        </w:rPr>
        <w:t xml:space="preserve">The absence of the Appellate Body means that </w:t>
      </w:r>
      <w:r w:rsidRPr="00C345AD">
        <w:rPr>
          <w:rFonts w:asciiTheme="majorHAnsi" w:hAnsiTheme="majorHAnsi" w:cstheme="majorHAnsi"/>
          <w:highlight w:val="green"/>
          <w:u w:val="single"/>
        </w:rPr>
        <w:t>members</w:t>
      </w:r>
      <w:r w:rsidRPr="00C345AD">
        <w:rPr>
          <w:rFonts w:asciiTheme="majorHAnsi" w:hAnsiTheme="majorHAnsi" w:cstheme="majorHAnsi"/>
          <w:u w:val="single"/>
        </w:rPr>
        <w:t xml:space="preserve"> can now effectively </w:t>
      </w:r>
      <w:r w:rsidRPr="00C345AD">
        <w:rPr>
          <w:rFonts w:asciiTheme="majorHAnsi" w:hAnsiTheme="majorHAnsi" w:cstheme="majorHAnsi"/>
          <w:highlight w:val="green"/>
          <w:u w:val="single"/>
        </w:rPr>
        <w:t xml:space="preserve">block the </w:t>
      </w:r>
      <w:r w:rsidRPr="00C345AD">
        <w:rPr>
          <w:rFonts w:asciiTheme="majorHAnsi" w:hAnsiTheme="majorHAnsi" w:cstheme="majorHAnsi"/>
          <w:u w:val="single"/>
        </w:rPr>
        <w:t xml:space="preserve">dispute settlement </w:t>
      </w:r>
      <w:r w:rsidRPr="00C345AD">
        <w:rPr>
          <w:rStyle w:val="Emphasis"/>
          <w:rFonts w:asciiTheme="majorHAnsi" w:hAnsiTheme="majorHAnsi" w:cstheme="majorHAnsi"/>
          <w:highlight w:val="green"/>
        </w:rPr>
        <w:t>proceedings</w:t>
      </w:r>
      <w:r w:rsidRPr="00C345AD">
        <w:rPr>
          <w:rStyle w:val="Emphasis"/>
          <w:rFonts w:asciiTheme="majorHAnsi" w:hAnsiTheme="majorHAnsi" w:cstheme="majorHAnsi"/>
        </w:rPr>
        <w:t xml:space="preserve"> by what has been called appealing panel reports “into the void.”</w:t>
      </w:r>
    </w:p>
    <w:p w14:paraId="2964C151" w14:textId="77777777" w:rsidR="001D403C" w:rsidRPr="00C345AD" w:rsidRDefault="001D403C" w:rsidP="001D403C">
      <w:pPr>
        <w:rPr>
          <w:rStyle w:val="Emphasis"/>
          <w:rFonts w:asciiTheme="majorHAnsi" w:hAnsiTheme="majorHAnsi" w:cstheme="majorHAnsi"/>
        </w:rPr>
      </w:pPr>
      <w:r w:rsidRPr="00C345AD">
        <w:rPr>
          <w:rFonts w:asciiTheme="majorHAnsi" w:hAnsiTheme="majorHAnsi" w:cstheme="majorHAnsi"/>
          <w:sz w:val="16"/>
        </w:rPr>
        <w:t xml:space="preserve">The WTO panels will continue to function as normal. </w:t>
      </w:r>
      <w:r w:rsidRPr="00C345AD">
        <w:rPr>
          <w:rFonts w:asciiTheme="majorHAnsi" w:hAnsiTheme="majorHAnsi" w:cstheme="majorHAnsi"/>
          <w:u w:val="single"/>
        </w:rPr>
        <w:t xml:space="preserve">When a panel issues a report, it will normally be </w:t>
      </w:r>
      <w:r w:rsidRPr="00C345AD">
        <w:rPr>
          <w:rStyle w:val="Emphasis"/>
          <w:rFonts w:asciiTheme="majorHAnsi" w:hAnsiTheme="majorHAnsi" w:cstheme="majorHAnsi"/>
        </w:rPr>
        <w:t>automatically adopted</w:t>
      </w:r>
      <w:r w:rsidRPr="00C345AD">
        <w:rPr>
          <w:rFonts w:asciiTheme="majorHAnsi" w:hAnsiTheme="majorHAnsi" w:cstheme="majorHAnsi"/>
          <w:u w:val="single"/>
        </w:rPr>
        <w:t xml:space="preserve"> — unless it is appealed. And so, even though the panel is working, the respondent in a dispute now has the option of blocking the adoption of the panel’s report. It can, thereby, </w:t>
      </w:r>
      <w:r w:rsidRPr="00C345AD">
        <w:rPr>
          <w:rStyle w:val="Emphasis"/>
          <w:rFonts w:asciiTheme="majorHAnsi" w:hAnsiTheme="majorHAnsi" w:cstheme="majorHAnsi"/>
          <w:highlight w:val="green"/>
        </w:rPr>
        <w:t>shield itself from the legal consequences</w:t>
      </w:r>
      <w:r w:rsidRPr="00C345AD">
        <w:rPr>
          <w:rStyle w:val="Emphasis"/>
          <w:rFonts w:asciiTheme="majorHAnsi" w:hAnsiTheme="majorHAnsi" w:cstheme="majorHAnsi"/>
        </w:rPr>
        <w:t xml:space="preserve"> of a report that finds that the member has acted inconsistently with its WTO obligations.</w:t>
      </w:r>
    </w:p>
    <w:p w14:paraId="1958FA59" w14:textId="77777777" w:rsidR="001D403C" w:rsidRPr="00C345AD" w:rsidRDefault="001D403C" w:rsidP="00BA3F7A">
      <w:pPr>
        <w:pStyle w:val="Heading4"/>
        <w:numPr>
          <w:ilvl w:val="0"/>
          <w:numId w:val="14"/>
        </w:numPr>
        <w:rPr>
          <w:rFonts w:asciiTheme="majorHAnsi" w:hAnsiTheme="majorHAnsi" w:cstheme="majorHAnsi"/>
        </w:rPr>
      </w:pPr>
      <w:r w:rsidRPr="00C345AD">
        <w:rPr>
          <w:rFonts w:asciiTheme="majorHAnsi" w:hAnsiTheme="majorHAnsi" w:cstheme="majorHAnsi"/>
        </w:rPr>
        <w:t>Vaccine IP is insufficient for imitation; originators will challenge with intense litigation, and nations don’t have necessary ingredients and materials. Independently, the plan will cause companies to disengage from global efforts.</w:t>
      </w:r>
    </w:p>
    <w:p w14:paraId="0588EB79" w14:textId="77777777" w:rsidR="001D403C" w:rsidRPr="00C345AD" w:rsidRDefault="001D403C" w:rsidP="001D403C">
      <w:pPr>
        <w:rPr>
          <w:rFonts w:asciiTheme="majorHAnsi" w:hAnsiTheme="majorHAnsi" w:cstheme="majorHAnsi"/>
        </w:rPr>
      </w:pPr>
      <w:r w:rsidRPr="00C345AD">
        <w:rPr>
          <w:rStyle w:val="Style13ptBold"/>
          <w:rFonts w:asciiTheme="majorHAnsi" w:hAnsiTheme="majorHAnsi" w:cstheme="majorHAnsi"/>
        </w:rPr>
        <w:t>Silverman 3/15</w:t>
      </w:r>
      <w:r w:rsidRPr="00C345AD">
        <w:rPr>
          <w:rFonts w:asciiTheme="majorHAnsi" w:hAnsiTheme="majorHAnsi" w:cstheme="majorHAnsi"/>
        </w:rPr>
        <w:t xml:space="preserve">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w:t>
      </w:r>
      <w:r w:rsidRPr="00C345AD">
        <w:rPr>
          <w:rFonts w:asciiTheme="majorHAnsi" w:hAnsiTheme="majorHAnsi" w:cstheme="majorHAnsi"/>
        </w:rPr>
        <w:lastRenderedPageBreak/>
        <w:t xml:space="preserve">planning; and strategies to strengthen evidence and accountability. BA with distinction in international relations and economics from Stanford University.) “Waiving vaccine patents won’t help inoculate poorer nations” Washington Post, </w:t>
      </w:r>
      <w:proofErr w:type="spellStart"/>
      <w:r w:rsidRPr="00C345AD">
        <w:rPr>
          <w:rFonts w:asciiTheme="majorHAnsi" w:hAnsiTheme="majorHAnsi" w:cstheme="majorHAnsi"/>
        </w:rPr>
        <w:t>PostEverything</w:t>
      </w:r>
      <w:proofErr w:type="spellEnd"/>
      <w:r w:rsidRPr="00C345AD">
        <w:rPr>
          <w:rFonts w:asciiTheme="majorHAnsi" w:hAnsiTheme="majorHAnsi" w:cstheme="majorHAnsi"/>
        </w:rPr>
        <w:t xml:space="preserve"> Perspective, </w:t>
      </w:r>
      <w:hyperlink r:id="rId37" w:history="1">
        <w:r w:rsidRPr="00C345AD">
          <w:rPr>
            <w:rFonts w:asciiTheme="majorHAnsi" w:hAnsiTheme="majorHAnsi" w:cstheme="majorHAnsi"/>
          </w:rPr>
          <w:t>https://www.washingtonpost.com/outlook/2021/03/15/vaccine-coronavirus-patents-waive-global-equity/</w:t>
        </w:r>
      </w:hyperlink>
      <w:r w:rsidRPr="00C345AD">
        <w:rPr>
          <w:rFonts w:asciiTheme="majorHAnsi" w:hAnsiTheme="majorHAnsi" w:cstheme="majorHAnsi"/>
        </w:rPr>
        <w:t>] RM</w:t>
      </w:r>
    </w:p>
    <w:p w14:paraId="70BE2AD7" w14:textId="77777777" w:rsidR="001D403C" w:rsidRPr="00C345AD" w:rsidRDefault="001D403C" w:rsidP="001D403C">
      <w:pPr>
        <w:rPr>
          <w:rFonts w:asciiTheme="majorHAnsi" w:hAnsiTheme="majorHAnsi" w:cstheme="majorHAnsi"/>
        </w:rPr>
      </w:pPr>
      <w:r w:rsidRPr="00C345AD">
        <w:rPr>
          <w:rFonts w:asciiTheme="majorHAnsi" w:hAnsiTheme="majorHAnsi" w:cstheme="majorHAnsi"/>
        </w:rPr>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38" w:history="1">
        <w:r w:rsidRPr="00C345AD">
          <w:rPr>
            <w:rFonts w:asciiTheme="majorHAnsi" w:hAnsiTheme="majorHAnsi" w:cstheme="majorHAnsi"/>
          </w:rPr>
          <w:t>claims </w:t>
        </w:r>
      </w:hyperlink>
      <w:r w:rsidRPr="00C345AD">
        <w:rPr>
          <w:rFonts w:asciiTheme="majorHAnsi" w:hAnsiTheme="majorHAnsi" w:cstheme="majorHAnsi"/>
        </w:rPr>
        <w:t>the People’s Vaccine Alliance. Indeed, 58 low- and middle-income countries have mobilized in support of a proposed World Trade Organization </w:t>
      </w:r>
      <w:hyperlink r:id="rId39" w:history="1">
        <w:r w:rsidRPr="00C345AD">
          <w:rPr>
            <w:rFonts w:asciiTheme="majorHAnsi" w:hAnsiTheme="majorHAnsi" w:cstheme="majorHAnsi"/>
          </w:rPr>
          <w:t>waiver</w:t>
        </w:r>
      </w:hyperlink>
      <w:r w:rsidRPr="00C345AD">
        <w:rPr>
          <w:rFonts w:asciiTheme="majorHAnsi" w:hAnsiTheme="majorHAnsi" w:cstheme="majorHAnsi"/>
        </w:rPr>
        <w:t> that would temporarily exempt </w:t>
      </w:r>
      <w:hyperlink r:id="rId40" w:tgtFrame="_blank" w:history="1">
        <w:r w:rsidRPr="00C345AD">
          <w:rPr>
            <w:rFonts w:asciiTheme="majorHAnsi" w:hAnsiTheme="majorHAnsi" w:cstheme="majorHAnsi"/>
          </w:rPr>
          <w:t>coronavirus</w:t>
        </w:r>
      </w:hyperlink>
      <w:r w:rsidRPr="00C345AD">
        <w:rPr>
          <w:rFonts w:asciiTheme="majorHAnsi" w:hAnsiTheme="majorHAnsi" w:cstheme="majorHAnsi"/>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41" w:history="1">
        <w:r w:rsidRPr="00C345AD">
          <w:rPr>
            <w:rFonts w:asciiTheme="majorHAnsi" w:hAnsiTheme="majorHAnsi" w:cstheme="majorHAnsi"/>
          </w:rPr>
          <w:t>called upon President Biden</w:t>
        </w:r>
      </w:hyperlink>
      <w:r w:rsidRPr="00C345AD">
        <w:rPr>
          <w:rFonts w:asciiTheme="majorHAnsi" w:hAnsiTheme="majorHAnsi" w:cstheme="majorHAnsi"/>
        </w:rPr>
        <w:t> to support the IP suspension while slamming “huge, multibillion-dollar pharmaceutical companies [that] continue to prioritize profits by protecting their monopolies.”</w:t>
      </w:r>
    </w:p>
    <w:p w14:paraId="4A7E688D" w14:textId="77777777" w:rsidR="001D403C" w:rsidRPr="00C345AD" w:rsidRDefault="001D403C" w:rsidP="001D403C">
      <w:pPr>
        <w:rPr>
          <w:rFonts w:asciiTheme="majorHAnsi" w:hAnsiTheme="majorHAnsi" w:cstheme="majorHAnsi"/>
        </w:rPr>
      </w:pPr>
      <w:r w:rsidRPr="00C345AD">
        <w:rPr>
          <w:rFonts w:asciiTheme="majorHAnsi" w:hAnsiTheme="majorHAnsi" w:cstheme="majorHAnsi"/>
        </w:rPr>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6E7DB92B" w14:textId="77777777" w:rsidR="001D403C" w:rsidRPr="00C345AD" w:rsidRDefault="001D403C" w:rsidP="001D403C">
      <w:pPr>
        <w:rPr>
          <w:rFonts w:asciiTheme="majorHAnsi" w:hAnsiTheme="majorHAnsi" w:cstheme="majorHAnsi"/>
          <w:b/>
          <w:bCs/>
          <w:u w:val="single"/>
        </w:rPr>
      </w:pPr>
      <w:r w:rsidRPr="00C345AD">
        <w:rPr>
          <w:rFonts w:asciiTheme="majorHAnsi" w:hAnsiTheme="majorHAnsi" w:cstheme="majorHAnsi"/>
          <w:u w:val="single"/>
        </w:rPr>
        <w:t>Reality is more complicated, however</w:t>
      </w:r>
      <w:r w:rsidRPr="00C345AD">
        <w:rPr>
          <w:rFonts w:asciiTheme="majorHAnsi" w:hAnsiTheme="majorHAnsi" w:cstheme="majorHAnsi"/>
        </w:rPr>
        <w:t xml:space="preserve">. </w:t>
      </w:r>
      <w:r w:rsidRPr="00C345AD">
        <w:rPr>
          <w:rFonts w:asciiTheme="majorHAnsi" w:hAnsiTheme="majorHAnsi" w:cstheme="majorHAnsi"/>
          <w:highlight w:val="cyan"/>
          <w:u w:val="single"/>
        </w:rPr>
        <w:t>Because of the technical complexity</w:t>
      </w:r>
      <w:r w:rsidRPr="00C345AD">
        <w:rPr>
          <w:rFonts w:asciiTheme="majorHAnsi" w:hAnsiTheme="majorHAnsi" w:cstheme="majorHAnsi"/>
          <w:u w:val="single"/>
        </w:rPr>
        <w:t xml:space="preserve"> of manufacturing coronavirus vaccines, </w:t>
      </w:r>
      <w:r w:rsidRPr="00C345AD">
        <w:rPr>
          <w:rFonts w:asciiTheme="majorHAnsi" w:hAnsiTheme="majorHAnsi" w:cstheme="majorHAnsi"/>
          <w:highlight w:val="cyan"/>
          <w:u w:val="single"/>
        </w:rPr>
        <w:t>waiving intellectual-property rights</w:t>
      </w:r>
      <w:r w:rsidRPr="00C345AD">
        <w:rPr>
          <w:rFonts w:asciiTheme="majorHAnsi" w:hAnsiTheme="majorHAnsi" w:cstheme="majorHAnsi"/>
          <w:u w:val="single"/>
        </w:rPr>
        <w:t xml:space="preserve">, by itself, </w:t>
      </w:r>
      <w:r w:rsidRPr="00C345AD">
        <w:rPr>
          <w:rFonts w:asciiTheme="majorHAnsi" w:hAnsiTheme="majorHAnsi" w:cstheme="majorHAnsi"/>
          <w:highlight w:val="cyan"/>
          <w:u w:val="single"/>
        </w:rPr>
        <w:t>would have little effect</w:t>
      </w:r>
      <w:r w:rsidRPr="00C345AD">
        <w:rPr>
          <w:rFonts w:asciiTheme="majorHAnsi" w:hAnsiTheme="majorHAnsi" w:cstheme="majorHAnsi"/>
          <w:b/>
          <w:bCs/>
          <w:u w:val="single"/>
        </w:rPr>
        <w:t>.</w:t>
      </w:r>
      <w:r w:rsidRPr="00C345AD">
        <w:rPr>
          <w:rFonts w:asciiTheme="majorHAnsi" w:hAnsiTheme="majorHAnsi" w:cstheme="majorHAnsi"/>
        </w:rPr>
        <w:t xml:space="preserve"> </w:t>
      </w:r>
      <w:r w:rsidRPr="00C345AD">
        <w:rPr>
          <w:rFonts w:asciiTheme="majorHAnsi" w:hAnsiTheme="majorHAnsi" w:cstheme="majorHAnsi"/>
          <w:b/>
          <w:bCs/>
          <w:highlight w:val="cyan"/>
          <w:u w:val="single"/>
        </w:rPr>
        <w:t>It could even backfire, with companies</w:t>
      </w:r>
      <w:r w:rsidRPr="00C345AD">
        <w:rPr>
          <w:rFonts w:asciiTheme="majorHAnsi" w:hAnsiTheme="majorHAnsi" w:cstheme="majorHAnsi"/>
          <w:b/>
          <w:bCs/>
          <w:u w:val="single"/>
        </w:rPr>
        <w:t xml:space="preserve"> </w:t>
      </w:r>
      <w:r w:rsidRPr="00C345AD">
        <w:rPr>
          <w:rFonts w:asciiTheme="majorHAnsi" w:hAnsiTheme="majorHAnsi" w:cstheme="majorHAnsi"/>
          <w:b/>
          <w:bCs/>
          <w:highlight w:val="cyan"/>
          <w:u w:val="single"/>
        </w:rPr>
        <w:t>using the move</w:t>
      </w:r>
      <w:r w:rsidRPr="00C345AD">
        <w:rPr>
          <w:rFonts w:asciiTheme="majorHAnsi" w:hAnsiTheme="majorHAnsi" w:cstheme="majorHAnsi"/>
          <w:b/>
          <w:bCs/>
          <w:u w:val="single"/>
        </w:rPr>
        <w:t xml:space="preserve"> as an excuse </w:t>
      </w:r>
      <w:r w:rsidRPr="00C345AD">
        <w:rPr>
          <w:rFonts w:asciiTheme="majorHAnsi" w:hAnsiTheme="majorHAnsi" w:cstheme="majorHAnsi"/>
          <w:b/>
          <w:bCs/>
          <w:highlight w:val="cyan"/>
          <w:u w:val="single"/>
        </w:rPr>
        <w:t xml:space="preserve">to disengage from global access </w:t>
      </w:r>
      <w:r w:rsidRPr="00C345AD">
        <w:rPr>
          <w:rFonts w:asciiTheme="majorHAnsi" w:hAnsiTheme="majorHAnsi" w:cstheme="majorHAnsi"/>
          <w:b/>
          <w:bCs/>
          <w:u w:val="single"/>
        </w:rPr>
        <w:t>efforts</w:t>
      </w:r>
      <w:r w:rsidRPr="00C345AD">
        <w:rPr>
          <w:rFonts w:asciiTheme="majorHAnsi" w:hAnsiTheme="majorHAnsi" w:cstheme="majorHAnsi"/>
        </w:rPr>
        <w:t xml:space="preserve">. </w:t>
      </w:r>
      <w:r w:rsidRPr="00C345AD">
        <w:rPr>
          <w:rFonts w:asciiTheme="majorHAnsi" w:hAnsiTheme="majorHAnsi" w:cstheme="majorHAnsi"/>
          <w:b/>
          <w:bCs/>
          <w:u w:val="single"/>
        </w:rPr>
        <w:t>There are more effective ways to entice — and to pressure — companies to license and share their intellectual property and the associated know-how, without broadly nullifying patents.</w:t>
      </w:r>
    </w:p>
    <w:p w14:paraId="68359F8E" w14:textId="77777777" w:rsidR="001D403C" w:rsidRPr="00C345AD" w:rsidRDefault="001D403C" w:rsidP="001D403C">
      <w:pPr>
        <w:rPr>
          <w:rFonts w:asciiTheme="majorHAnsi" w:hAnsiTheme="majorHAnsi" w:cstheme="majorHAnsi"/>
        </w:rPr>
      </w:pPr>
      <w:r w:rsidRPr="00C345AD">
        <w:rPr>
          <w:rFonts w:asciiTheme="majorHAnsi" w:hAnsiTheme="majorHAnsi" w:cstheme="majorHAnsi"/>
        </w:rPr>
        <w:t xml:space="preserve">The </w:t>
      </w:r>
      <w:proofErr w:type="spellStart"/>
      <w:r w:rsidRPr="00C345AD">
        <w:rPr>
          <w:rFonts w:asciiTheme="majorHAnsi" w:hAnsiTheme="majorHAnsi" w:cstheme="majorHAnsi"/>
        </w:rPr>
        <w:t>Moderna</w:t>
      </w:r>
      <w:proofErr w:type="spellEnd"/>
      <w:r w:rsidRPr="00C345AD">
        <w:rPr>
          <w:rFonts w:asciiTheme="majorHAnsi" w:hAnsiTheme="majorHAnsi" w:cstheme="majorHAnsi"/>
        </w:rPr>
        <w:t xml:space="preserve"> vaccine illustrates the limits of freeing up intellectual property. </w:t>
      </w:r>
      <w:proofErr w:type="spellStart"/>
      <w:r w:rsidRPr="00C345AD">
        <w:rPr>
          <w:rFonts w:asciiTheme="majorHAnsi" w:hAnsiTheme="majorHAnsi" w:cstheme="majorHAnsi"/>
        </w:rPr>
        <w:t>Moderna</w:t>
      </w:r>
      <w:proofErr w:type="spellEnd"/>
      <w:r w:rsidRPr="00C345AD">
        <w:rPr>
          <w:rFonts w:asciiTheme="majorHAnsi" w:hAnsiTheme="majorHAnsi" w:cstheme="majorHAnsi"/>
        </w:rPr>
        <w:t> </w:t>
      </w:r>
      <w:hyperlink r:id="rId42" w:history="1">
        <w:r w:rsidRPr="00C345AD">
          <w:rPr>
            <w:rFonts w:asciiTheme="majorHAnsi" w:hAnsiTheme="majorHAnsi" w:cstheme="majorHAnsi"/>
          </w:rPr>
          <w:t>announced in October</w:t>
        </w:r>
      </w:hyperlink>
      <w:r w:rsidRPr="00C345AD">
        <w:rPr>
          <w:rFonts w:asciiTheme="majorHAnsi" w:hAnsiTheme="majorHAnsi" w:cstheme="majorHAnsi"/>
        </w:rPr>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C345AD">
        <w:rPr>
          <w:rFonts w:asciiTheme="majorHAnsi" w:hAnsiTheme="majorHAnsi" w:cstheme="majorHAnsi"/>
        </w:rPr>
        <w:t>Moderna</w:t>
      </w:r>
      <w:proofErr w:type="spellEnd"/>
      <w:r w:rsidRPr="00C345AD">
        <w:rPr>
          <w:rFonts w:asciiTheme="majorHAnsi" w:hAnsiTheme="majorHAnsi" w:cstheme="majorHAnsi"/>
        </w:rPr>
        <w:t xml:space="preserve"> vaccine remains entirely under the company’s direct control within its owned and contracted facilities. Notably, </w:t>
      </w:r>
      <w:proofErr w:type="spellStart"/>
      <w:r w:rsidRPr="00C345AD">
        <w:rPr>
          <w:rFonts w:asciiTheme="majorHAnsi" w:hAnsiTheme="majorHAnsi" w:cstheme="majorHAnsi"/>
        </w:rPr>
        <w:t>Moderna</w:t>
      </w:r>
      <w:proofErr w:type="spellEnd"/>
      <w:r w:rsidRPr="00C345AD">
        <w:rPr>
          <w:rFonts w:asciiTheme="majorHAnsi" w:hAnsiTheme="majorHAnsi" w:cstheme="majorHAnsi"/>
        </w:rPr>
        <w:t xml:space="preserve"> is also the only manufacturer of a U.S.- or British-approved vaccine </w:t>
      </w:r>
      <w:hyperlink r:id="rId43" w:history="1">
        <w:r w:rsidRPr="00C345AD">
          <w:rPr>
            <w:rFonts w:asciiTheme="majorHAnsi" w:hAnsiTheme="majorHAnsi" w:cstheme="majorHAnsi"/>
          </w:rPr>
          <w:t xml:space="preserve">not yet participating in </w:t>
        </w:r>
        <w:proofErr w:type="spellStart"/>
        <w:r w:rsidRPr="00C345AD">
          <w:rPr>
            <w:rFonts w:asciiTheme="majorHAnsi" w:hAnsiTheme="majorHAnsi" w:cstheme="majorHAnsi"/>
          </w:rPr>
          <w:t>Covax</w:t>
        </w:r>
        <w:proofErr w:type="spellEnd"/>
      </w:hyperlink>
      <w:r w:rsidRPr="00C345AD">
        <w:rPr>
          <w:rFonts w:asciiTheme="majorHAnsi" w:hAnsiTheme="majorHAnsi" w:cstheme="majorHAnsi"/>
        </w:rPr>
        <w:t>, a global-aid-funded effort (including a </w:t>
      </w:r>
      <w:hyperlink r:id="rId44" w:history="1">
        <w:r w:rsidRPr="00C345AD">
          <w:rPr>
            <w:rFonts w:asciiTheme="majorHAnsi" w:hAnsiTheme="majorHAnsi" w:cstheme="majorHAnsi"/>
          </w:rPr>
          <w:t>pledged $4 billion from the United States</w:t>
        </w:r>
      </w:hyperlink>
      <w:r w:rsidRPr="00C345AD">
        <w:rPr>
          <w:rFonts w:asciiTheme="majorHAnsi" w:hAnsiTheme="majorHAnsi" w:cstheme="majorHAnsi"/>
        </w:rPr>
        <w:t>) to purchase vaccines for use in low- and middle-income countries.</w:t>
      </w:r>
    </w:p>
    <w:p w14:paraId="6C36EB04" w14:textId="77777777" w:rsidR="001D403C" w:rsidRPr="00C345AD" w:rsidRDefault="001D403C" w:rsidP="001D403C">
      <w:pPr>
        <w:rPr>
          <w:rFonts w:asciiTheme="majorHAnsi" w:hAnsiTheme="majorHAnsi" w:cstheme="majorHAnsi"/>
        </w:rPr>
      </w:pPr>
      <w:r w:rsidRPr="00C345AD">
        <w:rPr>
          <w:rFonts w:asciiTheme="majorHAnsi" w:hAnsiTheme="majorHAnsi" w:cstheme="majorHAnsi"/>
        </w:rPr>
        <w:t xml:space="preserve">It is true, however, that activist pressure — including threats to infringe upon IP rights — can encourage originators to </w:t>
      </w:r>
      <w:proofErr w:type="gramStart"/>
      <w:r w:rsidRPr="00C345AD">
        <w:rPr>
          <w:rFonts w:asciiTheme="majorHAnsi" w:hAnsiTheme="majorHAnsi" w:cstheme="majorHAnsi"/>
        </w:rPr>
        <w:t>enter into</w:t>
      </w:r>
      <w:proofErr w:type="gramEnd"/>
      <w:r w:rsidRPr="00C345AD">
        <w:rPr>
          <w:rFonts w:asciiTheme="majorHAnsi" w:hAnsiTheme="majorHAnsi" w:cstheme="majorHAnsi"/>
        </w:rPr>
        <w:t xml:space="preserve"> voluntary licensing arrangements. </w:t>
      </w:r>
      <w:proofErr w:type="gramStart"/>
      <w:r w:rsidRPr="00C345AD">
        <w:rPr>
          <w:rFonts w:asciiTheme="majorHAnsi" w:hAnsiTheme="majorHAnsi" w:cstheme="majorHAnsi"/>
        </w:rPr>
        <w:t>So</w:t>
      </w:r>
      <w:proofErr w:type="gramEnd"/>
      <w:r w:rsidRPr="00C345AD">
        <w:rPr>
          <w:rFonts w:asciiTheme="majorHAnsi" w:hAnsiTheme="majorHAnsi" w:cstheme="majorHAnsi"/>
        </w:rPr>
        <w:t xml:space="preserve"> the global movement to liberate the vaccine patents may be useful, even if some advocates make exaggerated claims about the effects of waivers on their own.</w:t>
      </w:r>
    </w:p>
    <w:p w14:paraId="11E2EFE4" w14:textId="77777777" w:rsidR="001D403C" w:rsidRPr="00C345AD" w:rsidRDefault="001D403C" w:rsidP="001D403C">
      <w:pPr>
        <w:rPr>
          <w:rFonts w:asciiTheme="majorHAnsi" w:hAnsiTheme="majorHAnsi" w:cstheme="majorHAnsi"/>
          <w:u w:val="single"/>
        </w:rPr>
      </w:pPr>
      <w:r w:rsidRPr="00C345AD">
        <w:rPr>
          <w:rFonts w:asciiTheme="majorHAnsi" w:hAnsiTheme="majorHAnsi" w:cstheme="majorHAnsi"/>
          <w:u w:val="single"/>
        </w:rPr>
        <w:lastRenderedPageBreak/>
        <w:t xml:space="preserve">One reason patent waivers are unlikely to help much in this case is that </w:t>
      </w:r>
      <w:r w:rsidRPr="00C345AD">
        <w:rPr>
          <w:rFonts w:asciiTheme="majorHAnsi" w:hAnsiTheme="majorHAnsi" w:cstheme="majorHAnsi"/>
          <w:highlight w:val="cyan"/>
          <w:u w:val="single"/>
        </w:rPr>
        <w:t>vaccines are harder to make than ordinary drugs</w:t>
      </w:r>
      <w:r w:rsidRPr="00C345AD">
        <w:rPr>
          <w:rFonts w:asciiTheme="majorHAnsi" w:hAnsiTheme="majorHAnsi" w:cstheme="majorHAnsi"/>
        </w:rPr>
        <w:t xml:space="preserve">. Because most drugs are simple chemical compounds, and because the composition of the compounds is easily analyzable, competent chemists can usually </w:t>
      </w:r>
      <w:proofErr w:type="gramStart"/>
      <w:r w:rsidRPr="00C345AD">
        <w:rPr>
          <w:rFonts w:asciiTheme="majorHAnsi" w:hAnsiTheme="majorHAnsi" w:cstheme="majorHAnsi"/>
        </w:rPr>
        <w:t>reverse-engineer</w:t>
      </w:r>
      <w:proofErr w:type="gramEnd"/>
      <w:r w:rsidRPr="00C345AD">
        <w:rPr>
          <w:rFonts w:asciiTheme="majorHAnsi" w:hAnsiTheme="majorHAnsi" w:cstheme="majorHAnsi"/>
        </w:rPr>
        <w:t xml:space="preserve"> a production process with relative ease. </w:t>
      </w:r>
      <w:r w:rsidRPr="00C345AD">
        <w:rPr>
          <w:rFonts w:asciiTheme="majorHAnsi" w:hAnsiTheme="majorHAnsi" w:cstheme="majorHAnsi"/>
          <w:u w:val="single"/>
        </w:rPr>
        <w:t>When a drug patent expires, therefore — or is waived — generic companies can readily enter the market and produce competitive products, </w:t>
      </w:r>
      <w:hyperlink r:id="rId45" w:history="1">
        <w:r w:rsidRPr="00C345AD">
          <w:rPr>
            <w:rFonts w:asciiTheme="majorHAnsi" w:hAnsiTheme="majorHAnsi" w:cstheme="majorHAnsi"/>
            <w:u w:val="single"/>
          </w:rPr>
          <w:t>lowering prices dramatically</w:t>
        </w:r>
      </w:hyperlink>
      <w:r w:rsidRPr="00C345AD">
        <w:rPr>
          <w:rFonts w:asciiTheme="majorHAnsi" w:hAnsiTheme="majorHAnsi" w:cstheme="majorHAnsi"/>
          <w:u w:val="single"/>
        </w:rPr>
        <w:t>.</w:t>
      </w:r>
    </w:p>
    <w:p w14:paraId="4A19C5FC" w14:textId="77777777" w:rsidR="001D403C" w:rsidRPr="00C345AD" w:rsidRDefault="001D403C" w:rsidP="001D403C">
      <w:pPr>
        <w:rPr>
          <w:rFonts w:asciiTheme="majorHAnsi" w:hAnsiTheme="majorHAnsi" w:cstheme="majorHAnsi"/>
          <w:u w:val="single"/>
        </w:rPr>
      </w:pPr>
      <w:r w:rsidRPr="00C345AD">
        <w:rPr>
          <w:rFonts w:asciiTheme="majorHAnsi" w:hAnsiTheme="majorHAnsi" w:cstheme="majorHAnsi"/>
          <w:u w:val="single"/>
        </w:rPr>
        <w:t>Vaccines, in contrast, are complex biological products. Observing their contents is insufficient to allow for imitation</w:t>
      </w:r>
      <w:r w:rsidRPr="00C345AD">
        <w:rPr>
          <w:rFonts w:asciiTheme="majorHAnsi" w:hAnsiTheme="majorHAnsi" w:cstheme="majorHAnsi"/>
        </w:rPr>
        <w:t xml:space="preserve">. </w:t>
      </w:r>
      <w:r w:rsidRPr="00C345AD">
        <w:rPr>
          <w:rFonts w:asciiTheme="majorHAnsi" w:hAnsiTheme="majorHAnsi" w:cstheme="majorHAnsi"/>
          <w:b/>
          <w:bCs/>
          <w:u w:val="single"/>
        </w:rPr>
        <w:t xml:space="preserve">Instead, to produce the vaccine, </w:t>
      </w:r>
      <w:r w:rsidRPr="00C345AD">
        <w:rPr>
          <w:rFonts w:asciiTheme="majorHAnsi" w:hAnsiTheme="majorHAnsi" w:cstheme="majorHAnsi"/>
          <w:b/>
          <w:bCs/>
          <w:highlight w:val="cyan"/>
          <w:u w:val="single"/>
        </w:rPr>
        <w:t>manufacturers need access to</w:t>
      </w:r>
      <w:r w:rsidRPr="00C345AD">
        <w:rPr>
          <w:rFonts w:asciiTheme="majorHAnsi" w:hAnsiTheme="majorHAnsi" w:cstheme="majorHAnsi"/>
          <w:b/>
          <w:bCs/>
          <w:u w:val="single"/>
        </w:rPr>
        <w:t xml:space="preserve"> the developer’s “soft” IP — the </w:t>
      </w:r>
      <w:r w:rsidRPr="00C345AD">
        <w:rPr>
          <w:rFonts w:asciiTheme="majorHAnsi" w:hAnsiTheme="majorHAnsi" w:cstheme="majorHAnsi"/>
          <w:b/>
          <w:bCs/>
          <w:highlight w:val="cyan"/>
          <w:u w:val="single"/>
        </w:rPr>
        <w:t>proprietary recipe, cell lines, manufacturing processes and so forth</w:t>
      </w:r>
      <w:r w:rsidRPr="00C345AD">
        <w:rPr>
          <w:rFonts w:asciiTheme="majorHAnsi" w:hAnsiTheme="majorHAnsi" w:cstheme="majorHAnsi"/>
        </w:rPr>
        <w:t xml:space="preserve">. While some of this information is confidentially submitted to regulators and might theoretically be released in an extraordinary situation (though not without legal challenge), </w:t>
      </w:r>
      <w:r w:rsidRPr="00C345AD">
        <w:rPr>
          <w:rFonts w:asciiTheme="majorHAnsi" w:hAnsiTheme="majorHAnsi" w:cstheme="majorHAnsi"/>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rsidRPr="00C345AD">
        <w:rPr>
          <w:rFonts w:asciiTheme="majorHAnsi" w:hAnsiTheme="majorHAnsi" w:cstheme="majorHAnsi"/>
        </w:rPr>
        <w:t xml:space="preserve">. </w:t>
      </w:r>
      <w:r w:rsidRPr="00C345AD">
        <w:rPr>
          <w:rFonts w:asciiTheme="majorHAnsi" w:hAnsiTheme="majorHAnsi" w:cstheme="majorHAnsi"/>
          <w:u w:val="single"/>
        </w:rPr>
        <w:t xml:space="preserve">Most likely, </w:t>
      </w:r>
      <w:r w:rsidRPr="00C345AD">
        <w:rPr>
          <w:rFonts w:asciiTheme="majorHAnsi" w:hAnsiTheme="majorHAnsi" w:cstheme="majorHAnsi"/>
          <w:highlight w:val="cyan"/>
          <w:u w:val="single"/>
        </w:rPr>
        <w:t>the effort would end in expensive failure</w:t>
      </w:r>
      <w:r w:rsidRPr="00C345AD">
        <w:rPr>
          <w:rFonts w:asciiTheme="majorHAnsi" w:hAnsiTheme="majorHAnsi" w:cstheme="majorHAnsi"/>
          <w:u w:val="single"/>
        </w:rPr>
        <w:t xml:space="preserve">. </w:t>
      </w:r>
      <w:r w:rsidRPr="00C345AD">
        <w:rPr>
          <w:rFonts w:asciiTheme="majorHAnsi" w:hAnsiTheme="majorHAnsi" w:cstheme="majorHAnsi"/>
          <w:highlight w:val="cyan"/>
          <w:u w:val="single"/>
        </w:rPr>
        <w:t>Manufacturers also need certain raw ingredients and other materials</w:t>
      </w:r>
      <w:r w:rsidRPr="00C345AD">
        <w:rPr>
          <w:rFonts w:asciiTheme="majorHAnsi" w:hAnsiTheme="majorHAnsi" w:cstheme="majorHAnsi"/>
          <w:u w:val="single"/>
        </w:rPr>
        <w:t>, like glass vials and filtration equipment; overwhelming demand, paired with disruptive export restrictions, has constricted the global availability of some of these items</w:t>
      </w:r>
    </w:p>
    <w:p w14:paraId="59CD2B50" w14:textId="77777777" w:rsidR="001D403C" w:rsidRPr="00C345AD" w:rsidRDefault="001D403C" w:rsidP="001D403C">
      <w:pPr>
        <w:rPr>
          <w:rFonts w:asciiTheme="majorHAnsi" w:hAnsiTheme="majorHAnsi" w:cstheme="majorHAnsi"/>
          <w:sz w:val="16"/>
        </w:rPr>
      </w:pPr>
    </w:p>
    <w:p w14:paraId="548FA4C2" w14:textId="7E03345E" w:rsidR="001D403C" w:rsidRPr="00C345AD" w:rsidRDefault="001D403C" w:rsidP="00BA3F7A">
      <w:pPr>
        <w:pStyle w:val="Heading4"/>
        <w:numPr>
          <w:ilvl w:val="0"/>
          <w:numId w:val="14"/>
        </w:numPr>
        <w:rPr>
          <w:rFonts w:asciiTheme="majorHAnsi" w:hAnsiTheme="majorHAnsi" w:cstheme="majorHAnsi"/>
        </w:rPr>
      </w:pPr>
      <w:r w:rsidRPr="00C345AD">
        <w:rPr>
          <w:rFonts w:asciiTheme="majorHAnsi" w:hAnsiTheme="majorHAnsi" w:cstheme="majorHAnsi"/>
        </w:rPr>
        <w:t xml:space="preserve">The </w:t>
      </w:r>
      <w:proofErr w:type="spellStart"/>
      <w:r w:rsidRPr="00C345AD">
        <w:rPr>
          <w:rFonts w:asciiTheme="majorHAnsi" w:hAnsiTheme="majorHAnsi" w:cstheme="majorHAnsi"/>
        </w:rPr>
        <w:t>aff</w:t>
      </w:r>
      <w:proofErr w:type="spellEnd"/>
      <w:r w:rsidRPr="00C345AD">
        <w:rPr>
          <w:rFonts w:asciiTheme="majorHAnsi" w:hAnsiTheme="majorHAnsi" w:cstheme="majorHAnsi"/>
        </w:rPr>
        <w:t xml:space="preserve"> doesn’t solve – access to medicine is not a one-way street and there are multiple other factors that they just can’t resolve</w:t>
      </w:r>
    </w:p>
    <w:p w14:paraId="25B09BBE" w14:textId="77777777" w:rsidR="001D403C" w:rsidRPr="00C345AD" w:rsidRDefault="001D403C" w:rsidP="001D403C">
      <w:pPr>
        <w:pStyle w:val="NormalWeb"/>
        <w:tabs>
          <w:tab w:val="left" w:pos="3330"/>
        </w:tabs>
        <w:spacing w:before="2" w:after="2"/>
        <w:rPr>
          <w:rFonts w:asciiTheme="majorHAnsi" w:hAnsiTheme="majorHAnsi" w:cstheme="majorHAnsi"/>
        </w:rPr>
      </w:pPr>
      <w:proofErr w:type="spellStart"/>
      <w:r w:rsidRPr="00C345AD">
        <w:rPr>
          <w:rStyle w:val="Style13ptBold"/>
          <w:rFonts w:asciiTheme="majorHAnsi" w:hAnsiTheme="majorHAnsi" w:cstheme="majorHAnsi"/>
          <w:szCs w:val="26"/>
        </w:rPr>
        <w:t>Motari</w:t>
      </w:r>
      <w:proofErr w:type="spellEnd"/>
      <w:r w:rsidRPr="00C345AD">
        <w:rPr>
          <w:rStyle w:val="Style13ptBold"/>
          <w:rFonts w:asciiTheme="majorHAnsi" w:hAnsiTheme="majorHAnsi" w:cstheme="majorHAnsi"/>
          <w:szCs w:val="26"/>
        </w:rPr>
        <w:t xml:space="preserve"> 21</w:t>
      </w:r>
      <w:r w:rsidRPr="00C345AD">
        <w:rPr>
          <w:rFonts w:asciiTheme="majorHAnsi" w:hAnsiTheme="majorHAnsi" w:cstheme="majorHAnsi"/>
          <w:shd w:val="clear" w:color="auto" w:fill="FFFFFF"/>
        </w:rPr>
        <w:t xml:space="preserve">, Marion </w:t>
      </w:r>
      <w:proofErr w:type="spellStart"/>
      <w:r w:rsidRPr="00C345AD">
        <w:rPr>
          <w:rFonts w:asciiTheme="majorHAnsi" w:hAnsiTheme="majorHAnsi" w:cstheme="majorHAnsi"/>
          <w:shd w:val="clear" w:color="auto" w:fill="FFFFFF"/>
        </w:rPr>
        <w:t>Motari</w:t>
      </w:r>
      <w:proofErr w:type="spellEnd"/>
      <w:r w:rsidRPr="00C345AD">
        <w:rPr>
          <w:rFonts w:asciiTheme="majorHAnsi" w:hAnsiTheme="majorHAnsi" w:cstheme="majorHAnsi"/>
          <w:shd w:val="clear" w:color="auto" w:fill="FFFFFF"/>
        </w:rPr>
        <w:t xml:space="preserve">, </w:t>
      </w:r>
      <w:hyperlink r:id="rId46" w:history="1">
        <w:r w:rsidRPr="00C345AD">
          <w:rPr>
            <w:rStyle w:val="Hyperlink"/>
            <w:rFonts w:asciiTheme="majorHAnsi" w:eastAsiaTheme="majorEastAsia" w:hAnsiTheme="majorHAnsi" w:cstheme="majorHAnsi"/>
          </w:rPr>
          <w:t>Jean-Baptiste Nikiema</w:t>
        </w:r>
      </w:hyperlink>
      <w:r w:rsidRPr="00C345AD">
        <w:rPr>
          <w:rFonts w:asciiTheme="majorHAnsi" w:hAnsiTheme="majorHAnsi" w:cstheme="majorHAnsi"/>
        </w:rPr>
        <w:t xml:space="preserve">, </w:t>
      </w:r>
      <w:hyperlink r:id="rId47" w:anchor="auth-Ossy_M__J_-Kasilo" w:history="1">
        <w:r w:rsidRPr="00C345AD">
          <w:rPr>
            <w:rStyle w:val="Hyperlink"/>
            <w:rFonts w:asciiTheme="majorHAnsi" w:eastAsiaTheme="majorEastAsia" w:hAnsiTheme="majorHAnsi" w:cstheme="majorHAnsi"/>
          </w:rPr>
          <w:t>Ossy M. J. Kasilo</w:t>
        </w:r>
      </w:hyperlink>
      <w:r w:rsidRPr="00C345AD">
        <w:rPr>
          <w:rFonts w:asciiTheme="majorHAnsi" w:hAnsiTheme="majorHAnsi" w:cstheme="majorHAnsi"/>
        </w:rPr>
        <w:t xml:space="preserve">, </w:t>
      </w:r>
      <w:hyperlink r:id="rId48" w:anchor="auth-Stanislav-Kniazkov" w:history="1">
        <w:r w:rsidRPr="00C345AD">
          <w:rPr>
            <w:rStyle w:val="Hyperlink"/>
            <w:rFonts w:asciiTheme="majorHAnsi" w:eastAsiaTheme="majorEastAsia" w:hAnsiTheme="majorHAnsi" w:cstheme="majorHAnsi"/>
          </w:rPr>
          <w:t>Stanislav Kniazkov</w:t>
        </w:r>
      </w:hyperlink>
      <w:r w:rsidRPr="00C345AD">
        <w:rPr>
          <w:rFonts w:asciiTheme="majorHAnsi" w:hAnsiTheme="majorHAnsi" w:cstheme="majorHAnsi"/>
        </w:rPr>
        <w:t xml:space="preserve">, </w:t>
      </w:r>
      <w:hyperlink r:id="rId49" w:anchor="auth-Andre-Loua" w:history="1">
        <w:r w:rsidRPr="00C345AD">
          <w:rPr>
            <w:rStyle w:val="Hyperlink"/>
            <w:rFonts w:asciiTheme="majorHAnsi" w:eastAsiaTheme="majorEastAsia" w:hAnsiTheme="majorHAnsi" w:cstheme="majorHAnsi"/>
          </w:rPr>
          <w:t>Andre Loua</w:t>
        </w:r>
      </w:hyperlink>
      <w:r w:rsidRPr="00C345AD">
        <w:rPr>
          <w:rFonts w:asciiTheme="majorHAnsi" w:hAnsiTheme="majorHAnsi" w:cstheme="majorHAnsi"/>
        </w:rPr>
        <w:t xml:space="preserve">, </w:t>
      </w:r>
      <w:hyperlink r:id="rId50" w:anchor="auth-Aissatou-Sougou" w:history="1">
        <w:r w:rsidRPr="00C345AD">
          <w:rPr>
            <w:rStyle w:val="Hyperlink"/>
            <w:rFonts w:asciiTheme="majorHAnsi" w:eastAsiaTheme="majorEastAsia" w:hAnsiTheme="majorHAnsi" w:cstheme="majorHAnsi"/>
          </w:rPr>
          <w:t>Aissatou Sougou</w:t>
        </w:r>
      </w:hyperlink>
      <w:r w:rsidRPr="00C345AD">
        <w:rPr>
          <w:rFonts w:asciiTheme="majorHAnsi" w:hAnsiTheme="majorHAnsi" w:cstheme="majorHAnsi"/>
        </w:rPr>
        <w:t xml:space="preserve">, </w:t>
      </w:r>
      <w:hyperlink r:id="rId51" w:anchor="auth-Prosper-Tumusiime" w:history="1">
        <w:r w:rsidRPr="00C345AD">
          <w:rPr>
            <w:rStyle w:val="Hyperlink"/>
            <w:rFonts w:asciiTheme="majorHAnsi" w:eastAsiaTheme="majorEastAsia" w:hAnsiTheme="majorHAnsi" w:cstheme="majorHAnsi"/>
          </w:rPr>
          <w:t>Prosper Tumusiime</w:t>
        </w:r>
      </w:hyperlink>
      <w:r w:rsidRPr="00C345AD">
        <w:rPr>
          <w:rFonts w:asciiTheme="majorHAnsi" w:hAnsiTheme="majorHAnsi" w:cstheme="majorHAnsi"/>
        </w:rPr>
        <w:t xml:space="preserve"> are Adjunct Faculty, Daystar University School of Law, Nairobi, Kenya, “The role of intellectual property rights on access to medicines in the WHO African region: 25 years after the TRIPS agreement”, </w:t>
      </w:r>
      <w:hyperlink r:id="rId52" w:history="1">
        <w:r w:rsidRPr="00C345AD">
          <w:rPr>
            <w:rStyle w:val="Hyperlink"/>
            <w:rFonts w:asciiTheme="majorHAnsi" w:eastAsiaTheme="majorEastAsia" w:hAnsiTheme="majorHAnsi" w:cstheme="majorHAnsi"/>
          </w:rPr>
          <w:t>https://bmcpublichealth.biomedcentral.com/articles/10.1186/s12889-021-10374-y</w:t>
        </w:r>
      </w:hyperlink>
      <w:r w:rsidRPr="00C345AD">
        <w:rPr>
          <w:rFonts w:asciiTheme="majorHAnsi" w:hAnsiTheme="majorHAnsi" w:cstheme="majorHAnsi"/>
        </w:rPr>
        <w:t xml:space="preserve">, accessed </w:t>
      </w:r>
      <w:proofErr w:type="spellStart"/>
      <w:r w:rsidRPr="00C345AD">
        <w:rPr>
          <w:rFonts w:asciiTheme="majorHAnsi" w:hAnsiTheme="majorHAnsi" w:cstheme="majorHAnsi"/>
        </w:rPr>
        <w:t>apark</w:t>
      </w:r>
      <w:proofErr w:type="spellEnd"/>
      <w:r w:rsidRPr="00C345AD">
        <w:rPr>
          <w:rFonts w:asciiTheme="majorHAnsi" w:hAnsiTheme="majorHAnsi" w:cstheme="majorHAnsi"/>
        </w:rPr>
        <w:t xml:space="preserve"> 6/27/21</w:t>
      </w:r>
    </w:p>
    <w:p w14:paraId="035385C5" w14:textId="77777777" w:rsidR="001D403C" w:rsidRPr="00C345AD" w:rsidRDefault="001D403C" w:rsidP="001D403C">
      <w:pPr>
        <w:tabs>
          <w:tab w:val="left" w:pos="3330"/>
        </w:tabs>
        <w:rPr>
          <w:rStyle w:val="StyleUnderline"/>
          <w:rFonts w:asciiTheme="majorHAnsi" w:hAnsiTheme="majorHAnsi" w:cstheme="majorHAnsi"/>
        </w:rPr>
      </w:pPr>
      <w:r w:rsidRPr="00C345AD">
        <w:rPr>
          <w:rStyle w:val="StyleUnderline"/>
          <w:rFonts w:asciiTheme="majorHAnsi" w:hAnsiTheme="majorHAnsi" w:cstheme="majorHAnsi"/>
        </w:rPr>
        <w:t xml:space="preserve">Although this paper focuses on the role of intellectual property rights on access to medicines, </w:t>
      </w:r>
      <w:r w:rsidRPr="00C345AD">
        <w:rPr>
          <w:rStyle w:val="StyleUnderline"/>
          <w:rFonts w:asciiTheme="majorHAnsi" w:hAnsiTheme="majorHAnsi" w:cstheme="majorHAnsi"/>
          <w:highlight w:val="cyan"/>
        </w:rPr>
        <w:t>it is recognized that limited access to medicines in countries</w:t>
      </w:r>
      <w:r w:rsidRPr="00C345AD">
        <w:rPr>
          <w:rStyle w:val="StyleUnderline"/>
          <w:rFonts w:asciiTheme="majorHAnsi" w:hAnsiTheme="majorHAnsi" w:cstheme="majorHAnsi"/>
        </w:rPr>
        <w:t xml:space="preserve"> of the World Health Organization (WHO) African Region</w:t>
      </w:r>
      <w:hyperlink r:id="rId53" w:anchor="Fn3" w:history="1">
        <w:r w:rsidRPr="00C345AD">
          <w:rPr>
            <w:rStyle w:val="StyleUnderline"/>
            <w:rFonts w:asciiTheme="majorHAnsi" w:eastAsiaTheme="majorEastAsia" w:hAnsiTheme="majorHAnsi" w:cstheme="majorHAnsi"/>
          </w:rPr>
          <w:t>Footnote3</w:t>
        </w:r>
      </w:hyperlink>
      <w:r w:rsidRPr="00C345AD">
        <w:rPr>
          <w:rStyle w:val="StyleUnderline"/>
          <w:rFonts w:asciiTheme="majorHAnsi" w:hAnsiTheme="majorHAnsi" w:cstheme="majorHAnsi"/>
        </w:rPr>
        <w:t> </w:t>
      </w:r>
      <w:r w:rsidRPr="00C345AD">
        <w:rPr>
          <w:rStyle w:val="StyleUnderline"/>
          <w:rFonts w:asciiTheme="majorHAnsi" w:hAnsiTheme="majorHAnsi" w:cstheme="majorHAnsi"/>
          <w:highlight w:val="cyan"/>
        </w:rPr>
        <w:t>is a multidimensional problem. It is affected by other factors such as lack of</w:t>
      </w:r>
      <w:r w:rsidRPr="00C345AD">
        <w:rPr>
          <w:rStyle w:val="StyleUnderline"/>
          <w:rFonts w:asciiTheme="majorHAnsi" w:hAnsiTheme="majorHAnsi" w:cstheme="majorHAnsi"/>
        </w:rPr>
        <w:t xml:space="preserve"> public </w:t>
      </w:r>
      <w:r w:rsidRPr="00C345AD">
        <w:rPr>
          <w:rStyle w:val="StyleUnderline"/>
          <w:rFonts w:asciiTheme="majorHAnsi" w:hAnsiTheme="majorHAnsi" w:cstheme="majorHAnsi"/>
          <w:highlight w:val="cyan"/>
        </w:rPr>
        <w:t>financing</w:t>
      </w:r>
      <w:r w:rsidRPr="00C345AD">
        <w:rPr>
          <w:rStyle w:val="StyleUnderline"/>
          <w:rFonts w:asciiTheme="majorHAnsi" w:hAnsiTheme="majorHAnsi" w:cstheme="majorHAnsi"/>
        </w:rPr>
        <w:t xml:space="preserve"> for health care and </w:t>
      </w:r>
      <w:r w:rsidRPr="00C345AD">
        <w:rPr>
          <w:rStyle w:val="StyleUnderline"/>
          <w:rFonts w:asciiTheme="majorHAnsi" w:hAnsiTheme="majorHAnsi" w:cstheme="majorHAnsi"/>
          <w:highlight w:val="cyan"/>
        </w:rPr>
        <w:t>over-reliance on out of pocket expenditure</w:t>
      </w:r>
      <w:r w:rsidRPr="00C345AD">
        <w:rPr>
          <w:rStyle w:val="StyleUnderline"/>
          <w:rFonts w:asciiTheme="majorHAnsi" w:hAnsiTheme="majorHAnsi" w:cstheme="majorHAnsi"/>
        </w:rPr>
        <w:t>[</w:t>
      </w:r>
      <w:hyperlink r:id="rId54" w:anchor="ref-CR7" w:tooltip="Musango L, Ota M. The Critical Role of Health Financing in Progressing Universal Health Coverage. Africa Health Monitor. 2015;20:3–9." w:history="1">
        <w:r w:rsidRPr="00C345AD">
          <w:rPr>
            <w:rStyle w:val="StyleUnderline"/>
            <w:rFonts w:asciiTheme="majorHAnsi" w:eastAsiaTheme="majorEastAsia" w:hAnsiTheme="majorHAnsi" w:cstheme="majorHAnsi"/>
          </w:rPr>
          <w:t>7</w:t>
        </w:r>
      </w:hyperlink>
      <w:r w:rsidRPr="00C345AD">
        <w:rPr>
          <w:rStyle w:val="StyleUnderline"/>
          <w:rFonts w:asciiTheme="majorHAnsi" w:hAnsiTheme="majorHAnsi" w:cstheme="majorHAnsi"/>
        </w:rPr>
        <w:t xml:space="preserve">], </w:t>
      </w:r>
      <w:r w:rsidRPr="00C345AD">
        <w:rPr>
          <w:rStyle w:val="StyleUnderline"/>
          <w:rFonts w:asciiTheme="majorHAnsi" w:hAnsiTheme="majorHAnsi" w:cstheme="majorHAnsi"/>
          <w:highlight w:val="cyan"/>
        </w:rPr>
        <w:t>fragile logistics, storage</w:t>
      </w:r>
      <w:r w:rsidRPr="00C345AD">
        <w:rPr>
          <w:rStyle w:val="StyleUnderline"/>
          <w:rFonts w:asciiTheme="majorHAnsi" w:hAnsiTheme="majorHAnsi" w:cstheme="majorHAnsi"/>
        </w:rPr>
        <w:t xml:space="preserve"> challenges and </w:t>
      </w:r>
      <w:r w:rsidRPr="00C345AD">
        <w:rPr>
          <w:rStyle w:val="StyleUnderline"/>
          <w:rFonts w:asciiTheme="majorHAnsi" w:hAnsiTheme="majorHAnsi" w:cstheme="majorHAnsi"/>
          <w:highlight w:val="cyan"/>
        </w:rPr>
        <w:t>high transport and distribution costs [</w:t>
      </w:r>
      <w:hyperlink r:id="rId55" w:anchor="ref-CR2" w:tooltip="Dong J, Mirzar Z. Supporting the production of Pharmaceuticals in Africa. Bull World Health Organ. 2016;94:71–2." w:history="1">
        <w:r w:rsidRPr="00C345AD">
          <w:rPr>
            <w:rStyle w:val="StyleUnderline"/>
            <w:rFonts w:asciiTheme="majorHAnsi" w:eastAsiaTheme="majorEastAsia" w:hAnsiTheme="majorHAnsi" w:cstheme="majorHAnsi"/>
            <w:highlight w:val="cyan"/>
          </w:rPr>
          <w:t>2</w:t>
        </w:r>
      </w:hyperlink>
      <w:r w:rsidRPr="00C345AD">
        <w:rPr>
          <w:rStyle w:val="StyleUnderline"/>
          <w:rFonts w:asciiTheme="majorHAnsi" w:hAnsiTheme="majorHAnsi" w:cstheme="majorHAnsi"/>
          <w:highlight w:val="cyan"/>
        </w:rPr>
        <w:t>] and inadequate</w:t>
      </w:r>
      <w:r w:rsidRPr="00C345AD">
        <w:rPr>
          <w:rStyle w:val="StyleUnderline"/>
          <w:rFonts w:asciiTheme="majorHAnsi" w:hAnsiTheme="majorHAnsi" w:cstheme="majorHAnsi"/>
        </w:rPr>
        <w:t xml:space="preserve"> or inappropriate medicines </w:t>
      </w:r>
      <w:r w:rsidRPr="00C345AD">
        <w:rPr>
          <w:rStyle w:val="StyleUnderline"/>
          <w:rFonts w:asciiTheme="majorHAnsi" w:hAnsiTheme="majorHAnsi" w:cstheme="majorHAnsi"/>
          <w:highlight w:val="cyan"/>
        </w:rPr>
        <w:t>regulatory frameworks</w:t>
      </w:r>
      <w:r w:rsidRPr="00C345AD">
        <w:rPr>
          <w:rStyle w:val="StyleUnderline"/>
          <w:rFonts w:asciiTheme="majorHAnsi" w:hAnsiTheme="majorHAnsi" w:cstheme="majorHAnsi"/>
        </w:rPr>
        <w:t xml:space="preserve"> [</w:t>
      </w:r>
      <w:hyperlink r:id="rId56" w:anchor="ref-CR8" w:tooltip="Ndomondo-Sigonda, M. et.al. Medicines regulation in Africa: current state and opportunities. Pharm Med (2017) 31: 383–387." w:history="1">
        <w:r w:rsidRPr="00C345AD">
          <w:rPr>
            <w:rStyle w:val="StyleUnderline"/>
            <w:rFonts w:asciiTheme="majorHAnsi" w:eastAsiaTheme="majorEastAsia" w:hAnsiTheme="majorHAnsi" w:cstheme="majorHAnsi"/>
          </w:rPr>
          <w:t>8</w:t>
        </w:r>
      </w:hyperlink>
      <w:r w:rsidRPr="00C345AD">
        <w:rPr>
          <w:rStyle w:val="StyleUnderline"/>
          <w:rFonts w:asciiTheme="majorHAnsi" w:hAnsiTheme="majorHAnsi" w:cstheme="majorHAnsi"/>
        </w:rPr>
        <w:t>]. These factors are further exacerbated by insufficient scientific, technological and local manufacturing capabilities in the Region [</w:t>
      </w:r>
      <w:hyperlink r:id="rId57" w:anchor="ref-CR9" w:tooltip="Bolo, M. et. al. Pharmaceutical Manufacturing in Africa: a research agenda towards competitiveness and social inclusion. IDRC. 2017. &#10;                  http://hdl.handle.net/10625/58729&#10;                  &#10;                ." w:history="1">
        <w:r w:rsidRPr="00C345AD">
          <w:rPr>
            <w:rStyle w:val="StyleUnderline"/>
            <w:rFonts w:asciiTheme="majorHAnsi" w:eastAsiaTheme="majorEastAsia" w:hAnsiTheme="majorHAnsi" w:cstheme="majorHAnsi"/>
          </w:rPr>
          <w:t>9</w:t>
        </w:r>
      </w:hyperlink>
      <w:r w:rsidRPr="00C345AD">
        <w:rPr>
          <w:rStyle w:val="StyleUnderline"/>
          <w:rFonts w:asciiTheme="majorHAnsi" w:hAnsiTheme="majorHAnsi" w:cstheme="majorHAnsi"/>
        </w:rPr>
        <w:t>].</w:t>
      </w:r>
    </w:p>
    <w:p w14:paraId="7E1AF58D" w14:textId="7227D951" w:rsidR="00E42E4C" w:rsidRDefault="00F60E65" w:rsidP="00F60E65">
      <w:pPr>
        <w:pStyle w:val="Heading3"/>
      </w:pPr>
      <w:r>
        <w:lastRenderedPageBreak/>
        <w:t>More method</w:t>
      </w:r>
    </w:p>
    <w:p w14:paraId="200B8047" w14:textId="77777777" w:rsidR="00F60E65" w:rsidRPr="00396015" w:rsidRDefault="00F60E65" w:rsidP="00F60E65">
      <w:pPr>
        <w:spacing w:before="240" w:after="40" w:line="240" w:lineRule="auto"/>
        <w:outlineLvl w:val="3"/>
        <w:rPr>
          <w:rFonts w:asciiTheme="minorHAnsi" w:eastAsia="Times New Roman" w:hAnsiTheme="minorHAnsi" w:cstheme="minorHAnsi"/>
          <w:b/>
          <w:bCs/>
          <w:sz w:val="24"/>
        </w:rPr>
      </w:pPr>
      <w:r w:rsidRPr="00396015">
        <w:rPr>
          <w:rFonts w:asciiTheme="minorHAnsi" w:eastAsia="Times New Roman" w:hAnsiTheme="minorHAnsi" w:cstheme="minorHAnsi"/>
          <w:b/>
          <w:bCs/>
          <w:color w:val="000000"/>
          <w:sz w:val="26"/>
          <w:szCs w:val="26"/>
        </w:rPr>
        <w:t xml:space="preserve">The 1ac’s belief in the benevolent welfare state quells political dissent and pacifies the proletariat---the impact is environmental destruction, oligarchy, eventual collapse of the system, and the illusion of change that terminally </w:t>
      </w:r>
      <w:r w:rsidRPr="00396015">
        <w:rPr>
          <w:rFonts w:asciiTheme="minorHAnsi" w:eastAsia="Times New Roman" w:hAnsiTheme="minorHAnsi" w:cstheme="minorHAnsi"/>
          <w:b/>
          <w:bCs/>
          <w:color w:val="000000"/>
          <w:sz w:val="26"/>
          <w:szCs w:val="26"/>
          <w:u w:val="single"/>
        </w:rPr>
        <w:t>turns the case.</w:t>
      </w:r>
    </w:p>
    <w:p w14:paraId="7444E50D" w14:textId="77777777" w:rsidR="00F60E65" w:rsidRPr="00396015" w:rsidRDefault="00F60E65" w:rsidP="00F60E65">
      <w:pPr>
        <w:spacing w:line="240" w:lineRule="auto"/>
        <w:rPr>
          <w:rFonts w:asciiTheme="minorHAnsi" w:eastAsia="Times New Roman" w:hAnsiTheme="minorHAnsi" w:cstheme="minorHAnsi"/>
          <w:sz w:val="24"/>
        </w:rPr>
      </w:pPr>
      <w:proofErr w:type="spellStart"/>
      <w:r w:rsidRPr="00396015">
        <w:rPr>
          <w:rFonts w:asciiTheme="minorHAnsi" w:eastAsia="Times New Roman" w:hAnsiTheme="minorHAnsi" w:cstheme="minorHAnsi"/>
          <w:b/>
          <w:bCs/>
          <w:color w:val="000000"/>
          <w:sz w:val="26"/>
          <w:szCs w:val="26"/>
        </w:rPr>
        <w:t>Waitzkin</w:t>
      </w:r>
      <w:proofErr w:type="spellEnd"/>
      <w:r w:rsidRPr="00396015">
        <w:rPr>
          <w:rFonts w:asciiTheme="minorHAnsi" w:eastAsia="Times New Roman" w:hAnsiTheme="minorHAnsi" w:cstheme="minorHAnsi"/>
          <w:b/>
          <w:bCs/>
          <w:color w:val="000000"/>
          <w:sz w:val="26"/>
          <w:szCs w:val="26"/>
        </w:rPr>
        <w:t xml:space="preserve"> 17</w:t>
      </w:r>
      <w:r w:rsidRPr="00396015">
        <w:rPr>
          <w:rFonts w:asciiTheme="minorHAnsi" w:eastAsia="Times New Roman" w:hAnsiTheme="minorHAnsi" w:cstheme="minorHAnsi"/>
          <w:color w:val="000000"/>
          <w:sz w:val="16"/>
          <w:szCs w:val="16"/>
        </w:rPr>
        <w:t xml:space="preserve"> (“Revolution Now: Teachings </w:t>
      </w:r>
      <w:proofErr w:type="gramStart"/>
      <w:r w:rsidRPr="00396015">
        <w:rPr>
          <w:rFonts w:asciiTheme="minorHAnsi" w:eastAsia="Times New Roman" w:hAnsiTheme="minorHAnsi" w:cstheme="minorHAnsi"/>
          <w:color w:val="000000"/>
          <w:sz w:val="16"/>
          <w:szCs w:val="16"/>
        </w:rPr>
        <w:t>From</w:t>
      </w:r>
      <w:proofErr w:type="gramEnd"/>
      <w:r w:rsidRPr="00396015">
        <w:rPr>
          <w:rFonts w:asciiTheme="minorHAnsi" w:eastAsia="Times New Roman" w:hAnsiTheme="minorHAnsi" w:cstheme="minorHAnsi"/>
          <w:color w:val="000000"/>
          <w:sz w:val="16"/>
          <w:szCs w:val="16"/>
        </w:rPr>
        <w:t xml:space="preserve"> The Global South For Revolutionaries In The Global North” by Howard </w:t>
      </w:r>
      <w:proofErr w:type="spellStart"/>
      <w:r w:rsidRPr="00396015">
        <w:rPr>
          <w:rFonts w:asciiTheme="minorHAnsi" w:eastAsia="Times New Roman" w:hAnsiTheme="minorHAnsi" w:cstheme="minorHAnsi"/>
          <w:color w:val="000000"/>
          <w:sz w:val="16"/>
          <w:szCs w:val="16"/>
        </w:rPr>
        <w:t>Waitzkin</w:t>
      </w:r>
      <w:proofErr w:type="spellEnd"/>
      <w:r w:rsidRPr="00396015">
        <w:rPr>
          <w:rFonts w:asciiTheme="minorHAnsi" w:eastAsia="Times New Roman" w:hAnsiTheme="minorHAnsi" w:cstheme="minorHAnsi"/>
          <w:color w:val="000000"/>
          <w:sz w:val="16"/>
          <w:szCs w:val="16"/>
        </w:rPr>
        <w:t xml:space="preserve"> (Distinguished Professor Emeritus of Sociology at the University of New Mexico and practices internal medicine part-time in New Mexico and Illinois. He is coauthor, with the Working Group for Health Beyond Capitalism, of Health Care Under the Knife, forthcoming from Monthly Review Press.) Monthly Review November 11</w:t>
      </w:r>
      <w:r w:rsidRPr="00396015">
        <w:rPr>
          <w:rFonts w:asciiTheme="minorHAnsi" w:eastAsia="Times New Roman" w:hAnsiTheme="minorHAnsi" w:cstheme="minorHAnsi"/>
          <w:color w:val="000000"/>
          <w:sz w:val="16"/>
          <w:szCs w:val="16"/>
          <w:vertAlign w:val="superscript"/>
        </w:rPr>
        <w:t>th</w:t>
      </w:r>
      <w:r w:rsidRPr="00396015">
        <w:rPr>
          <w:rFonts w:asciiTheme="minorHAnsi" w:eastAsia="Times New Roman" w:hAnsiTheme="minorHAnsi" w:cstheme="minorHAnsi"/>
          <w:color w:val="000000"/>
          <w:sz w:val="16"/>
          <w:szCs w:val="16"/>
        </w:rPr>
        <w:t xml:space="preserve"> Issue 2017. Accessed 11/9/2017. </w:t>
      </w:r>
      <w:r w:rsidRPr="00396015">
        <w:rPr>
          <w:rFonts w:asciiTheme="minorHAnsi" w:eastAsia="Times New Roman" w:hAnsiTheme="minorHAnsi" w:cstheme="minorHAnsi"/>
          <w:sz w:val="16"/>
          <w:szCs w:val="16"/>
        </w:rPr>
        <w:t>https://monthlyreview.org/2017/11/01/revolution-now/</w:t>
      </w:r>
      <w:r w:rsidRPr="00396015">
        <w:rPr>
          <w:rFonts w:asciiTheme="minorHAnsi" w:eastAsia="Times New Roman" w:hAnsiTheme="minorHAnsi" w:cstheme="minorHAnsi"/>
          <w:color w:val="000000"/>
          <w:sz w:val="16"/>
          <w:szCs w:val="16"/>
        </w:rPr>
        <w:t>) NHS EG</w:t>
      </w:r>
    </w:p>
    <w:p w14:paraId="12142BF2" w14:textId="77777777" w:rsidR="00F60E65" w:rsidRPr="00396015" w:rsidRDefault="00F60E65" w:rsidP="00F60E65">
      <w:pPr>
        <w:spacing w:line="240" w:lineRule="auto"/>
        <w:rPr>
          <w:rFonts w:asciiTheme="minorHAnsi" w:eastAsia="Times New Roman" w:hAnsiTheme="minorHAnsi" w:cstheme="minorHAnsi"/>
          <w:sz w:val="14"/>
        </w:rPr>
      </w:pPr>
      <w:r w:rsidRPr="00396015">
        <w:rPr>
          <w:rStyle w:val="StyleUnderline"/>
          <w:rFonts w:asciiTheme="minorHAnsi" w:hAnsiTheme="minorHAnsi" w:cstheme="minorHAnsi"/>
          <w:highlight w:val="cyan"/>
        </w:rPr>
        <w:t>We</w:t>
      </w:r>
      <w:r w:rsidRPr="00396015">
        <w:rPr>
          <w:rFonts w:asciiTheme="minorHAnsi" w:eastAsia="Times New Roman" w:hAnsiTheme="minorHAnsi" w:cstheme="minorHAnsi"/>
          <w:color w:val="000000"/>
          <w:sz w:val="14"/>
          <w:szCs w:val="16"/>
        </w:rPr>
        <w:t xml:space="preserve"> nevertheless</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 xml:space="preserve">cling to the illusion </w:t>
      </w:r>
      <w:r w:rsidRPr="00396015">
        <w:rPr>
          <w:rStyle w:val="StyleUnderline"/>
          <w:rFonts w:asciiTheme="minorHAnsi" w:hAnsiTheme="minorHAnsi" w:cstheme="minorHAnsi"/>
        </w:rPr>
        <w:t xml:space="preserve">that the </w:t>
      </w:r>
      <w:r w:rsidRPr="00396015">
        <w:rPr>
          <w:rStyle w:val="StyleUnderline"/>
          <w:rFonts w:asciiTheme="minorHAnsi" w:hAnsiTheme="minorHAnsi" w:cstheme="minorHAnsi"/>
          <w:highlight w:val="cyan"/>
        </w:rPr>
        <w:t>cap</w:t>
      </w:r>
      <w:r w:rsidRPr="00396015">
        <w:rPr>
          <w:rStyle w:val="StyleUnderline"/>
          <w:rFonts w:asciiTheme="minorHAnsi" w:hAnsiTheme="minorHAnsi" w:cstheme="minorHAnsi"/>
        </w:rPr>
        <w:t xml:space="preserve">italist state </w:t>
      </w:r>
      <w:r w:rsidRPr="00396015">
        <w:rPr>
          <w:rStyle w:val="StyleUnderline"/>
          <w:rFonts w:asciiTheme="minorHAnsi" w:hAnsiTheme="minorHAnsi" w:cstheme="minorHAnsi"/>
          <w:highlight w:val="cyan"/>
        </w:rPr>
        <w:t>can become</w:t>
      </w:r>
      <w:r w:rsidRPr="00396015">
        <w:rPr>
          <w:rStyle w:val="StyleUnderline"/>
          <w:rFonts w:asciiTheme="minorHAnsi" w:hAnsiTheme="minorHAnsi" w:cstheme="minorHAnsi"/>
        </w:rPr>
        <w:t xml:space="preserve"> a </w:t>
      </w:r>
      <w:r w:rsidRPr="00396015">
        <w:rPr>
          <w:rStyle w:val="StyleUnderline"/>
          <w:rFonts w:asciiTheme="minorHAnsi" w:hAnsiTheme="minorHAnsi" w:cstheme="minorHAnsi"/>
          <w:highlight w:val="cyan"/>
        </w:rPr>
        <w:t>benevolent</w:t>
      </w:r>
      <w:r w:rsidRPr="00396015">
        <w:rPr>
          <w:rStyle w:val="StyleUnderline"/>
          <w:rFonts w:asciiTheme="minorHAnsi" w:hAnsiTheme="minorHAnsi" w:cstheme="minorHAnsi"/>
        </w:rPr>
        <w:t xml:space="preserve"> entity. National</w:t>
      </w:r>
      <w:r w:rsidRPr="00396015">
        <w:rPr>
          <w:rFonts w:asciiTheme="minorHAnsi" w:hAnsiTheme="minorHAnsi" w:cstheme="minorHAnsi"/>
          <w:sz w:val="14"/>
        </w:rPr>
        <w:t xml:space="preserve"> health </w:t>
      </w:r>
      <w:r w:rsidRPr="00396015">
        <w:rPr>
          <w:rStyle w:val="StyleUnderline"/>
          <w:rFonts w:asciiTheme="minorHAnsi" w:hAnsiTheme="minorHAnsi" w:cstheme="minorHAnsi"/>
          <w:highlight w:val="cyan"/>
        </w:rPr>
        <w:t>programs</w:t>
      </w:r>
      <w:r w:rsidRPr="00396015">
        <w:rPr>
          <w:rStyle w:val="StyleUnderline"/>
          <w:rFonts w:asciiTheme="minorHAnsi" w:hAnsiTheme="minorHAnsi" w:cstheme="minorHAnsi"/>
        </w:rPr>
        <w:t>,</w:t>
      </w:r>
      <w:r w:rsidRPr="00396015">
        <w:rPr>
          <w:rFonts w:asciiTheme="minorHAnsi" w:eastAsia="Times New Roman" w:hAnsiTheme="minorHAnsi" w:cstheme="minorHAnsi"/>
          <w:color w:val="000000"/>
          <w:sz w:val="14"/>
          <w:szCs w:val="16"/>
        </w:rPr>
        <w:t xml:space="preserve"> championed by activists like me, </w:t>
      </w:r>
      <w:r w:rsidRPr="00396015">
        <w:rPr>
          <w:rStyle w:val="StyleUnderline"/>
          <w:rFonts w:asciiTheme="minorHAnsi" w:hAnsiTheme="minorHAnsi" w:cstheme="minorHAnsi"/>
          <w:highlight w:val="cyan"/>
        </w:rPr>
        <w:t xml:space="preserve">are components of a </w:t>
      </w:r>
      <w:r w:rsidRPr="00396015">
        <w:rPr>
          <w:rStyle w:val="StyleUnderline"/>
          <w:rFonts w:asciiTheme="minorHAnsi" w:hAnsiTheme="minorHAnsi" w:cstheme="minorHAnsi"/>
        </w:rPr>
        <w:t xml:space="preserve">generous </w:t>
      </w:r>
      <w:r w:rsidRPr="00396015">
        <w:rPr>
          <w:rStyle w:val="StyleUnderline"/>
          <w:rFonts w:asciiTheme="minorHAnsi" w:hAnsiTheme="minorHAnsi" w:cstheme="minorHAnsi"/>
          <w:highlight w:val="cyan"/>
        </w:rPr>
        <w:t>welfare state, as are public education</w:t>
      </w:r>
      <w:r w:rsidRPr="00396015">
        <w:rPr>
          <w:rFonts w:asciiTheme="minorHAnsi" w:eastAsia="Times New Roman" w:hAnsiTheme="minorHAnsi" w:cstheme="minorHAnsi"/>
          <w:color w:val="000000"/>
          <w:sz w:val="14"/>
          <w:szCs w:val="16"/>
        </w:rPr>
        <w:t xml:space="preserve">, housing, livable wages, adequate food, transportation, and more.7 </w:t>
      </w:r>
      <w:r w:rsidRPr="00396015">
        <w:rPr>
          <w:rStyle w:val="StyleUnderline"/>
          <w:rFonts w:asciiTheme="minorHAnsi" w:hAnsiTheme="minorHAnsi" w:cstheme="minorHAnsi"/>
        </w:rPr>
        <w:t>The modern welfare state took hold in several European countries after the Great Depression</w:t>
      </w:r>
      <w:r w:rsidRPr="00396015">
        <w:rPr>
          <w:rFonts w:asciiTheme="minorHAnsi" w:eastAsia="Times New Roman" w:hAnsiTheme="minorHAnsi" w:cstheme="minorHAnsi"/>
          <w:color w:val="000000"/>
          <w:sz w:val="14"/>
          <w:szCs w:val="16"/>
        </w:rPr>
        <w:t xml:space="preserve"> and further expanded after the Second World War, as an emerging Keynesian consensus encouraged high levels of government spending. These welfare states also became models for development in some countries of the global South.</w:t>
      </w:r>
      <w:r w:rsidRPr="00396015">
        <w:rPr>
          <w:rFonts w:asciiTheme="minorHAnsi" w:eastAsia="Times New Roman" w:hAnsiTheme="minorHAnsi" w:cstheme="minorHAnsi"/>
          <w:sz w:val="14"/>
        </w:rPr>
        <w:t xml:space="preserve"> </w:t>
      </w:r>
      <w:r w:rsidRPr="00396015">
        <w:rPr>
          <w:rFonts w:asciiTheme="minorHAnsi" w:eastAsia="Times New Roman" w:hAnsiTheme="minorHAnsi" w:cstheme="minorHAnsi"/>
          <w:color w:val="000000"/>
          <w:sz w:val="14"/>
          <w:szCs w:val="16"/>
        </w:rPr>
        <w:t xml:space="preserve">But </w:t>
      </w:r>
      <w:r w:rsidRPr="00396015">
        <w:rPr>
          <w:rStyle w:val="StyleUnderline"/>
          <w:rFonts w:asciiTheme="minorHAnsi" w:hAnsiTheme="minorHAnsi" w:cstheme="minorHAnsi"/>
        </w:rPr>
        <w:t xml:space="preserve">the </w:t>
      </w:r>
      <w:r w:rsidRPr="00396015">
        <w:rPr>
          <w:rStyle w:val="StyleUnderline"/>
          <w:rFonts w:asciiTheme="minorHAnsi" w:hAnsiTheme="minorHAnsi" w:cstheme="minorHAnsi"/>
          <w:highlight w:val="cyan"/>
        </w:rPr>
        <w:t>capitalist welfare</w:t>
      </w:r>
      <w:r w:rsidRPr="00396015">
        <w:rPr>
          <w:rStyle w:val="StyleUnderline"/>
          <w:rFonts w:asciiTheme="minorHAnsi" w:hAnsiTheme="minorHAnsi" w:cstheme="minorHAnsi"/>
        </w:rPr>
        <w:t xml:space="preserve"> state </w:t>
      </w:r>
      <w:r w:rsidRPr="00396015">
        <w:rPr>
          <w:rStyle w:val="StyleUnderline"/>
          <w:rFonts w:asciiTheme="minorHAnsi" w:hAnsiTheme="minorHAnsi" w:cstheme="minorHAnsi"/>
          <w:highlight w:val="cyan"/>
        </w:rPr>
        <w:t>has always suffered from inherent contradictions</w:t>
      </w:r>
      <w:r w:rsidRPr="00396015">
        <w:rPr>
          <w:rStyle w:val="StyleUnderline"/>
          <w:rFonts w:asciiTheme="minorHAnsi" w:hAnsiTheme="minorHAnsi" w:cstheme="minorHAnsi"/>
        </w:rPr>
        <w:t>.</w:t>
      </w:r>
      <w:r w:rsidRPr="00396015">
        <w:rPr>
          <w:rFonts w:asciiTheme="minorHAnsi" w:eastAsia="Times New Roman" w:hAnsiTheme="minorHAnsi" w:cstheme="minorHAnsi"/>
          <w:color w:val="000000"/>
          <w:sz w:val="14"/>
          <w:szCs w:val="16"/>
        </w:rPr>
        <w:t xml:space="preserve"> First, </w:t>
      </w:r>
      <w:r w:rsidRPr="00396015">
        <w:rPr>
          <w:rStyle w:val="StyleUnderline"/>
          <w:rFonts w:asciiTheme="minorHAnsi" w:hAnsiTheme="minorHAnsi" w:cstheme="minorHAnsi"/>
        </w:rPr>
        <w:t xml:space="preserve">its </w:t>
      </w:r>
      <w:r w:rsidRPr="00396015">
        <w:rPr>
          <w:rStyle w:val="StyleUnderline"/>
          <w:rFonts w:asciiTheme="minorHAnsi" w:hAnsiTheme="minorHAnsi" w:cstheme="minorHAnsi"/>
          <w:highlight w:val="cyan"/>
        </w:rPr>
        <w:t xml:space="preserve">services </w:t>
      </w:r>
      <w:r w:rsidRPr="00396015">
        <w:rPr>
          <w:rStyle w:val="StyleUnderline"/>
          <w:rFonts w:asciiTheme="minorHAnsi" w:hAnsiTheme="minorHAnsi" w:cstheme="minorHAnsi"/>
        </w:rPr>
        <w:t xml:space="preserve">and programs </w:t>
      </w:r>
      <w:r w:rsidRPr="00396015">
        <w:rPr>
          <w:rStyle w:val="StyleUnderline"/>
          <w:rFonts w:asciiTheme="minorHAnsi" w:hAnsiTheme="minorHAnsi" w:cstheme="minorHAnsi"/>
          <w:highlight w:val="cyan"/>
        </w:rPr>
        <w:t xml:space="preserve">remain vulnerable to </w:t>
      </w:r>
      <w:r w:rsidRPr="00396015">
        <w:rPr>
          <w:rStyle w:val="StyleUnderline"/>
          <w:rFonts w:asciiTheme="minorHAnsi" w:hAnsiTheme="minorHAnsi" w:cstheme="minorHAnsi"/>
        </w:rPr>
        <w:t xml:space="preserve">cuts or </w:t>
      </w:r>
      <w:r w:rsidRPr="00396015">
        <w:rPr>
          <w:rStyle w:val="StyleUnderline"/>
          <w:rFonts w:asciiTheme="minorHAnsi" w:hAnsiTheme="minorHAnsi" w:cstheme="minorHAnsi"/>
          <w:highlight w:val="cyan"/>
        </w:rPr>
        <w:t xml:space="preserve">elimination during </w:t>
      </w:r>
      <w:r w:rsidRPr="00396015">
        <w:rPr>
          <w:rStyle w:val="StyleUnderline"/>
          <w:rFonts w:asciiTheme="minorHAnsi" w:hAnsiTheme="minorHAnsi" w:cstheme="minorHAnsi"/>
        </w:rPr>
        <w:t xml:space="preserve">economic </w:t>
      </w:r>
      <w:r w:rsidRPr="00396015">
        <w:rPr>
          <w:rStyle w:val="StyleUnderline"/>
          <w:rFonts w:asciiTheme="minorHAnsi" w:hAnsiTheme="minorHAnsi" w:cstheme="minorHAnsi"/>
          <w:highlight w:val="cyan"/>
        </w:rPr>
        <w:t>crises,</w:t>
      </w:r>
      <w:r w:rsidRPr="00396015">
        <w:rPr>
          <w:rFonts w:asciiTheme="minorHAnsi" w:eastAsia="Times New Roman" w:hAnsiTheme="minorHAnsi" w:cstheme="minorHAnsi"/>
          <w:color w:val="000000"/>
          <w:sz w:val="14"/>
          <w:szCs w:val="16"/>
        </w:rPr>
        <w:t xml:space="preserve"> as the recent turn toward austerity in much of Europe has shown.8 Important public </w:t>
      </w:r>
      <w:r w:rsidRPr="00396015">
        <w:rPr>
          <w:rStyle w:val="StyleUnderline"/>
          <w:rFonts w:asciiTheme="minorHAnsi" w:hAnsiTheme="minorHAnsi" w:cstheme="minorHAnsi"/>
          <w:highlight w:val="cyan"/>
        </w:rPr>
        <w:t>programs</w:t>
      </w:r>
      <w:r w:rsidRPr="00396015">
        <w:rPr>
          <w:rFonts w:asciiTheme="minorHAnsi" w:eastAsia="Times New Roman" w:hAnsiTheme="minorHAnsi" w:cstheme="minorHAnsi"/>
          <w:color w:val="000000"/>
          <w:sz w:val="14"/>
          <w:szCs w:val="16"/>
        </w:rPr>
        <w:t xml:space="preserve"> of the welfare state shrink or </w:t>
      </w:r>
      <w:r w:rsidRPr="00396015">
        <w:rPr>
          <w:rStyle w:val="StyleUnderline"/>
          <w:rFonts w:asciiTheme="minorHAnsi" w:hAnsiTheme="minorHAnsi" w:cstheme="minorHAnsi"/>
          <w:highlight w:val="cyan"/>
        </w:rPr>
        <w:t>disappear as</w:t>
      </w:r>
      <w:r w:rsidRPr="00396015">
        <w:rPr>
          <w:rStyle w:val="StyleUnderline"/>
          <w:rFonts w:asciiTheme="minorHAnsi" w:hAnsiTheme="minorHAnsi" w:cstheme="minorHAnsi"/>
        </w:rPr>
        <w:t xml:space="preserve"> that other key function of the capitalist state—protecting </w:t>
      </w:r>
      <w:r w:rsidRPr="00396015">
        <w:rPr>
          <w:rStyle w:val="StyleUnderline"/>
          <w:rFonts w:asciiTheme="minorHAnsi" w:hAnsiTheme="minorHAnsi" w:cstheme="minorHAnsi"/>
          <w:highlight w:val="cyan"/>
        </w:rPr>
        <w:t>the capitalist economic system—gears up to address the system’s recurrent crises</w:t>
      </w:r>
      <w:r w:rsidRPr="00396015">
        <w:rPr>
          <w:rStyle w:val="StyleUnderline"/>
          <w:rFonts w:asciiTheme="minorHAnsi" w:hAnsiTheme="minorHAnsi" w:cstheme="minorHAnsi"/>
        </w:rPr>
        <w:t>.</w:t>
      </w:r>
      <w:r w:rsidRPr="00396015">
        <w:rPr>
          <w:rFonts w:asciiTheme="minorHAnsi" w:eastAsia="Times New Roman" w:hAnsiTheme="minorHAnsi" w:cstheme="minorHAnsi"/>
          <w:sz w:val="14"/>
        </w:rPr>
        <w:t xml:space="preserve"> </w:t>
      </w:r>
      <w:r w:rsidRPr="00396015">
        <w:rPr>
          <w:rFonts w:asciiTheme="minorHAnsi" w:eastAsia="Times New Roman" w:hAnsiTheme="minorHAnsi" w:cstheme="minorHAnsi"/>
          <w:color w:val="000000"/>
          <w:sz w:val="14"/>
          <w:szCs w:val="16"/>
        </w:rPr>
        <w:t xml:space="preserve">Second, </w:t>
      </w:r>
      <w:r w:rsidRPr="00396015">
        <w:rPr>
          <w:rStyle w:val="StyleUnderline"/>
          <w:rFonts w:asciiTheme="minorHAnsi" w:hAnsiTheme="minorHAnsi" w:cstheme="minorHAnsi"/>
        </w:rPr>
        <w:t>these</w:t>
      </w:r>
      <w:r w:rsidRPr="00396015">
        <w:rPr>
          <w:rFonts w:asciiTheme="minorHAnsi" w:eastAsia="Times New Roman" w:hAnsiTheme="minorHAnsi" w:cstheme="minorHAnsi"/>
          <w:color w:val="000000"/>
          <w:sz w:val="14"/>
          <w:szCs w:val="16"/>
        </w:rPr>
        <w:t xml:space="preserve"> welfare </w:t>
      </w:r>
      <w:r w:rsidRPr="00396015">
        <w:rPr>
          <w:rStyle w:val="StyleUnderline"/>
          <w:rFonts w:asciiTheme="minorHAnsi" w:hAnsiTheme="minorHAnsi" w:cstheme="minorHAnsi"/>
          <w:highlight w:val="cyan"/>
        </w:rPr>
        <w:t>services</w:t>
      </w:r>
      <w:r w:rsidRPr="00396015">
        <w:rPr>
          <w:rStyle w:val="StyleUnderline"/>
          <w:rFonts w:asciiTheme="minorHAnsi" w:hAnsiTheme="minorHAnsi" w:cstheme="minorHAnsi"/>
        </w:rPr>
        <w:t xml:space="preserve"> also </w:t>
      </w:r>
      <w:r w:rsidRPr="00396015">
        <w:rPr>
          <w:rStyle w:val="StyleUnderline"/>
          <w:rFonts w:asciiTheme="minorHAnsi" w:hAnsiTheme="minorHAnsi" w:cstheme="minorHAnsi"/>
          <w:highlight w:val="cyan"/>
        </w:rPr>
        <w:t xml:space="preserve">contribute to a false </w:t>
      </w:r>
      <w:r w:rsidRPr="00396015">
        <w:rPr>
          <w:rStyle w:val="StyleUnderline"/>
          <w:rFonts w:asciiTheme="minorHAnsi" w:hAnsiTheme="minorHAnsi" w:cstheme="minorHAnsi"/>
        </w:rPr>
        <w:t xml:space="preserve">consciousness and hegemonic </w:t>
      </w:r>
      <w:r w:rsidRPr="00396015">
        <w:rPr>
          <w:rStyle w:val="StyleUnderline"/>
          <w:rFonts w:asciiTheme="minorHAnsi" w:hAnsiTheme="minorHAnsi" w:cstheme="minorHAnsi"/>
          <w:highlight w:val="cyan"/>
        </w:rPr>
        <w:t>belief</w:t>
      </w:r>
      <w:r w:rsidRPr="00396015">
        <w:rPr>
          <w:rStyle w:val="StyleUnderline"/>
          <w:rFonts w:asciiTheme="minorHAnsi" w:hAnsiTheme="minorHAnsi" w:cstheme="minorHAnsi"/>
        </w:rPr>
        <w:t xml:space="preserve">s </w:t>
      </w:r>
      <w:r w:rsidRPr="00396015">
        <w:rPr>
          <w:rStyle w:val="StyleUnderline"/>
          <w:rFonts w:asciiTheme="minorHAnsi" w:hAnsiTheme="minorHAnsi" w:cstheme="minorHAnsi"/>
          <w:highlight w:val="cyan"/>
        </w:rPr>
        <w:t>about the capitalist state’s beneficent potentialities.</w:t>
      </w:r>
      <w:r w:rsidRPr="00396015">
        <w:rPr>
          <w:rStyle w:val="StyleUnderline"/>
          <w:rFonts w:asciiTheme="minorHAnsi" w:hAnsiTheme="minorHAnsi" w:cstheme="minorHAnsi"/>
        </w:rPr>
        <w:t xml:space="preserve"> This</w:t>
      </w:r>
      <w:r w:rsidRPr="00396015">
        <w:rPr>
          <w:rFonts w:asciiTheme="minorHAnsi" w:eastAsia="Times New Roman" w:hAnsiTheme="minorHAnsi" w:cstheme="minorHAnsi"/>
          <w:color w:val="000000"/>
          <w:sz w:val="14"/>
          <w:szCs w:val="16"/>
        </w:rPr>
        <w:t xml:space="preserve"> ideological </w:t>
      </w:r>
      <w:r w:rsidRPr="00396015">
        <w:rPr>
          <w:rStyle w:val="StyleUnderline"/>
          <w:rFonts w:asciiTheme="minorHAnsi" w:hAnsiTheme="minorHAnsi" w:cstheme="minorHAnsi"/>
        </w:rPr>
        <w:t xml:space="preserve">impact has been called the state’s “legitimation function.”9 </w:t>
      </w:r>
      <w:r w:rsidRPr="00396015">
        <w:rPr>
          <w:rStyle w:val="StyleUnderline"/>
          <w:rFonts w:asciiTheme="minorHAnsi" w:hAnsiTheme="minorHAnsi" w:cstheme="minorHAnsi"/>
          <w:highlight w:val="cyan"/>
        </w:rPr>
        <w:t>By providing</w:t>
      </w:r>
      <w:r w:rsidRPr="00396015">
        <w:rPr>
          <w:rStyle w:val="StyleUnderline"/>
          <w:rFonts w:asciiTheme="minorHAnsi" w:hAnsiTheme="minorHAnsi" w:cstheme="minorHAnsi"/>
        </w:rPr>
        <w:t xml:space="preserve"> helpful and even vital </w:t>
      </w:r>
      <w:r w:rsidRPr="00396015">
        <w:rPr>
          <w:rStyle w:val="StyleUnderline"/>
          <w:rFonts w:asciiTheme="minorHAnsi" w:hAnsiTheme="minorHAnsi" w:cstheme="minorHAnsi"/>
          <w:highlight w:val="cyan"/>
        </w:rPr>
        <w:t xml:space="preserve">services, the capitalist welfare state legitimates </w:t>
      </w:r>
      <w:r w:rsidRPr="00396015">
        <w:rPr>
          <w:rStyle w:val="StyleUnderline"/>
          <w:rFonts w:asciiTheme="minorHAnsi" w:hAnsiTheme="minorHAnsi" w:cstheme="minorHAnsi"/>
        </w:rPr>
        <w:t xml:space="preserve">the </w:t>
      </w:r>
      <w:r w:rsidRPr="00396015">
        <w:rPr>
          <w:rStyle w:val="StyleUnderline"/>
          <w:rFonts w:asciiTheme="minorHAnsi" w:hAnsiTheme="minorHAnsi" w:cstheme="minorHAnsi"/>
          <w:highlight w:val="cyan"/>
        </w:rPr>
        <w:t xml:space="preserve">continuing inequality and exploitation </w:t>
      </w:r>
      <w:r w:rsidRPr="00396015">
        <w:rPr>
          <w:rStyle w:val="StyleUnderline"/>
          <w:rFonts w:asciiTheme="minorHAnsi" w:hAnsiTheme="minorHAnsi" w:cstheme="minorHAnsi"/>
        </w:rPr>
        <w:t>inherent in the system.</w:t>
      </w:r>
      <w:r w:rsidRPr="00396015">
        <w:rPr>
          <w:rFonts w:asciiTheme="minorHAnsi" w:eastAsia="Times New Roman" w:hAnsiTheme="minorHAnsi" w:cstheme="minorHAnsi"/>
          <w:color w:val="000000"/>
          <w:sz w:val="14"/>
          <w:szCs w:val="16"/>
        </w:rPr>
        <w:t>10</w:t>
      </w:r>
      <w:r w:rsidRPr="00396015">
        <w:rPr>
          <w:rFonts w:asciiTheme="minorHAnsi" w:eastAsia="Times New Roman" w:hAnsiTheme="minorHAnsi" w:cstheme="minorHAnsi"/>
          <w:sz w:val="14"/>
        </w:rPr>
        <w:t xml:space="preserve"> </w:t>
      </w:r>
      <w:r w:rsidRPr="00396015">
        <w:rPr>
          <w:rStyle w:val="StyleUnderline"/>
          <w:rFonts w:asciiTheme="minorHAnsi" w:hAnsiTheme="minorHAnsi" w:cstheme="minorHAnsi"/>
          <w:highlight w:val="cyan"/>
        </w:rPr>
        <w:t>Many</w:t>
      </w:r>
      <w:r w:rsidRPr="00396015">
        <w:rPr>
          <w:rStyle w:val="StyleUnderline"/>
          <w:rFonts w:asciiTheme="minorHAnsi" w:hAnsiTheme="minorHAnsi" w:cstheme="minorHAnsi"/>
        </w:rPr>
        <w:t xml:space="preserve"> of us </w:t>
      </w:r>
      <w:r w:rsidRPr="00396015">
        <w:rPr>
          <w:rStyle w:val="StyleUnderline"/>
          <w:rFonts w:asciiTheme="minorHAnsi" w:hAnsiTheme="minorHAnsi" w:cstheme="minorHAnsi"/>
          <w:highlight w:val="cyan"/>
        </w:rPr>
        <w:t xml:space="preserve">respond to </w:t>
      </w:r>
      <w:r w:rsidRPr="00396015">
        <w:rPr>
          <w:rStyle w:val="StyleUnderline"/>
          <w:rFonts w:asciiTheme="minorHAnsi" w:hAnsiTheme="minorHAnsi" w:cstheme="minorHAnsi"/>
        </w:rPr>
        <w:t xml:space="preserve">the </w:t>
      </w:r>
      <w:r w:rsidRPr="00396015">
        <w:rPr>
          <w:rStyle w:val="StyleUnderline"/>
          <w:rFonts w:asciiTheme="minorHAnsi" w:hAnsiTheme="minorHAnsi" w:cstheme="minorHAnsi"/>
          <w:highlight w:val="cyan"/>
        </w:rPr>
        <w:t>suffering</w:t>
      </w:r>
      <w:r w:rsidRPr="00396015">
        <w:rPr>
          <w:rFonts w:asciiTheme="minorHAnsi" w:eastAsia="Times New Roman" w:hAnsiTheme="minorHAnsi" w:cstheme="minorHAnsi"/>
          <w:color w:val="000000"/>
          <w:sz w:val="14"/>
          <w:szCs w:val="16"/>
        </w:rPr>
        <w:t xml:space="preserve"> we encounter everywhere </w:t>
      </w:r>
      <w:r w:rsidRPr="00396015">
        <w:rPr>
          <w:rStyle w:val="StyleUnderline"/>
          <w:rFonts w:asciiTheme="minorHAnsi" w:hAnsiTheme="minorHAnsi" w:cstheme="minorHAnsi"/>
          <w:highlight w:val="cyan"/>
        </w:rPr>
        <w:t>by advocating for</w:t>
      </w:r>
      <w:r w:rsidRPr="00396015">
        <w:rPr>
          <w:rFonts w:asciiTheme="minorHAnsi" w:eastAsia="Times New Roman" w:hAnsiTheme="minorHAnsi" w:cstheme="minorHAnsi"/>
          <w:color w:val="000000"/>
          <w:sz w:val="14"/>
          <w:szCs w:val="16"/>
        </w:rPr>
        <w:t xml:space="preserve"> the expansion or, at least, the maintenance of </w:t>
      </w:r>
      <w:r w:rsidRPr="00396015">
        <w:rPr>
          <w:rStyle w:val="StyleUnderline"/>
          <w:rFonts w:asciiTheme="minorHAnsi" w:hAnsiTheme="minorHAnsi" w:cstheme="minorHAnsi"/>
        </w:rPr>
        <w:t xml:space="preserve">the </w:t>
      </w:r>
      <w:r w:rsidRPr="00396015">
        <w:rPr>
          <w:rStyle w:val="StyleUnderline"/>
          <w:rFonts w:asciiTheme="minorHAnsi" w:hAnsiTheme="minorHAnsi" w:cstheme="minorHAnsi"/>
          <w:highlight w:val="cyan"/>
        </w:rPr>
        <w:t>capitalist</w:t>
      </w:r>
      <w:r w:rsidRPr="00396015">
        <w:rPr>
          <w:rStyle w:val="StyleUnderline"/>
          <w:rFonts w:asciiTheme="minorHAnsi" w:hAnsiTheme="minorHAnsi" w:cstheme="minorHAnsi"/>
        </w:rPr>
        <w:t xml:space="preserve"> state’s </w:t>
      </w:r>
      <w:r w:rsidRPr="00396015">
        <w:rPr>
          <w:rStyle w:val="StyleUnderline"/>
          <w:rFonts w:asciiTheme="minorHAnsi" w:hAnsiTheme="minorHAnsi" w:cstheme="minorHAnsi"/>
          <w:highlight w:val="cyan"/>
        </w:rPr>
        <w:t>welfare protections</w:t>
      </w:r>
      <w:r w:rsidRPr="00396015">
        <w:rPr>
          <w:rStyle w:val="StyleUnderline"/>
          <w:rFonts w:asciiTheme="minorHAnsi" w:hAnsiTheme="minorHAnsi" w:cstheme="minorHAnsi"/>
        </w:rPr>
        <w:t>.</w:t>
      </w:r>
      <w:r w:rsidRPr="00396015">
        <w:rPr>
          <w:rFonts w:asciiTheme="minorHAnsi" w:eastAsia="Times New Roman" w:hAnsiTheme="minorHAnsi" w:cstheme="minorHAnsi"/>
          <w:color w:val="000000"/>
          <w:sz w:val="14"/>
          <w:szCs w:val="16"/>
        </w:rPr>
        <w:t xml:space="preserve"> We do so even though we understand that </w:t>
      </w:r>
      <w:r w:rsidRPr="00396015">
        <w:rPr>
          <w:rStyle w:val="StyleUnderline"/>
          <w:rFonts w:asciiTheme="minorHAnsi" w:hAnsiTheme="minorHAnsi" w:cstheme="minorHAnsi"/>
        </w:rPr>
        <w:t>they remain</w:t>
      </w:r>
      <w:r w:rsidRPr="00396015">
        <w:rPr>
          <w:rFonts w:asciiTheme="minorHAnsi" w:eastAsia="Times New Roman" w:hAnsiTheme="minorHAnsi" w:cstheme="minorHAnsi"/>
          <w:color w:val="000000"/>
          <w:sz w:val="14"/>
          <w:szCs w:val="16"/>
        </w:rPr>
        <w:t xml:space="preserve"> perpetually </w:t>
      </w:r>
      <w:r w:rsidRPr="00396015">
        <w:rPr>
          <w:rStyle w:val="StyleUnderline"/>
          <w:rFonts w:asciiTheme="minorHAnsi" w:hAnsiTheme="minorHAnsi" w:cstheme="minorHAnsi"/>
        </w:rPr>
        <w:t>vulnerable and legitimate a system that inherently causes exploitation, inequality, hunger, ill health, and early death.</w:t>
      </w:r>
      <w:r w:rsidRPr="00396015">
        <w:rPr>
          <w:rFonts w:asciiTheme="minorHAnsi" w:eastAsia="Times New Roman" w:hAnsiTheme="minorHAnsi" w:cstheme="minorHAnsi"/>
          <w:color w:val="000000"/>
          <w:sz w:val="14"/>
          <w:szCs w:val="16"/>
        </w:rPr>
        <w:t xml:space="preserve"> And </w:t>
      </w:r>
      <w:r w:rsidRPr="00396015">
        <w:rPr>
          <w:rStyle w:val="StyleUnderline"/>
          <w:rFonts w:asciiTheme="minorHAnsi" w:hAnsiTheme="minorHAnsi" w:cstheme="minorHAnsi"/>
        </w:rPr>
        <w:t xml:space="preserve">we persist in </w:t>
      </w:r>
      <w:r w:rsidRPr="00396015">
        <w:rPr>
          <w:rStyle w:val="StyleUnderline"/>
          <w:rFonts w:asciiTheme="minorHAnsi" w:hAnsiTheme="minorHAnsi" w:cstheme="minorHAnsi"/>
          <w:highlight w:val="cyan"/>
        </w:rPr>
        <w:t>advocating for the</w:t>
      </w:r>
      <w:r w:rsidRPr="00396015">
        <w:rPr>
          <w:rFonts w:asciiTheme="minorHAnsi" w:eastAsia="Times New Roman" w:hAnsiTheme="minorHAnsi" w:cstheme="minorHAnsi"/>
          <w:color w:val="000000"/>
          <w:u w:val="single"/>
        </w:rPr>
        <w:t xml:space="preserve"> </w:t>
      </w:r>
      <w:r w:rsidRPr="00396015">
        <w:rPr>
          <w:rFonts w:asciiTheme="minorHAnsi" w:eastAsia="Times New Roman" w:hAnsiTheme="minorHAnsi" w:cstheme="minorHAnsi"/>
          <w:color w:val="000000"/>
          <w:sz w:val="14"/>
          <w:szCs w:val="16"/>
        </w:rPr>
        <w:t xml:space="preserve">welfare </w:t>
      </w:r>
      <w:r w:rsidRPr="00396015">
        <w:rPr>
          <w:rStyle w:val="StyleUnderline"/>
          <w:rFonts w:asciiTheme="minorHAnsi" w:hAnsiTheme="minorHAnsi" w:cstheme="minorHAnsi"/>
          <w:highlight w:val="cyan"/>
        </w:rPr>
        <w:t>state although we know that</w:t>
      </w:r>
      <w:r w:rsidRPr="00396015">
        <w:rPr>
          <w:rFonts w:asciiTheme="minorHAnsi" w:eastAsia="Times New Roman" w:hAnsiTheme="minorHAnsi" w:cstheme="minorHAnsi"/>
          <w:color w:val="000000"/>
          <w:sz w:val="14"/>
          <w:szCs w:val="16"/>
        </w:rPr>
        <w:t xml:space="preserve"> what people in the global South call </w:t>
      </w:r>
      <w:r w:rsidRPr="00396015">
        <w:rPr>
          <w:rStyle w:val="StyleUnderline"/>
          <w:rFonts w:asciiTheme="minorHAnsi" w:hAnsiTheme="minorHAnsi" w:cstheme="minorHAnsi"/>
          <w:highlight w:val="cyan"/>
        </w:rPr>
        <w:t>“savage capitalism” has become weaker</w:t>
      </w:r>
      <w:r w:rsidRPr="00396015">
        <w:rPr>
          <w:rFonts w:asciiTheme="minorHAnsi" w:eastAsia="Times New Roman" w:hAnsiTheme="minorHAnsi" w:cstheme="minorHAnsi"/>
          <w:color w:val="000000"/>
          <w:sz w:val="14"/>
          <w:szCs w:val="16"/>
        </w:rPr>
        <w:t xml:space="preserve"> and more desperate </w:t>
      </w:r>
      <w:r w:rsidRPr="00396015">
        <w:rPr>
          <w:rStyle w:val="StyleUnderline"/>
          <w:rFonts w:asciiTheme="minorHAnsi" w:hAnsiTheme="minorHAnsi" w:cstheme="minorHAnsi"/>
          <w:highlight w:val="cyan"/>
        </w:rPr>
        <w:t>amid deepening economic crises, a loss of political legitimacy, and environmental devastation that threatens the survival of humanity and other life forms.</w:t>
      </w:r>
    </w:p>
    <w:p w14:paraId="2AE69F15" w14:textId="77777777" w:rsidR="00F60E65" w:rsidRPr="00396015" w:rsidRDefault="00F60E65" w:rsidP="00F60E65">
      <w:pPr>
        <w:pStyle w:val="Heading4"/>
        <w:rPr>
          <w:rFonts w:asciiTheme="minorHAnsi" w:hAnsiTheme="minorHAnsi" w:cstheme="minorHAnsi"/>
        </w:rPr>
      </w:pPr>
      <w:r w:rsidRPr="00396015">
        <w:rPr>
          <w:rFonts w:asciiTheme="minorHAnsi" w:hAnsiTheme="minorHAnsi" w:cstheme="minorHAnsi"/>
        </w:rPr>
        <w:t xml:space="preserve">The 1ac is more of the same useless legal prescriptions that legitimize the current narrow political agenda – explicitly naming this failure is key to a radical break – don’t judge the alt based on its political impact but rather it allows for </w:t>
      </w:r>
      <w:r w:rsidRPr="00396015">
        <w:rPr>
          <w:rFonts w:asciiTheme="minorHAnsi" w:hAnsiTheme="minorHAnsi" w:cstheme="minorHAnsi"/>
          <w:u w:val="single"/>
        </w:rPr>
        <w:t>future</w:t>
      </w:r>
      <w:r w:rsidRPr="00396015">
        <w:rPr>
          <w:rFonts w:asciiTheme="minorHAnsi" w:hAnsiTheme="minorHAnsi" w:cstheme="minorHAnsi"/>
        </w:rPr>
        <w:t xml:space="preserve"> movements.</w:t>
      </w:r>
    </w:p>
    <w:p w14:paraId="6C71BCFF" w14:textId="77777777" w:rsidR="00F60E65" w:rsidRPr="00396015" w:rsidRDefault="00F60E65" w:rsidP="00F60E65">
      <w:pPr>
        <w:rPr>
          <w:rFonts w:asciiTheme="minorHAnsi" w:hAnsiTheme="minorHAnsi" w:cstheme="minorHAnsi"/>
          <w:sz w:val="16"/>
          <w:szCs w:val="16"/>
        </w:rPr>
      </w:pPr>
      <w:r w:rsidRPr="00396015">
        <w:rPr>
          <w:rFonts w:asciiTheme="minorHAnsi" w:hAnsiTheme="minorHAnsi" w:cstheme="minorHAnsi"/>
          <w:b/>
        </w:rPr>
        <w:t>Blalock 15</w:t>
      </w:r>
      <w:r w:rsidRPr="00396015">
        <w:rPr>
          <w:rFonts w:asciiTheme="minorHAnsi" w:hAnsiTheme="minorHAnsi" w:cstheme="minorHAnsi"/>
        </w:rPr>
        <w:t xml:space="preserve"> </w:t>
      </w:r>
      <w:r w:rsidRPr="00396015">
        <w:rPr>
          <w:rFonts w:asciiTheme="minorHAnsi" w:hAnsiTheme="minorHAnsi" w:cstheme="minorHAnsi"/>
          <w:sz w:val="16"/>
          <w:szCs w:val="16"/>
        </w:rPr>
        <w:t xml:space="preserve">[Corinne, J.D. from Duke University School of Law, PHD candidate in Duke Graduate Program in Literature, “Neoliberalism and the crisis of legal theory,” </w:t>
      </w:r>
      <w:r w:rsidRPr="00396015">
        <w:rPr>
          <w:rFonts w:asciiTheme="minorHAnsi" w:hAnsiTheme="minorHAnsi" w:cstheme="minorHAnsi"/>
          <w:i/>
          <w:iCs/>
          <w:sz w:val="16"/>
          <w:szCs w:val="16"/>
        </w:rPr>
        <w:t>Law and Contemporary Problems</w:t>
      </w:r>
      <w:r w:rsidRPr="00396015">
        <w:rPr>
          <w:rFonts w:asciiTheme="minorHAnsi" w:hAnsiTheme="minorHAnsi" w:cstheme="minorHAnsi"/>
          <w:sz w:val="16"/>
          <w:szCs w:val="16"/>
        </w:rPr>
        <w:t xml:space="preserve"> 77.4 (2015): 71-103]</w:t>
      </w:r>
    </w:p>
    <w:p w14:paraId="626C70B4" w14:textId="77777777" w:rsidR="00F60E65" w:rsidRPr="00396015" w:rsidRDefault="00F60E65" w:rsidP="00F60E65">
      <w:pPr>
        <w:rPr>
          <w:rFonts w:asciiTheme="minorHAnsi" w:hAnsiTheme="minorHAnsi" w:cstheme="minorHAnsi"/>
          <w:sz w:val="16"/>
        </w:rPr>
      </w:pPr>
      <w:r w:rsidRPr="00396015">
        <w:rPr>
          <w:rFonts w:asciiTheme="minorHAnsi" w:hAnsiTheme="minorHAnsi" w:cstheme="minorHAnsi"/>
          <w:sz w:val="16"/>
        </w:rPr>
        <w:t xml:space="preserve">The lens of neoliberalism not only allows one to see how these narratives fit together to reveal a larger rationality but also to understand why the solutions they propose fail to challenge or even escape that rationality. I address the three most prominent prescriptions being offered by critical legal scholars today: (1) a pragmatic turn to politics, (2) a return to more explicit normative and moral claims, and (3) acceptance in recognition that the decline is merely an ebb in the regular cycles of theory. A. Prescription: More Politics </w:t>
      </w:r>
      <w:r w:rsidRPr="00396015">
        <w:rPr>
          <w:rStyle w:val="StyleUnderline"/>
          <w:rFonts w:asciiTheme="minorHAnsi" w:hAnsiTheme="minorHAnsi" w:cstheme="minorHAnsi"/>
          <w:highlight w:val="cyan"/>
        </w:rPr>
        <w:t>The most common prescription for recovering legal theory’s vibrancy is a</w:t>
      </w:r>
      <w:r w:rsidRPr="00396015">
        <w:rPr>
          <w:rStyle w:val="StyleUnderline"/>
          <w:rFonts w:asciiTheme="minorHAnsi" w:hAnsiTheme="minorHAnsi" w:cstheme="minorHAnsi"/>
          <w:sz w:val="12"/>
          <w:highlight w:val="cyan"/>
        </w:rPr>
        <w:t xml:space="preserve"> </w:t>
      </w:r>
      <w:r w:rsidRPr="00396015">
        <w:rPr>
          <w:rStyle w:val="StyleUnderline"/>
          <w:rFonts w:asciiTheme="minorHAnsi" w:hAnsiTheme="minorHAnsi" w:cstheme="minorHAnsi"/>
          <w:highlight w:val="cyan"/>
        </w:rPr>
        <w:t>greater participation in politics</w:t>
      </w:r>
      <w:r w:rsidRPr="00396015">
        <w:rPr>
          <w:rFonts w:asciiTheme="minorHAnsi" w:hAnsiTheme="minorHAnsi" w:cstheme="minorHAnsi"/>
          <w:sz w:val="16"/>
        </w:rPr>
        <w:t xml:space="preserve">—scholars should eschew descriptive projects, especially those that might be used to bolster the conservative argument on an issue or in a case, as well as those critiques that appear purely academic, in favor of projects intended to influence the courts in progressive ways. 134 One can certainly understand why this is a tempting prescription </w:t>
      </w:r>
      <w:proofErr w:type="gramStart"/>
      <w:r w:rsidRPr="00396015">
        <w:rPr>
          <w:rFonts w:asciiTheme="minorHAnsi" w:hAnsiTheme="minorHAnsi" w:cstheme="minorHAnsi"/>
          <w:sz w:val="16"/>
        </w:rPr>
        <w:t>in light of</w:t>
      </w:r>
      <w:proofErr w:type="gramEnd"/>
      <w:r w:rsidRPr="00396015">
        <w:rPr>
          <w:rFonts w:asciiTheme="minorHAnsi" w:hAnsiTheme="minorHAnsi" w:cstheme="minorHAnsi"/>
          <w:sz w:val="16"/>
        </w:rPr>
        <w:t xml:space="preserve"> the success of explicitly conservative legal theory and methods 135 and concern that left-leaning legal academics have not taken up this charge. 136 However, </w:t>
      </w:r>
      <w:r w:rsidRPr="00396015">
        <w:rPr>
          <w:rStyle w:val="StyleUnderline"/>
          <w:rFonts w:asciiTheme="minorHAnsi" w:hAnsiTheme="minorHAnsi" w:cstheme="minorHAnsi"/>
          <w:highlight w:val="cyan"/>
        </w:rPr>
        <w:t>this</w:t>
      </w:r>
      <w:r w:rsidRPr="00396015">
        <w:rPr>
          <w:rStyle w:val="StyleUnderline"/>
          <w:rFonts w:asciiTheme="minorHAnsi" w:hAnsiTheme="minorHAnsi" w:cstheme="minorHAnsi"/>
        </w:rPr>
        <w:t xml:space="preserve"> </w:t>
      </w:r>
      <w:r w:rsidRPr="00396015">
        <w:rPr>
          <w:rStyle w:val="Emphasis"/>
          <w:rFonts w:asciiTheme="minorHAnsi" w:hAnsiTheme="minorHAnsi" w:cstheme="minorHAnsi"/>
        </w:rPr>
        <w:t xml:space="preserve">demand for political engagement </w:t>
      </w:r>
      <w:r w:rsidRPr="00396015">
        <w:rPr>
          <w:rStyle w:val="Emphasis"/>
          <w:rFonts w:asciiTheme="minorHAnsi" w:hAnsiTheme="minorHAnsi" w:cstheme="minorHAnsi"/>
        </w:rPr>
        <w:lastRenderedPageBreak/>
        <w:t>has unintended consequences</w:t>
      </w:r>
      <w:r w:rsidRPr="00396015">
        <w:rPr>
          <w:rStyle w:val="StyleUnderline"/>
          <w:rFonts w:asciiTheme="minorHAnsi" w:hAnsiTheme="minorHAnsi" w:cstheme="minorHAnsi"/>
        </w:rPr>
        <w:t xml:space="preserve">: </w:t>
      </w:r>
      <w:r w:rsidRPr="00396015">
        <w:rPr>
          <w:rStyle w:val="Emphasis"/>
          <w:rFonts w:asciiTheme="minorHAnsi" w:hAnsiTheme="minorHAnsi" w:cstheme="minorHAnsi"/>
        </w:rPr>
        <w:t xml:space="preserve">It </w:t>
      </w:r>
      <w:r w:rsidRPr="00396015">
        <w:rPr>
          <w:rStyle w:val="Emphasis"/>
          <w:rFonts w:asciiTheme="minorHAnsi" w:hAnsiTheme="minorHAnsi" w:cstheme="minorHAnsi"/>
          <w:highlight w:val="cyan"/>
        </w:rPr>
        <w:t>legitimizes the current</w:t>
      </w:r>
      <w:r w:rsidRPr="00396015">
        <w:rPr>
          <w:rStyle w:val="Emphasis"/>
          <w:rFonts w:asciiTheme="minorHAnsi" w:hAnsiTheme="minorHAnsi" w:cstheme="minorHAnsi"/>
          <w:sz w:val="12"/>
          <w:highlight w:val="cyan"/>
        </w:rPr>
        <w:t xml:space="preserve"> </w:t>
      </w:r>
      <w:r w:rsidRPr="00396015">
        <w:rPr>
          <w:rStyle w:val="Emphasis"/>
          <w:rFonts w:asciiTheme="minorHAnsi" w:hAnsiTheme="minorHAnsi" w:cstheme="minorHAnsi"/>
          <w:highlight w:val="cyan"/>
        </w:rPr>
        <w:t>frameworks</w:t>
      </w:r>
      <w:r w:rsidRPr="00396015">
        <w:rPr>
          <w:rStyle w:val="Emphasis"/>
          <w:rFonts w:asciiTheme="minorHAnsi" w:hAnsiTheme="minorHAnsi" w:cstheme="minorHAnsi"/>
        </w:rPr>
        <w:t>.</w:t>
      </w:r>
      <w:r w:rsidRPr="00396015">
        <w:rPr>
          <w:rFonts w:asciiTheme="minorHAnsi" w:hAnsiTheme="minorHAnsi" w:cstheme="minorHAnsi"/>
          <w:sz w:val="16"/>
        </w:rPr>
        <w:t xml:space="preserve"> As the Roberts Court further embraces neoliberal principles, </w:t>
      </w:r>
      <w:r w:rsidRPr="00396015">
        <w:rPr>
          <w:rStyle w:val="StyleUnderline"/>
          <w:rFonts w:asciiTheme="minorHAnsi" w:hAnsiTheme="minorHAnsi" w:cstheme="minorHAnsi"/>
        </w:rPr>
        <w:t xml:space="preserve">persuading the Court means </w:t>
      </w:r>
      <w:r w:rsidRPr="00396015">
        <w:rPr>
          <w:rStyle w:val="StyleUnderline"/>
          <w:rFonts w:asciiTheme="minorHAnsi" w:hAnsiTheme="minorHAnsi" w:cstheme="minorHAnsi"/>
          <w:highlight w:val="cyan"/>
        </w:rPr>
        <w:t>functioning within neoliberal logic and is therefore</w:t>
      </w:r>
      <w:r w:rsidRPr="00396015">
        <w:rPr>
          <w:rStyle w:val="StyleUnderline"/>
          <w:rFonts w:asciiTheme="minorHAnsi" w:hAnsiTheme="minorHAnsi" w:cstheme="minorHAnsi"/>
          <w:sz w:val="12"/>
          <w:highlight w:val="cyan"/>
        </w:rPr>
        <w:t xml:space="preserve"> </w:t>
      </w:r>
      <w:r w:rsidRPr="00396015">
        <w:rPr>
          <w:rStyle w:val="StyleUnderline"/>
          <w:rFonts w:asciiTheme="minorHAnsi" w:hAnsiTheme="minorHAnsi" w:cstheme="minorHAnsi"/>
          <w:highlight w:val="cyan"/>
        </w:rPr>
        <w:t>counterproductive</w:t>
      </w:r>
      <w:r w:rsidRPr="00396015">
        <w:rPr>
          <w:rStyle w:val="StyleUnderline"/>
          <w:rFonts w:asciiTheme="minorHAnsi" w:hAnsiTheme="minorHAnsi" w:cstheme="minorHAnsi"/>
        </w:rPr>
        <w:t xml:space="preserve"> for the revitalization of critical legal theory</w:t>
      </w:r>
      <w:r w:rsidRPr="00396015">
        <w:rPr>
          <w:rFonts w:asciiTheme="minorHAnsi" w:hAnsiTheme="minorHAnsi" w:cstheme="minorHAnsi"/>
          <w:sz w:val="16"/>
        </w:rPr>
        <w:t xml:space="preserve">. Moreover, </w:t>
      </w:r>
      <w:r w:rsidRPr="00396015">
        <w:rPr>
          <w:rStyle w:val="StyleUnderline"/>
          <w:rFonts w:asciiTheme="minorHAnsi" w:hAnsiTheme="minorHAnsi" w:cstheme="minorHAnsi"/>
        </w:rPr>
        <w:t>this political prescription</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 xml:space="preserve">tends to produce a reified notion </w:t>
      </w:r>
      <w:proofErr w:type="gramStart"/>
      <w:r w:rsidRPr="00396015">
        <w:rPr>
          <w:rStyle w:val="StyleUnderline"/>
          <w:rFonts w:asciiTheme="minorHAnsi" w:hAnsiTheme="minorHAnsi" w:cstheme="minorHAnsi"/>
        </w:rPr>
        <w:t xml:space="preserve">of </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what</w:t>
      </w:r>
      <w:proofErr w:type="gramEnd"/>
      <w:r w:rsidRPr="00396015">
        <w:rPr>
          <w:rStyle w:val="StyleUnderline"/>
          <w:rFonts w:asciiTheme="minorHAnsi" w:hAnsiTheme="minorHAnsi" w:cstheme="minorHAnsi"/>
        </w:rPr>
        <w:t xml:space="preserve"> counts as politics, </w:t>
      </w:r>
      <w:r w:rsidRPr="00396015">
        <w:rPr>
          <w:rStyle w:val="Emphasis"/>
          <w:rFonts w:asciiTheme="minorHAnsi" w:hAnsiTheme="minorHAnsi" w:cstheme="minorHAnsi"/>
        </w:rPr>
        <w:t>limiting the political as well as intellectual potential of theoretical projects</w:t>
      </w:r>
      <w:r w:rsidRPr="00396015">
        <w:rPr>
          <w:rFonts w:asciiTheme="minorHAnsi" w:hAnsiTheme="minorHAnsi" w:cstheme="minorHAnsi"/>
          <w:sz w:val="16"/>
        </w:rPr>
        <w:t xml:space="preserve">. </w:t>
      </w:r>
      <w:r w:rsidRPr="00396015">
        <w:rPr>
          <w:rStyle w:val="StyleUnderline"/>
          <w:rFonts w:asciiTheme="minorHAnsi" w:hAnsiTheme="minorHAnsi" w:cstheme="minorHAnsi"/>
        </w:rPr>
        <w:t>For example</w:t>
      </w:r>
      <w:r w:rsidRPr="00396015">
        <w:rPr>
          <w:rFonts w:asciiTheme="minorHAnsi" w:hAnsiTheme="minorHAnsi" w:cstheme="minorHAnsi"/>
          <w:sz w:val="16"/>
        </w:rPr>
        <w:t xml:space="preserve">, </w:t>
      </w:r>
      <w:r w:rsidRPr="00396015">
        <w:rPr>
          <w:rStyle w:val="StyleUnderline"/>
          <w:rFonts w:asciiTheme="minorHAnsi" w:hAnsiTheme="minorHAnsi" w:cstheme="minorHAnsi"/>
        </w:rPr>
        <w:t>in the wake of</w:t>
      </w:r>
      <w:r w:rsidRPr="00396015">
        <w:rPr>
          <w:rFonts w:asciiTheme="minorHAnsi" w:hAnsiTheme="minorHAnsi" w:cstheme="minorHAnsi"/>
          <w:sz w:val="16"/>
        </w:rPr>
        <w:t xml:space="preserve"> the of the Court’s incremental move toward recognition of </w:t>
      </w:r>
      <w:r w:rsidRPr="00396015">
        <w:rPr>
          <w:rStyle w:val="StyleUnderline"/>
          <w:rFonts w:asciiTheme="minorHAnsi" w:hAnsiTheme="minorHAnsi" w:cstheme="minorHAnsi"/>
        </w:rPr>
        <w:t>same-sex marriage</w:t>
      </w:r>
      <w:r w:rsidRPr="00396015">
        <w:rPr>
          <w:rFonts w:asciiTheme="minorHAnsi" w:hAnsiTheme="minorHAnsi" w:cstheme="minorHAnsi"/>
          <w:sz w:val="16"/>
        </w:rPr>
        <w:t xml:space="preserve"> in United States v. </w:t>
      </w:r>
      <w:proofErr w:type="gramStart"/>
      <w:r w:rsidRPr="00396015">
        <w:rPr>
          <w:rFonts w:asciiTheme="minorHAnsi" w:hAnsiTheme="minorHAnsi" w:cstheme="minorHAnsi"/>
          <w:sz w:val="16"/>
        </w:rPr>
        <w:t>Windsor ,</w:t>
      </w:r>
      <w:proofErr w:type="gramEnd"/>
      <w:r w:rsidRPr="00396015">
        <w:rPr>
          <w:rFonts w:asciiTheme="minorHAnsi" w:hAnsiTheme="minorHAnsi" w:cstheme="minorHAnsi"/>
          <w:sz w:val="16"/>
        </w:rPr>
        <w:t xml:space="preserve"> 137 many </w:t>
      </w:r>
      <w:r w:rsidRPr="00396015">
        <w:rPr>
          <w:rStyle w:val="StyleUnderline"/>
          <w:rFonts w:asciiTheme="minorHAnsi" w:hAnsiTheme="minorHAnsi" w:cstheme="minorHAnsi"/>
        </w:rPr>
        <w:t>progressive legal scholars have written</w:t>
      </w:r>
      <w:r w:rsidRPr="00396015">
        <w:rPr>
          <w:rFonts w:asciiTheme="minorHAnsi" w:hAnsiTheme="minorHAnsi" w:cstheme="minorHAnsi"/>
          <w:sz w:val="16"/>
        </w:rPr>
        <w:t xml:space="preserve"> on the subject </w:t>
      </w:r>
      <w:r w:rsidRPr="00396015">
        <w:rPr>
          <w:rStyle w:val="StyleUnderline"/>
          <w:rFonts w:asciiTheme="minorHAnsi" w:hAnsiTheme="minorHAnsi" w:cstheme="minorHAnsi"/>
        </w:rPr>
        <w:t>hoping to nudge the</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Court</w:t>
      </w:r>
      <w:r w:rsidRPr="00396015">
        <w:rPr>
          <w:rFonts w:asciiTheme="minorHAnsi" w:hAnsiTheme="minorHAnsi" w:cstheme="minorHAnsi"/>
          <w:sz w:val="16"/>
        </w:rPr>
        <w:t xml:space="preserve"> toward full recognition. </w:t>
      </w:r>
      <w:r w:rsidRPr="00396015">
        <w:rPr>
          <w:rStyle w:val="StyleUnderline"/>
          <w:rFonts w:asciiTheme="minorHAnsi" w:hAnsiTheme="minorHAnsi" w:cstheme="minorHAnsi"/>
        </w:rPr>
        <w:t>But</w:t>
      </w:r>
      <w:r w:rsidRPr="00396015">
        <w:rPr>
          <w:rFonts w:asciiTheme="minorHAnsi" w:hAnsiTheme="minorHAnsi" w:cstheme="minorHAnsi"/>
          <w:sz w:val="16"/>
        </w:rPr>
        <w:t xml:space="preserve"> </w:t>
      </w:r>
      <w:proofErr w:type="gramStart"/>
      <w:r w:rsidRPr="00396015">
        <w:rPr>
          <w:rFonts w:asciiTheme="minorHAnsi" w:hAnsiTheme="minorHAnsi" w:cstheme="minorHAnsi"/>
          <w:sz w:val="16"/>
        </w:rPr>
        <w:t>in light of</w:t>
      </w:r>
      <w:proofErr w:type="gramEnd"/>
      <w:r w:rsidRPr="00396015">
        <w:rPr>
          <w:rFonts w:asciiTheme="minorHAnsi" w:hAnsiTheme="minorHAnsi" w:cstheme="minorHAnsi"/>
          <w:sz w:val="16"/>
        </w:rPr>
        <w:t xml:space="preserve"> Nancy Fraser’s work, </w:t>
      </w:r>
      <w:r w:rsidRPr="00396015">
        <w:rPr>
          <w:rStyle w:val="StyleUnderline"/>
          <w:rFonts w:asciiTheme="minorHAnsi" w:hAnsiTheme="minorHAnsi" w:cstheme="minorHAnsi"/>
        </w:rPr>
        <w:t>one should</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ask</w:t>
      </w:r>
      <w:r w:rsidRPr="00396015">
        <w:rPr>
          <w:rFonts w:asciiTheme="minorHAnsi" w:hAnsiTheme="minorHAnsi" w:cstheme="minorHAnsi"/>
          <w:sz w:val="16"/>
        </w:rPr>
        <w:t xml:space="preserve"> just what kind of recognition that would be—</w:t>
      </w:r>
      <w:r w:rsidRPr="00396015">
        <w:rPr>
          <w:rStyle w:val="StyleUnderline"/>
          <w:rFonts w:asciiTheme="minorHAnsi" w:hAnsiTheme="minorHAnsi" w:cstheme="minorHAnsi"/>
        </w:rPr>
        <w:t>whether it would displace</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materialist claims or reify forms of identity.</w:t>
      </w:r>
      <w:r w:rsidRPr="00396015">
        <w:rPr>
          <w:rStyle w:val="StyleUnderline"/>
          <w:rFonts w:asciiTheme="minorHAnsi" w:hAnsiTheme="minorHAnsi" w:cstheme="minorHAnsi"/>
          <w:sz w:val="12"/>
        </w:rPr>
        <w:t xml:space="preserve"> </w:t>
      </w:r>
      <w:r w:rsidRPr="00396015">
        <w:rPr>
          <w:rFonts w:asciiTheme="minorHAnsi" w:hAnsiTheme="minorHAnsi" w:cstheme="minorHAnsi"/>
          <w:sz w:val="16"/>
        </w:rPr>
        <w:t xml:space="preserve">138 Full recognition of same-sex marriage is a destination toward which the Court is already heading and an area where the public discourse has largely already arrived. </w:t>
      </w:r>
      <w:r w:rsidRPr="00396015">
        <w:rPr>
          <w:rStyle w:val="StyleUnderline"/>
          <w:rFonts w:asciiTheme="minorHAnsi" w:hAnsiTheme="minorHAnsi" w:cstheme="minorHAnsi"/>
          <w:highlight w:val="cyan"/>
        </w:rPr>
        <w:t>Emphasizing this area</w:t>
      </w:r>
      <w:r w:rsidRPr="00396015">
        <w:rPr>
          <w:rStyle w:val="StyleUnderline"/>
          <w:rFonts w:asciiTheme="minorHAnsi" w:hAnsiTheme="minorHAnsi" w:cstheme="minorHAnsi"/>
          <w:sz w:val="12"/>
          <w:highlight w:val="cyan"/>
        </w:rPr>
        <w:t xml:space="preserve"> </w:t>
      </w:r>
      <w:r w:rsidRPr="00396015">
        <w:rPr>
          <w:rStyle w:val="StyleUnderline"/>
          <w:rFonts w:asciiTheme="minorHAnsi" w:hAnsiTheme="minorHAnsi" w:cstheme="minorHAnsi"/>
          <w:highlight w:val="cyan"/>
        </w:rPr>
        <w:t>also participates in the ideology of erasure, leading many to believe that the</w:t>
      </w:r>
      <w:r w:rsidRPr="00396015">
        <w:rPr>
          <w:rStyle w:val="StyleUnderline"/>
          <w:rFonts w:asciiTheme="minorHAnsi" w:hAnsiTheme="minorHAnsi" w:cstheme="minorHAnsi"/>
          <w:sz w:val="12"/>
          <w:highlight w:val="cyan"/>
        </w:rPr>
        <w:t xml:space="preserve"> </w:t>
      </w:r>
      <w:r w:rsidRPr="00396015">
        <w:rPr>
          <w:rStyle w:val="StyleUnderline"/>
          <w:rFonts w:asciiTheme="minorHAnsi" w:hAnsiTheme="minorHAnsi" w:cstheme="minorHAnsi"/>
          <w:highlight w:val="cyan"/>
        </w:rPr>
        <w:t>current Court is making progressive interventions</w:t>
      </w:r>
      <w:r w:rsidRPr="00396015">
        <w:rPr>
          <w:rFonts w:asciiTheme="minorHAnsi" w:hAnsiTheme="minorHAnsi" w:cstheme="minorHAnsi"/>
          <w:sz w:val="16"/>
        </w:rPr>
        <w:t xml:space="preserve"> because it is progressive on identity and cultural issues, </w:t>
      </w:r>
      <w:r w:rsidRPr="00396015">
        <w:rPr>
          <w:rStyle w:val="StyleUnderline"/>
          <w:rFonts w:asciiTheme="minorHAnsi" w:hAnsiTheme="minorHAnsi" w:cstheme="minorHAnsi"/>
        </w:rPr>
        <w:t>even though</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Windsor</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was handed down in a term in</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 xml:space="preserve">which the Court retrenched on significant materialist issues and embodied </w:t>
      </w:r>
      <w:proofErr w:type="gramStart"/>
      <w:r w:rsidRPr="00396015">
        <w:rPr>
          <w:rStyle w:val="StyleUnderline"/>
          <w:rFonts w:asciiTheme="minorHAnsi" w:hAnsiTheme="minorHAnsi" w:cstheme="minorHAnsi"/>
        </w:rPr>
        <w:t>a</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number of</w:t>
      </w:r>
      <w:proofErr w:type="gramEnd"/>
      <w:r w:rsidRPr="00396015">
        <w:rPr>
          <w:rStyle w:val="StyleUnderline"/>
          <w:rFonts w:asciiTheme="minorHAnsi" w:hAnsiTheme="minorHAnsi" w:cstheme="minorHAnsi"/>
        </w:rPr>
        <w:t xml:space="preserve"> blatantly neoliberal positions</w:t>
      </w:r>
      <w:r w:rsidRPr="00396015">
        <w:rPr>
          <w:rFonts w:asciiTheme="minorHAnsi" w:hAnsiTheme="minorHAnsi" w:cstheme="minorHAnsi"/>
          <w:sz w:val="16"/>
        </w:rPr>
        <w:t xml:space="preserve">. 139 Even if not writing for the Court, </w:t>
      </w:r>
      <w:r w:rsidRPr="00396015">
        <w:rPr>
          <w:rStyle w:val="StyleUnderline"/>
          <w:rFonts w:asciiTheme="minorHAnsi" w:hAnsiTheme="minorHAnsi" w:cstheme="minorHAnsi"/>
        </w:rPr>
        <w:t>a legal scholar’s attempt to be useful to</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those in the profession who share her political goals risks constraining the legal</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profession and its own professional and disciplinary</w:t>
      </w:r>
      <w:r w:rsidRPr="00396015">
        <w:rPr>
          <w:rStyle w:val="StyleUnderline"/>
          <w:rFonts w:asciiTheme="minorHAnsi" w:hAnsiTheme="minorHAnsi" w:cstheme="minorHAnsi"/>
          <w:sz w:val="12"/>
        </w:rPr>
        <w:t xml:space="preserve"> </w:t>
      </w:r>
      <w:r w:rsidRPr="00396015">
        <w:rPr>
          <w:rStyle w:val="StyleUnderline"/>
          <w:rFonts w:asciiTheme="minorHAnsi" w:hAnsiTheme="minorHAnsi" w:cstheme="minorHAnsi"/>
        </w:rPr>
        <w:t>norms.</w:t>
      </w:r>
      <w:r w:rsidRPr="00396015">
        <w:rPr>
          <w:rStyle w:val="StyleUnderline"/>
          <w:rFonts w:asciiTheme="minorHAnsi" w:hAnsiTheme="minorHAnsi" w:cstheme="minorHAnsi"/>
          <w:sz w:val="12"/>
        </w:rPr>
        <w:t xml:space="preserve"> </w:t>
      </w:r>
      <w:r w:rsidRPr="00396015">
        <w:rPr>
          <w:rFonts w:asciiTheme="minorHAnsi" w:hAnsiTheme="minorHAnsi" w:cstheme="minorHAnsi"/>
          <w:sz w:val="16"/>
        </w:rPr>
        <w:t xml:space="preserve">140 In this way, </w:t>
      </w:r>
      <w:r w:rsidRPr="00396015">
        <w:rPr>
          <w:rStyle w:val="StyleUnderline"/>
          <w:rFonts w:asciiTheme="minorHAnsi" w:hAnsiTheme="minorHAnsi" w:cstheme="minorHAnsi"/>
          <w:highlight w:val="cyan"/>
        </w:rPr>
        <w:t>the</w:t>
      </w:r>
      <w:r w:rsidRPr="00396015">
        <w:rPr>
          <w:rStyle w:val="StyleUnderline"/>
          <w:rFonts w:asciiTheme="minorHAnsi" w:hAnsiTheme="minorHAnsi" w:cstheme="minorHAnsi"/>
          <w:sz w:val="12"/>
          <w:highlight w:val="cyan"/>
        </w:rPr>
        <w:t xml:space="preserve"> </w:t>
      </w:r>
      <w:r w:rsidRPr="00396015">
        <w:rPr>
          <w:rStyle w:val="Emphasis"/>
          <w:rFonts w:asciiTheme="minorHAnsi" w:hAnsiTheme="minorHAnsi" w:cstheme="minorHAnsi"/>
          <w:highlight w:val="cyan"/>
        </w:rPr>
        <w:t xml:space="preserve">focus on concrete political effects </w:t>
      </w:r>
      <w:proofErr w:type="gramStart"/>
      <w:r w:rsidRPr="00396015">
        <w:rPr>
          <w:rStyle w:val="Emphasis"/>
          <w:rFonts w:asciiTheme="minorHAnsi" w:hAnsiTheme="minorHAnsi" w:cstheme="minorHAnsi"/>
          <w:highlight w:val="cyan"/>
        </w:rPr>
        <w:t>help</w:t>
      </w:r>
      <w:proofErr w:type="gramEnd"/>
      <w:r w:rsidRPr="00396015">
        <w:rPr>
          <w:rStyle w:val="Emphasis"/>
          <w:rFonts w:asciiTheme="minorHAnsi" w:hAnsiTheme="minorHAnsi" w:cstheme="minorHAnsi"/>
          <w:highlight w:val="cyan"/>
        </w:rPr>
        <w:t xml:space="preserve"> s foster legal thought’s “considerable capacity for resisting self-reflection and analysis</w:t>
      </w:r>
      <w:r w:rsidRPr="00396015">
        <w:rPr>
          <w:rStyle w:val="StyleUnderline"/>
          <w:rFonts w:asciiTheme="minorHAnsi" w:hAnsiTheme="minorHAnsi" w:cstheme="minorHAnsi"/>
          <w:highlight w:val="cyan"/>
        </w:rPr>
        <w:t>,”</w:t>
      </w:r>
      <w:r w:rsidRPr="00396015">
        <w:rPr>
          <w:rStyle w:val="StyleUnderline"/>
          <w:rFonts w:asciiTheme="minorHAnsi" w:hAnsiTheme="minorHAnsi" w:cstheme="minorHAnsi"/>
          <w:sz w:val="12"/>
          <w:highlight w:val="cyan"/>
        </w:rPr>
        <w:t xml:space="preserve"> </w:t>
      </w:r>
      <w:r w:rsidRPr="00396015">
        <w:rPr>
          <w:rFonts w:asciiTheme="minorHAnsi" w:hAnsiTheme="minorHAnsi" w:cstheme="minorHAnsi"/>
          <w:sz w:val="16"/>
          <w:highlight w:val="cyan"/>
        </w:rPr>
        <w:t xml:space="preserve">141 </w:t>
      </w:r>
      <w:r w:rsidRPr="00396015">
        <w:rPr>
          <w:rStyle w:val="StyleUnderline"/>
          <w:rFonts w:asciiTheme="minorHAnsi" w:hAnsiTheme="minorHAnsi" w:cstheme="minorHAnsi"/>
          <w:highlight w:val="cyan"/>
        </w:rPr>
        <w:t>which has only become</w:t>
      </w:r>
      <w:r w:rsidRPr="00396015">
        <w:rPr>
          <w:rStyle w:val="StyleUnderline"/>
          <w:rFonts w:asciiTheme="minorHAnsi" w:hAnsiTheme="minorHAnsi" w:cstheme="minorHAnsi"/>
          <w:sz w:val="12"/>
          <w:highlight w:val="cyan"/>
        </w:rPr>
        <w:t xml:space="preserve"> </w:t>
      </w:r>
      <w:r w:rsidRPr="00396015">
        <w:rPr>
          <w:rStyle w:val="StyleUnderline"/>
          <w:rFonts w:asciiTheme="minorHAnsi" w:hAnsiTheme="minorHAnsi" w:cstheme="minorHAnsi"/>
          <w:highlight w:val="cyan"/>
        </w:rPr>
        <w:t xml:space="preserve">more </w:t>
      </w:r>
      <w:r w:rsidRPr="00396015">
        <w:rPr>
          <w:rStyle w:val="Emphasis"/>
          <w:rFonts w:asciiTheme="minorHAnsi" w:hAnsiTheme="minorHAnsi" w:cstheme="minorHAnsi"/>
          <w:highlight w:val="cyan"/>
        </w:rPr>
        <w:t xml:space="preserve">pronounced in the face of the </w:t>
      </w:r>
      <w:proofErr w:type="spellStart"/>
      <w:r w:rsidRPr="00396015">
        <w:rPr>
          <w:rStyle w:val="Emphasis"/>
          <w:rFonts w:asciiTheme="minorHAnsi" w:hAnsiTheme="minorHAnsi" w:cstheme="minorHAnsi"/>
          <w:highlight w:val="cyan"/>
        </w:rPr>
        <w:t>neoliberalization</w:t>
      </w:r>
      <w:proofErr w:type="spellEnd"/>
      <w:r w:rsidRPr="00396015">
        <w:rPr>
          <w:rStyle w:val="Emphasis"/>
          <w:rFonts w:asciiTheme="minorHAnsi" w:hAnsiTheme="minorHAnsi" w:cstheme="minorHAnsi"/>
          <w:highlight w:val="cyan"/>
        </w:rPr>
        <w:t xml:space="preserve"> of the academy as instrumental knowledge is increasingly privileged</w:t>
      </w:r>
      <w:r w:rsidRPr="00396015">
        <w:rPr>
          <w:rFonts w:asciiTheme="minorHAnsi" w:hAnsiTheme="minorHAnsi" w:cstheme="minorHAnsi"/>
          <w:sz w:val="16"/>
        </w:rPr>
        <w:t xml:space="preserve">. When attempting to counter hegemony, </w:t>
      </w:r>
      <w:r w:rsidRPr="00396015">
        <w:rPr>
          <w:rStyle w:val="Emphasis"/>
          <w:rFonts w:asciiTheme="minorHAnsi" w:hAnsiTheme="minorHAnsi" w:cstheme="minorHAnsi"/>
        </w:rPr>
        <w:t>what one needs to do is disrupt the legible</w:t>
      </w:r>
      <w:r w:rsidRPr="00396015">
        <w:rPr>
          <w:rFonts w:asciiTheme="minorHAnsi" w:hAnsiTheme="minorHAnsi" w:cstheme="minorHAnsi"/>
          <w:sz w:val="16"/>
        </w:rPr>
        <w:t>—</w:t>
      </w:r>
      <w:r w:rsidRPr="00396015">
        <w:rPr>
          <w:rStyle w:val="Emphasis"/>
          <w:rFonts w:asciiTheme="minorHAnsi" w:hAnsiTheme="minorHAnsi" w:cstheme="minorHAnsi"/>
        </w:rPr>
        <w:t>to expand the contours of what is considered political</w:t>
      </w:r>
      <w:r w:rsidRPr="00396015">
        <w:rPr>
          <w:rFonts w:asciiTheme="minorHAnsi" w:hAnsiTheme="minorHAnsi" w:cstheme="minorHAnsi"/>
          <w:sz w:val="16"/>
        </w:rPr>
        <w:t>—</w:t>
      </w:r>
      <w:r w:rsidRPr="00396015">
        <w:rPr>
          <w:rStyle w:val="Emphasis"/>
          <w:rFonts w:asciiTheme="minorHAnsi" w:hAnsiTheme="minorHAnsi" w:cstheme="minorHAnsi"/>
        </w:rPr>
        <w:t xml:space="preserve">not to accept the narrowly circumscribed zone of politics neoliberalism demarcates. </w:t>
      </w:r>
      <w:r w:rsidRPr="00396015">
        <w:rPr>
          <w:rStyle w:val="StyleUnderline"/>
          <w:rFonts w:asciiTheme="minorHAnsi" w:hAnsiTheme="minorHAnsi" w:cstheme="minorHAnsi"/>
        </w:rPr>
        <w:t>Therefore</w:t>
      </w:r>
      <w:r w:rsidRPr="00396015">
        <w:rPr>
          <w:rStyle w:val="StyleUnderline"/>
          <w:rFonts w:asciiTheme="minorHAnsi" w:hAnsiTheme="minorHAnsi" w:cstheme="minorHAnsi"/>
          <w:highlight w:val="cyan"/>
        </w:rPr>
        <w:t xml:space="preserve">, </w:t>
      </w:r>
      <w:r w:rsidRPr="00396015">
        <w:rPr>
          <w:rStyle w:val="Emphasis"/>
          <w:rFonts w:asciiTheme="minorHAnsi" w:hAnsiTheme="minorHAnsi" w:cstheme="minorHAnsi"/>
          <w:highlight w:val="cyan"/>
        </w:rPr>
        <w:t>it is crucial not to judge critical legal scholarship according to whether its political impact is immediate or even known</w:t>
      </w:r>
      <w:r w:rsidRPr="00396015">
        <w:rPr>
          <w:rFonts w:asciiTheme="minorHAnsi" w:hAnsiTheme="minorHAnsi" w:cstheme="minorHAnsi"/>
          <w:sz w:val="16"/>
        </w:rPr>
        <w:t xml:space="preserve">, and thus </w:t>
      </w:r>
      <w:r w:rsidRPr="00396015">
        <w:rPr>
          <w:rStyle w:val="Emphasis"/>
          <w:rFonts w:asciiTheme="minorHAnsi" w:hAnsiTheme="minorHAnsi" w:cstheme="minorHAnsi"/>
        </w:rPr>
        <w:t>a turn to politics is not the remedy for legal theory’s</w:t>
      </w:r>
      <w:r w:rsidRPr="00396015">
        <w:rPr>
          <w:rStyle w:val="Emphasis"/>
          <w:rFonts w:asciiTheme="minorHAnsi" w:hAnsiTheme="minorHAnsi" w:cstheme="minorHAnsi"/>
          <w:sz w:val="12"/>
        </w:rPr>
        <w:t xml:space="preserve"> </w:t>
      </w:r>
      <w:r w:rsidRPr="00396015">
        <w:rPr>
          <w:rStyle w:val="Emphasis"/>
          <w:rFonts w:asciiTheme="minorHAnsi" w:hAnsiTheme="minorHAnsi" w:cstheme="minorHAnsi"/>
        </w:rPr>
        <w:t>marginalization</w:t>
      </w:r>
      <w:r w:rsidRPr="00396015">
        <w:rPr>
          <w:rFonts w:asciiTheme="minorHAnsi" w:hAnsiTheme="minorHAnsi" w:cstheme="minorHAnsi"/>
          <w:sz w:val="16"/>
        </w:rPr>
        <w:t>.</w:t>
      </w:r>
    </w:p>
    <w:p w14:paraId="7DC8EBD0" w14:textId="77777777" w:rsidR="00F60E65" w:rsidRPr="00F60E65" w:rsidRDefault="00F60E65" w:rsidP="00F60E65"/>
    <w:sectPr w:rsidR="00F60E65" w:rsidRPr="00F60E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40501D"/>
    <w:multiLevelType w:val="hybridMultilevel"/>
    <w:tmpl w:val="5E9855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15447"/>
    <w:multiLevelType w:val="hybridMultilevel"/>
    <w:tmpl w:val="1C6CA1C0"/>
    <w:lvl w:ilvl="0" w:tplc="EBE65632">
      <w:start w:val="1"/>
      <w:numFmt w:val="decimal"/>
      <w:lvlText w:val="%1)"/>
      <w:lvlJc w:val="left"/>
      <w:pPr>
        <w:ind w:left="720" w:hanging="360"/>
      </w:pPr>
      <w:rPr>
        <w:rFonts w:asciiTheme="majorHAnsi" w:eastAsiaTheme="majorEastAsia" w:hAnsiTheme="majorHAnsi" w:cstheme="majorHAnsi"/>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5172D7"/>
    <w:multiLevelType w:val="hybridMultilevel"/>
    <w:tmpl w:val="8A3C9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403C"/>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E9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03C"/>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6FE"/>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96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3F7A"/>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5AD"/>
    <w:rsid w:val="00C34D3E"/>
    <w:rsid w:val="00C35B37"/>
    <w:rsid w:val="00C3747A"/>
    <w:rsid w:val="00C37F29"/>
    <w:rsid w:val="00C56DCC"/>
    <w:rsid w:val="00C57075"/>
    <w:rsid w:val="00C72AFE"/>
    <w:rsid w:val="00C81619"/>
    <w:rsid w:val="00CA013C"/>
    <w:rsid w:val="00CA6D6D"/>
    <w:rsid w:val="00CC7A4E"/>
    <w:rsid w:val="00CD1359"/>
    <w:rsid w:val="00CD4C83"/>
    <w:rsid w:val="00D01DB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32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E65"/>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B1EF6"/>
  <w14:defaultImageDpi w14:val="300"/>
  <w15:docId w15:val="{4B50AB99-0622-0247-89F8-B6C50BDE5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403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D40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40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1D40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1D40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40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403C"/>
  </w:style>
  <w:style w:type="character" w:customStyle="1" w:styleId="Heading1Char">
    <w:name w:val="Heading 1 Char"/>
    <w:aliases w:val="Pocket Char"/>
    <w:basedOn w:val="DefaultParagraphFont"/>
    <w:link w:val="Heading1"/>
    <w:uiPriority w:val="9"/>
    <w:rsid w:val="001D40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403C"/>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1D403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1D40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403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1D403C"/>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1D403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D40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Block Char1,Heading 3 Char1,TAG ,C"/>
    <w:basedOn w:val="DefaultParagraphFont"/>
    <w:uiPriority w:val="99"/>
    <w:unhideWhenUsed/>
    <w:rsid w:val="001D403C"/>
    <w:rPr>
      <w:color w:val="auto"/>
      <w:u w:val="none"/>
    </w:rPr>
  </w:style>
  <w:style w:type="paragraph" w:styleId="DocumentMap">
    <w:name w:val="Document Map"/>
    <w:basedOn w:val="Normal"/>
    <w:link w:val="DocumentMapChar"/>
    <w:uiPriority w:val="99"/>
    <w:semiHidden/>
    <w:unhideWhenUsed/>
    <w:rsid w:val="001D40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403C"/>
    <w:rPr>
      <w:rFonts w:ascii="Lucida Grande" w:hAnsi="Lucida Grande" w:cs="Lucida Grande"/>
    </w:rPr>
  </w:style>
  <w:style w:type="paragraph" w:customStyle="1" w:styleId="Emphasize">
    <w:name w:val="Emphasize"/>
    <w:basedOn w:val="Normal"/>
    <w:link w:val="Emphasis"/>
    <w:autoRedefine/>
    <w:uiPriority w:val="20"/>
    <w:qFormat/>
    <w:rsid w:val="001D403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autoRedefine/>
    <w:uiPriority w:val="20"/>
    <w:qFormat/>
    <w:rsid w:val="001D403C"/>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Header">
    <w:name w:val="header"/>
    <w:basedOn w:val="Normal"/>
    <w:link w:val="HeaderChar"/>
    <w:uiPriority w:val="99"/>
    <w:unhideWhenUsed/>
    <w:rsid w:val="001D4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03C"/>
    <w:rPr>
      <w:rFonts w:ascii="Calibri" w:hAnsi="Calibri" w:cs="Calibri"/>
      <w:sz w:val="22"/>
    </w:rPr>
  </w:style>
  <w:style w:type="paragraph" w:styleId="Footer">
    <w:name w:val="footer"/>
    <w:basedOn w:val="Normal"/>
    <w:link w:val="FooterChar"/>
    <w:uiPriority w:val="99"/>
    <w:unhideWhenUsed/>
    <w:rsid w:val="001D4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03C"/>
    <w:rPr>
      <w:rFonts w:ascii="Calibri" w:hAnsi="Calibri" w:cs="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1D403C"/>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D403C"/>
    <w:rPr>
      <w:rFonts w:ascii="Times" w:eastAsia="Calibri" w:hAnsi="Times" w:cs="Calibri"/>
      <w:sz w:val="20"/>
      <w:szCs w:val="20"/>
    </w:rPr>
  </w:style>
  <w:style w:type="paragraph" w:customStyle="1" w:styleId="cardtext">
    <w:name w:val="card text"/>
    <w:basedOn w:val="Normal"/>
    <w:link w:val="cardtextChar"/>
    <w:qFormat/>
    <w:rsid w:val="001D403C"/>
    <w:pPr>
      <w:spacing w:after="0" w:line="240" w:lineRule="auto"/>
      <w:ind w:left="288" w:right="288"/>
    </w:pPr>
    <w:rPr>
      <w:rFonts w:ascii="Georgia" w:hAnsi="Georgia"/>
    </w:rPr>
  </w:style>
  <w:style w:type="character" w:customStyle="1" w:styleId="cardtextChar">
    <w:name w:val="card text Char"/>
    <w:link w:val="cardtext"/>
    <w:rsid w:val="001D403C"/>
    <w:rPr>
      <w:rFonts w:ascii="Georgia" w:hAnsi="Georgia"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223179/" TargetMode="External"/><Relationship Id="rId18" Type="http://schemas.openxmlformats.org/officeDocument/2006/relationships/hyperlink" Target="https://www.ncbi.nlm.nih.gov/pmc/articles/PMC8223179/" TargetMode="External"/><Relationship Id="rId26" Type="http://schemas.openxmlformats.org/officeDocument/2006/relationships/hyperlink" Target="https://www.ncbi.nlm.nih.gov/pmc/articles/PMC8223179/" TargetMode="External"/><Relationship Id="rId39" Type="http://schemas.openxmlformats.org/officeDocument/2006/relationships/hyperlink" Target="https://docs.wto.org/dol2fe/Pages/SS/directdoc.aspx?filename=q:/IP/C/W669.pdf&amp;Open=True" TargetMode="Externa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investors.modernatx.com/news-releases/news-release-details/statement-moderna-intellectual-property-matters-during-covid-19" TargetMode="External"/><Relationship Id="rId47" Type="http://schemas.openxmlformats.org/officeDocument/2006/relationships/hyperlink" Target="https://bmcpublichealth.biomedcentral.com/articles/10.1186/s12889-021-10374-y" TargetMode="External"/><Relationship Id="rId50" Type="http://schemas.openxmlformats.org/officeDocument/2006/relationships/hyperlink" Target="https://bmcpublichealth.biomedcentral.com/articles/10.1186/s12889-021-10374-y" TargetMode="External"/><Relationship Id="rId55" Type="http://schemas.openxmlformats.org/officeDocument/2006/relationships/hyperlink" Target="https://bmcpublichealth.biomedcentral.com/articles/10.1186/s12889-021-10374-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1"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washingtonpost.com/outlook/2021/03/15/vaccine-coronavirus-patents-waive-global-equity/" TargetMode="External"/><Relationship Id="rId40" Type="http://schemas.openxmlformats.org/officeDocument/2006/relationships/hyperlink" Target="https://www.washingtonpost.com/coronavirus/?itid=lk_inline_manual_4" TargetMode="External"/><Relationship Id="rId45" Type="http://schemas.openxmlformats.org/officeDocument/2006/relationships/hyperlink" Target="https://www.fda.gov/about-fda/center-drug-evaluation-and-research-cder/generic-competition-and-drug-prices" TargetMode="External"/><Relationship Id="rId53" Type="http://schemas.openxmlformats.org/officeDocument/2006/relationships/hyperlink" Target="https://bmcpublichealth.biomedcentral.com/articles/10.1186/s12889-021-10374-y"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journals.sagepub.com/doi/pdf/10.2304/pfie.2006.4.4.396"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washingtonpost.com/world/coronavirus-vaccine-access-poor-countries-moderna/2021/02/12/0586e532-6712-11eb-bf81-c618c88ed605_story.html?itid=lk_inline_manual_9" TargetMode="External"/><Relationship Id="rId48" Type="http://schemas.openxmlformats.org/officeDocument/2006/relationships/hyperlink" Target="https://bmcpublichealth.biomedcentral.com/articles/10.1186/s12889-021-10374-y" TargetMode="External"/><Relationship Id="rId56" Type="http://schemas.openxmlformats.org/officeDocument/2006/relationships/hyperlink" Target="https://bmcpublichealth.biomedcentral.com/articles/10.1186/s12889-021-10374-y" TargetMode="External"/><Relationship Id="rId8" Type="http://schemas.openxmlformats.org/officeDocument/2006/relationships/webSettings" Target="webSettings.xml"/><Relationship Id="rId51" Type="http://schemas.openxmlformats.org/officeDocument/2006/relationships/hyperlink" Target="https://bmcpublichealth.biomedcentral.com/articles/10.1186/s12889-021-10374-y" TargetMode="External"/><Relationship Id="rId3" Type="http://schemas.openxmlformats.org/officeDocument/2006/relationships/customXml" Target="../customXml/item3.xml"/><Relationship Id="rId12" Type="http://schemas.openxmlformats.org/officeDocument/2006/relationships/hyperlink" Target="https://www.ncbi.nlm.nih.gov/pmc/articles/PMC8223179/"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peoplesvaccine.org/take-action/" TargetMode="External"/><Relationship Id="rId46" Type="http://schemas.openxmlformats.org/officeDocument/2006/relationships/hyperlink" Target="javascript:;" TargetMode="External"/><Relationship Id="rId59" Type="http://schemas.openxmlformats.org/officeDocument/2006/relationships/theme" Target="theme/theme1.xml"/><Relationship Id="rId20" Type="http://schemas.openxmlformats.org/officeDocument/2006/relationships/hyperlink" Target="https://www.ncbi.nlm.nih.gov/pmc/articles/PMC8223179/" TargetMode="External"/><Relationship Id="rId41" Type="http://schemas.openxmlformats.org/officeDocument/2006/relationships/hyperlink" Target="https://twitter.com/GlobalJusticeUK/status/1369734275818549252?s=20" TargetMode="External"/><Relationship Id="rId54" Type="http://schemas.openxmlformats.org/officeDocument/2006/relationships/hyperlink" Target="https://bmcpublichealth.biomedcentral.com/articles/10.1186/s12889-021-10374-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brinknews.com/what-just-happened-at-the-wto-everything-you-need-to-know/" TargetMode="External"/><Relationship Id="rId49" Type="http://schemas.openxmlformats.org/officeDocument/2006/relationships/hyperlink" Target="https://bmcpublichealth.biomedcentral.com/articles/10.1186/s12889-021-10374-y" TargetMode="External"/><Relationship Id="rId57" Type="http://schemas.openxmlformats.org/officeDocument/2006/relationships/hyperlink" Target="https://bmcpublichealth.biomedcentral.com/articles/10.1186/s12889-021-10374-y" TargetMode="External"/><Relationship Id="rId10" Type="http://schemas.openxmlformats.org/officeDocument/2006/relationships/hyperlink" Target="http://www.redcritique.org/WinterSpring2005/printversions/thedaydreamsofipodcapitalismprint.htm"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pr.org/2021/02/18/969145224/biden-to-announce-4-billion-for-global-covid-19-vaccine-effort" TargetMode="External"/><Relationship Id="rId52" Type="http://schemas.openxmlformats.org/officeDocument/2006/relationships/hyperlink" Target="https://bmcpublichealth.biomedcentral.com/articles/10.1186/s12889-021-10374-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23</Pages>
  <Words>14530</Words>
  <Characters>82827</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7</cp:revision>
  <dcterms:created xsi:type="dcterms:W3CDTF">2021-10-30T22:27:00Z</dcterms:created>
  <dcterms:modified xsi:type="dcterms:W3CDTF">2021-10-30T23:09:00Z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