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B53B" w14:textId="22B4FCF4" w:rsidR="00AC6132" w:rsidRPr="00AB0CC6" w:rsidRDefault="00AC6132" w:rsidP="00AC6132">
      <w:pPr>
        <w:pStyle w:val="Heading3"/>
        <w:rPr>
          <w:rFonts w:asciiTheme="majorHAnsi" w:hAnsiTheme="majorHAnsi" w:cstheme="majorHAnsi"/>
        </w:rPr>
      </w:pPr>
      <w:r w:rsidRPr="00AB0CC6">
        <w:rPr>
          <w:rFonts w:asciiTheme="majorHAnsi" w:hAnsiTheme="majorHAnsi" w:cstheme="majorHAnsi"/>
        </w:rPr>
        <w:t>1</w:t>
      </w:r>
    </w:p>
    <w:p w14:paraId="1458DAE9" w14:textId="422BDEB3" w:rsidR="00AC6132" w:rsidRPr="00AB0CC6" w:rsidRDefault="00AC6132" w:rsidP="00AC6132">
      <w:pPr>
        <w:pStyle w:val="Heading4"/>
        <w:rPr>
          <w:rFonts w:asciiTheme="majorHAnsi" w:hAnsiTheme="majorHAnsi" w:cstheme="majorHAnsi"/>
        </w:rPr>
      </w:pPr>
      <w:r w:rsidRPr="00AB0CC6">
        <w:rPr>
          <w:rFonts w:asciiTheme="majorHAnsi" w:hAnsiTheme="majorHAnsi" w:cstheme="majorHAnsi"/>
        </w:rPr>
        <w:t xml:space="preserve">CP: The Member states of the world trade organization should abolish the institution </w:t>
      </w:r>
    </w:p>
    <w:p w14:paraId="7EF6E717" w14:textId="2A47E1FA" w:rsidR="00AC6132" w:rsidRPr="00AB0CC6" w:rsidRDefault="00AC6132" w:rsidP="00AC6132">
      <w:pPr>
        <w:keepNext/>
        <w:keepLines/>
        <w:spacing w:before="40" w:after="0"/>
        <w:outlineLvl w:val="3"/>
        <w:rPr>
          <w:rFonts w:asciiTheme="majorHAnsi" w:eastAsiaTheme="majorEastAsia" w:hAnsiTheme="majorHAnsi" w:cstheme="majorHAnsi"/>
          <w:b/>
          <w:iCs/>
          <w:sz w:val="26"/>
        </w:rPr>
      </w:pPr>
      <w:r w:rsidRPr="00AB0CC6">
        <w:rPr>
          <w:rFonts w:asciiTheme="majorHAnsi" w:eastAsiaTheme="majorEastAsia" w:hAnsiTheme="majorHAnsi" w:cstheme="majorHAnsi"/>
          <w:b/>
          <w:iCs/>
          <w:sz w:val="26"/>
        </w:rPr>
        <w:t>WTO as an institutional is unethical and perpetuates unfettered colonialism violence and capitalist exploitation</w:t>
      </w:r>
    </w:p>
    <w:p w14:paraId="610C47AD" w14:textId="77777777" w:rsidR="00AC6132" w:rsidRPr="00AB0CC6" w:rsidRDefault="00AC6132" w:rsidP="00AC6132">
      <w:pPr>
        <w:rPr>
          <w:rFonts w:asciiTheme="majorHAnsi" w:hAnsiTheme="majorHAnsi" w:cstheme="majorHAnsi"/>
          <w:b/>
          <w:bCs/>
          <w:sz w:val="26"/>
        </w:rPr>
      </w:pPr>
      <w:r w:rsidRPr="00AB0CC6">
        <w:rPr>
          <w:rFonts w:asciiTheme="majorHAnsi" w:hAnsiTheme="majorHAnsi" w:cstheme="majorHAnsi"/>
          <w:b/>
          <w:bCs/>
          <w:sz w:val="26"/>
        </w:rPr>
        <w:t>Godrej 20</w:t>
      </w:r>
    </w:p>
    <w:p w14:paraId="2F26AE76" w14:textId="77777777" w:rsidR="00AC6132" w:rsidRPr="00AB0CC6" w:rsidRDefault="00AC6132" w:rsidP="00AC6132">
      <w:pPr>
        <w:rPr>
          <w:rFonts w:asciiTheme="majorHAnsi" w:hAnsiTheme="majorHAnsi" w:cstheme="majorHAnsi"/>
          <w:sz w:val="16"/>
          <w:szCs w:val="16"/>
        </w:rPr>
      </w:pPr>
      <w:r w:rsidRPr="00AB0CC6">
        <w:rPr>
          <w:rFonts w:asciiTheme="majorHAnsi" w:hAnsiTheme="majorHAnsi" w:cstheme="majorHAnsi"/>
          <w:sz w:val="16"/>
          <w:szCs w:val="16"/>
        </w:rPr>
        <w:t>(Dinyar, Co-editor @ New Internationalist, 4-20, https://newint.org/features/2020/02/10/brief-history-impoverishment)</w:t>
      </w:r>
    </w:p>
    <w:p w14:paraId="609AB613" w14:textId="280B4528" w:rsidR="00AC6132" w:rsidRPr="00AB0CC6" w:rsidRDefault="00AC6132" w:rsidP="00AC6132">
      <w:pPr>
        <w:rPr>
          <w:rFonts w:asciiTheme="majorHAnsi" w:hAnsiTheme="majorHAnsi" w:cstheme="majorHAnsi"/>
          <w:u w:val="single"/>
        </w:rPr>
      </w:pPr>
      <w:r w:rsidRPr="00AB0CC6">
        <w:rPr>
          <w:rFonts w:asciiTheme="majorHAnsi" w:hAnsiTheme="majorHAnsi" w:cstheme="majorHAnsi"/>
          <w:u w:val="single"/>
        </w:rPr>
        <w:t>For countries</w:t>
      </w:r>
      <w:r w:rsidRPr="00AB0CC6">
        <w:rPr>
          <w:rFonts w:asciiTheme="majorHAnsi" w:hAnsiTheme="majorHAnsi" w:cstheme="majorHAnsi"/>
          <w:sz w:val="16"/>
        </w:rPr>
        <w:t xml:space="preserve"> that were </w:t>
      </w:r>
      <w:r w:rsidRPr="00AB0CC6">
        <w:rPr>
          <w:rFonts w:asciiTheme="majorHAnsi" w:hAnsiTheme="majorHAnsi" w:cstheme="majorHAnsi"/>
          <w:u w:val="single"/>
        </w:rPr>
        <w:t>undergoing economic ravishment</w:t>
      </w:r>
      <w:r w:rsidRPr="00AB0CC6">
        <w:rPr>
          <w:rFonts w:asciiTheme="majorHAnsi" w:hAnsiTheme="majorHAnsi" w:cstheme="majorHAnsi"/>
          <w:sz w:val="16"/>
        </w:rPr>
        <w:t xml:space="preserve"> by structural adjustment, </w:t>
      </w:r>
      <w:r w:rsidRPr="00AB0CC6">
        <w:rPr>
          <w:rFonts w:asciiTheme="majorHAnsi" w:hAnsiTheme="majorHAnsi" w:cstheme="majorHAnsi"/>
          <w:highlight w:val="green"/>
          <w:u w:val="single"/>
        </w:rPr>
        <w:t>the</w:t>
      </w:r>
      <w:r w:rsidRPr="00AB0CC6">
        <w:rPr>
          <w:rFonts w:asciiTheme="majorHAnsi" w:hAnsiTheme="majorHAnsi" w:cstheme="majorHAnsi"/>
          <w:sz w:val="16"/>
        </w:rPr>
        <w:t xml:space="preserve"> </w:t>
      </w:r>
      <w:r w:rsidRPr="00AB0CC6">
        <w:rPr>
          <w:rFonts w:asciiTheme="majorHAnsi" w:hAnsiTheme="majorHAnsi" w:cstheme="majorHAnsi"/>
          <w:sz w:val="16"/>
          <w:highlight w:val="green"/>
        </w:rPr>
        <w:t>19</w:t>
      </w:r>
      <w:r w:rsidRPr="00AB0CC6">
        <w:rPr>
          <w:rFonts w:asciiTheme="majorHAnsi" w:hAnsiTheme="majorHAnsi" w:cstheme="majorHAnsi"/>
          <w:highlight w:val="green"/>
          <w:u w:val="single"/>
        </w:rPr>
        <w:t>90s</w:t>
      </w:r>
      <w:r w:rsidRPr="00AB0CC6">
        <w:rPr>
          <w:rFonts w:asciiTheme="majorHAnsi" w:hAnsiTheme="majorHAnsi" w:cstheme="majorHAnsi"/>
          <w:sz w:val="16"/>
          <w:highlight w:val="green"/>
        </w:rPr>
        <w:t xml:space="preserve"> </w:t>
      </w:r>
      <w:r w:rsidRPr="00AB0CC6">
        <w:rPr>
          <w:rFonts w:asciiTheme="majorHAnsi" w:hAnsiTheme="majorHAnsi" w:cstheme="majorHAnsi"/>
          <w:highlight w:val="green"/>
          <w:u w:val="single"/>
        </w:rPr>
        <w:t>brought</w:t>
      </w:r>
      <w:r w:rsidRPr="00AB0CC6">
        <w:rPr>
          <w:rFonts w:asciiTheme="majorHAnsi" w:hAnsiTheme="majorHAnsi" w:cstheme="majorHAnsi"/>
          <w:sz w:val="16"/>
          <w:highlight w:val="green"/>
        </w:rPr>
        <w:t xml:space="preserve"> </w:t>
      </w:r>
      <w:r w:rsidRPr="00AB0CC6">
        <w:rPr>
          <w:rFonts w:asciiTheme="majorHAnsi" w:hAnsiTheme="majorHAnsi" w:cstheme="majorHAnsi"/>
          <w:highlight w:val="green"/>
          <w:u w:val="single"/>
        </w:rPr>
        <w:t xml:space="preserve">new </w:t>
      </w:r>
      <w:r w:rsidRPr="00AB0CC6">
        <w:rPr>
          <w:rFonts w:asciiTheme="majorHAnsi" w:hAnsiTheme="majorHAnsi" w:cstheme="majorHAnsi"/>
          <w:b/>
          <w:iCs/>
          <w:highlight w:val="green"/>
          <w:u w:val="single"/>
        </w:rPr>
        <w:t>torments in the form of the</w:t>
      </w:r>
      <w:r w:rsidRPr="00AB0CC6">
        <w:rPr>
          <w:rFonts w:asciiTheme="majorHAnsi" w:hAnsiTheme="majorHAnsi" w:cstheme="majorHAnsi"/>
          <w:b/>
          <w:iCs/>
          <w:u w:val="single"/>
        </w:rPr>
        <w:t xml:space="preserve"> World Trade Organization</w:t>
      </w:r>
      <w:r w:rsidRPr="00AB0CC6">
        <w:rPr>
          <w:rFonts w:asciiTheme="majorHAnsi" w:hAnsiTheme="majorHAnsi" w:cstheme="majorHAnsi"/>
          <w:sz w:val="16"/>
        </w:rPr>
        <w:t xml:space="preserve"> (</w:t>
      </w:r>
      <w:r w:rsidRPr="00AB0CC6">
        <w:rPr>
          <w:rFonts w:asciiTheme="majorHAnsi" w:hAnsiTheme="majorHAnsi" w:cstheme="majorHAnsi"/>
          <w:highlight w:val="green"/>
          <w:u w:val="single"/>
        </w:rPr>
        <w:t>WTO</w:t>
      </w:r>
      <w:r w:rsidRPr="00AB0CC6">
        <w:rPr>
          <w:rFonts w:asciiTheme="majorHAnsi" w:hAnsiTheme="majorHAnsi" w:cstheme="majorHAnsi"/>
          <w:sz w:val="16"/>
        </w:rPr>
        <w:t xml:space="preserve">), </w:t>
      </w:r>
      <w:r w:rsidRPr="00AB0CC6">
        <w:rPr>
          <w:rFonts w:asciiTheme="majorHAnsi" w:hAnsiTheme="majorHAnsi" w:cstheme="majorHAnsi"/>
          <w:u w:val="single"/>
        </w:rPr>
        <w:t xml:space="preserve">a club </w:t>
      </w:r>
      <w:r w:rsidRPr="00AB0CC6">
        <w:rPr>
          <w:rFonts w:asciiTheme="majorHAnsi" w:hAnsiTheme="majorHAnsi" w:cstheme="majorHAnsi"/>
          <w:highlight w:val="green"/>
          <w:u w:val="single"/>
        </w:rPr>
        <w:t>dominated by rich nations</w:t>
      </w:r>
      <w:r w:rsidRPr="00AB0CC6">
        <w:rPr>
          <w:rFonts w:asciiTheme="majorHAnsi" w:hAnsiTheme="majorHAnsi" w:cstheme="majorHAnsi"/>
          <w:sz w:val="16"/>
        </w:rPr>
        <w:t xml:space="preserve">. </w:t>
      </w:r>
      <w:r w:rsidRPr="00AB0CC6">
        <w:rPr>
          <w:rFonts w:asciiTheme="majorHAnsi" w:hAnsiTheme="majorHAnsi" w:cstheme="majorHAnsi"/>
          <w:u w:val="single"/>
        </w:rPr>
        <w:t>In the name of</w:t>
      </w:r>
      <w:r w:rsidRPr="00AB0CC6">
        <w:rPr>
          <w:rFonts w:asciiTheme="majorHAnsi" w:hAnsiTheme="majorHAnsi" w:cstheme="majorHAnsi"/>
          <w:sz w:val="16"/>
        </w:rPr>
        <w:t xml:space="preserve"> </w:t>
      </w:r>
      <w:r w:rsidRPr="00AB0CC6">
        <w:rPr>
          <w:rFonts w:asciiTheme="majorHAnsi" w:hAnsiTheme="majorHAnsi" w:cstheme="majorHAnsi"/>
          <w:u w:val="single"/>
        </w:rPr>
        <w:t>creating a ‘level playing field’</w:t>
      </w:r>
      <w:r w:rsidRPr="00AB0CC6">
        <w:rPr>
          <w:rFonts w:asciiTheme="majorHAnsi" w:hAnsiTheme="majorHAnsi" w:cstheme="majorHAnsi"/>
          <w:sz w:val="16"/>
        </w:rPr>
        <w:t xml:space="preserve">, </w:t>
      </w:r>
      <w:r w:rsidRPr="00AB0CC6">
        <w:rPr>
          <w:rFonts w:asciiTheme="majorHAnsi" w:hAnsiTheme="majorHAnsi" w:cstheme="majorHAnsi"/>
          <w:highlight w:val="green"/>
          <w:u w:val="single"/>
        </w:rPr>
        <w:t>the WTO</w:t>
      </w:r>
      <w:r w:rsidRPr="00AB0CC6">
        <w:rPr>
          <w:rFonts w:asciiTheme="majorHAnsi" w:hAnsiTheme="majorHAnsi" w:cstheme="majorHAnsi"/>
          <w:sz w:val="16"/>
          <w:highlight w:val="green"/>
        </w:rPr>
        <w:t xml:space="preserve"> </w:t>
      </w:r>
      <w:r w:rsidRPr="00AB0CC6">
        <w:rPr>
          <w:rFonts w:asciiTheme="majorHAnsi" w:hAnsiTheme="majorHAnsi" w:cstheme="majorHAnsi"/>
          <w:highlight w:val="green"/>
          <w:u w:val="single"/>
        </w:rPr>
        <w:t>required poor</w:t>
      </w:r>
      <w:r w:rsidRPr="00AB0CC6">
        <w:rPr>
          <w:rFonts w:asciiTheme="majorHAnsi" w:hAnsiTheme="majorHAnsi" w:cstheme="majorHAnsi"/>
          <w:u w:val="single"/>
        </w:rPr>
        <w:t>er</w:t>
      </w:r>
      <w:r w:rsidRPr="00AB0CC6">
        <w:rPr>
          <w:rFonts w:asciiTheme="majorHAnsi" w:hAnsiTheme="majorHAnsi" w:cstheme="majorHAnsi"/>
          <w:highlight w:val="green"/>
          <w:u w:val="single"/>
        </w:rPr>
        <w:t xml:space="preserve"> countries to sign</w:t>
      </w:r>
      <w:r w:rsidRPr="00AB0CC6">
        <w:rPr>
          <w:rFonts w:asciiTheme="majorHAnsi" w:hAnsiTheme="majorHAnsi" w:cstheme="majorHAnsi"/>
          <w:sz w:val="16"/>
        </w:rPr>
        <w:t xml:space="preserve"> up to an </w:t>
      </w:r>
      <w:r w:rsidRPr="00AB0CC6">
        <w:rPr>
          <w:rFonts w:asciiTheme="majorHAnsi" w:hAnsiTheme="majorHAnsi" w:cstheme="majorHAnsi"/>
          <w:u w:val="single"/>
        </w:rPr>
        <w:t>all-or-nothing</w:t>
      </w:r>
      <w:r w:rsidRPr="00AB0CC6">
        <w:rPr>
          <w:rFonts w:asciiTheme="majorHAnsi" w:hAnsiTheme="majorHAnsi" w:cstheme="majorHAnsi"/>
          <w:sz w:val="16"/>
        </w:rPr>
        <w:t xml:space="preserve">, </w:t>
      </w:r>
      <w:r w:rsidRPr="00AB0CC6">
        <w:rPr>
          <w:rFonts w:asciiTheme="majorHAnsi" w:hAnsiTheme="majorHAnsi" w:cstheme="majorHAnsi"/>
          <w:u w:val="single"/>
        </w:rPr>
        <w:t>binding</w:t>
      </w:r>
      <w:r w:rsidRPr="00AB0CC6">
        <w:rPr>
          <w:rFonts w:asciiTheme="majorHAnsi" w:hAnsiTheme="majorHAnsi" w:cstheme="majorHAnsi"/>
          <w:sz w:val="16"/>
        </w:rPr>
        <w:t xml:space="preserve"> set of </w:t>
      </w:r>
      <w:r w:rsidRPr="00AB0CC6">
        <w:rPr>
          <w:rFonts w:asciiTheme="majorHAnsi" w:hAnsiTheme="majorHAnsi" w:cstheme="majorHAnsi"/>
          <w:highlight w:val="green"/>
          <w:u w:val="single"/>
        </w:rPr>
        <w:t>rules</w:t>
      </w:r>
      <w:r w:rsidRPr="00AB0CC6">
        <w:rPr>
          <w:rFonts w:asciiTheme="majorHAnsi" w:hAnsiTheme="majorHAnsi" w:cstheme="majorHAnsi"/>
          <w:sz w:val="16"/>
          <w:highlight w:val="green"/>
        </w:rPr>
        <w:t xml:space="preserve">, </w:t>
      </w:r>
      <w:r w:rsidRPr="00AB0CC6">
        <w:rPr>
          <w:rFonts w:asciiTheme="majorHAnsi" w:hAnsiTheme="majorHAnsi" w:cstheme="majorHAnsi"/>
          <w:highlight w:val="green"/>
          <w:u w:val="single"/>
        </w:rPr>
        <w:t>which</w:t>
      </w:r>
      <w:r w:rsidRPr="00AB0CC6">
        <w:rPr>
          <w:rFonts w:asciiTheme="majorHAnsi" w:hAnsiTheme="majorHAnsi" w:cstheme="majorHAnsi"/>
          <w:sz w:val="16"/>
          <w:highlight w:val="green"/>
        </w:rPr>
        <w:t xml:space="preserve"> </w:t>
      </w:r>
      <w:r w:rsidRPr="00AB0CC6">
        <w:rPr>
          <w:rFonts w:asciiTheme="majorHAnsi" w:hAnsiTheme="majorHAnsi" w:cstheme="majorHAnsi"/>
          <w:highlight w:val="green"/>
          <w:u w:val="single"/>
        </w:rPr>
        <w:t>removed protections</w:t>
      </w:r>
      <w:r w:rsidRPr="00AB0CC6">
        <w:rPr>
          <w:rFonts w:asciiTheme="majorHAnsi" w:hAnsiTheme="majorHAnsi" w:cstheme="majorHAnsi"/>
          <w:u w:val="single"/>
        </w:rPr>
        <w:t xml:space="preserve"> </w:t>
      </w:r>
      <w:r w:rsidRPr="00AB0CC6">
        <w:rPr>
          <w:rFonts w:asciiTheme="majorHAnsi" w:hAnsiTheme="majorHAnsi" w:cstheme="majorHAnsi"/>
          <w:sz w:val="16"/>
        </w:rPr>
        <w:t xml:space="preserve">for domestic industries </w:t>
      </w:r>
      <w:r w:rsidRPr="00AB0CC6">
        <w:rPr>
          <w:rFonts w:asciiTheme="majorHAnsi" w:hAnsiTheme="majorHAnsi" w:cstheme="majorHAnsi"/>
          <w:u w:val="single"/>
        </w:rPr>
        <w:t>and allowed foreign capital unhindered access</w:t>
      </w:r>
      <w:r w:rsidRPr="00AB0CC6">
        <w:rPr>
          <w:rFonts w:asciiTheme="majorHAnsi" w:hAnsiTheme="majorHAnsi" w:cstheme="majorHAnsi"/>
          <w:sz w:val="16"/>
        </w:rPr>
        <w:t xml:space="preserve">. </w:t>
      </w:r>
      <w:r w:rsidRPr="00AB0CC6">
        <w:rPr>
          <w:rFonts w:asciiTheme="majorHAnsi" w:hAnsiTheme="majorHAnsi" w:cstheme="majorHAnsi"/>
          <w:highlight w:val="green"/>
          <w:u w:val="single"/>
        </w:rPr>
        <w:t xml:space="preserve">This </w:t>
      </w:r>
      <w:r w:rsidRPr="00AB0CC6">
        <w:rPr>
          <w:rFonts w:asciiTheme="majorHAnsi" w:hAnsiTheme="majorHAnsi" w:cstheme="majorHAnsi"/>
          <w:b/>
          <w:iCs/>
          <w:highlight w:val="green"/>
          <w:u w:val="single"/>
        </w:rPr>
        <w:t>was</w:t>
      </w:r>
      <w:r w:rsidRPr="00AB0CC6">
        <w:rPr>
          <w:rFonts w:asciiTheme="majorHAnsi" w:hAnsiTheme="majorHAnsi" w:cstheme="majorHAnsi"/>
          <w:b/>
          <w:iCs/>
          <w:u w:val="single"/>
        </w:rPr>
        <w:t xml:space="preserve"> strongly </w:t>
      </w:r>
      <w:r w:rsidRPr="00AB0CC6">
        <w:rPr>
          <w:rFonts w:asciiTheme="majorHAnsi" w:hAnsiTheme="majorHAnsi" w:cstheme="majorHAnsi"/>
          <w:b/>
          <w:iCs/>
          <w:highlight w:val="green"/>
          <w:u w:val="single"/>
        </w:rPr>
        <w:t>prejudicial to the interests of local industries</w:t>
      </w:r>
      <w:r w:rsidRPr="00AB0CC6">
        <w:rPr>
          <w:rFonts w:asciiTheme="majorHAnsi" w:hAnsiTheme="majorHAnsi" w:cstheme="majorHAnsi"/>
          <w:sz w:val="16"/>
        </w:rPr>
        <w:t xml:space="preserve">, </w:t>
      </w:r>
      <w:r w:rsidRPr="00AB0CC6">
        <w:rPr>
          <w:rFonts w:asciiTheme="majorHAnsi" w:hAnsiTheme="majorHAnsi" w:cstheme="majorHAnsi"/>
          <w:u w:val="single"/>
        </w:rPr>
        <w:t>which</w:t>
      </w:r>
      <w:r w:rsidRPr="00AB0CC6">
        <w:rPr>
          <w:rFonts w:asciiTheme="majorHAnsi" w:hAnsiTheme="majorHAnsi" w:cstheme="majorHAnsi"/>
          <w:sz w:val="16"/>
        </w:rPr>
        <w:t xml:space="preserve"> </w:t>
      </w:r>
      <w:r w:rsidRPr="00AB0CC6">
        <w:rPr>
          <w:rFonts w:asciiTheme="majorHAnsi" w:hAnsiTheme="majorHAnsi" w:cstheme="majorHAnsi"/>
          <w:u w:val="single"/>
        </w:rPr>
        <w:t>were not in a position to withstand foreign competition</w:t>
      </w:r>
      <w:r w:rsidRPr="00AB0CC6">
        <w:rPr>
          <w:rFonts w:asciiTheme="majorHAnsi" w:hAnsiTheme="majorHAnsi" w:cstheme="majorHAnsi"/>
          <w:sz w:val="16"/>
        </w:rPr>
        <w:t xml:space="preserve">. </w:t>
      </w:r>
      <w:r w:rsidRPr="00AB0CC6">
        <w:rPr>
          <w:rFonts w:asciiTheme="majorHAnsi" w:hAnsiTheme="majorHAnsi" w:cstheme="majorHAnsi"/>
          <w:highlight w:val="green"/>
          <w:u w:val="single"/>
        </w:rPr>
        <w:t>Influence</w:t>
      </w:r>
      <w:r w:rsidRPr="00AB0CC6">
        <w:rPr>
          <w:rFonts w:asciiTheme="majorHAnsi" w:hAnsiTheme="majorHAnsi" w:cstheme="majorHAnsi"/>
          <w:sz w:val="16"/>
        </w:rPr>
        <w:t xml:space="preserve"> </w:t>
      </w:r>
      <w:r w:rsidRPr="00AB0CC6">
        <w:rPr>
          <w:rFonts w:asciiTheme="majorHAnsi" w:hAnsiTheme="majorHAnsi" w:cstheme="majorHAnsi"/>
          <w:u w:val="single"/>
        </w:rPr>
        <w:t xml:space="preserve">within the WTO </w:t>
      </w:r>
      <w:r w:rsidRPr="00AB0CC6">
        <w:rPr>
          <w:rFonts w:asciiTheme="majorHAnsi" w:hAnsiTheme="majorHAnsi" w:cstheme="majorHAnsi"/>
          <w:highlight w:val="green"/>
          <w:u w:val="single"/>
        </w:rPr>
        <w:t>is weighted by</w:t>
      </w:r>
      <w:r w:rsidRPr="00AB0CC6">
        <w:rPr>
          <w:rFonts w:asciiTheme="majorHAnsi" w:hAnsiTheme="majorHAnsi" w:cstheme="majorHAnsi"/>
          <w:sz w:val="16"/>
        </w:rPr>
        <w:t xml:space="preserve"> the </w:t>
      </w:r>
      <w:r w:rsidRPr="00AB0CC6">
        <w:rPr>
          <w:rFonts w:asciiTheme="majorHAnsi" w:hAnsiTheme="majorHAnsi" w:cstheme="majorHAnsi"/>
          <w:highlight w:val="green"/>
          <w:u w:val="single"/>
        </w:rPr>
        <w:t>size of</w:t>
      </w:r>
      <w:r w:rsidRPr="00AB0CC6">
        <w:rPr>
          <w:rFonts w:asciiTheme="majorHAnsi" w:hAnsiTheme="majorHAnsi" w:cstheme="majorHAnsi"/>
          <w:u w:val="single"/>
        </w:rPr>
        <w:t xml:space="preserve"> a nation’s </w:t>
      </w:r>
      <w:r w:rsidRPr="00AB0CC6">
        <w:rPr>
          <w:rFonts w:asciiTheme="majorHAnsi" w:hAnsiTheme="majorHAnsi" w:cstheme="majorHAnsi"/>
          <w:highlight w:val="green"/>
          <w:u w:val="single"/>
        </w:rPr>
        <w:t>economy</w:t>
      </w:r>
      <w:r w:rsidRPr="00AB0CC6">
        <w:rPr>
          <w:rFonts w:asciiTheme="majorHAnsi" w:hAnsiTheme="majorHAnsi" w:cstheme="majorHAnsi"/>
          <w:sz w:val="16"/>
        </w:rPr>
        <w:t xml:space="preserve"> – </w:t>
      </w:r>
      <w:r w:rsidRPr="00AB0CC6">
        <w:rPr>
          <w:rFonts w:asciiTheme="majorHAnsi" w:hAnsiTheme="majorHAnsi" w:cstheme="majorHAnsi"/>
          <w:u w:val="single"/>
        </w:rPr>
        <w:t xml:space="preserve">thus </w:t>
      </w:r>
      <w:r w:rsidRPr="00AB0CC6">
        <w:rPr>
          <w:rFonts w:asciiTheme="majorHAnsi" w:hAnsiTheme="majorHAnsi" w:cstheme="majorHAnsi"/>
          <w:b/>
          <w:iCs/>
          <w:highlight w:val="green"/>
          <w:u w:val="single"/>
        </w:rPr>
        <w:t>even if all poorer nations joined forces</w:t>
      </w:r>
      <w:r w:rsidRPr="00AB0CC6">
        <w:rPr>
          <w:rFonts w:asciiTheme="majorHAnsi" w:hAnsiTheme="majorHAnsi" w:cstheme="majorHAnsi"/>
          <w:sz w:val="16"/>
        </w:rPr>
        <w:t xml:space="preserve"> to demand policy changes </w:t>
      </w:r>
      <w:r w:rsidRPr="00AB0CC6">
        <w:rPr>
          <w:rFonts w:asciiTheme="majorHAnsi" w:hAnsiTheme="majorHAnsi" w:cstheme="majorHAnsi"/>
          <w:b/>
          <w:iCs/>
          <w:highlight w:val="green"/>
          <w:u w:val="single"/>
        </w:rPr>
        <w:t>they would still not have a chance</w:t>
      </w:r>
      <w:r w:rsidRPr="00AB0CC6">
        <w:rPr>
          <w:rFonts w:asciiTheme="majorHAnsi" w:hAnsiTheme="majorHAnsi" w:cstheme="majorHAnsi"/>
          <w:sz w:val="16"/>
        </w:rPr>
        <w:t xml:space="preserve"> against wealthy nations. This trade injustice has drawn widespread protests and pressure for the WTO to reform. Meanwhile, </w:t>
      </w:r>
      <w:r w:rsidRPr="00AB0CC6">
        <w:rPr>
          <w:rFonts w:asciiTheme="majorHAnsi" w:hAnsiTheme="majorHAnsi" w:cstheme="majorHAnsi"/>
          <w:u w:val="single"/>
        </w:rPr>
        <w:t>wealthy nations are increasingly going down the route of bilateral Free Trade Agreements</w:t>
      </w:r>
      <w:r w:rsidRPr="00AB0CC6">
        <w:rPr>
          <w:rFonts w:asciiTheme="majorHAnsi" w:hAnsiTheme="majorHAnsi" w:cstheme="majorHAnsi"/>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B0CC6">
        <w:rPr>
          <w:rFonts w:asciiTheme="majorHAnsi" w:hAnsiTheme="majorHAnsi" w:cstheme="majorHAnsi"/>
          <w:highlight w:val="green"/>
          <w:u w:val="single"/>
        </w:rPr>
        <w:t>Such</w:t>
      </w:r>
      <w:r w:rsidRPr="00AB0CC6">
        <w:rPr>
          <w:rFonts w:asciiTheme="majorHAnsi" w:hAnsiTheme="majorHAnsi" w:cstheme="majorHAnsi"/>
          <w:sz w:val="16"/>
        </w:rPr>
        <w:t xml:space="preserve"> instruments </w:t>
      </w:r>
      <w:r w:rsidRPr="00AB0CC6">
        <w:rPr>
          <w:rFonts w:asciiTheme="majorHAnsi" w:hAnsiTheme="majorHAnsi" w:cstheme="majorHAnsi"/>
          <w:highlight w:val="green"/>
          <w:u w:val="single"/>
        </w:rPr>
        <w:t>are working to create a utopia for</w:t>
      </w:r>
      <w:r w:rsidRPr="00AB0CC6">
        <w:rPr>
          <w:rFonts w:asciiTheme="majorHAnsi" w:hAnsiTheme="majorHAnsi" w:cstheme="majorHAnsi"/>
          <w:sz w:val="16"/>
        </w:rPr>
        <w:t xml:space="preserve"> </w:t>
      </w:r>
      <w:r w:rsidRPr="00AB0CC6">
        <w:rPr>
          <w:rFonts w:asciiTheme="majorHAnsi" w:hAnsiTheme="majorHAnsi" w:cstheme="majorHAnsi"/>
          <w:u w:val="single"/>
        </w:rPr>
        <w:t xml:space="preserve">transnational </w:t>
      </w:r>
      <w:r w:rsidRPr="00AB0CC6">
        <w:rPr>
          <w:rFonts w:asciiTheme="majorHAnsi" w:hAnsiTheme="majorHAnsi" w:cstheme="majorHAnsi"/>
          <w:highlight w:val="green"/>
          <w:u w:val="single"/>
        </w:rPr>
        <w:t>corporations</w:t>
      </w:r>
      <w:r w:rsidRPr="00AB0CC6">
        <w:rPr>
          <w:rFonts w:asciiTheme="majorHAnsi" w:hAnsiTheme="majorHAnsi" w:cstheme="majorHAnsi"/>
          <w:sz w:val="16"/>
        </w:rPr>
        <w:t xml:space="preserve">, creating a business-friendly climate, </w:t>
      </w:r>
      <w:r w:rsidRPr="00AB0CC6">
        <w:rPr>
          <w:rFonts w:asciiTheme="majorHAnsi" w:hAnsiTheme="majorHAnsi" w:cstheme="majorHAnsi"/>
          <w:u w:val="single"/>
        </w:rPr>
        <w:t xml:space="preserve">which translates as the </w:t>
      </w:r>
      <w:r w:rsidRPr="00AB0CC6">
        <w:rPr>
          <w:rFonts w:asciiTheme="majorHAnsi" w:hAnsiTheme="majorHAnsi" w:cstheme="majorHAnsi"/>
          <w:b/>
          <w:iCs/>
          <w:highlight w:val="green"/>
          <w:u w:val="single"/>
        </w:rPr>
        <w:t>demolition of labour protection, tax cuts for the wealthiest</w:t>
      </w:r>
      <w:r w:rsidRPr="00AB0CC6">
        <w:rPr>
          <w:rFonts w:asciiTheme="majorHAnsi" w:hAnsiTheme="majorHAnsi" w:cstheme="majorHAnsi"/>
          <w:b/>
          <w:iCs/>
          <w:u w:val="single"/>
        </w:rPr>
        <w:t xml:space="preserve"> </w:t>
      </w:r>
      <w:r w:rsidRPr="00AB0CC6">
        <w:rPr>
          <w:rFonts w:asciiTheme="majorHAnsi" w:hAnsiTheme="majorHAnsi" w:cstheme="majorHAnsi"/>
          <w:b/>
          <w:iCs/>
          <w:highlight w:val="green"/>
          <w:u w:val="single"/>
        </w:rPr>
        <w:t>and a supine regulatory environment</w:t>
      </w:r>
      <w:r w:rsidRPr="00AB0CC6">
        <w:rPr>
          <w:rFonts w:asciiTheme="majorHAnsi" w:hAnsiTheme="majorHAnsi" w:cstheme="majorHAnsi"/>
          <w:sz w:val="16"/>
        </w:rPr>
        <w:t xml:space="preserve">. </w:t>
      </w:r>
      <w:r w:rsidRPr="00AB0CC6">
        <w:rPr>
          <w:rFonts w:asciiTheme="majorHAnsi" w:hAnsiTheme="majorHAnsi" w:cstheme="majorHAnsi"/>
          <w:u w:val="single"/>
        </w:rPr>
        <w:t>Tax havens operated</w:t>
      </w:r>
      <w:r w:rsidRPr="00AB0CC6">
        <w:rPr>
          <w:rFonts w:asciiTheme="majorHAnsi" w:hAnsiTheme="majorHAnsi" w:cstheme="majorHAnsi"/>
          <w:sz w:val="16"/>
        </w:rPr>
        <w:t xml:space="preserve"> </w:t>
      </w:r>
      <w:r w:rsidRPr="00AB0CC6">
        <w:rPr>
          <w:rFonts w:asciiTheme="majorHAnsi" w:hAnsiTheme="majorHAnsi" w:cstheme="majorHAnsi"/>
          <w:u w:val="single"/>
        </w:rPr>
        <w:t>by</w:t>
      </w:r>
      <w:r w:rsidRPr="00AB0CC6">
        <w:rPr>
          <w:rFonts w:asciiTheme="majorHAnsi" w:hAnsiTheme="majorHAnsi" w:cstheme="majorHAnsi"/>
          <w:sz w:val="16"/>
        </w:rPr>
        <w:t xml:space="preserve"> the </w:t>
      </w:r>
      <w:r w:rsidRPr="00AB0CC6">
        <w:rPr>
          <w:rFonts w:asciiTheme="majorHAnsi" w:hAnsiTheme="majorHAnsi" w:cstheme="majorHAnsi"/>
          <w:u w:val="single"/>
        </w:rPr>
        <w:t>rich</w:t>
      </w:r>
      <w:r w:rsidRPr="00AB0CC6">
        <w:rPr>
          <w:rFonts w:asciiTheme="majorHAnsi" w:hAnsiTheme="majorHAnsi" w:cstheme="majorHAnsi"/>
          <w:sz w:val="16"/>
        </w:rPr>
        <w:t xml:space="preserve">est </w:t>
      </w:r>
      <w:r w:rsidRPr="00AB0CC6">
        <w:rPr>
          <w:rFonts w:asciiTheme="majorHAnsi" w:hAnsiTheme="majorHAnsi" w:cstheme="majorHAnsi"/>
          <w:u w:val="single"/>
        </w:rPr>
        <w:t>countries</w:t>
      </w:r>
      <w:r w:rsidRPr="00AB0CC6">
        <w:rPr>
          <w:rFonts w:asciiTheme="majorHAnsi" w:hAnsiTheme="majorHAnsi" w:cstheme="majorHAnsi"/>
          <w:sz w:val="16"/>
        </w:rPr>
        <w:t xml:space="preserve"> </w:t>
      </w:r>
      <w:r w:rsidRPr="00AB0CC6">
        <w:rPr>
          <w:rFonts w:asciiTheme="majorHAnsi" w:hAnsiTheme="majorHAnsi" w:cstheme="majorHAnsi"/>
          <w:u w:val="single"/>
        </w:rPr>
        <w:t>are home to huge sums of illicit wealth draining</w:t>
      </w:r>
      <w:r w:rsidRPr="00AB0CC6">
        <w:rPr>
          <w:rFonts w:asciiTheme="majorHAnsi" w:hAnsiTheme="majorHAnsi" w:cstheme="majorHAnsi"/>
          <w:sz w:val="16"/>
        </w:rPr>
        <w:t xml:space="preserve"> </w:t>
      </w:r>
      <w:r w:rsidRPr="00AB0CC6">
        <w:rPr>
          <w:rFonts w:asciiTheme="majorHAnsi" w:hAnsiTheme="majorHAnsi" w:cstheme="majorHAnsi"/>
          <w:u w:val="single"/>
        </w:rPr>
        <w:t>out of some of the poorest</w:t>
      </w:r>
      <w:r w:rsidRPr="00AB0CC6">
        <w:rPr>
          <w:rFonts w:asciiTheme="majorHAnsi" w:hAnsiTheme="majorHAnsi" w:cstheme="majorHAnsi"/>
          <w:sz w:val="16"/>
        </w:rPr>
        <w:t xml:space="preserve">. </w:t>
      </w:r>
      <w:r w:rsidRPr="00AB0CC6">
        <w:rPr>
          <w:rFonts w:asciiTheme="majorHAnsi" w:hAnsiTheme="majorHAnsi" w:cstheme="majorHAnsi"/>
          <w:u w:val="single"/>
        </w:rPr>
        <w:t>Today</w:t>
      </w:r>
      <w:r w:rsidRPr="00AB0CC6">
        <w:rPr>
          <w:rFonts w:asciiTheme="majorHAnsi" w:hAnsiTheme="majorHAnsi" w:cstheme="majorHAnsi"/>
          <w:sz w:val="16"/>
        </w:rPr>
        <w:t xml:space="preserve">, due to how the global economy has been engineered, </w:t>
      </w:r>
      <w:r w:rsidRPr="00AB0CC6">
        <w:rPr>
          <w:rFonts w:asciiTheme="majorHAnsi" w:hAnsiTheme="majorHAnsi" w:cstheme="majorHAnsi"/>
          <w:b/>
          <w:iCs/>
          <w:highlight w:val="green"/>
          <w:u w:val="single"/>
        </w:rPr>
        <w:t>for every dollar of aid</w:t>
      </w:r>
      <w:r w:rsidRPr="00AB0CC6">
        <w:rPr>
          <w:rFonts w:asciiTheme="majorHAnsi" w:hAnsiTheme="majorHAnsi" w:cstheme="majorHAnsi"/>
          <w:b/>
          <w:iCs/>
          <w:u w:val="single"/>
        </w:rPr>
        <w:t xml:space="preserve"> sent to poorer countries, </w:t>
      </w:r>
      <w:r w:rsidRPr="00AB0CC6">
        <w:rPr>
          <w:rFonts w:asciiTheme="majorHAnsi" w:hAnsiTheme="majorHAnsi" w:cstheme="majorHAnsi"/>
          <w:b/>
          <w:iCs/>
          <w:highlight w:val="green"/>
          <w:u w:val="single"/>
        </w:rPr>
        <w:t>they lose 10 times as much in outflows</w:t>
      </w:r>
      <w:r w:rsidRPr="00AB0CC6">
        <w:rPr>
          <w:rFonts w:asciiTheme="majorHAnsi" w:hAnsiTheme="majorHAnsi" w:cstheme="majorHAnsi"/>
          <w:sz w:val="16"/>
        </w:rPr>
        <w:t xml:space="preserve"> – </w:t>
      </w:r>
      <w:r w:rsidRPr="00AB0CC6">
        <w:rPr>
          <w:rFonts w:asciiTheme="majorHAnsi" w:hAnsiTheme="majorHAnsi" w:cstheme="majorHAnsi"/>
          <w:b/>
          <w:iCs/>
          <w:u w:val="single"/>
        </w:rPr>
        <w:t>and that’s before one counts their losses through unfair trade rules and underpaid labour</w:t>
      </w:r>
      <w:r w:rsidRPr="00AB0CC6">
        <w:rPr>
          <w:rFonts w:asciiTheme="majorHAnsi" w:hAnsiTheme="majorHAnsi" w:cstheme="majorHAnsi"/>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B0CC6">
        <w:rPr>
          <w:rFonts w:asciiTheme="majorHAnsi" w:hAnsiTheme="majorHAnsi" w:cstheme="majorHAnsi"/>
          <w:u w:val="single"/>
        </w:rPr>
        <w:t>neoliberal capitalism is leading inevitably to wage erosion and work precarity</w:t>
      </w:r>
      <w:r w:rsidRPr="00AB0CC6">
        <w:rPr>
          <w:rFonts w:asciiTheme="majorHAnsi" w:hAnsiTheme="majorHAnsi" w:cstheme="majorHAnsi"/>
          <w:sz w:val="16"/>
        </w:rPr>
        <w:t xml:space="preserve">, coupled with the withdrawal of state support. </w:t>
      </w:r>
      <w:r w:rsidRPr="00AB0CC6">
        <w:rPr>
          <w:rFonts w:asciiTheme="majorHAnsi" w:hAnsiTheme="majorHAnsi" w:cstheme="majorHAnsi"/>
          <w:u w:val="single"/>
        </w:rPr>
        <w:t>Inequality is rising dramatically</w:t>
      </w:r>
      <w:r w:rsidRPr="00AB0CC6">
        <w:rPr>
          <w:rFonts w:asciiTheme="majorHAnsi" w:hAnsiTheme="majorHAnsi" w:cstheme="majorHAnsi"/>
          <w:sz w:val="16"/>
        </w:rPr>
        <w:t xml:space="preserve">. In 2018 </w:t>
      </w:r>
      <w:r w:rsidRPr="00AB0CC6">
        <w:rPr>
          <w:rFonts w:asciiTheme="majorHAnsi" w:hAnsiTheme="majorHAnsi" w:cstheme="majorHAnsi"/>
          <w:u w:val="single"/>
        </w:rPr>
        <w:t>the richest 26 people owned wealth equivalent to the poorest half of the world’s population</w:t>
      </w:r>
      <w:r w:rsidRPr="00AB0CC6">
        <w:rPr>
          <w:rFonts w:asciiTheme="majorHAnsi" w:hAnsiTheme="majorHAnsi" w:cstheme="majorHAnsi"/>
          <w:sz w:val="16"/>
        </w:rPr>
        <w:t xml:space="preserve">. And their wealth was increasing at the rate of $2.5 billion a day. </w:t>
      </w:r>
      <w:r w:rsidRPr="00AB0CC6">
        <w:rPr>
          <w:rFonts w:asciiTheme="majorHAnsi" w:hAnsiTheme="majorHAnsi" w:cstheme="majorHAnsi"/>
          <w:u w:val="single"/>
        </w:rPr>
        <w:t>Meanwhile 3.4 billion</w:t>
      </w:r>
      <w:r w:rsidRPr="00AB0CC6">
        <w:rPr>
          <w:rFonts w:asciiTheme="majorHAnsi" w:hAnsiTheme="majorHAnsi" w:cstheme="majorHAnsi"/>
          <w:sz w:val="16"/>
        </w:rPr>
        <w:t xml:space="preserve"> </w:t>
      </w:r>
      <w:r w:rsidRPr="00AB0CC6">
        <w:rPr>
          <w:rFonts w:asciiTheme="majorHAnsi" w:hAnsiTheme="majorHAnsi" w:cstheme="majorHAnsi"/>
          <w:u w:val="single"/>
        </w:rPr>
        <w:t>people</w:t>
      </w:r>
      <w:r w:rsidRPr="00AB0CC6">
        <w:rPr>
          <w:rFonts w:asciiTheme="majorHAnsi" w:hAnsiTheme="majorHAnsi" w:cstheme="majorHAnsi"/>
          <w:sz w:val="16"/>
        </w:rPr>
        <w:t xml:space="preserve"> – </w:t>
      </w:r>
      <w:r w:rsidRPr="00AB0CC6">
        <w:rPr>
          <w:rFonts w:asciiTheme="majorHAnsi" w:hAnsiTheme="majorHAnsi" w:cstheme="majorHAnsi"/>
          <w:u w:val="single"/>
        </w:rPr>
        <w:t>nearly half the world</w:t>
      </w:r>
      <w:r w:rsidRPr="00AB0CC6">
        <w:rPr>
          <w:rFonts w:asciiTheme="majorHAnsi" w:hAnsiTheme="majorHAnsi" w:cstheme="majorHAnsi"/>
          <w:sz w:val="16"/>
        </w:rPr>
        <w:t xml:space="preserve"> – </w:t>
      </w:r>
      <w:r w:rsidRPr="00AB0CC6">
        <w:rPr>
          <w:rFonts w:asciiTheme="majorHAnsi" w:hAnsiTheme="majorHAnsi" w:cstheme="majorHAnsi"/>
          <w:u w:val="single"/>
        </w:rPr>
        <w:t>were living on less than $5.50 a day.</w:t>
      </w:r>
    </w:p>
    <w:p w14:paraId="42959160" w14:textId="77777777" w:rsidR="00AC6132" w:rsidRPr="00AB0CC6" w:rsidRDefault="00AC6132" w:rsidP="00AC6132">
      <w:pPr>
        <w:rPr>
          <w:rFonts w:asciiTheme="majorHAnsi" w:hAnsiTheme="majorHAnsi" w:cstheme="majorHAnsi"/>
        </w:rPr>
      </w:pPr>
    </w:p>
    <w:p w14:paraId="14CFAA4C" w14:textId="27BECCAF" w:rsidR="00E42E4C" w:rsidRPr="00AB0CC6" w:rsidRDefault="00AC6132" w:rsidP="00AC6132">
      <w:pPr>
        <w:pStyle w:val="Heading3"/>
        <w:rPr>
          <w:rFonts w:asciiTheme="majorHAnsi" w:hAnsiTheme="majorHAnsi" w:cstheme="majorHAnsi"/>
        </w:rPr>
      </w:pPr>
      <w:r w:rsidRPr="00AB0CC6">
        <w:rPr>
          <w:rFonts w:asciiTheme="majorHAnsi" w:hAnsiTheme="majorHAnsi" w:cstheme="majorHAnsi"/>
        </w:rPr>
        <w:lastRenderedPageBreak/>
        <w:t>2</w:t>
      </w:r>
    </w:p>
    <w:p w14:paraId="7A678975" w14:textId="0F433E6A" w:rsidR="00AC6132" w:rsidRPr="00AB0CC6" w:rsidRDefault="00AC6132" w:rsidP="00AC6132">
      <w:pPr>
        <w:pStyle w:val="Heading4"/>
        <w:rPr>
          <w:rFonts w:asciiTheme="majorHAnsi" w:hAnsiTheme="majorHAnsi" w:cstheme="majorHAnsi"/>
        </w:rPr>
      </w:pPr>
      <w:bookmarkStart w:id="0" w:name="OLE_LINK1"/>
      <w:bookmarkStart w:id="1" w:name="OLE_LINK2"/>
      <w:r w:rsidRPr="00AB0CC6">
        <w:rPr>
          <w:rFonts w:asciiTheme="majorHAnsi" w:hAnsiTheme="majorHAnsi" w:cstheme="majorHAnsi"/>
        </w:rPr>
        <w:t xml:space="preserve">The affirmative is a futile compromise in the battlefield of capitalism. Even softening ip protections will not resolve contradictions and inequalities in society but only preserve laborers needed for the capitalist economy to function. </w:t>
      </w:r>
    </w:p>
    <w:p w14:paraId="71113ECB" w14:textId="77777777" w:rsidR="00AC6132" w:rsidRPr="00AB0CC6" w:rsidRDefault="00AC6132" w:rsidP="00AC6132">
      <w:pPr>
        <w:rPr>
          <w:rFonts w:asciiTheme="majorHAnsi" w:hAnsiTheme="majorHAnsi" w:cstheme="majorHAnsi"/>
          <w:sz w:val="16"/>
          <w:szCs w:val="18"/>
        </w:rPr>
      </w:pPr>
      <w:r w:rsidRPr="00AB0CC6">
        <w:rPr>
          <w:rStyle w:val="Style13ptBold"/>
          <w:rFonts w:asciiTheme="majorHAnsi" w:hAnsiTheme="majorHAnsi" w:cstheme="majorHAnsi"/>
        </w:rPr>
        <w:t>Rikowski 2006</w:t>
      </w:r>
      <w:r w:rsidRPr="00AB0CC6">
        <w:rPr>
          <w:rFonts w:asciiTheme="majorHAnsi" w:hAnsiTheme="majorHAnsi" w:cstheme="majorHAnsi"/>
        </w:rPr>
        <w:t xml:space="preserve"> (</w:t>
      </w:r>
      <w:r w:rsidRPr="00AB0CC6">
        <w:rPr>
          <w:rFonts w:asciiTheme="majorHAnsi" w:hAnsiTheme="majorHAnsi" w:cstheme="maj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9" w:history="1">
        <w:r w:rsidRPr="00AB0CC6">
          <w:rPr>
            <w:rStyle w:val="Hyperlink"/>
            <w:rFonts w:asciiTheme="majorHAnsi" w:hAnsiTheme="majorHAnsi" w:cstheme="majorHAnsi"/>
            <w:sz w:val="18"/>
            <w:szCs w:val="18"/>
          </w:rPr>
          <w:t>https://journals.sagepub.com/doi/pdf/10.2304/pfie.2006.4.4.396</w:t>
        </w:r>
      </w:hyperlink>
      <w:r w:rsidRPr="00AB0CC6">
        <w:rPr>
          <w:rFonts w:asciiTheme="majorHAnsi" w:hAnsiTheme="majorHAnsi" w:cstheme="majorHAnsi"/>
        </w:rPr>
        <w:t xml:space="preserve">) </w:t>
      </w:r>
      <w:r w:rsidRPr="00AB0CC6">
        <w:rPr>
          <w:rFonts w:asciiTheme="majorHAnsi" w:hAnsiTheme="majorHAnsi" w:cstheme="majorHAnsi"/>
          <w:sz w:val="16"/>
          <w:szCs w:val="18"/>
        </w:rPr>
        <w:t>0:24</w:t>
      </w:r>
    </w:p>
    <w:p w14:paraId="3DA2E429" w14:textId="77777777" w:rsidR="00AC6132" w:rsidRPr="00AB0CC6" w:rsidRDefault="00AC6132" w:rsidP="00AC6132">
      <w:pPr>
        <w:rPr>
          <w:rFonts w:asciiTheme="majorHAnsi" w:hAnsiTheme="majorHAnsi" w:cstheme="majorHAnsi"/>
        </w:rPr>
      </w:pPr>
      <w:r w:rsidRPr="00AB0CC6">
        <w:rPr>
          <w:rFonts w:asciiTheme="majorHAnsi" w:hAnsiTheme="majorHAnsi" w:cstheme="majorHAnsi"/>
        </w:rPr>
        <w:t xml:space="preserve">Fundamentally, </w:t>
      </w:r>
      <w:r w:rsidRPr="00AB0CC6">
        <w:rPr>
          <w:rStyle w:val="StyleUnderline"/>
          <w:rFonts w:asciiTheme="majorHAnsi" w:hAnsiTheme="majorHAnsi" w:cstheme="majorHAnsi"/>
        </w:rPr>
        <w:t xml:space="preserve">it will be </w:t>
      </w:r>
      <w:r w:rsidRPr="00AB0CC6">
        <w:rPr>
          <w:rStyle w:val="StyleUnderline"/>
          <w:rFonts w:asciiTheme="majorHAnsi" w:hAnsiTheme="majorHAnsi" w:cstheme="majorHAnsi"/>
          <w:highlight w:val="cyan"/>
        </w:rPr>
        <w:t>impossible to implement TRIPS</w:t>
      </w:r>
      <w:r w:rsidRPr="00AB0CC6">
        <w:rPr>
          <w:rStyle w:val="StyleUnderline"/>
          <w:rFonts w:asciiTheme="majorHAnsi" w:hAnsiTheme="majorHAnsi" w:cstheme="majorHAnsi"/>
        </w:rPr>
        <w:t xml:space="preserve"> in a way </w:t>
      </w:r>
      <w:r w:rsidRPr="00AB0CC6">
        <w:rPr>
          <w:rStyle w:val="StyleUnderline"/>
          <w:rFonts w:asciiTheme="majorHAnsi" w:hAnsiTheme="majorHAnsi" w:cstheme="majorHAnsi"/>
          <w:highlight w:val="cyan"/>
        </w:rPr>
        <w:t>that will</w:t>
      </w:r>
      <w:r w:rsidRPr="00AB0CC6">
        <w:rPr>
          <w:rStyle w:val="StyleUnderline"/>
          <w:rFonts w:asciiTheme="majorHAnsi" w:hAnsiTheme="majorHAnsi" w:cstheme="majorHAnsi"/>
        </w:rPr>
        <w:t xml:space="preserve"> significantly </w:t>
      </w:r>
      <w:r w:rsidRPr="00AB0CC6">
        <w:rPr>
          <w:rStyle w:val="StyleUnderline"/>
          <w:rFonts w:asciiTheme="majorHAnsi" w:hAnsiTheme="majorHAnsi" w:cstheme="majorHAnsi"/>
          <w:highlight w:val="cyan"/>
        </w:rPr>
        <w:t>benefit the developing world</w:t>
      </w:r>
      <w:r w:rsidRPr="00AB0CC6">
        <w:rPr>
          <w:rFonts w:asciiTheme="majorHAnsi" w:hAnsiTheme="majorHAnsi" w:cstheme="majorHAnsi"/>
          <w:highlight w:val="cyan"/>
        </w:rPr>
        <w:t>,</w:t>
      </w:r>
      <w:r w:rsidRPr="00AB0CC6">
        <w:rPr>
          <w:rFonts w:asciiTheme="majorHAnsi" w:hAnsiTheme="majorHAnsi" w:cstheme="majorHAnsi"/>
        </w:rPr>
        <w:t xml:space="preserve"> </w:t>
      </w:r>
      <w:r w:rsidRPr="00AB0CC6">
        <w:rPr>
          <w:rStyle w:val="StyleUnderline"/>
          <w:rFonts w:asciiTheme="majorHAnsi" w:hAnsiTheme="majorHAnsi" w:cstheme="majorHAnsi"/>
        </w:rPr>
        <w:t xml:space="preserve">because of the inherent </w:t>
      </w:r>
      <w:r w:rsidRPr="00AB0CC6">
        <w:rPr>
          <w:rStyle w:val="StyleUnderline"/>
          <w:rFonts w:asciiTheme="majorHAnsi" w:hAnsiTheme="majorHAnsi" w:cstheme="majorHAnsi"/>
          <w:highlight w:val="cyan"/>
        </w:rPr>
        <w:t>inequalities and contradictions</w:t>
      </w:r>
      <w:r w:rsidRPr="00AB0CC6">
        <w:rPr>
          <w:rStyle w:val="StyleUnderline"/>
          <w:rFonts w:asciiTheme="majorHAnsi" w:hAnsiTheme="majorHAnsi" w:cstheme="majorHAnsi"/>
        </w:rPr>
        <w:t xml:space="preserve"> that </w:t>
      </w:r>
      <w:r w:rsidRPr="00AB0CC6">
        <w:rPr>
          <w:rStyle w:val="StyleUnderline"/>
          <w:rFonts w:asciiTheme="majorHAnsi" w:hAnsiTheme="majorHAnsi" w:cstheme="majorHAnsi"/>
          <w:highlight w:val="cyan"/>
        </w:rPr>
        <w:t>are built into</w:t>
      </w:r>
      <w:r w:rsidRPr="00AB0CC6">
        <w:rPr>
          <w:rStyle w:val="StyleUnderline"/>
          <w:rFonts w:asciiTheme="majorHAnsi" w:hAnsiTheme="majorHAnsi" w:cstheme="majorHAnsi"/>
        </w:rPr>
        <w:t xml:space="preserve"> the very fabric of global </w:t>
      </w:r>
      <w:r w:rsidRPr="00AB0CC6">
        <w:rPr>
          <w:rStyle w:val="StyleUnderline"/>
          <w:rFonts w:asciiTheme="majorHAnsi" w:hAnsiTheme="majorHAnsi" w:cstheme="majorHAnsi"/>
          <w:highlight w:val="cyan"/>
        </w:rPr>
        <w:t>capitalism</w:t>
      </w:r>
      <w:r w:rsidRPr="00AB0CC6">
        <w:rPr>
          <w:rStyle w:val="StyleUnderline"/>
          <w:rFonts w:asciiTheme="majorHAnsi" w:hAnsiTheme="majorHAnsi" w:cstheme="majorHAnsi"/>
        </w:rPr>
        <w:t xml:space="preserve"> itself</w:t>
      </w:r>
      <w:r w:rsidRPr="00AB0CC6">
        <w:rPr>
          <w:rFonts w:asciiTheme="majorHAnsi" w:hAnsiTheme="majorHAnsi" w:cstheme="majorHAnsi"/>
        </w:rPr>
        <w:t xml:space="preserve">. Furthermore, </w:t>
      </w:r>
      <w:r w:rsidRPr="00AB0CC6">
        <w:rPr>
          <w:rStyle w:val="StyleUnderline"/>
          <w:rFonts w:asciiTheme="majorHAnsi" w:hAnsiTheme="majorHAnsi" w:cstheme="majorHAnsi"/>
        </w:rPr>
        <w:t xml:space="preserve">the </w:t>
      </w:r>
      <w:r w:rsidRPr="00AB0CC6">
        <w:rPr>
          <w:rStyle w:val="StyleUnderline"/>
          <w:rFonts w:asciiTheme="majorHAnsi" w:hAnsiTheme="majorHAnsi" w:cstheme="majorHAnsi"/>
          <w:highlight w:val="cyan"/>
        </w:rPr>
        <w:t>drives of capital are infinite</w:t>
      </w:r>
      <w:r w:rsidRPr="00AB0CC6">
        <w:rPr>
          <w:rStyle w:val="StyleUnderline"/>
          <w:rFonts w:asciiTheme="majorHAnsi" w:hAnsiTheme="majorHAnsi" w:cstheme="majorHAnsi"/>
        </w:rPr>
        <w:t xml:space="preserve">; it will never be satisfied. So, </w:t>
      </w:r>
      <w:r w:rsidRPr="00AB0CC6">
        <w:rPr>
          <w:rStyle w:val="StyleUnderline"/>
          <w:rFonts w:asciiTheme="majorHAnsi" w:hAnsiTheme="majorHAnsi" w:cstheme="majorHAnsi"/>
          <w:highlight w:val="cyan"/>
        </w:rPr>
        <w:t>there will never come a point where</w:t>
      </w:r>
      <w:r w:rsidRPr="00AB0CC6">
        <w:rPr>
          <w:rStyle w:val="StyleUnderline"/>
          <w:rFonts w:asciiTheme="majorHAnsi" w:hAnsiTheme="majorHAnsi" w:cstheme="majorHAnsi"/>
        </w:rPr>
        <w:t xml:space="preserve"> it will be decided that the </w:t>
      </w:r>
      <w:r w:rsidRPr="00AB0CC6">
        <w:rPr>
          <w:rStyle w:val="StyleUnderline"/>
          <w:rFonts w:asciiTheme="majorHAnsi" w:hAnsiTheme="majorHAnsi" w:cstheme="majorHAnsi"/>
          <w:highlight w:val="cyan"/>
        </w:rPr>
        <w:t>inequalities need to be lessened</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in a</w:t>
      </w:r>
      <w:r w:rsidRPr="00AB0CC6">
        <w:rPr>
          <w:rStyle w:val="StyleUnderline"/>
          <w:rFonts w:asciiTheme="majorHAnsi" w:hAnsiTheme="majorHAnsi" w:cstheme="majorHAnsi"/>
        </w:rPr>
        <w:t xml:space="preserve">ny </w:t>
      </w:r>
      <w:r w:rsidRPr="00AB0CC6">
        <w:rPr>
          <w:rStyle w:val="StyleUnderline"/>
          <w:rFonts w:asciiTheme="majorHAnsi" w:hAnsiTheme="majorHAnsi" w:cstheme="majorHAnsi"/>
          <w:highlight w:val="cyan"/>
        </w:rPr>
        <w:t>fundamental way</w:t>
      </w:r>
      <w:r w:rsidRPr="00AB0CC6">
        <w:rPr>
          <w:rFonts w:asciiTheme="majorHAnsi" w:hAnsiTheme="majorHAnsi" w:cstheme="majorHAnsi"/>
        </w:rPr>
        <w:t xml:space="preserve">. Instead, TRIPS, as a tool which aids the furtherance of global capitalism, is likely to increase the inequalities. Furthermore, </w:t>
      </w:r>
      <w:r w:rsidRPr="00AB0CC6">
        <w:rPr>
          <w:rStyle w:val="StyleUnderline"/>
          <w:rFonts w:asciiTheme="majorHAnsi" w:hAnsiTheme="majorHAnsi" w:cstheme="majorHAnsi"/>
          <w:highlight w:val="cyan"/>
        </w:rPr>
        <w:t>inequalities</w:t>
      </w:r>
      <w:r w:rsidRPr="00AB0CC6">
        <w:rPr>
          <w:rStyle w:val="StyleUnderline"/>
          <w:rFonts w:asciiTheme="majorHAnsi" w:hAnsiTheme="majorHAnsi" w:cstheme="majorHAnsi"/>
        </w:rPr>
        <w:t xml:space="preserve"> and poverty </w:t>
      </w:r>
      <w:r w:rsidRPr="00AB0CC6">
        <w:rPr>
          <w:rStyle w:val="StyleUnderline"/>
          <w:rFonts w:asciiTheme="majorHAnsi" w:hAnsiTheme="majorHAnsi" w:cstheme="majorHAnsi"/>
          <w:highlight w:val="cyan"/>
        </w:rPr>
        <w:t>will only</w:t>
      </w:r>
      <w:r w:rsidRPr="00AB0CC6">
        <w:rPr>
          <w:rStyle w:val="StyleUnderline"/>
          <w:rFonts w:asciiTheme="majorHAnsi" w:hAnsiTheme="majorHAnsi" w:cstheme="majorHAnsi"/>
        </w:rPr>
        <w:t xml:space="preserve"> ever </w:t>
      </w:r>
      <w:r w:rsidRPr="00AB0CC6">
        <w:rPr>
          <w:rStyle w:val="StyleUnderline"/>
          <w:rFonts w:asciiTheme="majorHAnsi" w:hAnsiTheme="majorHAnsi" w:cstheme="majorHAnsi"/>
          <w:highlight w:val="cyan"/>
        </w:rPr>
        <w:t>be lessened</w:t>
      </w:r>
      <w:r w:rsidRPr="00AB0CC6">
        <w:rPr>
          <w:rStyle w:val="StyleUnderline"/>
          <w:rFonts w:asciiTheme="majorHAnsi" w:hAnsiTheme="majorHAnsi" w:cstheme="majorHAnsi"/>
        </w:rPr>
        <w:t xml:space="preserve"> </w:t>
      </w:r>
      <w:r w:rsidRPr="00AB0CC6">
        <w:rPr>
          <w:rFonts w:asciiTheme="majorHAnsi" w:hAnsiTheme="majorHAnsi" w:cstheme="majorHAnsi"/>
        </w:rPr>
        <w:t xml:space="preserve">(and largely </w:t>
      </w:r>
      <w:r w:rsidRPr="00AB0CC6">
        <w:rPr>
          <w:rStyle w:val="StyleUnderline"/>
          <w:rFonts w:asciiTheme="majorHAnsi" w:hAnsiTheme="majorHAnsi" w:cstheme="majorHAnsi"/>
          <w:highlight w:val="cyan"/>
        </w:rPr>
        <w:t xml:space="preserve">on a temporary basis) </w:t>
      </w:r>
      <w:r w:rsidRPr="00AB0CC6">
        <w:rPr>
          <w:rStyle w:val="StyleUnderline"/>
          <w:rFonts w:asciiTheme="majorHAnsi" w:hAnsiTheme="majorHAnsi" w:cstheme="majorHAnsi"/>
        </w:rPr>
        <w:t>when pressure is placed on those in positions of power</w:t>
      </w:r>
      <w:r w:rsidRPr="00AB0CC6">
        <w:rPr>
          <w:rFonts w:asciiTheme="majorHAnsi" w:hAnsiTheme="majorHAnsi" w:cstheme="majorHAnsi"/>
        </w:rPr>
        <w:t xml:space="preserve">. </w:t>
      </w:r>
      <w:r w:rsidRPr="00AB0CC6">
        <w:rPr>
          <w:rStyle w:val="StyleUnderline"/>
          <w:rFonts w:asciiTheme="majorHAnsi" w:hAnsiTheme="majorHAnsi" w:cstheme="majorHAnsi"/>
        </w:rPr>
        <w:t xml:space="preserve">In regard to </w:t>
      </w:r>
      <w:r w:rsidRPr="00AB0CC6">
        <w:rPr>
          <w:rStyle w:val="StyleUnderline"/>
          <w:rFonts w:asciiTheme="majorHAnsi" w:hAnsiTheme="majorHAnsi" w:cstheme="majorHAnsi"/>
          <w:highlight w:val="cyan"/>
        </w:rPr>
        <w:t>TRIPS</w:t>
      </w:r>
      <w:r w:rsidRPr="00AB0CC6">
        <w:rPr>
          <w:rStyle w:val="StyleUnderline"/>
          <w:rFonts w:asciiTheme="majorHAnsi" w:hAnsiTheme="majorHAnsi" w:cstheme="majorHAnsi"/>
        </w:rPr>
        <w:t xml:space="preserve"> this </w:t>
      </w:r>
      <w:r w:rsidRPr="00AB0CC6">
        <w:rPr>
          <w:rStyle w:val="StyleUnderline"/>
          <w:rFonts w:asciiTheme="majorHAnsi" w:hAnsiTheme="majorHAnsi" w:cstheme="majorHAnsi"/>
          <w:highlight w:val="cyan"/>
        </w:rPr>
        <w:t>rests on</w:t>
      </w:r>
      <w:r w:rsidRPr="00AB0CC6">
        <w:rPr>
          <w:rStyle w:val="StyleUnderline"/>
          <w:rFonts w:asciiTheme="majorHAnsi" w:hAnsiTheme="majorHAnsi" w:cstheme="majorHAnsi"/>
        </w:rPr>
        <w:t xml:space="preserve"> putting </w:t>
      </w:r>
      <w:r w:rsidRPr="00AB0CC6">
        <w:rPr>
          <w:rStyle w:val="StyleUnderline"/>
          <w:rFonts w:asciiTheme="majorHAnsi" w:hAnsiTheme="majorHAnsi" w:cstheme="majorHAnsi"/>
          <w:highlight w:val="cyan"/>
        </w:rPr>
        <w:t>pressure on the WTO</w:t>
      </w:r>
      <w:r w:rsidRPr="00AB0CC6">
        <w:rPr>
          <w:rFonts w:asciiTheme="majorHAnsi" w:hAnsiTheme="majorHAnsi" w:cstheme="majorHAnsi"/>
        </w:rPr>
        <w:t xml:space="preserve"> through organisations such as the Third World Network and various NGOs in order to soften some of the most worrying of the implications of TRIPS for the poor and those in the developing world. </w:t>
      </w:r>
    </w:p>
    <w:p w14:paraId="2D17E0D2" w14:textId="77777777" w:rsidR="00AC6132" w:rsidRPr="00AB0CC6" w:rsidRDefault="00AC6132" w:rsidP="00AC6132">
      <w:pPr>
        <w:rPr>
          <w:rFonts w:asciiTheme="majorHAnsi" w:hAnsiTheme="majorHAnsi" w:cstheme="majorHAnsi"/>
        </w:rPr>
      </w:pPr>
      <w:r w:rsidRPr="00AB0CC6">
        <w:rPr>
          <w:rStyle w:val="StyleUnderline"/>
          <w:rFonts w:asciiTheme="majorHAnsi" w:hAnsiTheme="majorHAnsi" w:cstheme="majorHAnsi"/>
        </w:rPr>
        <w:t xml:space="preserve">However, </w:t>
      </w:r>
      <w:r w:rsidRPr="00AB0CC6">
        <w:rPr>
          <w:rStyle w:val="StyleUnderline"/>
          <w:rFonts w:asciiTheme="majorHAnsi" w:hAnsiTheme="majorHAnsi" w:cstheme="majorHAnsi"/>
          <w:highlight w:val="cyan"/>
        </w:rPr>
        <w:t>cap</w:t>
      </w:r>
      <w:r w:rsidRPr="00AB0CC6">
        <w:rPr>
          <w:rStyle w:val="StyleUnderline"/>
          <w:rFonts w:asciiTheme="majorHAnsi" w:hAnsiTheme="majorHAnsi" w:cstheme="majorHAnsi"/>
        </w:rPr>
        <w:t xml:space="preserve">italism </w:t>
      </w:r>
      <w:r w:rsidRPr="00AB0CC6">
        <w:rPr>
          <w:rStyle w:val="StyleUnderline"/>
          <w:rFonts w:asciiTheme="majorHAnsi" w:hAnsiTheme="majorHAnsi" w:cstheme="majorHAnsi"/>
          <w:highlight w:val="cyan"/>
        </w:rPr>
        <w:t>is a battlefield</w:t>
      </w:r>
      <w:r w:rsidRPr="00AB0CC6">
        <w:rPr>
          <w:rStyle w:val="StyleUnderline"/>
          <w:rFonts w:asciiTheme="majorHAnsi" w:hAnsiTheme="majorHAnsi" w:cstheme="majorHAnsi"/>
        </w:rPr>
        <w:t xml:space="preserve"> upon which various </w:t>
      </w:r>
      <w:r w:rsidRPr="00AB0CC6">
        <w:rPr>
          <w:rStyle w:val="StyleUnderline"/>
          <w:rFonts w:asciiTheme="majorHAnsi" w:hAnsiTheme="majorHAnsi" w:cstheme="majorHAnsi"/>
          <w:highlight w:val="cyan"/>
        </w:rPr>
        <w:t>compromises are and can only</w:t>
      </w:r>
      <w:r w:rsidRPr="00AB0CC6">
        <w:rPr>
          <w:rStyle w:val="StyleUnderline"/>
          <w:rFonts w:asciiTheme="majorHAnsi" w:hAnsiTheme="majorHAnsi" w:cstheme="majorHAnsi"/>
        </w:rPr>
        <w:t xml:space="preserve"> ever </w:t>
      </w:r>
      <w:r w:rsidRPr="00AB0CC6">
        <w:rPr>
          <w:rStyle w:val="StyleUnderline"/>
          <w:rFonts w:asciiTheme="majorHAnsi" w:hAnsiTheme="majorHAnsi" w:cstheme="majorHAnsi"/>
          <w:highlight w:val="cyan"/>
        </w:rPr>
        <w:t>be made</w:t>
      </w:r>
      <w:r w:rsidRPr="00AB0CC6">
        <w:rPr>
          <w:rStyle w:val="StyleUnderline"/>
          <w:rFonts w:asciiTheme="majorHAnsi" w:hAnsiTheme="majorHAnsi" w:cstheme="majorHAnsi"/>
        </w:rPr>
        <w:t xml:space="preserve">, but it can </w:t>
      </w:r>
      <w:r w:rsidRPr="00AB0CC6">
        <w:rPr>
          <w:rStyle w:val="StyleUnderline"/>
          <w:rFonts w:asciiTheme="majorHAnsi" w:hAnsiTheme="majorHAnsi" w:cstheme="majorHAnsi"/>
          <w:highlight w:val="cyan"/>
        </w:rPr>
        <w:t>never</w:t>
      </w:r>
      <w:r w:rsidRPr="00AB0CC6">
        <w:rPr>
          <w:rStyle w:val="StyleUnderline"/>
          <w:rFonts w:asciiTheme="majorHAnsi" w:hAnsiTheme="majorHAnsi" w:cstheme="majorHAnsi"/>
        </w:rPr>
        <w:t xml:space="preserve"> ultimately be </w:t>
      </w:r>
      <w:r w:rsidRPr="00AB0CC6">
        <w:rPr>
          <w:rStyle w:val="StyleUnderline"/>
          <w:rFonts w:asciiTheme="majorHAnsi" w:hAnsiTheme="majorHAnsi" w:cstheme="majorHAnsi"/>
          <w:highlight w:val="cyan"/>
        </w:rPr>
        <w:t>for</w:t>
      </w:r>
      <w:r w:rsidRPr="00AB0CC6">
        <w:rPr>
          <w:rStyle w:val="StyleUnderline"/>
          <w:rFonts w:asciiTheme="majorHAnsi" w:hAnsiTheme="majorHAnsi" w:cstheme="majorHAnsi"/>
        </w:rPr>
        <w:t xml:space="preserve"> the benefit of </w:t>
      </w:r>
      <w:r w:rsidRPr="00AB0CC6">
        <w:rPr>
          <w:rStyle w:val="StyleUnderline"/>
          <w:rFonts w:asciiTheme="majorHAnsi" w:hAnsiTheme="majorHAnsi" w:cstheme="majorHAnsi"/>
          <w:highlight w:val="cyan"/>
        </w:rPr>
        <w:t>the labourer and</w:t>
      </w:r>
      <w:r w:rsidRPr="00AB0CC6">
        <w:rPr>
          <w:rStyle w:val="StyleUnderline"/>
          <w:rFonts w:asciiTheme="majorHAnsi" w:hAnsiTheme="majorHAnsi" w:cstheme="majorHAnsi"/>
        </w:rPr>
        <w:t xml:space="preserve"> the </w:t>
      </w:r>
      <w:r w:rsidRPr="00AB0CC6">
        <w:rPr>
          <w:rStyle w:val="StyleUnderline"/>
          <w:rFonts w:asciiTheme="majorHAnsi" w:hAnsiTheme="majorHAnsi" w:cstheme="majorHAnsi"/>
          <w:highlight w:val="cyan"/>
        </w:rPr>
        <w:t>poor</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To change the situation</w:t>
      </w:r>
      <w:r w:rsidRPr="00AB0CC6">
        <w:rPr>
          <w:rStyle w:val="StyleUnderline"/>
          <w:rFonts w:asciiTheme="majorHAnsi" w:hAnsiTheme="majorHAnsi" w:cstheme="majorHAnsi"/>
        </w:rPr>
        <w:t xml:space="preserve"> on a </w:t>
      </w:r>
      <w:r w:rsidRPr="00AB0CC6">
        <w:rPr>
          <w:rStyle w:val="StyleUnderline"/>
          <w:rFonts w:asciiTheme="majorHAnsi" w:hAnsiTheme="majorHAnsi" w:cstheme="majorHAnsi"/>
          <w:highlight w:val="cyan"/>
        </w:rPr>
        <w:t>permanent</w:t>
      </w:r>
      <w:r w:rsidRPr="00AB0CC6">
        <w:rPr>
          <w:rStyle w:val="StyleUnderline"/>
          <w:rFonts w:asciiTheme="majorHAnsi" w:hAnsiTheme="majorHAnsi" w:cstheme="majorHAnsi"/>
        </w:rPr>
        <w:t xml:space="preserve"> basis, </w:t>
      </w:r>
      <w:r w:rsidRPr="00AB0CC6">
        <w:rPr>
          <w:rStyle w:val="StyleUnderline"/>
          <w:rFonts w:asciiTheme="majorHAnsi" w:hAnsiTheme="majorHAnsi" w:cstheme="majorHAnsi"/>
          <w:highlight w:val="cyan"/>
        </w:rPr>
        <w:t>we need to terminate cap</w:t>
      </w:r>
      <w:r w:rsidRPr="00AB0CC6">
        <w:rPr>
          <w:rStyle w:val="StyleUnderline"/>
          <w:rFonts w:asciiTheme="majorHAnsi" w:hAnsiTheme="majorHAnsi" w:cstheme="majorHAnsi"/>
        </w:rPr>
        <w:t>italism and replace it</w:t>
      </w:r>
      <w:r w:rsidRPr="00AB0CC6">
        <w:rPr>
          <w:rFonts w:asciiTheme="majorHAnsi" w:hAnsiTheme="majorHAnsi" w:cstheme="majorHAnsi"/>
        </w:rPr>
        <w:t xml:space="preserve"> with socialism and eventually with communism in my opinion.</w:t>
      </w:r>
    </w:p>
    <w:bookmarkEnd w:id="0"/>
    <w:bookmarkEnd w:id="1"/>
    <w:p w14:paraId="45C69691" w14:textId="77777777" w:rsidR="00AC6132" w:rsidRPr="00AB0CC6" w:rsidRDefault="00AC6132" w:rsidP="00AC6132">
      <w:pPr>
        <w:pStyle w:val="Heading4"/>
        <w:rPr>
          <w:rFonts w:asciiTheme="majorHAnsi" w:hAnsiTheme="majorHAnsi" w:cstheme="majorHAnsi"/>
        </w:rPr>
      </w:pPr>
      <w:r w:rsidRPr="00AB0CC6">
        <w:rPr>
          <w:rFonts w:asciiTheme="majorHAnsi" w:hAnsiTheme="majorHAnsi" w:cstheme="majorHAnsi"/>
        </w:rPr>
        <w:t xml:space="preserve">International Law’s foundation to preserve human rights and freedoms of all people have been twisted and turned to be used as another tool within the neoliberal regime to conquer and feed the military war machine while creating more human rights violations along the way. </w:t>
      </w:r>
    </w:p>
    <w:p w14:paraId="6E8B0061" w14:textId="77777777" w:rsidR="00AC6132" w:rsidRPr="00AB0CC6" w:rsidRDefault="00AC6132" w:rsidP="00AC6132">
      <w:pPr>
        <w:rPr>
          <w:rFonts w:asciiTheme="majorHAnsi" w:hAnsiTheme="majorHAnsi" w:cstheme="majorHAnsi"/>
          <w:b/>
          <w:bCs/>
        </w:rPr>
      </w:pPr>
      <w:r w:rsidRPr="00AB0CC6">
        <w:rPr>
          <w:rStyle w:val="Style13ptBold"/>
          <w:rFonts w:asciiTheme="majorHAnsi" w:hAnsiTheme="majorHAnsi" w:cstheme="majorHAnsi"/>
        </w:rPr>
        <w:t>Heuer and Schirmer 98</w:t>
      </w:r>
      <w:r w:rsidRPr="00AB0CC6">
        <w:rPr>
          <w:rFonts w:asciiTheme="majorHAnsi" w:hAnsiTheme="majorHAnsi" w:cstheme="majorHAnsi"/>
          <w:b/>
          <w:bCs/>
        </w:rPr>
        <w:t xml:space="preserve"> </w:t>
      </w:r>
      <w:r w:rsidRPr="00AB0CC6">
        <w:rPr>
          <w:rFonts w:asciiTheme="majorHAnsi" w:hAnsiTheme="majorHAnsi" w:cstheme="majorHAnsi"/>
          <w:b/>
          <w:bCs/>
          <w:sz w:val="16"/>
          <w:szCs w:val="16"/>
        </w:rPr>
        <w:t>(</w:t>
      </w:r>
      <w:r w:rsidRPr="00AB0CC6">
        <w:rPr>
          <w:rFonts w:asciiTheme="majorHAnsi" w:hAnsiTheme="majorHAnsi" w:cstheme="majorHAnsi"/>
          <w:bCs/>
          <w:sz w:val="16"/>
          <w:szCs w:val="16"/>
        </w:rPr>
        <w:t xml:space="preserve">“Human Rights Imperialism” by Uwe-Jens Heuer (member of the dem soc budestag group on questions of law and justice) and Dr Gregor Schirmer (assistant to heuer) Monthly Review March 1, 1998. Accessed 12-17-2012. </w:t>
      </w:r>
      <w:hyperlink r:id="rId10" w:history="1">
        <w:r w:rsidRPr="00AB0CC6">
          <w:rPr>
            <w:rStyle w:val="Hyperlink"/>
            <w:rFonts w:asciiTheme="majorHAnsi" w:hAnsiTheme="majorHAnsi" w:cstheme="majorHAnsi"/>
            <w:bCs/>
            <w:sz w:val="16"/>
            <w:szCs w:val="16"/>
          </w:rPr>
          <w:t>https://monthlyreview.org/1998/03/01/human-rights-imperialism</w:t>
        </w:r>
        <w:r w:rsidRPr="00AB0CC6">
          <w:rPr>
            <w:rStyle w:val="Hyperlink"/>
            <w:rFonts w:asciiTheme="majorHAnsi" w:hAnsiTheme="majorHAnsi" w:cstheme="majorHAnsi"/>
            <w:b/>
            <w:bCs/>
            <w:sz w:val="16"/>
            <w:szCs w:val="16"/>
          </w:rPr>
          <w:t>/</w:t>
        </w:r>
      </w:hyperlink>
      <w:r w:rsidRPr="00AB0CC6">
        <w:rPr>
          <w:rFonts w:asciiTheme="majorHAnsi" w:hAnsiTheme="majorHAnsi" w:cstheme="majorHAnsi"/>
          <w:b/>
          <w:bCs/>
          <w:sz w:val="16"/>
          <w:szCs w:val="16"/>
        </w:rPr>
        <w:t>) 0:25</w:t>
      </w:r>
    </w:p>
    <w:p w14:paraId="659A82EB"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Human rights were embodied in </w:t>
      </w:r>
      <w:r w:rsidRPr="00AB0CC6">
        <w:rPr>
          <w:rStyle w:val="StyleUnderline"/>
          <w:rFonts w:asciiTheme="majorHAnsi" w:hAnsiTheme="majorHAnsi" w:cstheme="majorHAnsi"/>
          <w:highlight w:val="cyan"/>
        </w:rPr>
        <w:t>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law</w:t>
      </w:r>
      <w:r w:rsidRPr="00AB0CC6">
        <w:rPr>
          <w:rFonts w:asciiTheme="majorHAnsi" w:hAnsiTheme="majorHAnsi" w:cstheme="majorHAnsi"/>
          <w:sz w:val="16"/>
        </w:rPr>
        <w:t xml:space="preserve"> for the first time half a century ago. According to the United Nations Charter, one of the goals of the organization </w:t>
      </w:r>
      <w:r w:rsidRPr="00AB0CC6">
        <w:rPr>
          <w:rStyle w:val="StyleUnderline"/>
          <w:rFonts w:asciiTheme="majorHAnsi" w:hAnsiTheme="majorHAnsi" w:cstheme="majorHAnsi"/>
          <w:highlight w:val="cyan"/>
        </w:rPr>
        <w:t>is</w:t>
      </w:r>
      <w:r w:rsidRPr="00AB0CC6">
        <w:rPr>
          <w:rFonts w:asciiTheme="majorHAnsi" w:hAnsiTheme="majorHAnsi" w:cstheme="majorHAnsi"/>
          <w:sz w:val="16"/>
        </w:rPr>
        <w:t xml:space="preserve"> international </w:t>
      </w:r>
      <w:r w:rsidRPr="00AB0CC6">
        <w:rPr>
          <w:rStyle w:val="StyleUnderline"/>
          <w:rFonts w:asciiTheme="majorHAnsi" w:hAnsiTheme="majorHAnsi" w:cstheme="majorHAnsi"/>
        </w:rPr>
        <w:t>cooperation</w:t>
      </w:r>
      <w:r w:rsidRPr="00AB0CC6">
        <w:rPr>
          <w:rFonts w:asciiTheme="majorHAnsi" w:hAnsiTheme="majorHAnsi" w:cstheme="majorHAnsi"/>
          <w:sz w:val="16"/>
        </w:rPr>
        <w:t xml:space="preserve"> “</w:t>
      </w:r>
      <w:r w:rsidRPr="00AB0CC6">
        <w:rPr>
          <w:rStyle w:val="StyleUnderline"/>
          <w:rFonts w:asciiTheme="majorHAnsi" w:hAnsiTheme="majorHAnsi" w:cstheme="majorHAnsi"/>
          <w:highlight w:val="cyan"/>
        </w:rPr>
        <w:t>to advance</w:t>
      </w:r>
      <w:r w:rsidRPr="00AB0CC6">
        <w:rPr>
          <w:rStyle w:val="StyleUnderline"/>
          <w:rFonts w:asciiTheme="majorHAnsi" w:hAnsiTheme="majorHAnsi" w:cstheme="majorHAnsi"/>
        </w:rPr>
        <w:t xml:space="preserve"> and strengthen the respect of </w:t>
      </w:r>
      <w:r w:rsidRPr="00AB0CC6">
        <w:rPr>
          <w:rStyle w:val="StyleUnderline"/>
          <w:rFonts w:asciiTheme="majorHAnsi" w:hAnsiTheme="majorHAnsi" w:cstheme="majorHAnsi"/>
          <w:highlight w:val="cyan"/>
        </w:rPr>
        <w:t>h</w:t>
      </w:r>
      <w:r w:rsidRPr="00AB0CC6">
        <w:rPr>
          <w:rStyle w:val="StyleUnderline"/>
          <w:rFonts w:asciiTheme="majorHAnsi" w:hAnsiTheme="majorHAnsi" w:cstheme="majorHAnsi"/>
        </w:rPr>
        <w:t xml:space="preserve">uman </w:t>
      </w:r>
      <w:r w:rsidRPr="00AB0CC6">
        <w:rPr>
          <w:rStyle w:val="StyleUnderline"/>
          <w:rFonts w:asciiTheme="majorHAnsi" w:hAnsiTheme="majorHAnsi" w:cstheme="majorHAnsi"/>
          <w:highlight w:val="cyan"/>
        </w:rPr>
        <w:t>r</w:t>
      </w:r>
      <w:r w:rsidRPr="00AB0CC6">
        <w:rPr>
          <w:rStyle w:val="StyleUnderline"/>
          <w:rFonts w:asciiTheme="majorHAnsi" w:hAnsiTheme="majorHAnsi" w:cstheme="majorHAnsi"/>
        </w:rPr>
        <w:t xml:space="preserve">ights </w:t>
      </w:r>
      <w:r w:rsidRPr="00AB0CC6">
        <w:rPr>
          <w:rStyle w:val="StyleUnderline"/>
          <w:rFonts w:asciiTheme="majorHAnsi" w:hAnsiTheme="majorHAnsi" w:cstheme="majorHAnsi"/>
          <w:highlight w:val="cyan"/>
        </w:rPr>
        <w:t>and</w:t>
      </w:r>
      <w:r w:rsidRPr="00AB0CC6">
        <w:rPr>
          <w:rStyle w:val="StyleUnderline"/>
          <w:rFonts w:asciiTheme="majorHAnsi" w:hAnsiTheme="majorHAnsi" w:cstheme="majorHAnsi"/>
        </w:rPr>
        <w:t xml:space="preserve"> basic </w:t>
      </w:r>
      <w:r w:rsidRPr="00AB0CC6">
        <w:rPr>
          <w:rStyle w:val="StyleUnderline"/>
          <w:rFonts w:asciiTheme="majorHAnsi" w:hAnsiTheme="majorHAnsi" w:cstheme="majorHAnsi"/>
          <w:highlight w:val="cyan"/>
        </w:rPr>
        <w:t>freedoms for all</w:t>
      </w:r>
      <w:r w:rsidRPr="00AB0CC6">
        <w:rPr>
          <w:rStyle w:val="StyleUnderline"/>
          <w:rFonts w:asciiTheme="majorHAnsi" w:hAnsiTheme="majorHAnsi" w:cstheme="majorHAnsi"/>
        </w:rPr>
        <w:t xml:space="preserve"> people</w:t>
      </w:r>
      <w:r w:rsidRPr="00AB0CC6">
        <w:rPr>
          <w:rFonts w:asciiTheme="majorHAnsi" w:hAnsiTheme="majorHAnsi" w:cstheme="majorHAnsi"/>
          <w:sz w:val="16"/>
        </w:rPr>
        <w:t xml:space="preserve">, regardless of race, sex, language and religion.” The thirty articles of the Universal Declaration of Human Rights of 1948 set out in detail the UN Charter’s goal of international cooperation for the advancement of human rights and basic freedoms. The Convention on Prevention and Prosecution of Genocide of the same year is a great advance and landmark in the body of international law, binding on the states that have ratified it. These two achievements, which came at the very moment of the inception of the cold war, were due to the continuing democratic-antifascist impetus of the struggle and victory of the Anti-Hitler coalition in the Second World War. In the verdicts at Nuremberg the Nazi leaders were not only convicted of war crimes but also of crimes against humankind. The recognition of </w:t>
      </w:r>
      <w:r w:rsidRPr="00AB0CC6">
        <w:rPr>
          <w:rStyle w:val="StyleUnderline"/>
          <w:rFonts w:asciiTheme="majorHAnsi" w:hAnsiTheme="majorHAnsi" w:cstheme="majorHAnsi"/>
          <w:highlight w:val="cyan"/>
        </w:rPr>
        <w:t>human rights</w:t>
      </w:r>
      <w:r w:rsidRPr="00AB0CC6">
        <w:rPr>
          <w:rStyle w:val="StyleUnderline"/>
          <w:rFonts w:asciiTheme="majorHAnsi" w:hAnsiTheme="majorHAnsi" w:cstheme="majorHAnsi"/>
        </w:rPr>
        <w:t xml:space="preserve"> in international law </w:t>
      </w:r>
      <w:r w:rsidRPr="00AB0CC6">
        <w:rPr>
          <w:rStyle w:val="StyleUnderline"/>
          <w:rFonts w:asciiTheme="majorHAnsi" w:hAnsiTheme="majorHAnsi" w:cstheme="majorHAnsi"/>
          <w:highlight w:val="cyan"/>
        </w:rPr>
        <w:t>is</w:t>
      </w:r>
      <w:r w:rsidRPr="00AB0CC6">
        <w:rPr>
          <w:rStyle w:val="StyleUnderline"/>
          <w:rFonts w:asciiTheme="majorHAnsi" w:hAnsiTheme="majorHAnsi" w:cstheme="majorHAnsi"/>
        </w:rPr>
        <w:t xml:space="preserve"> thus </w:t>
      </w:r>
      <w:r w:rsidRPr="00AB0CC6">
        <w:rPr>
          <w:rStyle w:val="StyleUnderline"/>
          <w:rFonts w:asciiTheme="majorHAnsi" w:hAnsiTheme="majorHAnsi" w:cstheme="majorHAnsi"/>
          <w:highlight w:val="cyan"/>
        </w:rPr>
        <w:t>a lasting triumph o</w:t>
      </w:r>
      <w:r w:rsidRPr="00AB0CC6">
        <w:rPr>
          <w:rStyle w:val="StyleUnderline"/>
          <w:rFonts w:asciiTheme="majorHAnsi" w:hAnsiTheme="majorHAnsi" w:cstheme="majorHAnsi"/>
        </w:rPr>
        <w:t xml:space="preserve">f the great antifascist coalition that split apart with the start of </w:t>
      </w:r>
      <w:r w:rsidRPr="00AB0CC6">
        <w:rPr>
          <w:rStyle w:val="StyleUnderline"/>
          <w:rFonts w:asciiTheme="majorHAnsi" w:hAnsiTheme="majorHAnsi" w:cstheme="majorHAnsi"/>
          <w:highlight w:val="cyan"/>
        </w:rPr>
        <w:t>the cold war</w:t>
      </w:r>
      <w:r w:rsidRPr="00AB0CC6">
        <w:rPr>
          <w:rFonts w:asciiTheme="majorHAnsi" w:hAnsiTheme="majorHAnsi" w:cstheme="majorHAnsi"/>
          <w:sz w:val="16"/>
        </w:rPr>
        <w:t xml:space="preserve">. But in </w:t>
      </w:r>
      <w:r w:rsidRPr="00AB0CC6">
        <w:rPr>
          <w:rStyle w:val="StyleUnderline"/>
          <w:rFonts w:asciiTheme="majorHAnsi" w:hAnsiTheme="majorHAnsi" w:cstheme="majorHAnsi"/>
        </w:rPr>
        <w:t>its aspect as ideology</w:t>
      </w:r>
      <w:r w:rsidRPr="00AB0CC6">
        <w:rPr>
          <w:rFonts w:asciiTheme="majorHAnsi" w:hAnsiTheme="majorHAnsi" w:cstheme="majorHAnsi"/>
          <w:sz w:val="16"/>
        </w:rPr>
        <w:t xml:space="preserve"> (as opposed to its aspect as an element of international law</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rPr>
        <w:lastRenderedPageBreak/>
        <w:t>“human rights”</w:t>
      </w:r>
      <w:r w:rsidRPr="00AB0CC6">
        <w:rPr>
          <w:rFonts w:asciiTheme="majorHAnsi" w:hAnsiTheme="majorHAnsi" w:cstheme="majorHAnsi"/>
          <w:sz w:val="16"/>
        </w:rPr>
        <w:t xml:space="preserve"> became an effective weapon of the cold war and </w:t>
      </w:r>
      <w:r w:rsidRPr="00AB0CC6">
        <w:rPr>
          <w:rStyle w:val="StyleUnderline"/>
          <w:rFonts w:asciiTheme="majorHAnsi" w:hAnsiTheme="majorHAnsi" w:cstheme="majorHAnsi"/>
        </w:rPr>
        <w:t>remains a</w:t>
      </w:r>
      <w:r w:rsidRPr="00AB0CC6">
        <w:rPr>
          <w:rStyle w:val="StyleUnderline"/>
          <w:rFonts w:asciiTheme="majorHAnsi" w:hAnsiTheme="majorHAnsi" w:cstheme="majorHAnsi"/>
          <w:highlight w:val="cyan"/>
        </w:rPr>
        <w:t xml:space="preserve"> heavily used propaganda</w:t>
      </w:r>
      <w:r w:rsidRPr="00AB0CC6">
        <w:rPr>
          <w:rStyle w:val="StyleUnderline"/>
          <w:rFonts w:asciiTheme="majorHAnsi" w:hAnsiTheme="majorHAnsi" w:cstheme="majorHAnsi"/>
        </w:rPr>
        <w:t xml:space="preserve"> tool </w:t>
      </w:r>
      <w:r w:rsidRPr="00AB0CC6">
        <w:rPr>
          <w:rStyle w:val="StyleUnderline"/>
          <w:rFonts w:asciiTheme="majorHAnsi" w:hAnsiTheme="majorHAnsi" w:cstheme="majorHAnsi"/>
          <w:highlight w:val="cyan"/>
        </w:rPr>
        <w:t>of</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the</w:t>
      </w:r>
      <w:r w:rsidRPr="00AB0CC6">
        <w:rPr>
          <w:rStyle w:val="StyleUnderline"/>
          <w:rFonts w:asciiTheme="majorHAnsi" w:hAnsiTheme="majorHAnsi" w:cstheme="majorHAnsi"/>
        </w:rPr>
        <w:t xml:space="preserve"> new </w:t>
      </w:r>
      <w:r w:rsidRPr="00AB0CC6">
        <w:rPr>
          <w:rStyle w:val="StyleUnderline"/>
          <w:rFonts w:asciiTheme="majorHAnsi" w:hAnsiTheme="majorHAnsi" w:cstheme="majorHAnsi"/>
          <w:highlight w:val="cyan"/>
        </w:rPr>
        <w:t>neolib</w:t>
      </w:r>
      <w:r w:rsidRPr="00AB0CC6">
        <w:rPr>
          <w:rStyle w:val="StyleUnderline"/>
          <w:rFonts w:asciiTheme="majorHAnsi" w:hAnsiTheme="majorHAnsi" w:cstheme="majorHAnsi"/>
        </w:rPr>
        <w:t xml:space="preserve">eral global </w:t>
      </w:r>
      <w:r w:rsidRPr="00AB0CC6">
        <w:rPr>
          <w:rStyle w:val="StyleUnderline"/>
          <w:rFonts w:asciiTheme="majorHAnsi" w:hAnsiTheme="majorHAnsi" w:cstheme="majorHAnsi"/>
          <w:highlight w:val="cyan"/>
        </w:rPr>
        <w:t>regime</w:t>
      </w:r>
      <w:r w:rsidRPr="00AB0CC6">
        <w:rPr>
          <w:rFonts w:asciiTheme="majorHAnsi" w:hAnsiTheme="majorHAnsi" w:cstheme="majorHAnsi"/>
          <w:sz w:val="16"/>
        </w:rPr>
        <w:t>. It is on this distinction between human rights in international law and in (neo-imperial) ideology that we focus here.</w:t>
      </w:r>
    </w:p>
    <w:p w14:paraId="739D70F9"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The next great advance after 1948 came with the adoption of the two International Covenants, on Civil and Political Rights, and on Economic, Social and Cultural Rights, in 1966. These treaties are legally binding, but there is only an extremely weak mechanism for their implementation. The explicit inclusion of economic, social, and cultural rights as human rights within the scope of international law was a major accomplishment. It stands today as a reproach to orthodox neoliberal ideology, although it is characteristic that social rights are formulated as general goals to be gradually reached. </w:t>
      </w:r>
      <w:r w:rsidRPr="00AB0CC6">
        <w:rPr>
          <w:rStyle w:val="StyleUnderline"/>
          <w:rFonts w:asciiTheme="majorHAnsi" w:hAnsiTheme="majorHAnsi" w:cstheme="majorHAnsi"/>
        </w:rPr>
        <w:t xml:space="preserve">These treaties were made in the context of that advance in human freedoms marked by the breakdown of the colonial system and the growth of the liberation movements. The primary international </w:t>
      </w:r>
      <w:r w:rsidRPr="00AB0CC6">
        <w:rPr>
          <w:rStyle w:val="StyleUnderline"/>
          <w:rFonts w:asciiTheme="majorHAnsi" w:hAnsiTheme="majorHAnsi" w:cstheme="majorHAnsi"/>
          <w:highlight w:val="cyan"/>
        </w:rPr>
        <w:t>political actors have not been quick to ratify</w:t>
      </w:r>
      <w:r w:rsidRPr="00AB0CC6">
        <w:rPr>
          <w:rStyle w:val="StyleUnderline"/>
          <w:rFonts w:asciiTheme="majorHAnsi" w:hAnsiTheme="majorHAnsi" w:cstheme="majorHAnsi"/>
        </w:rPr>
        <w:t xml:space="preserve"> these </w:t>
      </w:r>
      <w:r w:rsidRPr="00AB0CC6">
        <w:rPr>
          <w:rStyle w:val="StyleUnderline"/>
          <w:rFonts w:asciiTheme="majorHAnsi" w:hAnsiTheme="majorHAnsi" w:cstheme="majorHAnsi"/>
          <w:highlight w:val="cyan"/>
        </w:rPr>
        <w:t>treaties,</w:t>
      </w:r>
      <w:r w:rsidRPr="00AB0CC6">
        <w:rPr>
          <w:rFonts w:asciiTheme="majorHAnsi" w:hAnsiTheme="majorHAnsi" w:cstheme="majorHAnsi"/>
          <w:sz w:val="16"/>
        </w:rPr>
        <w:t xml:space="preserve"> which first took effect in 1976. </w:t>
      </w:r>
      <w:r w:rsidRPr="00AB0CC6">
        <w:rPr>
          <w:rStyle w:val="StyleUnderline"/>
          <w:rFonts w:asciiTheme="majorHAnsi" w:hAnsiTheme="majorHAnsi" w:cstheme="majorHAnsi"/>
          <w:highlight w:val="cyan"/>
        </w:rPr>
        <w:t>The U</w:t>
      </w:r>
      <w:r w:rsidRPr="00AB0CC6">
        <w:rPr>
          <w:rStyle w:val="StyleUnderline"/>
          <w:rFonts w:asciiTheme="majorHAnsi" w:hAnsiTheme="majorHAnsi" w:cstheme="majorHAnsi"/>
        </w:rPr>
        <w:t xml:space="preserve">nited </w:t>
      </w:r>
      <w:r w:rsidRPr="00AB0CC6">
        <w:rPr>
          <w:rStyle w:val="StyleUnderline"/>
          <w:rFonts w:asciiTheme="majorHAnsi" w:hAnsiTheme="majorHAnsi" w:cstheme="majorHAnsi"/>
          <w:highlight w:val="cyan"/>
        </w:rPr>
        <w:t>S</w:t>
      </w:r>
      <w:r w:rsidRPr="00AB0CC6">
        <w:rPr>
          <w:rStyle w:val="StyleUnderline"/>
          <w:rFonts w:asciiTheme="majorHAnsi" w:hAnsiTheme="majorHAnsi" w:cstheme="majorHAnsi"/>
        </w:rPr>
        <w:t xml:space="preserve">tates </w:t>
      </w:r>
      <w:r w:rsidRPr="00AB0CC6">
        <w:rPr>
          <w:rStyle w:val="StyleUnderline"/>
          <w:rFonts w:asciiTheme="majorHAnsi" w:hAnsiTheme="majorHAnsi" w:cstheme="majorHAnsi"/>
          <w:highlight w:val="cyan"/>
        </w:rPr>
        <w:t>first joined</w:t>
      </w:r>
      <w:r w:rsidRPr="00AB0CC6">
        <w:rPr>
          <w:rStyle w:val="StyleUnderline"/>
          <w:rFonts w:asciiTheme="majorHAnsi" w:hAnsiTheme="majorHAnsi" w:cstheme="majorHAnsi"/>
        </w:rPr>
        <w:t xml:space="preserve"> the treaty </w:t>
      </w:r>
      <w:r w:rsidRPr="00AB0CC6">
        <w:rPr>
          <w:rStyle w:val="StyleUnderline"/>
          <w:rFonts w:asciiTheme="majorHAnsi" w:hAnsiTheme="majorHAnsi" w:cstheme="majorHAnsi"/>
          <w:highlight w:val="cyan"/>
        </w:rPr>
        <w:t>on political rights in</w:t>
      </w:r>
      <w:r w:rsidRPr="00AB0CC6">
        <w:rPr>
          <w:rStyle w:val="StyleUnderline"/>
          <w:rFonts w:asciiTheme="majorHAnsi" w:hAnsiTheme="majorHAnsi" w:cstheme="majorHAnsi"/>
        </w:rPr>
        <w:t xml:space="preserve"> 19</w:t>
      </w:r>
      <w:r w:rsidRPr="00AB0CC6">
        <w:rPr>
          <w:rStyle w:val="StyleUnderline"/>
          <w:rFonts w:asciiTheme="majorHAnsi" w:hAnsiTheme="majorHAnsi" w:cstheme="majorHAnsi"/>
          <w:highlight w:val="cyan"/>
        </w:rPr>
        <w:t>92,</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and</w:t>
      </w:r>
      <w:r w:rsidRPr="00AB0CC6">
        <w:rPr>
          <w:rStyle w:val="StyleUnderline"/>
          <w:rFonts w:asciiTheme="majorHAnsi" w:hAnsiTheme="majorHAnsi" w:cstheme="majorHAnsi"/>
        </w:rPr>
        <w:t xml:space="preserve"> still </w:t>
      </w:r>
      <w:r w:rsidRPr="00AB0CC6">
        <w:rPr>
          <w:rStyle w:val="StyleUnderline"/>
          <w:rFonts w:asciiTheme="majorHAnsi" w:hAnsiTheme="majorHAnsi" w:cstheme="majorHAnsi"/>
          <w:highlight w:val="cyan"/>
        </w:rPr>
        <w:t>does not adhere</w:t>
      </w:r>
      <w:r w:rsidRPr="00AB0CC6">
        <w:rPr>
          <w:rStyle w:val="StyleUnderline"/>
          <w:rFonts w:asciiTheme="majorHAnsi" w:hAnsiTheme="majorHAnsi" w:cstheme="majorHAnsi"/>
        </w:rPr>
        <w:t xml:space="preserve"> to the treaty on social rights.</w:t>
      </w:r>
    </w:p>
    <w:p w14:paraId="7A03E71B" w14:textId="77777777" w:rsidR="00AC6132" w:rsidRPr="00AB0CC6" w:rsidRDefault="00AC6132" w:rsidP="00AC6132">
      <w:pPr>
        <w:rPr>
          <w:rFonts w:asciiTheme="majorHAnsi" w:hAnsiTheme="majorHAnsi" w:cstheme="majorHAnsi"/>
          <w:sz w:val="18"/>
          <w:szCs w:val="18"/>
        </w:rPr>
      </w:pPr>
      <w:r w:rsidRPr="00AB0CC6">
        <w:rPr>
          <w:rFonts w:asciiTheme="majorHAnsi" w:hAnsiTheme="majorHAnsi" w:cstheme="majorHAnsi"/>
          <w:sz w:val="18"/>
          <w:szCs w:val="18"/>
        </w:rPr>
        <w:t>The human rights established in these and other universal and regional agreements are certainly not the </w:t>
      </w:r>
      <w:r w:rsidRPr="00AB0CC6">
        <w:rPr>
          <w:rFonts w:asciiTheme="majorHAnsi" w:hAnsiTheme="majorHAnsi" w:cstheme="majorHAnsi"/>
          <w:i/>
          <w:iCs/>
          <w:sz w:val="18"/>
          <w:szCs w:val="18"/>
        </w:rPr>
        <w:t>ne plus ultra</w:t>
      </w:r>
      <w:r w:rsidRPr="00AB0CC6">
        <w:rPr>
          <w:rFonts w:asciiTheme="majorHAnsi" w:hAnsiTheme="majorHAnsi" w:cstheme="majorHAnsi"/>
          <w:sz w:val="18"/>
          <w:szCs w:val="18"/>
        </w:rPr>
        <w:t> of the legal regulation of the development of human emancipation. But the world would certainly look completely different and much more just, were human rights to be realized like those recognized in Article 11 of the Covenant on Economic, Social and Cultural Rights (including the rights to food, clothing, shelter, and improvement of the conditions of life).</w:t>
      </w:r>
    </w:p>
    <w:p w14:paraId="02C5F152" w14:textId="77777777" w:rsidR="00AC6132" w:rsidRPr="00AB0CC6" w:rsidRDefault="00AC6132" w:rsidP="00AC6132">
      <w:pPr>
        <w:rPr>
          <w:rFonts w:asciiTheme="majorHAnsi" w:hAnsiTheme="majorHAnsi" w:cstheme="majorHAnsi"/>
          <w:b/>
          <w:bCs/>
        </w:rPr>
      </w:pPr>
      <w:r w:rsidRPr="00AB0CC6">
        <w:rPr>
          <w:rFonts w:asciiTheme="majorHAnsi" w:hAnsiTheme="majorHAnsi" w:cstheme="majorHAnsi"/>
          <w:b/>
          <w:bCs/>
        </w:rPr>
        <w:t>II</w:t>
      </w:r>
    </w:p>
    <w:p w14:paraId="7EC789A9"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But the reality is different. In all parts of the world </w:t>
      </w:r>
      <w:r w:rsidRPr="00AB0CC6">
        <w:rPr>
          <w:rStyle w:val="StyleUnderline"/>
          <w:rFonts w:asciiTheme="majorHAnsi" w:hAnsiTheme="majorHAnsi" w:cstheme="majorHAnsi"/>
          <w:highlight w:val="cyan"/>
        </w:rPr>
        <w:t>h</w:t>
      </w:r>
      <w:r w:rsidRPr="00AB0CC6">
        <w:rPr>
          <w:rStyle w:val="StyleUnderline"/>
          <w:rFonts w:asciiTheme="majorHAnsi" w:hAnsiTheme="majorHAnsi" w:cstheme="majorHAnsi"/>
        </w:rPr>
        <w:t xml:space="preserve">uman </w:t>
      </w:r>
      <w:r w:rsidRPr="00AB0CC6">
        <w:rPr>
          <w:rStyle w:val="StyleUnderline"/>
          <w:rFonts w:asciiTheme="majorHAnsi" w:hAnsiTheme="majorHAnsi" w:cstheme="majorHAnsi"/>
          <w:highlight w:val="cyan"/>
        </w:rPr>
        <w:t>r</w:t>
      </w:r>
      <w:r w:rsidRPr="00AB0CC6">
        <w:rPr>
          <w:rStyle w:val="StyleUnderline"/>
          <w:rFonts w:asciiTheme="majorHAnsi" w:hAnsiTheme="majorHAnsi" w:cstheme="majorHAnsi"/>
        </w:rPr>
        <w:t>ights</w:t>
      </w:r>
      <w:r w:rsidRPr="00AB0CC6">
        <w:rPr>
          <w:rFonts w:asciiTheme="majorHAnsi" w:hAnsiTheme="majorHAnsi" w:cstheme="majorHAnsi"/>
          <w:sz w:val="16"/>
        </w:rPr>
        <w:t xml:space="preserve"> were and </w:t>
      </w:r>
      <w:r w:rsidRPr="00AB0CC6">
        <w:rPr>
          <w:rStyle w:val="StyleUnderline"/>
          <w:rFonts w:asciiTheme="majorHAnsi" w:hAnsiTheme="majorHAnsi" w:cstheme="majorHAnsi"/>
          <w:highlight w:val="cyan"/>
        </w:rPr>
        <w:t>are negated</w:t>
      </w:r>
      <w:r w:rsidRPr="00AB0CC6">
        <w:rPr>
          <w:rStyle w:val="StyleUnderline"/>
          <w:rFonts w:asciiTheme="majorHAnsi" w:hAnsiTheme="majorHAnsi" w:cstheme="majorHAnsi"/>
        </w:rPr>
        <w:t xml:space="preserve"> and trampled upon </w:t>
      </w:r>
      <w:r w:rsidRPr="00AB0CC6">
        <w:rPr>
          <w:rStyle w:val="StyleUnderline"/>
          <w:rFonts w:asciiTheme="majorHAnsi" w:hAnsiTheme="majorHAnsi" w:cstheme="majorHAnsi"/>
          <w:highlight w:val="cyan"/>
        </w:rPr>
        <w:t>dail</w:t>
      </w:r>
      <w:r w:rsidRPr="00AB0CC6">
        <w:rPr>
          <w:rFonts w:asciiTheme="majorHAnsi" w:hAnsiTheme="majorHAnsi" w:cstheme="majorHAnsi"/>
          <w:sz w:val="16"/>
          <w:highlight w:val="cyan"/>
        </w:rPr>
        <w:t>y.</w:t>
      </w:r>
      <w:r w:rsidRPr="00AB0CC6">
        <w:rPr>
          <w:rFonts w:asciiTheme="majorHAnsi" w:hAnsiTheme="majorHAnsi" w:cstheme="majorHAnsi"/>
          <w:sz w:val="16"/>
        </w:rPr>
        <w:t xml:space="preserve"> One cause of the failure of the socialist states in Europe was the disregard of, and injury to, human rights. </w:t>
      </w:r>
      <w:r w:rsidRPr="00AB0CC6">
        <w:rPr>
          <w:rStyle w:val="StyleUnderline"/>
          <w:rFonts w:asciiTheme="majorHAnsi" w:hAnsiTheme="majorHAnsi" w:cstheme="majorHAnsi"/>
        </w:rPr>
        <w:t xml:space="preserve">Today the </w:t>
      </w:r>
      <w:r w:rsidRPr="00AB0CC6">
        <w:rPr>
          <w:rStyle w:val="StyleUnderline"/>
          <w:rFonts w:asciiTheme="majorHAnsi" w:hAnsiTheme="majorHAnsi" w:cstheme="majorHAnsi"/>
          <w:highlight w:val="cyan"/>
        </w:rPr>
        <w:t>countries</w:t>
      </w:r>
      <w:r w:rsidRPr="00AB0CC6">
        <w:rPr>
          <w:rStyle w:val="StyleUnderline"/>
          <w:rFonts w:asciiTheme="majorHAnsi" w:hAnsiTheme="majorHAnsi" w:cstheme="majorHAnsi"/>
        </w:rPr>
        <w:t xml:space="preserve"> which</w:t>
      </w:r>
      <w:r w:rsidRPr="00AB0CC6">
        <w:rPr>
          <w:rFonts w:asciiTheme="majorHAnsi" w:hAnsiTheme="majorHAnsi" w:cstheme="majorHAnsi"/>
          <w:sz w:val="16"/>
        </w:rPr>
        <w:t xml:space="preserve"> purport to be </w:t>
      </w:r>
      <w:r w:rsidRPr="00AB0CC6">
        <w:rPr>
          <w:rStyle w:val="StyleUnderline"/>
          <w:rFonts w:asciiTheme="majorHAnsi" w:hAnsiTheme="majorHAnsi" w:cstheme="majorHAnsi"/>
        </w:rPr>
        <w:t>defend</w:t>
      </w:r>
      <w:r w:rsidRPr="00AB0CC6">
        <w:rPr>
          <w:rFonts w:asciiTheme="majorHAnsi" w:hAnsiTheme="majorHAnsi" w:cstheme="majorHAnsi"/>
          <w:sz w:val="16"/>
        </w:rPr>
        <w:t xml:space="preserve">ers of </w:t>
      </w:r>
      <w:r w:rsidRPr="00AB0CC6">
        <w:rPr>
          <w:rStyle w:val="StyleUnderline"/>
          <w:rFonts w:asciiTheme="majorHAnsi" w:hAnsiTheme="majorHAnsi" w:cstheme="majorHAnsi"/>
        </w:rPr>
        <w:t>human rights</w:t>
      </w:r>
      <w:r w:rsidRPr="00AB0CC6">
        <w:rPr>
          <w:rFonts w:asciiTheme="majorHAnsi" w:hAnsiTheme="majorHAnsi" w:cstheme="majorHAnsi"/>
          <w:sz w:val="16"/>
        </w:rPr>
        <w:t xml:space="preserve">, including Germany and the United States, </w:t>
      </w:r>
      <w:r w:rsidRPr="00AB0CC6">
        <w:rPr>
          <w:rStyle w:val="StyleUnderline"/>
          <w:rFonts w:asciiTheme="majorHAnsi" w:hAnsiTheme="majorHAnsi" w:cstheme="majorHAnsi"/>
          <w:highlight w:val="cyan"/>
        </w:rPr>
        <w:t>disregard h</w:t>
      </w:r>
      <w:r w:rsidRPr="00AB0CC6">
        <w:rPr>
          <w:rStyle w:val="StyleUnderline"/>
          <w:rFonts w:asciiTheme="majorHAnsi" w:hAnsiTheme="majorHAnsi" w:cstheme="majorHAnsi"/>
        </w:rPr>
        <w:t xml:space="preserve">uman </w:t>
      </w:r>
      <w:r w:rsidRPr="00AB0CC6">
        <w:rPr>
          <w:rStyle w:val="StyleUnderline"/>
          <w:rFonts w:asciiTheme="majorHAnsi" w:hAnsiTheme="majorHAnsi" w:cstheme="majorHAnsi"/>
          <w:highlight w:val="cyan"/>
        </w:rPr>
        <w:t>r</w:t>
      </w:r>
      <w:r w:rsidRPr="00AB0CC6">
        <w:rPr>
          <w:rStyle w:val="StyleUnderline"/>
          <w:rFonts w:asciiTheme="majorHAnsi" w:hAnsiTheme="majorHAnsi" w:cstheme="majorHAnsi"/>
        </w:rPr>
        <w:t xml:space="preserve">ights </w:t>
      </w:r>
      <w:r w:rsidRPr="00AB0CC6">
        <w:rPr>
          <w:rStyle w:val="StyleUnderline"/>
          <w:rFonts w:asciiTheme="majorHAnsi" w:hAnsiTheme="majorHAnsi" w:cstheme="majorHAnsi"/>
          <w:highlight w:val="cyan"/>
        </w:rPr>
        <w:t>in their own territories.</w:t>
      </w:r>
      <w:r w:rsidRPr="00AB0CC6">
        <w:rPr>
          <w:rStyle w:val="StyleUnderline"/>
          <w:rFonts w:asciiTheme="majorHAnsi" w:hAnsiTheme="majorHAnsi" w:cstheme="majorHAnsi"/>
        </w:rPr>
        <w:t xml:space="preserve"> </w:t>
      </w:r>
      <w:r w:rsidRPr="00AB0CC6">
        <w:rPr>
          <w:rFonts w:asciiTheme="majorHAnsi" w:hAnsiTheme="majorHAnsi" w:cstheme="majorHAnsi"/>
          <w:sz w:val="16"/>
        </w:rPr>
        <w:t>In Germany there are continuous multiple violations of the human rights of non-EU foreign residents and of citizens of the former GDR. Hunger and poverty in the third world are denials of elementary human rights. In Rwanda, inhumane conditions degenerated into genocide.</w:t>
      </w:r>
    </w:p>
    <w:p w14:paraId="47F92569" w14:textId="77777777" w:rsidR="00AC6132" w:rsidRPr="00AB0CC6" w:rsidRDefault="00AC6132" w:rsidP="00AC6132">
      <w:pPr>
        <w:rPr>
          <w:rStyle w:val="StyleUnderline"/>
          <w:rFonts w:asciiTheme="majorHAnsi" w:hAnsiTheme="majorHAnsi" w:cstheme="majorHAnsi"/>
        </w:rPr>
      </w:pPr>
      <w:r w:rsidRPr="00AB0CC6">
        <w:rPr>
          <w:rFonts w:asciiTheme="majorHAnsi" w:hAnsiTheme="majorHAnsi" w:cstheme="majorHAnsi"/>
          <w:sz w:val="16"/>
        </w:rPr>
        <w:t xml:space="preserve">In the case of grave injury to human rights, it seems clear that states should not remain passive in the name of non-intervention in the domestic affairs of another country. But this is just one side of the story. </w:t>
      </w:r>
      <w:r w:rsidRPr="00AB0CC6">
        <w:rPr>
          <w:rStyle w:val="StyleUnderline"/>
          <w:rFonts w:asciiTheme="majorHAnsi" w:hAnsiTheme="majorHAnsi" w:cstheme="majorHAnsi"/>
        </w:rPr>
        <w:t xml:space="preserve">The other side is that the question of </w:t>
      </w:r>
      <w:r w:rsidRPr="00AB0CC6">
        <w:rPr>
          <w:rStyle w:val="StyleUnderline"/>
          <w:rFonts w:asciiTheme="majorHAnsi" w:hAnsiTheme="majorHAnsi" w:cstheme="majorHAnsi"/>
          <w:highlight w:val="cyan"/>
        </w:rPr>
        <w:t>h</w:t>
      </w:r>
      <w:r w:rsidRPr="00AB0CC6">
        <w:rPr>
          <w:rStyle w:val="StyleUnderline"/>
          <w:rFonts w:asciiTheme="majorHAnsi" w:hAnsiTheme="majorHAnsi" w:cstheme="majorHAnsi"/>
        </w:rPr>
        <w:t xml:space="preserve">uman </w:t>
      </w:r>
      <w:r w:rsidRPr="00AB0CC6">
        <w:rPr>
          <w:rStyle w:val="StyleUnderline"/>
          <w:rFonts w:asciiTheme="majorHAnsi" w:hAnsiTheme="majorHAnsi" w:cstheme="majorHAnsi"/>
          <w:highlight w:val="cyan"/>
        </w:rPr>
        <w:t>r</w:t>
      </w:r>
      <w:r w:rsidRPr="00AB0CC6">
        <w:rPr>
          <w:rStyle w:val="StyleUnderline"/>
          <w:rFonts w:asciiTheme="majorHAnsi" w:hAnsiTheme="majorHAnsi" w:cstheme="majorHAnsi"/>
        </w:rPr>
        <w:t xml:space="preserve">ights </w:t>
      </w:r>
      <w:r w:rsidRPr="00AB0CC6">
        <w:rPr>
          <w:rStyle w:val="StyleUnderline"/>
          <w:rFonts w:asciiTheme="majorHAnsi" w:hAnsiTheme="majorHAnsi" w:cstheme="majorHAnsi"/>
          <w:highlight w:val="cyan"/>
        </w:rPr>
        <w:t>was abused by the U</w:t>
      </w:r>
      <w:r w:rsidRPr="00AB0CC6">
        <w:rPr>
          <w:rStyle w:val="StyleUnderline"/>
          <w:rFonts w:asciiTheme="majorHAnsi" w:hAnsiTheme="majorHAnsi" w:cstheme="majorHAnsi"/>
        </w:rPr>
        <w:t xml:space="preserve">nited </w:t>
      </w:r>
      <w:r w:rsidRPr="00AB0CC6">
        <w:rPr>
          <w:rStyle w:val="StyleUnderline"/>
          <w:rFonts w:asciiTheme="majorHAnsi" w:hAnsiTheme="majorHAnsi" w:cstheme="majorHAnsi"/>
          <w:highlight w:val="cyan"/>
        </w:rPr>
        <w:t>S</w:t>
      </w:r>
      <w:r w:rsidRPr="00AB0CC6">
        <w:rPr>
          <w:rStyle w:val="StyleUnderline"/>
          <w:rFonts w:asciiTheme="majorHAnsi" w:hAnsiTheme="majorHAnsi" w:cstheme="majorHAnsi"/>
        </w:rPr>
        <w:t xml:space="preserve">tates </w:t>
      </w:r>
      <w:r w:rsidRPr="00AB0CC6">
        <w:rPr>
          <w:rStyle w:val="StyleUnderline"/>
          <w:rFonts w:asciiTheme="majorHAnsi" w:hAnsiTheme="majorHAnsi" w:cstheme="majorHAnsi"/>
          <w:highlight w:val="cyan"/>
        </w:rPr>
        <w:t>and NATO</w:t>
      </w:r>
      <w:r w:rsidRPr="00AB0CC6">
        <w:rPr>
          <w:rStyle w:val="StyleUnderline"/>
          <w:rFonts w:asciiTheme="majorHAnsi" w:hAnsiTheme="majorHAnsi" w:cstheme="majorHAnsi"/>
        </w:rPr>
        <w:t xml:space="preserve"> as a tool aimed at the destruction of what had been achieved in the socialist countries, </w:t>
      </w:r>
      <w:r w:rsidRPr="00AB0CC6">
        <w:rPr>
          <w:rStyle w:val="StyleUnderline"/>
          <w:rFonts w:asciiTheme="majorHAnsi" w:hAnsiTheme="majorHAnsi" w:cstheme="majorHAnsi"/>
          <w:highlight w:val="cyan"/>
        </w:rPr>
        <w:t>is still abused</w:t>
      </w:r>
      <w:r w:rsidRPr="00AB0CC6">
        <w:rPr>
          <w:rStyle w:val="StyleUnderline"/>
          <w:rFonts w:asciiTheme="majorHAnsi" w:hAnsiTheme="majorHAnsi" w:cstheme="majorHAnsi"/>
        </w:rPr>
        <w:t xml:space="preserve"> as a vehicle </w:t>
      </w:r>
      <w:r w:rsidRPr="00AB0CC6">
        <w:rPr>
          <w:rStyle w:val="StyleUnderline"/>
          <w:rFonts w:asciiTheme="majorHAnsi" w:hAnsiTheme="majorHAnsi" w:cstheme="majorHAnsi"/>
          <w:highlight w:val="cyan"/>
        </w:rPr>
        <w:t>fo</w:t>
      </w:r>
      <w:r w:rsidRPr="00AB0CC6">
        <w:rPr>
          <w:rStyle w:val="StyleUnderline"/>
          <w:rFonts w:asciiTheme="majorHAnsi" w:hAnsiTheme="majorHAnsi" w:cstheme="majorHAnsi"/>
        </w:rPr>
        <w:t xml:space="preserve">r the assertion of </w:t>
      </w:r>
      <w:r w:rsidRPr="00AB0CC6">
        <w:rPr>
          <w:rStyle w:val="StyleUnderline"/>
          <w:rFonts w:asciiTheme="majorHAnsi" w:hAnsiTheme="majorHAnsi" w:cstheme="majorHAnsi"/>
          <w:highlight w:val="cyan"/>
        </w:rPr>
        <w:t>heg</w:t>
      </w:r>
      <w:r w:rsidRPr="00AB0CC6">
        <w:rPr>
          <w:rStyle w:val="StyleUnderline"/>
          <w:rFonts w:asciiTheme="majorHAnsi" w:hAnsiTheme="majorHAnsi" w:cstheme="majorHAnsi"/>
        </w:rPr>
        <w:t xml:space="preserve">emonic interests </w:t>
      </w:r>
      <w:r w:rsidRPr="00AB0CC6">
        <w:rPr>
          <w:rStyle w:val="StyleUnderline"/>
          <w:rFonts w:asciiTheme="majorHAnsi" w:hAnsiTheme="majorHAnsi" w:cstheme="majorHAnsi"/>
          <w:highlight w:val="cyan"/>
        </w:rPr>
        <w:t>against the</w:t>
      </w:r>
      <w:r w:rsidRPr="00AB0CC6">
        <w:rPr>
          <w:rStyle w:val="StyleUnderline"/>
          <w:rFonts w:asciiTheme="majorHAnsi" w:hAnsiTheme="majorHAnsi" w:cstheme="majorHAnsi"/>
        </w:rPr>
        <w:t xml:space="preserve"> independence of states of the </w:t>
      </w:r>
      <w:r w:rsidRPr="00AB0CC6">
        <w:rPr>
          <w:rStyle w:val="StyleUnderline"/>
          <w:rFonts w:asciiTheme="majorHAnsi" w:hAnsiTheme="majorHAnsi" w:cstheme="majorHAnsi"/>
          <w:highlight w:val="cyan"/>
        </w:rPr>
        <w:t>third world</w:t>
      </w:r>
      <w:r w:rsidRPr="00AB0CC6">
        <w:rPr>
          <w:rStyle w:val="StyleUnderline"/>
          <w:rFonts w:asciiTheme="majorHAnsi" w:hAnsiTheme="majorHAnsi" w:cstheme="majorHAnsi"/>
        </w:rPr>
        <w:t xml:space="preserve">, and is ever more frequently </w:t>
      </w:r>
      <w:r w:rsidRPr="00AB0CC6">
        <w:rPr>
          <w:rStyle w:val="StyleUnderline"/>
          <w:rFonts w:asciiTheme="majorHAnsi" w:hAnsiTheme="majorHAnsi" w:cstheme="majorHAnsi"/>
          <w:highlight w:val="cyan"/>
        </w:rPr>
        <w:t>accompanied by</w:t>
      </w:r>
      <w:r w:rsidRPr="00AB0CC6">
        <w:rPr>
          <w:rStyle w:val="StyleUnderline"/>
          <w:rFonts w:asciiTheme="majorHAnsi" w:hAnsiTheme="majorHAnsi" w:cstheme="majorHAnsi"/>
        </w:rPr>
        <w:t xml:space="preserve"> the use of </w:t>
      </w:r>
      <w:r w:rsidRPr="00AB0CC6">
        <w:rPr>
          <w:rStyle w:val="StyleUnderline"/>
          <w:rFonts w:asciiTheme="majorHAnsi" w:hAnsiTheme="majorHAnsi" w:cstheme="majorHAnsi"/>
          <w:highlight w:val="cyan"/>
        </w:rPr>
        <w:t>military power</w:t>
      </w:r>
      <w:r w:rsidRPr="00AB0CC6">
        <w:rPr>
          <w:rStyle w:val="StyleUnderline"/>
          <w:rFonts w:asciiTheme="majorHAnsi" w:hAnsiTheme="majorHAnsi" w:cstheme="majorHAnsi"/>
        </w:rPr>
        <w:t>. This is a dangerous development which can properly be designated human rights imperialism.</w:t>
      </w:r>
    </w:p>
    <w:p w14:paraId="3C1D1838" w14:textId="7194BE54" w:rsidR="00AC6132" w:rsidRPr="00AB0CC6" w:rsidRDefault="00AC6132" w:rsidP="00AC6132">
      <w:pPr>
        <w:rPr>
          <w:rStyle w:val="StyleUnderline"/>
          <w:rFonts w:asciiTheme="majorHAnsi" w:hAnsiTheme="majorHAnsi" w:cstheme="majorHAnsi"/>
        </w:rPr>
      </w:pPr>
      <w:r w:rsidRPr="00AB0CC6">
        <w:rPr>
          <w:rFonts w:asciiTheme="majorHAnsi" w:hAnsiTheme="majorHAnsi" w:cstheme="majorHAnsi"/>
          <w:sz w:val="16"/>
        </w:rPr>
        <w:t xml:space="preserve">Henry </w:t>
      </w:r>
      <w:r w:rsidRPr="00AB0CC6">
        <w:rPr>
          <w:rStyle w:val="StyleUnderline"/>
          <w:rFonts w:asciiTheme="majorHAnsi" w:hAnsiTheme="majorHAnsi" w:cstheme="majorHAnsi"/>
        </w:rPr>
        <w:t>Kissinger argued</w:t>
      </w:r>
      <w:r w:rsidRPr="00AB0CC6">
        <w:rPr>
          <w:rFonts w:asciiTheme="majorHAnsi" w:hAnsiTheme="majorHAnsi" w:cstheme="majorHAnsi"/>
          <w:sz w:val="16"/>
        </w:rPr>
        <w:t xml:space="preserve"> in his book, </w:t>
      </w:r>
      <w:r w:rsidRPr="00AB0CC6">
        <w:rPr>
          <w:rFonts w:asciiTheme="majorHAnsi" w:hAnsiTheme="majorHAnsi" w:cstheme="majorHAnsi"/>
          <w:i/>
          <w:iCs/>
          <w:sz w:val="16"/>
        </w:rPr>
        <w:t>The Reason of Nations</w:t>
      </w:r>
      <w:r w:rsidRPr="00AB0CC6">
        <w:rPr>
          <w:rFonts w:asciiTheme="majorHAnsi" w:hAnsiTheme="majorHAnsi" w:cstheme="majorHAnsi"/>
          <w:sz w:val="16"/>
        </w:rPr>
        <w:t xml:space="preserve">, that where Nixon, Ford, and Carter </w:t>
      </w:r>
      <w:r w:rsidRPr="00AB0CC6">
        <w:rPr>
          <w:rStyle w:val="StyleUnderline"/>
          <w:rFonts w:asciiTheme="majorHAnsi" w:hAnsiTheme="majorHAnsi" w:cstheme="majorHAnsi"/>
        </w:rPr>
        <w:t>had found “human rights” to be useful in their political language, Reagan and his advisors went further and put “human rights” into the toolbox to be actively used in the destruction of “communism” and the “democratization” of the Soviet Union. How the ideology of “human rights” was used to deprive hundreds of millions of people of their social and economic rights requires more attention than it has so far received.</w:t>
      </w:r>
    </w:p>
    <w:p w14:paraId="008A87CD" w14:textId="77777777" w:rsidR="00AC6132" w:rsidRPr="00AB0CC6" w:rsidRDefault="00AC6132" w:rsidP="00AC6132">
      <w:pPr>
        <w:pStyle w:val="Heading4"/>
        <w:rPr>
          <w:rFonts w:asciiTheme="majorHAnsi" w:hAnsiTheme="majorHAnsi" w:cstheme="majorHAnsi"/>
        </w:rPr>
      </w:pPr>
      <w:r w:rsidRPr="00AB0CC6">
        <w:rPr>
          <w:rFonts w:asciiTheme="majorHAnsi" w:hAnsiTheme="majorHAnsi" w:cstheme="majorHAnsi"/>
        </w:rPr>
        <w:lastRenderedPageBreak/>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5D8871DA" w14:textId="77777777" w:rsidR="00AC6132" w:rsidRPr="00AB0CC6" w:rsidRDefault="00AC6132" w:rsidP="00AC6132">
      <w:pPr>
        <w:rPr>
          <w:rStyle w:val="StyleUnderline"/>
          <w:rFonts w:asciiTheme="majorHAnsi" w:hAnsiTheme="majorHAnsi" w:cstheme="majorHAnsi"/>
        </w:rPr>
      </w:pPr>
      <w:r w:rsidRPr="00AB0CC6">
        <w:rPr>
          <w:rStyle w:val="Style13ptBold"/>
          <w:rFonts w:asciiTheme="majorHAnsi" w:hAnsiTheme="majorHAnsi" w:cstheme="majorHAnsi"/>
        </w:rPr>
        <w:t>Chimni 17</w:t>
      </w:r>
      <w:r w:rsidRPr="00AB0CC6">
        <w:rPr>
          <w:rStyle w:val="StyleUnderline"/>
          <w:rFonts w:asciiTheme="majorHAnsi" w:hAnsiTheme="majorHAnsi" w:cstheme="majorHAnsi"/>
        </w:rPr>
        <w:t xml:space="preserve"> </w:t>
      </w:r>
      <w:r w:rsidRPr="00AB0CC6">
        <w:rPr>
          <w:rStyle w:val="cardtextChar"/>
          <w:rFonts w:asciiTheme="majorHAnsi" w:hAnsiTheme="majorHAnsi" w:cstheme="majorHAnsi"/>
          <w:sz w:val="18"/>
          <w:szCs w:val="20"/>
        </w:rPr>
        <w:t>(“Towards an Integrated Marxist Approach to International Law (IMAIL)  In International Law and World Order: A Critique of Contemporary Approaches (pp. 440-550).  by B.S. Chimni (Legal scholar, Distinguished Professor of International Law at Jindal Global Law School and served on the Academic Advisory Committee of the Office of the United Nations High Commissioner for Refugees from 96-00) ambridge: Cambridge University Press. doi:10.1017/9781107588196.009) 0:43</w:t>
      </w:r>
    </w:p>
    <w:p w14:paraId="5684A2BE"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First, he noted that ‘the spread and development of </w:t>
      </w:r>
      <w:r w:rsidRPr="00AB0CC6">
        <w:rPr>
          <w:rStyle w:val="StyleUnderline"/>
          <w:rFonts w:asciiTheme="majorHAnsi" w:hAnsiTheme="majorHAnsi" w:cstheme="majorHAnsi"/>
          <w:highlight w:val="cyan"/>
        </w:rPr>
        <w:t>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law</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occurred on the</w:t>
      </w:r>
      <w:r w:rsidRPr="00AB0CC6">
        <w:rPr>
          <w:rStyle w:val="StyleUnderline"/>
          <w:rFonts w:asciiTheme="majorHAnsi" w:hAnsiTheme="majorHAnsi" w:cstheme="majorHAnsi"/>
        </w:rPr>
        <w:t xml:space="preserve"> basis of the </w:t>
      </w:r>
      <w:r w:rsidRPr="00AB0CC6">
        <w:rPr>
          <w:rStyle w:val="StyleUnderline"/>
          <w:rFonts w:asciiTheme="majorHAnsi" w:hAnsiTheme="majorHAnsi" w:cstheme="majorHAnsi"/>
          <w:highlight w:val="cyan"/>
        </w:rPr>
        <w:t xml:space="preserve">spread and development of the capitalist </w:t>
      </w:r>
      <w:r w:rsidRPr="00AB0CC6">
        <w:rPr>
          <w:rStyle w:val="StyleUnderline"/>
          <w:rFonts w:asciiTheme="majorHAnsi" w:hAnsiTheme="majorHAnsi" w:cstheme="majorHAnsi"/>
        </w:rPr>
        <w:t xml:space="preserve">mode of </w:t>
      </w:r>
      <w:r w:rsidRPr="00AB0CC6">
        <w:rPr>
          <w:rStyle w:val="StyleUnderline"/>
          <w:rFonts w:asciiTheme="majorHAnsi" w:hAnsiTheme="majorHAnsi" w:cstheme="majorHAnsi"/>
          <w:highlight w:val="cyan"/>
        </w:rPr>
        <w:t>production</w:t>
      </w:r>
      <w:r w:rsidRPr="00AB0CC6">
        <w:rPr>
          <w:rFonts w:asciiTheme="majorHAnsi" w:hAnsiTheme="majorHAnsi" w:cstheme="majorHAnsi"/>
          <w:sz w:val="16"/>
          <w:highlight w:val="cyan"/>
        </w:rPr>
        <w:t>’</w:t>
      </w:r>
      <w:r w:rsidRPr="00AB0CC6">
        <w:rPr>
          <w:rFonts w:asciiTheme="majorHAnsi" w:hAnsiTheme="majorHAnsi" w:cstheme="majorHAnsi"/>
          <w:sz w:val="16"/>
        </w:rPr>
        <w:t xml:space="preserve">. 109 That is to say, </w:t>
      </w:r>
      <w:r w:rsidRPr="00AB0CC6">
        <w:rPr>
          <w:rStyle w:val="StyleUnderline"/>
          <w:rFonts w:asciiTheme="majorHAnsi" w:hAnsiTheme="majorHAnsi" w:cstheme="majorHAnsi"/>
        </w:rPr>
        <w:t>‘</w:t>
      </w:r>
      <w:r w:rsidRPr="00AB0CC6">
        <w:rPr>
          <w:rStyle w:val="StyleUnderline"/>
          <w:rFonts w:asciiTheme="majorHAnsi" w:hAnsiTheme="majorHAnsi" w:cstheme="majorHAnsi"/>
          <w:highlight w:val="cyan"/>
        </w:rPr>
        <w:t>the victory of the bourgeo</w:t>
      </w:r>
      <w:r w:rsidRPr="00AB0CC6">
        <w:rPr>
          <w:rStyle w:val="StyleUnderline"/>
          <w:rFonts w:asciiTheme="majorHAnsi" w:hAnsiTheme="majorHAnsi" w:cstheme="majorHAnsi"/>
        </w:rPr>
        <w:t>isie</w:t>
      </w:r>
      <w:r w:rsidRPr="00AB0CC6">
        <w:rPr>
          <w:rFonts w:asciiTheme="majorHAnsi" w:hAnsiTheme="majorHAnsi" w:cstheme="majorHAnsi"/>
          <w:sz w:val="16"/>
        </w:rPr>
        <w:t xml:space="preserve">, in all the European countries, had to </w:t>
      </w:r>
      <w:r w:rsidRPr="00AB0CC6">
        <w:rPr>
          <w:rStyle w:val="StyleUnderline"/>
          <w:rFonts w:asciiTheme="majorHAnsi" w:hAnsiTheme="majorHAnsi" w:cstheme="majorHAnsi"/>
          <w:highlight w:val="cyan"/>
        </w:rPr>
        <w:t>lead to the establishment</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of new rules and</w:t>
      </w:r>
      <w:r w:rsidRPr="00AB0CC6">
        <w:rPr>
          <w:rStyle w:val="StyleUnderline"/>
          <w:rFonts w:asciiTheme="majorHAnsi" w:hAnsiTheme="majorHAnsi" w:cstheme="majorHAnsi"/>
        </w:rPr>
        <w:t xml:space="preserve"> new </w:t>
      </w:r>
      <w:r w:rsidRPr="00AB0CC6">
        <w:rPr>
          <w:rStyle w:val="StyleUnderline"/>
          <w:rFonts w:asciiTheme="majorHAnsi" w:hAnsiTheme="majorHAnsi" w:cstheme="majorHAnsi"/>
          <w:highlight w:val="cyan"/>
        </w:rPr>
        <w:t>institutions of 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law</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which protected</w:t>
      </w:r>
      <w:r w:rsidRPr="00AB0CC6">
        <w:rPr>
          <w:rStyle w:val="StyleUnderline"/>
          <w:rFonts w:asciiTheme="majorHAnsi" w:hAnsiTheme="majorHAnsi" w:cstheme="majorHAnsi"/>
        </w:rPr>
        <w:t xml:space="preserve"> the general and basic interests of </w:t>
      </w:r>
      <w:r w:rsidRPr="00AB0CC6">
        <w:rPr>
          <w:rStyle w:val="StyleUnderline"/>
          <w:rFonts w:asciiTheme="majorHAnsi" w:hAnsiTheme="majorHAnsi" w:cstheme="majorHAnsi"/>
          <w:highlight w:val="cyan"/>
        </w:rPr>
        <w:t>the bourgeo</w:t>
      </w:r>
      <w:r w:rsidRPr="00AB0CC6">
        <w:rPr>
          <w:rStyle w:val="StyleUnderline"/>
          <w:rFonts w:asciiTheme="majorHAnsi" w:hAnsiTheme="majorHAnsi" w:cstheme="majorHAnsi"/>
        </w:rPr>
        <w:t>isie</w:t>
      </w:r>
      <w:r w:rsidRPr="00AB0CC6">
        <w:rPr>
          <w:rFonts w:asciiTheme="majorHAnsi" w:hAnsiTheme="majorHAnsi" w:cstheme="majorHAnsi"/>
          <w:sz w:val="16"/>
        </w:rPr>
        <w:t xml:space="preserve">, i.e., bourgeois property’. 110 But Pashukanis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times’.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Pashukanis went on to touch upon developments in Greek and Roman law. 113 However, he emphasized that it </w:t>
      </w:r>
      <w:r w:rsidRPr="00AB0CC6">
        <w:rPr>
          <w:rStyle w:val="StyleUnderline"/>
          <w:rFonts w:asciiTheme="majorHAnsi" w:hAnsiTheme="majorHAnsi" w:cstheme="majorHAnsi"/>
        </w:rPr>
        <w:t xml:space="preserve">is only in the capitalist period ‘having subordinated itself to the state machine, </w:t>
      </w:r>
      <w:r w:rsidRPr="00AB0CC6">
        <w:rPr>
          <w:rStyle w:val="StyleUnderline"/>
          <w:rFonts w:asciiTheme="majorHAnsi" w:hAnsiTheme="majorHAnsi" w:cstheme="majorHAnsi"/>
          <w:highlight w:val="cyan"/>
        </w:rPr>
        <w:t>the bourgeoi</w:t>
      </w:r>
      <w:r w:rsidRPr="00AB0CC6">
        <w:rPr>
          <w:rStyle w:val="StyleUnderline"/>
          <w:rFonts w:asciiTheme="majorHAnsi" w:hAnsiTheme="majorHAnsi" w:cstheme="majorHAnsi"/>
        </w:rPr>
        <w:t xml:space="preserve">sie </w:t>
      </w:r>
      <w:r w:rsidRPr="00AB0CC6">
        <w:rPr>
          <w:rStyle w:val="StyleUnderline"/>
          <w:rFonts w:asciiTheme="majorHAnsi" w:hAnsiTheme="majorHAnsi" w:cstheme="majorHAnsi"/>
          <w:highlight w:val="cyan"/>
        </w:rPr>
        <w:t>brought</w:t>
      </w:r>
      <w:r w:rsidRPr="00AB0CC6">
        <w:rPr>
          <w:rStyle w:val="StyleUnderline"/>
          <w:rFonts w:asciiTheme="majorHAnsi" w:hAnsiTheme="majorHAnsi" w:cstheme="majorHAnsi"/>
        </w:rPr>
        <w:t xml:space="preserve"> the principle of </w:t>
      </w:r>
      <w:r w:rsidRPr="00AB0CC6">
        <w:rPr>
          <w:rStyle w:val="StyleUnderline"/>
          <w:rFonts w:asciiTheme="majorHAnsi" w:hAnsiTheme="majorHAnsi" w:cstheme="majorHAnsi"/>
          <w:highlight w:val="cyan"/>
        </w:rPr>
        <w:t>the public nature of authority to its clearest expression’</w:t>
      </w:r>
      <w:r w:rsidRPr="00AB0CC6">
        <w:rPr>
          <w:rStyle w:val="StyleUnderline"/>
          <w:rFonts w:asciiTheme="majorHAnsi" w:hAnsiTheme="majorHAnsi" w:cstheme="majorHAnsi"/>
        </w:rPr>
        <w:t>, and therefore ‘</w:t>
      </w:r>
      <w:r w:rsidRPr="00AB0CC6">
        <w:rPr>
          <w:rStyle w:val="StyleUnderline"/>
          <w:rFonts w:asciiTheme="majorHAnsi" w:hAnsiTheme="majorHAnsi" w:cstheme="majorHAnsi"/>
          <w:highlight w:val="cyan"/>
        </w:rPr>
        <w:t>the state only</w:t>
      </w:r>
      <w:r w:rsidRPr="00AB0CC6">
        <w:rPr>
          <w:rStyle w:val="StyleUnderline"/>
          <w:rFonts w:asciiTheme="majorHAnsi" w:hAnsiTheme="majorHAnsi" w:cstheme="majorHAnsi"/>
        </w:rPr>
        <w:t xml:space="preserve"> fully </w:t>
      </w:r>
      <w:r w:rsidRPr="00AB0CC6">
        <w:rPr>
          <w:rStyle w:val="StyleUnderline"/>
          <w:rFonts w:asciiTheme="majorHAnsi" w:hAnsiTheme="majorHAnsi" w:cstheme="majorHAnsi"/>
          <w:highlight w:val="cyan"/>
        </w:rPr>
        <w:t>becomes the</w:t>
      </w:r>
      <w:r w:rsidRPr="00AB0CC6">
        <w:rPr>
          <w:rStyle w:val="StyleUnderline"/>
          <w:rFonts w:asciiTheme="majorHAnsi" w:hAnsiTheme="majorHAnsi" w:cstheme="majorHAnsi"/>
        </w:rPr>
        <w:t xml:space="preserve"> subject </w:t>
      </w:r>
      <w:r w:rsidRPr="00AB0CC6">
        <w:rPr>
          <w:rStyle w:val="StyleUnderline"/>
          <w:rFonts w:asciiTheme="majorHAnsi" w:hAnsiTheme="majorHAnsi" w:cstheme="majorHAnsi"/>
          <w:highlight w:val="cyan"/>
        </w:rPr>
        <w:t>of 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law as the bourgeo</w:t>
      </w:r>
      <w:r w:rsidRPr="00AB0CC6">
        <w:rPr>
          <w:rStyle w:val="StyleUnderline"/>
          <w:rFonts w:asciiTheme="majorHAnsi" w:hAnsiTheme="majorHAnsi" w:cstheme="majorHAnsi"/>
        </w:rPr>
        <w:t xml:space="preserve">is </w:t>
      </w:r>
      <w:r w:rsidRPr="00AB0CC6">
        <w:rPr>
          <w:rStyle w:val="StyleUnderline"/>
          <w:rFonts w:asciiTheme="majorHAnsi" w:hAnsiTheme="majorHAnsi" w:cstheme="majorHAnsi"/>
          <w:highlight w:val="cyan"/>
        </w:rPr>
        <w:t>state</w:t>
      </w:r>
      <w:r w:rsidRPr="00AB0CC6">
        <w:rPr>
          <w:rStyle w:val="StyleUnderline"/>
          <w:rFonts w:asciiTheme="majorHAnsi" w:hAnsiTheme="majorHAnsi" w:cstheme="majorHAnsi"/>
        </w:rPr>
        <w:t xml:space="preserve"> </w:t>
      </w:r>
      <w:r w:rsidRPr="00AB0CC6">
        <w:rPr>
          <w:rFonts w:asciiTheme="majorHAnsi" w:hAnsiTheme="majorHAnsi" w:cstheme="majorHAnsi"/>
          <w:sz w:val="16"/>
        </w:rPr>
        <w:t xml:space="preserve">’. 114 In the same way as an individual assumed the quality of a legal subject only under capitalism, </w:t>
      </w:r>
      <w:r w:rsidRPr="00AB0CC6">
        <w:rPr>
          <w:rStyle w:val="StyleUnderline"/>
          <w:rFonts w:asciiTheme="majorHAnsi" w:hAnsiTheme="majorHAnsi" w:cstheme="majorHAnsi"/>
        </w:rPr>
        <w:t>the state becomes the subject of international law only as a capitalist state.</w:t>
      </w:r>
    </w:p>
    <w:p w14:paraId="39644391"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Second, responding to the eternal question as to whether international law is law, Pashukanis noted that ‘bourgeois jurisprudence has devoted a great amount of fruitless effort in solving this contradiction’. 115 According to Pashukanis,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on the basis of law’. </w:t>
      </w:r>
      <w:r w:rsidRPr="00AB0CC6">
        <w:rPr>
          <w:rStyle w:val="StyleUnderline"/>
          <w:rFonts w:asciiTheme="majorHAnsi" w:hAnsiTheme="majorHAnsi" w:cstheme="majorHAnsi"/>
        </w:rPr>
        <w:t xml:space="preserve">117 </w:t>
      </w:r>
      <w:r w:rsidRPr="00AB0CC6">
        <w:rPr>
          <w:rStyle w:val="StyleUnderline"/>
          <w:rFonts w:asciiTheme="majorHAnsi" w:hAnsiTheme="majorHAnsi" w:cstheme="majorHAnsi"/>
          <w:highlight w:val="cyan"/>
        </w:rPr>
        <w:t>But</w:t>
      </w:r>
      <w:r w:rsidRPr="00AB0CC6">
        <w:rPr>
          <w:rStyle w:val="StyleUnderline"/>
          <w:rFonts w:asciiTheme="majorHAnsi" w:hAnsiTheme="majorHAnsi" w:cstheme="majorHAnsi"/>
        </w:rPr>
        <w:t xml:space="preserve"> international </w:t>
      </w:r>
      <w:r w:rsidRPr="00AB0CC6">
        <w:rPr>
          <w:rStyle w:val="StyleUnderline"/>
          <w:rFonts w:asciiTheme="majorHAnsi" w:hAnsiTheme="majorHAnsi" w:cstheme="majorHAnsi"/>
          <w:highlight w:val="cyan"/>
        </w:rPr>
        <w:t>law was likely to be disregarded when</w:t>
      </w:r>
      <w:r w:rsidRPr="00AB0CC6">
        <w:rPr>
          <w:rStyle w:val="StyleUnderline"/>
          <w:rFonts w:asciiTheme="majorHAnsi" w:hAnsiTheme="majorHAnsi" w:cstheme="majorHAnsi"/>
        </w:rPr>
        <w:t xml:space="preserve"> the </w:t>
      </w:r>
      <w:r w:rsidRPr="00AB0CC6">
        <w:rPr>
          <w:rStyle w:val="StyleUnderline"/>
          <w:rFonts w:asciiTheme="majorHAnsi" w:hAnsiTheme="majorHAnsi" w:cstheme="majorHAnsi"/>
          <w:highlight w:val="cyan"/>
        </w:rPr>
        <w:t>interests of a state</w:t>
      </w:r>
      <w:r w:rsidRPr="00AB0CC6">
        <w:rPr>
          <w:rStyle w:val="StyleUnderline"/>
          <w:rFonts w:asciiTheme="majorHAnsi" w:hAnsiTheme="majorHAnsi" w:cstheme="majorHAnsi"/>
        </w:rPr>
        <w:t xml:space="preserve"> so </w:t>
      </w:r>
      <w:r w:rsidRPr="00AB0CC6">
        <w:rPr>
          <w:rStyle w:val="StyleUnderline"/>
          <w:rFonts w:asciiTheme="majorHAnsi" w:hAnsiTheme="majorHAnsi" w:cstheme="majorHAnsi"/>
          <w:highlight w:val="cyan"/>
        </w:rPr>
        <w:t>demanded</w:t>
      </w:r>
      <w:r w:rsidRPr="00AB0CC6">
        <w:rPr>
          <w:rStyle w:val="StyleUnderline"/>
          <w:rFonts w:asciiTheme="majorHAnsi" w:hAnsiTheme="majorHAnsi" w:cstheme="majorHAnsi"/>
        </w:rPr>
        <w:t>.</w:t>
      </w:r>
      <w:r w:rsidRPr="00AB0CC6">
        <w:rPr>
          <w:rFonts w:asciiTheme="majorHAnsi" w:hAnsiTheme="majorHAnsi" w:cstheme="majorHAnsi"/>
          <w:sz w:val="16"/>
        </w:rPr>
        <w:t xml:space="preserve"> 118 </w:t>
      </w:r>
      <w:r w:rsidRPr="00AB0CC6">
        <w:rPr>
          <w:rStyle w:val="StyleUnderline"/>
          <w:rFonts w:asciiTheme="majorHAnsi" w:hAnsiTheme="majorHAnsi" w:cstheme="majorHAnsi"/>
        </w:rPr>
        <w:t xml:space="preserve">This was especially so in periods of crisis when </w:t>
      </w:r>
      <w:r w:rsidRPr="00AB0CC6">
        <w:rPr>
          <w:rStyle w:val="StyleUnderline"/>
          <w:rFonts w:asciiTheme="majorHAnsi" w:hAnsiTheme="majorHAnsi" w:cstheme="majorHAnsi"/>
          <w:highlight w:val="cyan"/>
        </w:rPr>
        <w:t>the balance of forces ‘fluctuated</w:t>
      </w:r>
      <w:r w:rsidRPr="00AB0CC6">
        <w:rPr>
          <w:rStyle w:val="StyleUnderline"/>
          <w:rFonts w:asciiTheme="majorHAnsi" w:hAnsiTheme="majorHAnsi" w:cstheme="majorHAnsi"/>
        </w:rPr>
        <w:t xml:space="preserve"> seriously’ and </w:t>
      </w:r>
      <w:r w:rsidRPr="00AB0CC6">
        <w:rPr>
          <w:rStyle w:val="StyleUnderline"/>
          <w:rFonts w:asciiTheme="majorHAnsi" w:hAnsiTheme="majorHAnsi" w:cstheme="majorHAnsi"/>
          <w:highlight w:val="cyan"/>
        </w:rPr>
        <w:t>when ‘vital interests’</w:t>
      </w:r>
      <w:r w:rsidRPr="00AB0CC6">
        <w:rPr>
          <w:rStyle w:val="StyleUnderline"/>
          <w:rFonts w:asciiTheme="majorHAnsi" w:hAnsiTheme="majorHAnsi" w:cstheme="majorHAnsi"/>
        </w:rPr>
        <w:t xml:space="preserve"> or the ‘very existence of a state’ </w:t>
      </w:r>
      <w:r w:rsidRPr="00AB0CC6">
        <w:rPr>
          <w:rStyle w:val="StyleUnderline"/>
          <w:rFonts w:asciiTheme="majorHAnsi" w:hAnsiTheme="majorHAnsi" w:cstheme="majorHAnsi"/>
          <w:highlight w:val="cyan"/>
        </w:rPr>
        <w:t>was threatened</w:t>
      </w:r>
      <w:r w:rsidRPr="00AB0CC6">
        <w:rPr>
          <w:rFonts w:asciiTheme="majorHAnsi" w:hAnsiTheme="majorHAnsi" w:cstheme="majorHAnsi"/>
          <w:sz w:val="16"/>
        </w:rPr>
        <w:t xml:space="preserve">. 119 Pashukanis mentioned in this regard the period of 1914– 1918  ‘during which both sides continuously violated international law’. 120 However, he went on to make the acute observation that </w:t>
      </w:r>
      <w:r w:rsidRPr="00AB0CC6">
        <w:rPr>
          <w:rStyle w:val="StyleUnderline"/>
          <w:rFonts w:asciiTheme="majorHAnsi" w:hAnsiTheme="majorHAnsi" w:cstheme="majorHAnsi"/>
        </w:rPr>
        <w:t>‘</w:t>
      </w:r>
      <w:r w:rsidRPr="00AB0CC6">
        <w:rPr>
          <w:rStyle w:val="StyleUnderline"/>
          <w:rFonts w:asciiTheme="majorHAnsi" w:hAnsiTheme="majorHAnsi" w:cstheme="majorHAnsi"/>
          <w:highlight w:val="cyan"/>
        </w:rPr>
        <w:t>every state in violating 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 xml:space="preserve">law </w:t>
      </w:r>
      <w:r w:rsidRPr="00AB0CC6">
        <w:rPr>
          <w:rStyle w:val="StyleUnderline"/>
          <w:rFonts w:asciiTheme="majorHAnsi" w:hAnsiTheme="majorHAnsi" w:cstheme="majorHAnsi"/>
        </w:rPr>
        <w:t xml:space="preserve">also </w:t>
      </w:r>
      <w:r w:rsidRPr="00AB0CC6">
        <w:rPr>
          <w:rStyle w:val="StyleUnderline"/>
          <w:rFonts w:asciiTheme="majorHAnsi" w:hAnsiTheme="majorHAnsi" w:cstheme="majorHAnsi"/>
          <w:highlight w:val="cyan"/>
        </w:rPr>
        <w:t xml:space="preserve">tries to depict </w:t>
      </w:r>
      <w:r w:rsidRPr="00AB0CC6">
        <w:rPr>
          <w:rStyle w:val="StyleUnderline"/>
          <w:rFonts w:asciiTheme="majorHAnsi" w:hAnsiTheme="majorHAnsi" w:cstheme="majorHAnsi"/>
        </w:rPr>
        <w:t xml:space="preserve">the matter </w:t>
      </w:r>
      <w:r w:rsidRPr="00AB0CC6">
        <w:rPr>
          <w:rStyle w:val="StyleUnderline"/>
          <w:rFonts w:asciiTheme="majorHAnsi" w:hAnsiTheme="majorHAnsi" w:cstheme="majorHAnsi"/>
          <w:highlight w:val="cyan"/>
        </w:rPr>
        <w:t>as</w:t>
      </w:r>
      <w:r w:rsidRPr="00AB0CC6">
        <w:rPr>
          <w:rStyle w:val="StyleUnderline"/>
          <w:rFonts w:asciiTheme="majorHAnsi" w:hAnsiTheme="majorHAnsi" w:cstheme="majorHAnsi"/>
        </w:rPr>
        <w:t xml:space="preserve"> if </w:t>
      </w:r>
      <w:r w:rsidRPr="00AB0CC6">
        <w:rPr>
          <w:rStyle w:val="StyleUnderline"/>
          <w:rFonts w:asciiTheme="majorHAnsi" w:hAnsiTheme="majorHAnsi" w:cstheme="majorHAnsi"/>
          <w:highlight w:val="cyan"/>
        </w:rPr>
        <w:t>there has been no violation</w:t>
      </w:r>
      <w:r w:rsidRPr="00AB0CC6">
        <w:rPr>
          <w:rStyle w:val="StyleUnderline"/>
          <w:rFonts w:asciiTheme="majorHAnsi" w:hAnsiTheme="majorHAnsi" w:cstheme="majorHAnsi"/>
        </w:rPr>
        <w:t xml:space="preserve"> whatsoever’</w:t>
      </w:r>
      <w:r w:rsidRPr="00AB0CC6">
        <w:rPr>
          <w:rFonts w:asciiTheme="majorHAnsi" w:hAnsiTheme="majorHAnsi" w:cstheme="majorHAnsi"/>
          <w:sz w:val="16"/>
        </w:rPr>
        <w:t xml:space="preserve">. 121 The reason is that ‘the open denial of international law is politically unprofitable for the bourgeoisie since it exposes them to the masses and thus hinders preparations for new wars. </w:t>
      </w:r>
      <w:r w:rsidRPr="00AB0CC6">
        <w:rPr>
          <w:rStyle w:val="StyleUnderline"/>
          <w:rFonts w:asciiTheme="majorHAnsi" w:hAnsiTheme="majorHAnsi" w:cstheme="majorHAnsi"/>
          <w:highlight w:val="cyan"/>
        </w:rPr>
        <w:t>It is much more profitable</w:t>
      </w:r>
      <w:r w:rsidRPr="00AB0CC6">
        <w:rPr>
          <w:rStyle w:val="StyleUnderline"/>
          <w:rFonts w:asciiTheme="majorHAnsi" w:hAnsiTheme="majorHAnsi" w:cstheme="majorHAnsi"/>
        </w:rPr>
        <w:t xml:space="preserve"> for the imperialists </w:t>
      </w:r>
      <w:r w:rsidRPr="00AB0CC6">
        <w:rPr>
          <w:rStyle w:val="StyleUnderline"/>
          <w:rFonts w:asciiTheme="majorHAnsi" w:hAnsiTheme="majorHAnsi" w:cstheme="majorHAnsi"/>
          <w:highlight w:val="cyan"/>
        </w:rPr>
        <w:t>to act in</w:t>
      </w:r>
      <w:r w:rsidRPr="00AB0CC6">
        <w:rPr>
          <w:rStyle w:val="StyleUnderline"/>
          <w:rFonts w:asciiTheme="majorHAnsi" w:hAnsiTheme="majorHAnsi" w:cstheme="majorHAnsi"/>
        </w:rPr>
        <w:t xml:space="preserve"> the guise of </w:t>
      </w:r>
      <w:r w:rsidRPr="00AB0CC6">
        <w:rPr>
          <w:rStyle w:val="StyleUnderline"/>
          <w:rFonts w:asciiTheme="majorHAnsi" w:hAnsiTheme="majorHAnsi" w:cstheme="majorHAnsi"/>
          <w:highlight w:val="cyan"/>
        </w:rPr>
        <w:t>pacifism</w:t>
      </w:r>
      <w:r w:rsidRPr="00AB0CC6">
        <w:rPr>
          <w:rStyle w:val="StyleUnderline"/>
          <w:rFonts w:asciiTheme="majorHAnsi" w:hAnsiTheme="majorHAnsi" w:cstheme="majorHAnsi"/>
        </w:rPr>
        <w:t xml:space="preserve"> and as the champions of international law’</w:t>
      </w:r>
      <w:r w:rsidRPr="00AB0CC6">
        <w:rPr>
          <w:rFonts w:asciiTheme="majorHAnsi" w:hAnsiTheme="majorHAnsi" w:cstheme="majorHAnsi"/>
          <w:sz w:val="16"/>
        </w:rPr>
        <w:t>. 122</w:t>
      </w:r>
    </w:p>
    <w:p w14:paraId="5680E4C5"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Third, Pashukanis rejected technical definitions of international law advanced by bourgeois international lawyers from which ‘the class character of international law’ was absent. 123 In his view, </w:t>
      </w:r>
      <w:r w:rsidRPr="00AB0CC6">
        <w:rPr>
          <w:rStyle w:val="StyleUnderline"/>
          <w:rFonts w:asciiTheme="majorHAnsi" w:hAnsiTheme="majorHAnsi" w:cstheme="majorHAnsi"/>
        </w:rPr>
        <w:t>‘bourgeois jurisprudence</w:t>
      </w:r>
      <w:r w:rsidRPr="00AB0CC6">
        <w:rPr>
          <w:rFonts w:asciiTheme="majorHAnsi" w:hAnsiTheme="majorHAnsi" w:cstheme="majorHAnsi"/>
          <w:sz w:val="16"/>
        </w:rPr>
        <w:t xml:space="preserve"> consciously or </w:t>
      </w:r>
      <w:r w:rsidRPr="00AB0CC6">
        <w:rPr>
          <w:rStyle w:val="StyleUnderline"/>
          <w:rFonts w:asciiTheme="majorHAnsi" w:hAnsiTheme="majorHAnsi" w:cstheme="majorHAnsi"/>
        </w:rPr>
        <w:t>unconsciously strives to conceal the element of class’.</w:t>
      </w:r>
      <w:r w:rsidRPr="00AB0CC6">
        <w:rPr>
          <w:rFonts w:asciiTheme="majorHAnsi" w:hAnsiTheme="majorHAnsi" w:cstheme="majorHAnsi"/>
          <w:sz w:val="16"/>
        </w:rPr>
        <w:t xml:space="preserve"> 124 On his part he noted the links between capitalism and imperialism, and inter- imperialist competition, and observed that </w:t>
      </w:r>
      <w:r w:rsidRPr="00AB0CC6">
        <w:rPr>
          <w:rStyle w:val="StyleUnderline"/>
          <w:rFonts w:asciiTheme="majorHAnsi" w:hAnsiTheme="majorHAnsi" w:cstheme="majorHAnsi"/>
        </w:rPr>
        <w:t xml:space="preserve">the capitalist </w:t>
      </w:r>
      <w:r w:rsidRPr="00AB0CC6">
        <w:rPr>
          <w:rStyle w:val="StyleUnderline"/>
          <w:rFonts w:asciiTheme="majorHAnsi" w:hAnsiTheme="majorHAnsi" w:cstheme="majorHAnsi"/>
          <w:highlight w:val="cyan"/>
        </w:rPr>
        <w:t>countries divided</w:t>
      </w:r>
      <w:r w:rsidRPr="00AB0CC6">
        <w:rPr>
          <w:rStyle w:val="StyleUnderline"/>
          <w:rFonts w:asciiTheme="majorHAnsi" w:hAnsiTheme="majorHAnsi" w:cstheme="majorHAnsi"/>
        </w:rPr>
        <w:t xml:space="preserve"> the world </w:t>
      </w:r>
      <w:r w:rsidRPr="00AB0CC6">
        <w:rPr>
          <w:rStyle w:val="StyleUnderline"/>
          <w:rFonts w:asciiTheme="majorHAnsi" w:hAnsiTheme="majorHAnsi" w:cstheme="majorHAnsi"/>
          <w:highlight w:val="cyan"/>
        </w:rPr>
        <w:t>into civilized and semi- civilized</w:t>
      </w:r>
      <w:r w:rsidRPr="00AB0CC6">
        <w:rPr>
          <w:rStyle w:val="StyleUnderline"/>
          <w:rFonts w:asciiTheme="majorHAnsi" w:hAnsiTheme="majorHAnsi" w:cstheme="majorHAnsi"/>
        </w:rPr>
        <w:t xml:space="preserve"> revealing ‘modern </w:t>
      </w:r>
      <w:r w:rsidRPr="00AB0CC6">
        <w:rPr>
          <w:rStyle w:val="StyleUnderline"/>
          <w:rFonts w:asciiTheme="majorHAnsi" w:hAnsiTheme="majorHAnsi" w:cstheme="majorHAnsi"/>
          <w:highlight w:val="cyan"/>
        </w:rPr>
        <w:t>i</w:t>
      </w:r>
      <w:r w:rsidRPr="00AB0CC6">
        <w:rPr>
          <w:rStyle w:val="StyleUnderline"/>
          <w:rFonts w:asciiTheme="majorHAnsi" w:hAnsiTheme="majorHAnsi" w:cstheme="majorHAnsi"/>
        </w:rPr>
        <w:t xml:space="preserve">nternational </w:t>
      </w:r>
      <w:r w:rsidRPr="00AB0CC6">
        <w:rPr>
          <w:rStyle w:val="StyleUnderline"/>
          <w:rFonts w:asciiTheme="majorHAnsi" w:hAnsiTheme="majorHAnsi" w:cstheme="majorHAnsi"/>
          <w:highlight w:val="cyan"/>
        </w:rPr>
        <w:t>law</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as the class law of the bourgeo</w:t>
      </w:r>
      <w:r w:rsidRPr="00AB0CC6">
        <w:rPr>
          <w:rStyle w:val="StyleUnderline"/>
          <w:rFonts w:asciiTheme="majorHAnsi" w:hAnsiTheme="majorHAnsi" w:cstheme="majorHAnsi"/>
        </w:rPr>
        <w:t>isie</w:t>
      </w:r>
      <w:r w:rsidRPr="00AB0CC6">
        <w:rPr>
          <w:rFonts w:asciiTheme="majorHAnsi" w:hAnsiTheme="majorHAnsi" w:cstheme="majorHAnsi"/>
          <w:sz w:val="16"/>
        </w:rPr>
        <w:t xml:space="preserve"> ’. 125 According to Pashukanis, international law of his times was ‘the totality of norms which the capitalist bourgeois states apply in their relations with each other, while the remainder of the world is considered as a simple object of their completed transactions’. 126 Pashukanis was certainly right as ‘the real historical content of international law’ in this period was ‘the </w:t>
      </w:r>
      <w:r w:rsidRPr="00AB0CC6">
        <w:rPr>
          <w:rFonts w:asciiTheme="majorHAnsi" w:hAnsiTheme="majorHAnsi" w:cstheme="majorHAnsi"/>
          <w:sz w:val="16"/>
        </w:rPr>
        <w:lastRenderedPageBreak/>
        <w:t xml:space="preserve">struggle between capitalist states’. 127 In fact </w:t>
      </w:r>
      <w:r w:rsidRPr="00AB0CC6">
        <w:rPr>
          <w:rStyle w:val="StyleUnderline"/>
          <w:rFonts w:asciiTheme="majorHAnsi" w:hAnsiTheme="majorHAnsi" w:cstheme="majorHAnsi"/>
        </w:rPr>
        <w:t>international law owed ‘its existence to the fact that the bourgeoisie exercise(d) its domination over the proletariat and over the colonial countries’</w:t>
      </w:r>
      <w:r w:rsidRPr="00AB0CC6">
        <w:rPr>
          <w:rFonts w:asciiTheme="majorHAnsi" w:hAnsiTheme="majorHAnsi" w:cstheme="majorHAnsi"/>
          <w:sz w:val="16"/>
        </w:rPr>
        <w:t xml:space="preserve">. 128 It was therefore indeed the class law of the bourgeoisie. </w:t>
      </w:r>
    </w:p>
    <w:p w14:paraId="29D54444"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parties’. 129 He conceded that ‘to a certain degree the analogy may be extended. Bourgeois private law assumes that subjects are formally equal yet simultaneously permits real inequality in property, while bourgeois </w:t>
      </w:r>
      <w:r w:rsidRPr="00AB0CC6">
        <w:rPr>
          <w:rStyle w:val="StyleUnderline"/>
          <w:rFonts w:asciiTheme="majorHAnsi" w:hAnsiTheme="majorHAnsi" w:cstheme="majorHAnsi"/>
          <w:highlight w:val="cyan"/>
        </w:rPr>
        <w:t>i</w:t>
      </w:r>
      <w:r w:rsidRPr="00AB0CC6">
        <w:rPr>
          <w:rFonts w:asciiTheme="majorHAnsi" w:hAnsiTheme="majorHAnsi" w:cstheme="majorHAnsi"/>
          <w:sz w:val="16"/>
        </w:rPr>
        <w:t xml:space="preserve">nternational </w:t>
      </w:r>
      <w:r w:rsidRPr="00AB0CC6">
        <w:rPr>
          <w:rStyle w:val="StyleUnderline"/>
          <w:rFonts w:asciiTheme="majorHAnsi" w:hAnsiTheme="majorHAnsi" w:cstheme="majorHAnsi"/>
          <w:highlight w:val="cyan"/>
        </w:rPr>
        <w:t>law</w:t>
      </w:r>
      <w:r w:rsidRPr="00AB0CC6">
        <w:rPr>
          <w:rFonts w:asciiTheme="majorHAnsi" w:hAnsiTheme="majorHAnsi" w:cstheme="majorHAnsi"/>
          <w:sz w:val="16"/>
        </w:rPr>
        <w:t xml:space="preserve"> in principle </w:t>
      </w:r>
      <w:r w:rsidRPr="00AB0CC6">
        <w:rPr>
          <w:rStyle w:val="StyleUnderline"/>
          <w:rFonts w:asciiTheme="majorHAnsi" w:hAnsiTheme="majorHAnsi" w:cstheme="majorHAnsi"/>
          <w:highlight w:val="cyan"/>
        </w:rPr>
        <w:t>recognizes</w:t>
      </w:r>
      <w:r w:rsidRPr="00AB0CC6">
        <w:rPr>
          <w:rStyle w:val="StyleUnderline"/>
          <w:rFonts w:asciiTheme="majorHAnsi" w:hAnsiTheme="majorHAnsi" w:cstheme="majorHAnsi"/>
        </w:rPr>
        <w:t xml:space="preserve"> that </w:t>
      </w:r>
      <w:r w:rsidRPr="00AB0CC6">
        <w:rPr>
          <w:rStyle w:val="StyleUnderline"/>
          <w:rFonts w:asciiTheme="majorHAnsi" w:hAnsiTheme="majorHAnsi" w:cstheme="majorHAnsi"/>
          <w:highlight w:val="cyan"/>
        </w:rPr>
        <w:t>states have equal rights</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yet</w:t>
      </w:r>
      <w:r w:rsidRPr="00AB0CC6">
        <w:rPr>
          <w:rStyle w:val="StyleUnderline"/>
          <w:rFonts w:asciiTheme="majorHAnsi" w:hAnsiTheme="majorHAnsi" w:cstheme="majorHAnsi"/>
        </w:rPr>
        <w:t xml:space="preserve"> in reality </w:t>
      </w:r>
      <w:r w:rsidRPr="00AB0CC6">
        <w:rPr>
          <w:rStyle w:val="StyleUnderline"/>
          <w:rFonts w:asciiTheme="majorHAnsi" w:hAnsiTheme="majorHAnsi" w:cstheme="majorHAnsi"/>
          <w:highlight w:val="cyan"/>
        </w:rPr>
        <w:t>they are unequal in</w:t>
      </w:r>
      <w:r w:rsidRPr="00AB0CC6">
        <w:rPr>
          <w:rStyle w:val="StyleUnderline"/>
          <w:rFonts w:asciiTheme="majorHAnsi" w:hAnsiTheme="majorHAnsi" w:cstheme="majorHAnsi"/>
        </w:rPr>
        <w:t xml:space="preserve"> their signifi-cance and their </w:t>
      </w:r>
      <w:r w:rsidRPr="00AB0CC6">
        <w:rPr>
          <w:rStyle w:val="StyleUnderline"/>
          <w:rFonts w:asciiTheme="majorHAnsi" w:hAnsiTheme="majorHAnsi" w:cstheme="majorHAnsi"/>
          <w:highlight w:val="cyan"/>
        </w:rPr>
        <w:t>power</w:t>
      </w:r>
      <w:r w:rsidRPr="00AB0CC6">
        <w:rPr>
          <w:rStyle w:val="StyleUnderline"/>
          <w:rFonts w:asciiTheme="majorHAnsi" w:hAnsiTheme="majorHAnsi" w:cstheme="majorHAnsi"/>
        </w:rPr>
        <w:t>’</w:t>
      </w:r>
      <w:r w:rsidRPr="00AB0CC6">
        <w:rPr>
          <w:rFonts w:asciiTheme="majorHAnsi" w:hAnsiTheme="majorHAnsi" w:cstheme="majorHAnsi"/>
          <w:sz w:val="16"/>
        </w:rPr>
        <w:t>.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civilization and which engage in international intercourse not as subjects, but as objects of the imperialist states’ colonial policy’. 132 In other words, he recognized that in the instance of colonized states the analogy between domestic law and international law collapsed.</w:t>
      </w:r>
    </w:p>
    <w:p w14:paraId="75A8B15A" w14:textId="44D16F27" w:rsidR="00AC6132" w:rsidRPr="00AB0CC6" w:rsidRDefault="00AC6132" w:rsidP="00AC6132">
      <w:pPr>
        <w:rPr>
          <w:rFonts w:asciiTheme="majorHAnsi" w:hAnsiTheme="majorHAnsi" w:cstheme="majorHAnsi"/>
          <w:sz w:val="16"/>
        </w:rPr>
      </w:pPr>
      <w:r w:rsidRPr="00AB0CC6">
        <w:rPr>
          <w:rFonts w:asciiTheme="majorHAnsi" w:hAnsiTheme="majorHAnsi" w:cstheme="majorHAnsi"/>
          <w:sz w:val="16"/>
        </w:rPr>
        <w:t xml:space="preserve">Fifth, he criticized Marxist scholars such as Karl Renner for stressing the ‘peaceful functions of international law’. 133 Pashukanis pointed out </w:t>
      </w:r>
      <w:r w:rsidRPr="00AB0CC6">
        <w:rPr>
          <w:rStyle w:val="StyleUnderline"/>
          <w:rFonts w:asciiTheme="majorHAnsi" w:hAnsiTheme="majorHAnsi" w:cstheme="majorHAnsi"/>
        </w:rPr>
        <w:t xml:space="preserve">that ‘even those </w:t>
      </w:r>
      <w:r w:rsidRPr="00AB0CC6">
        <w:rPr>
          <w:rStyle w:val="StyleUnderline"/>
          <w:rFonts w:asciiTheme="majorHAnsi" w:hAnsiTheme="majorHAnsi" w:cstheme="majorHAnsi"/>
          <w:highlight w:val="cyan"/>
        </w:rPr>
        <w:t>agreements</w:t>
      </w:r>
      <w:r w:rsidRPr="00AB0CC6">
        <w:rPr>
          <w:rStyle w:val="StyleUnderline"/>
          <w:rFonts w:asciiTheme="majorHAnsi" w:hAnsiTheme="majorHAnsi" w:cstheme="majorHAnsi"/>
        </w:rPr>
        <w:t xml:space="preserve"> between capitalist states which appear to be directed to the general interest </w:t>
      </w:r>
      <w:r w:rsidRPr="00AB0CC6">
        <w:rPr>
          <w:rStyle w:val="StyleUnderline"/>
          <w:rFonts w:asciiTheme="majorHAnsi" w:hAnsiTheme="majorHAnsi" w:cstheme="majorHAnsi"/>
          <w:highlight w:val="cyan"/>
        </w:rPr>
        <w:t>are</w:t>
      </w:r>
      <w:r w:rsidRPr="00AB0CC6">
        <w:rPr>
          <w:rFonts w:asciiTheme="majorHAnsi" w:hAnsiTheme="majorHAnsi" w:cstheme="majorHAnsi"/>
          <w:sz w:val="16"/>
          <w:highlight w:val="cyan"/>
        </w:rPr>
        <w:t>,</w:t>
      </w:r>
      <w:r w:rsidRPr="00AB0CC6">
        <w:rPr>
          <w:rFonts w:asciiTheme="majorHAnsi" w:hAnsiTheme="majorHAnsi" w:cstheme="majorHAnsi"/>
          <w:sz w:val="16"/>
        </w:rPr>
        <w:t xml:space="preserve"> in fact, for each of the participants </w:t>
      </w:r>
      <w:r w:rsidRPr="00AB0CC6">
        <w:rPr>
          <w:rStyle w:val="StyleUnderline"/>
          <w:rFonts w:asciiTheme="majorHAnsi" w:hAnsiTheme="majorHAnsi" w:cstheme="majorHAnsi"/>
          <w:highlight w:val="cyan"/>
        </w:rPr>
        <w:t>a means of jealously protecting</w:t>
      </w:r>
      <w:r w:rsidRPr="00AB0CC6">
        <w:rPr>
          <w:rStyle w:val="StyleUnderline"/>
          <w:rFonts w:asciiTheme="majorHAnsi" w:hAnsiTheme="majorHAnsi" w:cstheme="majorHAnsi"/>
        </w:rPr>
        <w:t xml:space="preserve"> their particular </w:t>
      </w:r>
      <w:r w:rsidRPr="00AB0CC6">
        <w:rPr>
          <w:rStyle w:val="StyleUnderline"/>
          <w:rFonts w:asciiTheme="majorHAnsi" w:hAnsiTheme="majorHAnsi" w:cstheme="majorHAnsi"/>
          <w:highlight w:val="cyan"/>
        </w:rPr>
        <w:t>interests,</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preventing</w:t>
      </w:r>
      <w:r w:rsidRPr="00AB0CC6">
        <w:rPr>
          <w:rStyle w:val="StyleUnderline"/>
          <w:rFonts w:asciiTheme="majorHAnsi" w:hAnsiTheme="majorHAnsi" w:cstheme="majorHAnsi"/>
        </w:rPr>
        <w:t xml:space="preserve"> the </w:t>
      </w:r>
      <w:r w:rsidRPr="00AB0CC6">
        <w:rPr>
          <w:rStyle w:val="StyleUnderline"/>
          <w:rFonts w:asciiTheme="majorHAnsi" w:hAnsiTheme="majorHAnsi" w:cstheme="majorHAnsi"/>
          <w:highlight w:val="cyan"/>
        </w:rPr>
        <w:t>expansion of</w:t>
      </w:r>
      <w:r w:rsidRPr="00AB0CC6">
        <w:rPr>
          <w:rStyle w:val="StyleUnderline"/>
          <w:rFonts w:asciiTheme="majorHAnsi" w:hAnsiTheme="majorHAnsi" w:cstheme="majorHAnsi"/>
        </w:rPr>
        <w:t xml:space="preserve"> their </w:t>
      </w:r>
      <w:r w:rsidRPr="00AB0CC6">
        <w:rPr>
          <w:rStyle w:val="StyleUnderline"/>
          <w:rFonts w:asciiTheme="majorHAnsi" w:hAnsiTheme="majorHAnsi" w:cstheme="majorHAnsi"/>
          <w:highlight w:val="cyan"/>
        </w:rPr>
        <w:t>rivals</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influence</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thwarting unilateral conquest</w:t>
      </w:r>
      <w:r w:rsidRPr="00AB0CC6">
        <w:rPr>
          <w:rFonts w:asciiTheme="majorHAnsi" w:hAnsiTheme="majorHAnsi" w:cstheme="majorHAnsi"/>
          <w:sz w:val="16"/>
        </w:rPr>
        <w:t xml:space="preserve">, </w:t>
      </w:r>
      <w:r w:rsidRPr="00AB0CC6">
        <w:rPr>
          <w:rFonts w:asciiTheme="majorHAnsi" w:hAnsiTheme="majorHAnsi" w:cstheme="majorHAnsi"/>
          <w:sz w:val="21"/>
          <w:szCs w:val="36"/>
          <w:u w:val="single"/>
        </w:rPr>
        <w:t>i.e., in another form</w:t>
      </w:r>
      <w:r w:rsidRPr="00AB0CC6">
        <w:rPr>
          <w:rFonts w:asciiTheme="majorHAnsi" w:hAnsiTheme="majorHAnsi" w:cstheme="majorHAnsi"/>
          <w:sz w:val="21"/>
          <w:szCs w:val="36"/>
          <w:highlight w:val="cyan"/>
          <w:u w:val="single"/>
        </w:rPr>
        <w:t xml:space="preserve"> continuing the</w:t>
      </w:r>
      <w:r w:rsidRPr="00AB0CC6">
        <w:rPr>
          <w:rFonts w:asciiTheme="majorHAnsi" w:hAnsiTheme="majorHAnsi" w:cstheme="majorHAnsi"/>
          <w:sz w:val="21"/>
          <w:szCs w:val="36"/>
          <w:u w:val="single"/>
        </w:rPr>
        <w:t xml:space="preserve"> same </w:t>
      </w:r>
      <w:r w:rsidRPr="00AB0CC6">
        <w:rPr>
          <w:rFonts w:asciiTheme="majorHAnsi" w:hAnsiTheme="majorHAnsi" w:cstheme="majorHAnsi"/>
          <w:sz w:val="21"/>
          <w:szCs w:val="36"/>
          <w:highlight w:val="cyan"/>
          <w:u w:val="single"/>
        </w:rPr>
        <w:t>struggle</w:t>
      </w:r>
      <w:r w:rsidRPr="00AB0CC6">
        <w:rPr>
          <w:rFonts w:asciiTheme="majorHAnsi" w:hAnsiTheme="majorHAnsi" w:cstheme="majorHAnsi"/>
          <w:sz w:val="21"/>
          <w:szCs w:val="36"/>
          <w:u w:val="single"/>
        </w:rPr>
        <w:t xml:space="preserve"> </w:t>
      </w:r>
      <w:r w:rsidRPr="00AB0CC6">
        <w:rPr>
          <w:rFonts w:asciiTheme="majorHAnsi" w:hAnsiTheme="majorHAnsi" w:cstheme="majorHAnsi"/>
          <w:sz w:val="21"/>
          <w:szCs w:val="36"/>
          <w:highlight w:val="cyan"/>
          <w:u w:val="single"/>
        </w:rPr>
        <w:t>which will exist</w:t>
      </w:r>
      <w:r w:rsidRPr="00AB0CC6">
        <w:rPr>
          <w:rFonts w:asciiTheme="majorHAnsi" w:hAnsiTheme="majorHAnsi" w:cstheme="majorHAnsi"/>
          <w:sz w:val="21"/>
          <w:szCs w:val="36"/>
          <w:u w:val="single"/>
        </w:rPr>
        <w:t xml:space="preserve"> for </w:t>
      </w:r>
      <w:r w:rsidRPr="00AB0CC6">
        <w:rPr>
          <w:rFonts w:asciiTheme="majorHAnsi" w:hAnsiTheme="majorHAnsi" w:cstheme="majorHAnsi"/>
          <w:sz w:val="21"/>
          <w:szCs w:val="36"/>
          <w:highlight w:val="cyan"/>
          <w:u w:val="single"/>
        </w:rPr>
        <w:t>as long as</w:t>
      </w:r>
      <w:r w:rsidRPr="00AB0CC6">
        <w:rPr>
          <w:rFonts w:asciiTheme="majorHAnsi" w:hAnsiTheme="majorHAnsi" w:cstheme="majorHAnsi"/>
          <w:sz w:val="21"/>
          <w:szCs w:val="36"/>
          <w:u w:val="single"/>
        </w:rPr>
        <w:t xml:space="preserve"> capitalist </w:t>
      </w:r>
      <w:r w:rsidRPr="00AB0CC6">
        <w:rPr>
          <w:rFonts w:asciiTheme="majorHAnsi" w:hAnsiTheme="majorHAnsi" w:cstheme="majorHAnsi"/>
          <w:sz w:val="21"/>
          <w:szCs w:val="36"/>
          <w:highlight w:val="cyan"/>
          <w:u w:val="single"/>
        </w:rPr>
        <w:t>competition exists’</w:t>
      </w:r>
      <w:r w:rsidRPr="00AB0CC6">
        <w:rPr>
          <w:rFonts w:asciiTheme="majorHAnsi" w:hAnsiTheme="majorHAnsi" w:cstheme="majorHAnsi"/>
          <w:sz w:val="21"/>
          <w:szCs w:val="36"/>
          <w:u w:val="single"/>
        </w:rPr>
        <w:t xml:space="preserve">. 134 He </w:t>
      </w:r>
      <w:r w:rsidRPr="00AB0CC6">
        <w:rPr>
          <w:rFonts w:asciiTheme="majorHAnsi" w:hAnsiTheme="majorHAnsi" w:cstheme="majorHAnsi"/>
          <w:sz w:val="21"/>
          <w:szCs w:val="36"/>
          <w:highlight w:val="cyan"/>
          <w:u w:val="single"/>
        </w:rPr>
        <w:t>extended</w:t>
      </w:r>
      <w:r w:rsidRPr="00AB0CC6">
        <w:rPr>
          <w:rFonts w:asciiTheme="majorHAnsi" w:hAnsiTheme="majorHAnsi" w:cstheme="majorHAnsi"/>
          <w:sz w:val="21"/>
          <w:szCs w:val="36"/>
          <w:u w:val="single"/>
        </w:rPr>
        <w:t xml:space="preserve"> this logic </w:t>
      </w:r>
      <w:r w:rsidRPr="00AB0CC6">
        <w:rPr>
          <w:rFonts w:asciiTheme="majorHAnsi" w:hAnsiTheme="majorHAnsi" w:cstheme="majorHAnsi"/>
          <w:sz w:val="21"/>
          <w:szCs w:val="36"/>
          <w:highlight w:val="cyan"/>
          <w:u w:val="single"/>
        </w:rPr>
        <w:t>to international organizations</w:t>
      </w:r>
      <w:r w:rsidRPr="00AB0CC6">
        <w:rPr>
          <w:rFonts w:asciiTheme="majorHAnsi" w:hAnsiTheme="majorHAnsi" w:cstheme="majorHAnsi"/>
          <w:sz w:val="21"/>
          <w:szCs w:val="36"/>
          <w:u w:val="single"/>
        </w:rPr>
        <w:t xml:space="preserve"> and wrote</w:t>
      </w:r>
      <w:r w:rsidRPr="00AB0CC6">
        <w:rPr>
          <w:rFonts w:asciiTheme="majorHAnsi" w:hAnsiTheme="majorHAnsi" w:cstheme="majorHAnsi"/>
          <w:sz w:val="21"/>
          <w:szCs w:val="36"/>
        </w:rPr>
        <w:t xml:space="preserve"> </w:t>
      </w:r>
      <w:r w:rsidRPr="00AB0CC6">
        <w:rPr>
          <w:rStyle w:val="StyleUnderline"/>
          <w:rFonts w:asciiTheme="majorHAnsi" w:hAnsiTheme="majorHAnsi" w:cstheme="majorHAnsi"/>
        </w:rPr>
        <w:t>that ‘</w:t>
      </w:r>
      <w:r w:rsidRPr="00AB0CC6">
        <w:rPr>
          <w:rStyle w:val="StyleUnderline"/>
          <w:rFonts w:asciiTheme="majorHAnsi" w:hAnsiTheme="majorHAnsi" w:cstheme="majorHAnsi"/>
          <w:highlight w:val="cyan"/>
        </w:rPr>
        <w:t>the struggle among imperialist states</w:t>
      </w:r>
      <w:r w:rsidRPr="00AB0CC6">
        <w:rPr>
          <w:rStyle w:val="StyleUnderline"/>
          <w:rFonts w:asciiTheme="majorHAnsi" w:hAnsiTheme="majorHAnsi" w:cstheme="majorHAnsi"/>
        </w:rPr>
        <w:t xml:space="preserve"> for domination of the rest of the world </w:t>
      </w:r>
      <w:r w:rsidRPr="00AB0CC6">
        <w:rPr>
          <w:rStyle w:val="StyleUnderline"/>
          <w:rFonts w:asciiTheme="majorHAnsi" w:hAnsiTheme="majorHAnsi" w:cstheme="majorHAnsi"/>
          <w:highlight w:val="cyan"/>
        </w:rPr>
        <w:t>is</w:t>
      </w:r>
      <w:r w:rsidRPr="00AB0CC6">
        <w:rPr>
          <w:rStyle w:val="StyleUnderline"/>
          <w:rFonts w:asciiTheme="majorHAnsi" w:hAnsiTheme="majorHAnsi" w:cstheme="majorHAnsi"/>
        </w:rPr>
        <w:t xml:space="preserve"> thus </w:t>
      </w:r>
      <w:r w:rsidRPr="00AB0CC6">
        <w:rPr>
          <w:rStyle w:val="StyleUnderline"/>
          <w:rFonts w:asciiTheme="majorHAnsi" w:hAnsiTheme="majorHAnsi" w:cstheme="majorHAnsi"/>
          <w:highlight w:val="cyan"/>
        </w:rPr>
        <w:t>a</w:t>
      </w:r>
      <w:r w:rsidRPr="00AB0CC6">
        <w:rPr>
          <w:rStyle w:val="StyleUnderline"/>
          <w:rFonts w:asciiTheme="majorHAnsi" w:hAnsiTheme="majorHAnsi" w:cstheme="majorHAnsi"/>
        </w:rPr>
        <w:t xml:space="preserve"> basic </w:t>
      </w:r>
      <w:r w:rsidRPr="00AB0CC6">
        <w:rPr>
          <w:rStyle w:val="StyleUnderline"/>
          <w:rFonts w:asciiTheme="majorHAnsi" w:hAnsiTheme="majorHAnsi" w:cstheme="majorHAnsi"/>
          <w:highlight w:val="cyan"/>
        </w:rPr>
        <w:t>factor in</w:t>
      </w:r>
      <w:r w:rsidRPr="00AB0CC6">
        <w:rPr>
          <w:rStyle w:val="StyleUnderline"/>
          <w:rFonts w:asciiTheme="majorHAnsi" w:hAnsiTheme="majorHAnsi" w:cstheme="majorHAnsi"/>
        </w:rPr>
        <w:t xml:space="preserve"> defining the nature and fate of the corresponding </w:t>
      </w:r>
      <w:r w:rsidRPr="00AB0CC6">
        <w:rPr>
          <w:rStyle w:val="StyleUnderline"/>
          <w:rFonts w:asciiTheme="majorHAnsi" w:hAnsiTheme="majorHAnsi" w:cstheme="majorHAnsi"/>
          <w:highlight w:val="cyan"/>
        </w:rPr>
        <w:t>institutions’</w:t>
      </w:r>
      <w:r w:rsidRPr="00AB0CC6">
        <w:rPr>
          <w:rFonts w:asciiTheme="majorHAnsi" w:hAnsiTheme="majorHAnsi" w:cstheme="majorHAnsi"/>
          <w:sz w:val="16"/>
        </w:rPr>
        <w:t>. 135</w:t>
      </w:r>
    </w:p>
    <w:p w14:paraId="3186F9CD" w14:textId="77777777" w:rsidR="00AC6132" w:rsidRPr="00AB0CC6" w:rsidRDefault="00AC6132" w:rsidP="00AC6132">
      <w:pPr>
        <w:pStyle w:val="Heading4"/>
        <w:rPr>
          <w:rFonts w:asciiTheme="majorHAnsi" w:eastAsia="Calibri" w:hAnsiTheme="majorHAnsi" w:cstheme="majorHAnsi"/>
          <w:b w:val="0"/>
          <w:color w:val="000000"/>
        </w:rPr>
      </w:pPr>
      <w:r w:rsidRPr="00AB0CC6">
        <w:rPr>
          <w:rFonts w:asciiTheme="majorHAnsi" w:eastAsia="Calibri" w:hAnsiTheme="majorHAnsi" w:cstheme="majorHAnsi"/>
          <w:color w:val="000000"/>
        </w:rPr>
        <w:t>Cap causes extinction – nuclear war, environmental destruction, and social inequality.</w:t>
      </w:r>
      <w:r w:rsidRPr="00AB0CC6">
        <w:rPr>
          <w:rFonts w:asciiTheme="majorHAnsi" w:hAnsiTheme="majorHAnsi" w:cstheme="majorHAnsi"/>
          <w:iCs/>
          <w:color w:val="000000" w:themeColor="text1"/>
        </w:rPr>
        <w:t xml:space="preserve"> The collapse will come by 2050 and cause extinction absent radical recalibration.</w:t>
      </w:r>
    </w:p>
    <w:p w14:paraId="222A0930" w14:textId="77777777" w:rsidR="00AC6132" w:rsidRPr="00AB0CC6" w:rsidRDefault="00AC6132" w:rsidP="00AC6132">
      <w:pPr>
        <w:rPr>
          <w:rFonts w:asciiTheme="majorHAnsi" w:hAnsiTheme="majorHAnsi" w:cstheme="majorHAnsi"/>
          <w:bCs/>
          <w:color w:val="000000" w:themeColor="text1"/>
          <w:sz w:val="26"/>
        </w:rPr>
      </w:pPr>
      <w:r w:rsidRPr="00AB0CC6">
        <w:rPr>
          <w:rStyle w:val="Style13ptBold"/>
          <w:rFonts w:asciiTheme="majorHAnsi" w:hAnsiTheme="majorHAnsi" w:cstheme="majorHAnsi"/>
          <w:color w:val="000000" w:themeColor="text1"/>
        </w:rPr>
        <w:t>Streeck 16.</w:t>
      </w:r>
      <w:r w:rsidRPr="00AB0CC6">
        <w:rPr>
          <w:rFonts w:asciiTheme="majorHAnsi" w:hAnsiTheme="majorHAnsi" w:cstheme="majorHAnsi"/>
          <w:b/>
          <w:bCs/>
          <w:color w:val="000000" w:themeColor="text1"/>
          <w:sz w:val="26"/>
        </w:rPr>
        <w:t xml:space="preserve"> </w:t>
      </w:r>
      <w:r w:rsidRPr="00AB0CC6">
        <w:rPr>
          <w:rFonts w:asciiTheme="majorHAnsi" w:hAnsiTheme="majorHAnsi" w:cstheme="majorHAnsi"/>
          <w:bCs/>
          <w:color w:val="000000" w:themeColor="text1"/>
          <w:sz w:val="26"/>
        </w:rPr>
        <w:t xml:space="preserve">(Wolfgang, </w:t>
      </w:r>
      <w:r w:rsidRPr="00AB0CC6">
        <w:rPr>
          <w:rFonts w:asciiTheme="majorHAnsi" w:hAnsiTheme="majorHAnsi" w:cstheme="majorHAnsi"/>
          <w:color w:val="000000" w:themeColor="text1"/>
        </w:rPr>
        <w:t xml:space="preserve">Emeritus Director of the Max-Planck-Institute for the Study of Societies, Cologne, </w:t>
      </w:r>
      <w:r w:rsidRPr="00AB0CC6">
        <w:rPr>
          <w:rFonts w:asciiTheme="majorHAnsi" w:hAnsiTheme="majorHAnsi" w:cstheme="majorHAnsi"/>
          <w:i/>
          <w:color w:val="000000" w:themeColor="text1"/>
        </w:rPr>
        <w:t>How Will Capitalism End?: Essays on a Failing System</w:t>
      </w:r>
      <w:r w:rsidRPr="00AB0CC6">
        <w:rPr>
          <w:rFonts w:asciiTheme="majorHAnsi" w:hAnsiTheme="majorHAnsi" w:cstheme="majorHAnsi"/>
          <w:color w:val="000000" w:themeColor="text1"/>
        </w:rPr>
        <w:t>, p. 1-15)</w:t>
      </w:r>
    </w:p>
    <w:p w14:paraId="41AF3680" w14:textId="77777777" w:rsidR="00AC6132" w:rsidRPr="00AB0CC6" w:rsidRDefault="00AC6132" w:rsidP="00AC6132">
      <w:pPr>
        <w:rPr>
          <w:rFonts w:asciiTheme="majorHAnsi" w:hAnsiTheme="majorHAnsi" w:cstheme="majorHAnsi"/>
          <w:color w:val="000000" w:themeColor="text1"/>
          <w:sz w:val="16"/>
        </w:rPr>
      </w:pPr>
      <w:r w:rsidRPr="00AB0CC6">
        <w:rPr>
          <w:rFonts w:asciiTheme="majorHAnsi" w:hAnsiTheme="majorHAnsi" w:cstheme="majorHAnsi"/>
          <w:color w:val="000000" w:themeColor="text1"/>
          <w:highlight w:val="yellow"/>
          <w:u w:val="single"/>
        </w:rPr>
        <w:t xml:space="preserve">Capitalism has </w:t>
      </w:r>
      <w:r w:rsidRPr="00AB0CC6">
        <w:rPr>
          <w:rFonts w:asciiTheme="majorHAnsi" w:hAnsiTheme="majorHAnsi" w:cstheme="majorHAnsi"/>
          <w:color w:val="000000" w:themeColor="text1"/>
          <w:u w:val="single"/>
        </w:rPr>
        <w:t xml:space="preserve">always </w:t>
      </w:r>
      <w:r w:rsidRPr="00AB0CC6">
        <w:rPr>
          <w:rFonts w:asciiTheme="majorHAnsi" w:hAnsiTheme="majorHAnsi" w:cstheme="majorHAnsi"/>
          <w:color w:val="000000" w:themeColor="text1"/>
          <w:highlight w:val="yellow"/>
          <w:u w:val="single"/>
        </w:rPr>
        <w:t>been</w:t>
      </w:r>
      <w:r w:rsidRPr="00AB0CC6">
        <w:rPr>
          <w:rFonts w:asciiTheme="majorHAnsi" w:hAnsiTheme="majorHAnsi" w:cstheme="majorHAnsi"/>
          <w:color w:val="000000" w:themeColor="text1"/>
          <w:sz w:val="16"/>
          <w:highlight w:val="yellow"/>
        </w:rPr>
        <w:t xml:space="preserve"> </w:t>
      </w:r>
      <w:r w:rsidRPr="00AB0CC6">
        <w:rPr>
          <w:rFonts w:asciiTheme="majorHAnsi" w:hAnsiTheme="majorHAnsi" w:cstheme="majorHAnsi"/>
          <w:color w:val="000000" w:themeColor="text1"/>
          <w:sz w:val="16"/>
        </w:rPr>
        <w:t xml:space="preserve">an improbable social formation, full of conflicts and contradictions, therefore </w:t>
      </w:r>
      <w:r w:rsidRPr="00AB0CC6">
        <w:rPr>
          <w:rFonts w:asciiTheme="majorHAnsi" w:hAnsiTheme="majorHAnsi" w:cstheme="majorHAnsi"/>
          <w:b/>
          <w:iCs/>
          <w:color w:val="000000" w:themeColor="text1"/>
          <w:highlight w:val="yellow"/>
          <w:u w:val="single"/>
        </w:rPr>
        <w:t>permanently unstable</w:t>
      </w:r>
      <w:r w:rsidRPr="00AB0CC6">
        <w:rPr>
          <w:rFonts w:asciiTheme="majorHAnsi" w:hAnsiTheme="majorHAnsi" w:cstheme="majorHAnsi"/>
          <w:color w:val="000000" w:themeColor="text1"/>
          <w:u w:val="single"/>
        </w:rPr>
        <w:t xml:space="preserve"> and in flux</w:t>
      </w:r>
      <w:r w:rsidRPr="00AB0CC6">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AB0CC6">
        <w:rPr>
          <w:rFonts w:asciiTheme="majorHAnsi" w:hAnsiTheme="majorHAnsi" w:cstheme="majorHAnsi"/>
          <w:color w:val="000000" w:themeColor="text1"/>
          <w:u w:val="single"/>
        </w:rPr>
        <w:t>Capitalist society</w:t>
      </w:r>
      <w:r w:rsidRPr="00AB0CC6">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AB0CC6">
        <w:rPr>
          <w:rFonts w:asciiTheme="majorHAnsi" w:hAnsiTheme="majorHAnsi" w:cstheme="majorHAnsi"/>
          <w:color w:val="000000" w:themeColor="text1"/>
          <w:u w:val="single"/>
        </w:rPr>
        <w:t>coupled its 'progress' to the continuous and unlimited production and accumulation of</w:t>
      </w:r>
      <w:r w:rsidRPr="00AB0CC6">
        <w:rPr>
          <w:rFonts w:asciiTheme="majorHAnsi" w:hAnsiTheme="majorHAnsi" w:cstheme="majorHAnsi"/>
          <w:color w:val="000000" w:themeColor="text1"/>
          <w:sz w:val="16"/>
        </w:rPr>
        <w:t xml:space="preserve"> productive </w:t>
      </w:r>
      <w:r w:rsidRPr="00AB0CC6">
        <w:rPr>
          <w:rFonts w:asciiTheme="majorHAnsi" w:hAnsiTheme="majorHAnsi" w:cstheme="majorHAnsi"/>
          <w:color w:val="000000" w:themeColor="text1"/>
          <w:u w:val="single"/>
        </w:rPr>
        <w:t>capital, effected through</w:t>
      </w:r>
      <w:r w:rsidRPr="00AB0CC6">
        <w:rPr>
          <w:rFonts w:asciiTheme="majorHAnsi" w:hAnsiTheme="majorHAnsi" w:cstheme="majorHAnsi"/>
          <w:color w:val="000000" w:themeColor="text1"/>
          <w:sz w:val="16"/>
        </w:rPr>
        <w:t xml:space="preserve"> a conversion, by means of </w:t>
      </w:r>
      <w:r w:rsidRPr="00AB0CC6">
        <w:rPr>
          <w:rFonts w:asciiTheme="majorHAnsi" w:hAnsiTheme="majorHAnsi" w:cstheme="majorHAnsi"/>
          <w:color w:val="000000" w:themeColor="text1"/>
          <w:u w:val="single"/>
        </w:rPr>
        <w:t>the invisible hand of the market and the visible hand of the state</w:t>
      </w:r>
      <w:r w:rsidRPr="00AB0CC6">
        <w:rPr>
          <w:rFonts w:asciiTheme="majorHAnsi" w:hAnsiTheme="majorHAnsi" w:cstheme="majorHAnsi"/>
          <w:color w:val="000000" w:themeColor="text1"/>
          <w:sz w:val="16"/>
        </w:rPr>
        <w:t xml:space="preserve">, of the private vice of material greed into a public benefit.' </w:t>
      </w:r>
      <w:r w:rsidRPr="00AB0CC6">
        <w:rPr>
          <w:rFonts w:asciiTheme="majorHAnsi" w:hAnsiTheme="majorHAnsi" w:cstheme="majorHAnsi"/>
          <w:color w:val="000000" w:themeColor="text1"/>
          <w:highlight w:val="yellow"/>
          <w:u w:val="single"/>
        </w:rPr>
        <w:t xml:space="preserve">Capitalism promises </w:t>
      </w:r>
      <w:r w:rsidRPr="00AB0CC6">
        <w:rPr>
          <w:rFonts w:asciiTheme="majorHAnsi" w:hAnsiTheme="majorHAnsi" w:cstheme="majorHAnsi"/>
          <w:b/>
          <w:iCs/>
          <w:color w:val="000000" w:themeColor="text1"/>
          <w:highlight w:val="yellow"/>
          <w:u w:val="single"/>
        </w:rPr>
        <w:t>infinite growth</w:t>
      </w:r>
      <w:r w:rsidRPr="00AB0CC6">
        <w:rPr>
          <w:rFonts w:asciiTheme="majorHAnsi" w:hAnsiTheme="majorHAnsi" w:cstheme="majorHAnsi"/>
          <w:color w:val="000000" w:themeColor="text1"/>
          <w:sz w:val="16"/>
        </w:rPr>
        <w:t xml:space="preserve"> of commodified material wealth </w:t>
      </w:r>
      <w:r w:rsidRPr="00AB0CC6">
        <w:rPr>
          <w:rFonts w:asciiTheme="majorHAnsi" w:hAnsiTheme="majorHAnsi" w:cstheme="majorHAnsi"/>
          <w:color w:val="000000" w:themeColor="text1"/>
          <w:highlight w:val="yellow"/>
          <w:u w:val="single"/>
        </w:rPr>
        <w:t>in a finite world</w:t>
      </w:r>
      <w:r w:rsidRPr="00AB0CC6">
        <w:rPr>
          <w:rFonts w:asciiTheme="majorHAnsi" w:hAnsiTheme="majorHAnsi" w:cstheme="majorHAnsi"/>
          <w:color w:val="000000" w:themeColor="text1"/>
          <w:u w:val="single"/>
        </w:rPr>
        <w:t>, by conjoining itself with modern science and technology</w:t>
      </w:r>
      <w:r w:rsidRPr="00AB0CC6">
        <w:rPr>
          <w:rFonts w:asciiTheme="majorHAnsi" w:hAnsiTheme="majorHAnsi" w:cstheme="majorHAnsi"/>
          <w:color w:val="000000" w:themeColor="text1"/>
          <w:sz w:val="16"/>
        </w:rPr>
        <w:t xml:space="preserve">, making capitalist society the first industrial society, </w:t>
      </w:r>
      <w:r w:rsidRPr="00AB0CC6">
        <w:rPr>
          <w:rFonts w:asciiTheme="majorHAnsi" w:hAnsiTheme="majorHAnsi" w:cstheme="majorHAnsi"/>
          <w:color w:val="000000" w:themeColor="text1"/>
          <w:u w:val="single"/>
        </w:rPr>
        <w:t>and through unending expansion of free</w:t>
      </w:r>
      <w:r w:rsidRPr="00AB0CC6">
        <w:rPr>
          <w:rFonts w:asciiTheme="majorHAnsi" w:hAnsiTheme="majorHAnsi" w:cstheme="majorHAnsi"/>
          <w:color w:val="000000" w:themeColor="text1"/>
          <w:sz w:val="16"/>
        </w:rPr>
        <w:t xml:space="preserve">, in the sense of contestable, </w:t>
      </w:r>
      <w:r w:rsidRPr="00AB0CC6">
        <w:rPr>
          <w:rFonts w:asciiTheme="majorHAnsi" w:hAnsiTheme="majorHAnsi" w:cstheme="majorHAnsi"/>
          <w:color w:val="000000" w:themeColor="text1"/>
          <w:u w:val="single"/>
        </w:rPr>
        <w:t>risky markets, on the coat-tails of a hegemonic carrier state and its market -opening policies</w:t>
      </w:r>
      <w:r w:rsidRPr="00AB0CC6">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AB0CC6">
        <w:rPr>
          <w:rFonts w:asciiTheme="majorHAnsi" w:hAnsiTheme="majorHAnsi" w:cstheme="majorHAnsi"/>
          <w:color w:val="000000" w:themeColor="text1"/>
          <w:u w:val="single"/>
        </w:rPr>
        <w:t xml:space="preserve">The tensions and </w:t>
      </w:r>
      <w:r w:rsidRPr="00AB0CC6">
        <w:rPr>
          <w:rFonts w:asciiTheme="majorHAnsi" w:hAnsiTheme="majorHAnsi" w:cstheme="majorHAnsi"/>
          <w:color w:val="000000" w:themeColor="text1"/>
          <w:highlight w:val="yellow"/>
          <w:u w:val="single"/>
        </w:rPr>
        <w:t>contradictions</w:t>
      </w:r>
      <w:r w:rsidRPr="00AB0CC6">
        <w:rPr>
          <w:rFonts w:asciiTheme="majorHAnsi" w:hAnsiTheme="majorHAnsi" w:cstheme="majorHAnsi"/>
          <w:color w:val="000000" w:themeColor="text1"/>
          <w:u w:val="single"/>
        </w:rPr>
        <w:t xml:space="preserve"> within the capitalist political-economic configuration </w:t>
      </w:r>
      <w:r w:rsidRPr="00AB0CC6">
        <w:rPr>
          <w:rFonts w:asciiTheme="majorHAnsi" w:hAnsiTheme="majorHAnsi" w:cstheme="majorHAnsi"/>
          <w:color w:val="000000" w:themeColor="text1"/>
          <w:highlight w:val="yellow"/>
          <w:u w:val="single"/>
        </w:rPr>
        <w:t>make for an ever-present possibility of</w:t>
      </w:r>
      <w:r w:rsidRPr="00AB0CC6">
        <w:rPr>
          <w:rFonts w:asciiTheme="majorHAnsi" w:hAnsiTheme="majorHAnsi" w:cstheme="majorHAnsi"/>
          <w:color w:val="000000" w:themeColor="text1"/>
          <w:u w:val="single"/>
        </w:rPr>
        <w:t xml:space="preserve"> structural breakdown and social </w:t>
      </w:r>
      <w:r w:rsidRPr="00AB0CC6">
        <w:rPr>
          <w:rFonts w:asciiTheme="majorHAnsi" w:hAnsiTheme="majorHAnsi" w:cstheme="majorHAnsi"/>
          <w:color w:val="000000" w:themeColor="text1"/>
          <w:highlight w:val="yellow"/>
          <w:u w:val="single"/>
        </w:rPr>
        <w:t>crisis</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w:t>
      </w:r>
      <w:r w:rsidRPr="00AB0CC6">
        <w:rPr>
          <w:rFonts w:asciiTheme="majorHAnsi" w:hAnsiTheme="majorHAnsi" w:cstheme="majorHAnsi"/>
          <w:color w:val="000000" w:themeColor="text1"/>
          <w:sz w:val="8"/>
          <w:szCs w:val="8"/>
        </w:rPr>
        <w:lastRenderedPageBreak/>
        <w:t>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AB0CC6">
        <w:rPr>
          <w:rFonts w:asciiTheme="majorHAnsi" w:hAnsiTheme="majorHAnsi" w:cstheme="majorHAnsi"/>
          <w:color w:val="000000" w:themeColor="text1"/>
          <w:sz w:val="16"/>
        </w:rPr>
        <w:t xml:space="preserve">. Seen this way, </w:t>
      </w:r>
      <w:r w:rsidRPr="00AB0CC6">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AB0CC6">
        <w:rPr>
          <w:rFonts w:asciiTheme="majorHAnsi" w:hAnsiTheme="majorHAnsi" w:cstheme="majorHAnsi"/>
          <w:color w:val="000000" w:themeColor="text1"/>
          <w:highlight w:val="yellow"/>
          <w:u w:val="single"/>
        </w:rPr>
        <w:t xml:space="preserve">The fact </w:t>
      </w:r>
      <w:r w:rsidRPr="00AB0CC6">
        <w:rPr>
          <w:rFonts w:asciiTheme="majorHAnsi" w:hAnsiTheme="majorHAnsi" w:cstheme="majorHAnsi"/>
          <w:b/>
          <w:iCs/>
          <w:color w:val="000000" w:themeColor="text1"/>
          <w:highlight w:val="yellow"/>
          <w:u w:val="single"/>
        </w:rPr>
        <w:t>that capitalism has</w:t>
      </w:r>
      <w:r w:rsidRPr="00AB0CC6">
        <w:rPr>
          <w:rFonts w:asciiTheme="majorHAnsi" w:hAnsiTheme="majorHAnsi" w:cstheme="majorHAnsi"/>
          <w:color w:val="000000" w:themeColor="text1"/>
          <w:u w:val="single"/>
        </w:rPr>
        <w:t xml:space="preserve">, until now, </w:t>
      </w:r>
      <w:r w:rsidRPr="00AB0CC6">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AB0CC6">
        <w:rPr>
          <w:rFonts w:asciiTheme="majorHAnsi" w:hAnsiTheme="majorHAnsi" w:cstheme="majorHAnsi"/>
          <w:color w:val="000000" w:themeColor="text1"/>
          <w:u w:val="single"/>
        </w:rPr>
        <w:t>; there is no inductive proof here</w:t>
      </w:r>
      <w:r w:rsidRPr="00AB0CC6">
        <w:rPr>
          <w:rFonts w:asciiTheme="majorHAnsi" w:hAnsiTheme="majorHAnsi" w:cstheme="majorHAnsi"/>
          <w:color w:val="000000" w:themeColor="text1"/>
          <w:sz w:val="16"/>
        </w:rPr>
        <w:t xml:space="preserve">, and </w:t>
      </w:r>
      <w:r w:rsidRPr="00AB0CC6">
        <w:rPr>
          <w:rFonts w:asciiTheme="majorHAnsi" w:hAnsiTheme="majorHAnsi" w:cstheme="majorHAnsi"/>
          <w:color w:val="000000" w:themeColor="text1"/>
          <w:u w:val="single"/>
        </w:rPr>
        <w:t xml:space="preserve">we cannot rule out the possibility that, </w:t>
      </w:r>
      <w:r w:rsidRPr="00AB0CC6">
        <w:rPr>
          <w:rFonts w:asciiTheme="majorHAnsi" w:hAnsiTheme="majorHAnsi" w:cstheme="majorHAnsi"/>
          <w:b/>
          <w:iCs/>
          <w:color w:val="000000" w:themeColor="text1"/>
          <w:u w:val="single"/>
        </w:rPr>
        <w:t>next time</w:t>
      </w:r>
      <w:r w:rsidRPr="00AB0CC6">
        <w:rPr>
          <w:rFonts w:asciiTheme="majorHAnsi" w:hAnsiTheme="majorHAnsi" w:cstheme="majorHAnsi"/>
          <w:color w:val="000000" w:themeColor="text1"/>
          <w:u w:val="single"/>
        </w:rPr>
        <w:t>, whatever cavalry capitalism may require for its rescue may fail to show up</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sz w:val="8"/>
          <w:szCs w:val="8"/>
        </w:rPr>
        <w:t>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u w:val="single"/>
        </w:rPr>
        <w:t>Today, after the watershed of the financial crisis of 2008</w:t>
      </w:r>
      <w:r w:rsidRPr="00AB0CC6">
        <w:rPr>
          <w:rFonts w:asciiTheme="majorHAnsi" w:hAnsiTheme="majorHAnsi" w:cstheme="majorHAnsi"/>
          <w:color w:val="000000" w:themeColor="text1"/>
          <w:sz w:val="16"/>
        </w:rPr>
        <w:t xml:space="preserve">, critical and indeed crisis-theoretical reflection on the prospects of capitalism and its society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AB0CC6">
        <w:rPr>
          <w:rFonts w:asciiTheme="majorHAnsi" w:hAnsiTheme="majorHAnsi" w:cstheme="majorHAnsi"/>
          <w:color w:val="000000" w:themeColor="text1"/>
          <w:highlight w:val="yellow"/>
          <w:u w:val="single"/>
        </w:rPr>
        <w:t>'something big looms</w:t>
      </w:r>
      <w:r w:rsidRPr="00AB0CC6">
        <w:rPr>
          <w:rFonts w:asciiTheme="majorHAnsi" w:hAnsiTheme="majorHAnsi" w:cstheme="majorHAnsi"/>
          <w:color w:val="000000" w:themeColor="text1"/>
          <w:u w:val="single"/>
        </w:rPr>
        <w:t xml:space="preserve"> on the horizon: </w:t>
      </w:r>
      <w:r w:rsidRPr="00AB0CC6">
        <w:rPr>
          <w:rFonts w:asciiTheme="majorHAnsi" w:hAnsiTheme="majorHAnsi" w:cstheme="majorHAnsi"/>
          <w:color w:val="000000" w:themeColor="text1"/>
          <w:highlight w:val="yellow"/>
          <w:u w:val="single"/>
        </w:rPr>
        <w:t xml:space="preserve">a structural crisis much bigger than the </w:t>
      </w:r>
      <w:r w:rsidRPr="00AB0CC6">
        <w:rPr>
          <w:rFonts w:asciiTheme="majorHAnsi" w:hAnsiTheme="majorHAnsi" w:cstheme="majorHAnsi"/>
          <w:color w:val="000000" w:themeColor="text1"/>
          <w:u w:val="single"/>
        </w:rPr>
        <w:t xml:space="preserve">recent </w:t>
      </w:r>
      <w:r w:rsidRPr="00AB0CC6">
        <w:rPr>
          <w:rFonts w:asciiTheme="majorHAnsi" w:hAnsiTheme="majorHAnsi" w:cstheme="majorHAnsi"/>
          <w:color w:val="000000" w:themeColor="text1"/>
          <w:highlight w:val="yellow"/>
          <w:u w:val="single"/>
        </w:rPr>
        <w:t>Great Recession</w:t>
      </w:r>
      <w:r w:rsidRPr="00AB0CC6">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AB0CC6">
        <w:rPr>
          <w:rFonts w:asciiTheme="majorHAnsi" w:hAnsiTheme="majorHAnsi" w:cstheme="majorHAnsi"/>
          <w:color w:val="000000" w:themeColor="text1"/>
          <w:highlight w:val="yellow"/>
          <w:u w:val="single"/>
        </w:rPr>
        <w:t>Wallerstein</w:t>
      </w:r>
      <w:r w:rsidRPr="00AB0CC6">
        <w:rPr>
          <w:rFonts w:asciiTheme="majorHAnsi" w:hAnsiTheme="majorHAnsi" w:cstheme="majorHAnsi"/>
          <w:color w:val="000000" w:themeColor="text1"/>
          <w:sz w:val="16"/>
        </w:rPr>
        <w:t xml:space="preserve"> (pp. 9-35), who </w:t>
      </w:r>
      <w:r w:rsidRPr="00AB0CC6">
        <w:rPr>
          <w:rFonts w:asciiTheme="majorHAnsi" w:hAnsiTheme="majorHAnsi" w:cstheme="majorHAnsi"/>
          <w:color w:val="000000" w:themeColor="text1"/>
          <w:highlight w:val="yellow"/>
          <w:u w:val="single"/>
        </w:rPr>
        <w:t>locates c</w:t>
      </w:r>
      <w:r w:rsidRPr="00AB0CC6">
        <w:rPr>
          <w:rFonts w:asciiTheme="majorHAnsi" w:hAnsiTheme="majorHAnsi" w:cstheme="majorHAnsi"/>
          <w:color w:val="000000" w:themeColor="text1"/>
          <w:u w:val="single"/>
        </w:rPr>
        <w:t xml:space="preserve">ontemporary </w:t>
      </w:r>
      <w:r w:rsidRPr="00AB0CC6">
        <w:rPr>
          <w:rFonts w:asciiTheme="majorHAnsi" w:hAnsiTheme="majorHAnsi" w:cstheme="majorHAnsi"/>
          <w:color w:val="000000" w:themeColor="text1"/>
          <w:highlight w:val="yellow"/>
          <w:u w:val="single"/>
        </w:rPr>
        <w:t>capitalism at the bottom of a Kondratieff cycle</w:t>
      </w:r>
      <w:r w:rsidRPr="00AB0CC6">
        <w:rPr>
          <w:rFonts w:asciiTheme="majorHAnsi" w:hAnsiTheme="majorHAnsi" w:cstheme="majorHAnsi"/>
          <w:color w:val="000000" w:themeColor="text1"/>
          <w:sz w:val="16"/>
          <w:highlight w:val="yellow"/>
        </w:rPr>
        <w:t xml:space="preserve"> (</w:t>
      </w:r>
      <w:r w:rsidRPr="00AB0CC6">
        <w:rPr>
          <w:rFonts w:asciiTheme="majorHAnsi" w:hAnsiTheme="majorHAnsi" w:cstheme="majorHAnsi"/>
          <w:color w:val="000000" w:themeColor="text1"/>
          <w:sz w:val="16"/>
        </w:rPr>
        <w:t xml:space="preserve">Kondratieff B) </w:t>
      </w:r>
      <w:r w:rsidRPr="00AB0CC6">
        <w:rPr>
          <w:rFonts w:asciiTheme="majorHAnsi" w:hAnsiTheme="majorHAnsi" w:cstheme="majorHAnsi"/>
          <w:color w:val="000000" w:themeColor="text1"/>
          <w:highlight w:val="yellow"/>
          <w:u w:val="single"/>
        </w:rPr>
        <w:t xml:space="preserve">with no </w:t>
      </w:r>
      <w:r w:rsidRPr="00AB0CC6">
        <w:rPr>
          <w:rFonts w:asciiTheme="majorHAnsi" w:hAnsiTheme="majorHAnsi" w:cstheme="majorHAnsi"/>
          <w:color w:val="000000" w:themeColor="text1"/>
          <w:u w:val="single"/>
        </w:rPr>
        <w:t>prospect of a new</w:t>
      </w:r>
      <w:r w:rsidRPr="00AB0CC6">
        <w:rPr>
          <w:rFonts w:asciiTheme="majorHAnsi" w:hAnsiTheme="majorHAnsi" w:cstheme="majorHAnsi"/>
          <w:color w:val="000000" w:themeColor="text1"/>
          <w:sz w:val="16"/>
        </w:rPr>
        <w:t xml:space="preserve"> (Kondratieff A) </w:t>
      </w:r>
      <w:r w:rsidRPr="00AB0CC6">
        <w:rPr>
          <w:rFonts w:asciiTheme="majorHAnsi" w:hAnsiTheme="majorHAnsi" w:cstheme="majorHAnsi"/>
          <w:color w:val="000000" w:themeColor="text1"/>
          <w:highlight w:val="yellow"/>
          <w:u w:val="single"/>
        </w:rPr>
        <w:t>upturn</w:t>
      </w:r>
      <w:r w:rsidRPr="00AB0CC6">
        <w:rPr>
          <w:rFonts w:asciiTheme="majorHAnsi" w:hAnsiTheme="majorHAnsi" w:cstheme="majorHAnsi"/>
          <w:color w:val="000000" w:themeColor="text1"/>
          <w:sz w:val="16"/>
        </w:rPr>
        <w:t xml:space="preserve">. This is said to be </w:t>
      </w:r>
      <w:r w:rsidRPr="00AB0CC6">
        <w:rPr>
          <w:rFonts w:asciiTheme="majorHAnsi" w:hAnsiTheme="majorHAnsi" w:cstheme="majorHAnsi"/>
          <w:color w:val="000000" w:themeColor="text1"/>
          <w:u w:val="single"/>
        </w:rPr>
        <w:t>due to a 'structural crisis' that began in the 1970s</w:t>
      </w:r>
      <w:r w:rsidRPr="00AB0CC6">
        <w:rPr>
          <w:rFonts w:asciiTheme="majorHAnsi" w:hAnsiTheme="majorHAnsi" w:cstheme="majorHAnsi"/>
          <w:color w:val="000000" w:themeColor="text1"/>
          <w:sz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geoculture' (p. 21 ). Structural trends include </w:t>
      </w:r>
      <w:r w:rsidRPr="00AB0CC6">
        <w:rPr>
          <w:rFonts w:asciiTheme="majorHAnsi" w:hAnsiTheme="majorHAnsi" w:cstheme="majorHAnsi"/>
          <w:color w:val="000000" w:themeColor="text1"/>
          <w:u w:val="single"/>
        </w:rPr>
        <w:t>the exhaustion of virgin lands</w:t>
      </w:r>
      <w:r w:rsidRPr="00AB0CC6">
        <w:rPr>
          <w:rFonts w:asciiTheme="majorHAnsi" w:hAnsiTheme="majorHAnsi" w:cstheme="majorHAnsi"/>
          <w:color w:val="000000" w:themeColor="text1"/>
          <w:sz w:val="16"/>
        </w:rPr>
        <w:t xml:space="preserve"> and the resulting necessity of environmental repair work, </w:t>
      </w:r>
      <w:r w:rsidRPr="00AB0CC6">
        <w:rPr>
          <w:rFonts w:asciiTheme="majorHAnsi" w:hAnsiTheme="majorHAnsi" w:cstheme="majorHAnsi"/>
          <w:color w:val="000000" w:themeColor="text1"/>
          <w:u w:val="single"/>
        </w:rPr>
        <w:t xml:space="preserve">growing </w:t>
      </w:r>
      <w:r w:rsidRPr="00AB0CC6">
        <w:rPr>
          <w:rFonts w:asciiTheme="majorHAnsi" w:hAnsiTheme="majorHAnsi" w:cstheme="majorHAnsi"/>
          <w:color w:val="000000" w:themeColor="text1"/>
          <w:highlight w:val="yellow"/>
          <w:u w:val="single"/>
        </w:rPr>
        <w:t>resource shortages, and</w:t>
      </w:r>
      <w:r w:rsidRPr="00AB0CC6">
        <w:rPr>
          <w:rFonts w:asciiTheme="majorHAnsi" w:hAnsiTheme="majorHAnsi" w:cstheme="majorHAnsi"/>
          <w:color w:val="000000" w:themeColor="text1"/>
          <w:sz w:val="16"/>
        </w:rPr>
        <w:t xml:space="preserve"> the increasing need for public infrastructure. All of this costs money, and so does the </w:t>
      </w:r>
      <w:r w:rsidRPr="00AB0CC6">
        <w:rPr>
          <w:rFonts w:asciiTheme="majorHAnsi" w:hAnsiTheme="majorHAnsi" w:cstheme="majorHAnsi"/>
          <w:color w:val="000000" w:themeColor="text1"/>
          <w:highlight w:val="yellow"/>
          <w:u w:val="single"/>
        </w:rPr>
        <w:t>pacification of</w:t>
      </w:r>
      <w:r w:rsidRPr="00AB0CC6">
        <w:rPr>
          <w:rFonts w:asciiTheme="majorHAnsi" w:hAnsiTheme="majorHAnsi" w:cstheme="majorHAnsi"/>
          <w:color w:val="000000" w:themeColor="text1"/>
          <w:sz w:val="16"/>
        </w:rPr>
        <w:t xml:space="preserve"> a proliferating mass of </w:t>
      </w:r>
      <w:r w:rsidRPr="00AB0CC6">
        <w:rPr>
          <w:rFonts w:asciiTheme="majorHAnsi" w:hAnsiTheme="majorHAnsi" w:cstheme="majorHAnsi"/>
          <w:color w:val="000000" w:themeColor="text1"/>
          <w:u w:val="single"/>
        </w:rPr>
        <w:t xml:space="preserve">discontented </w:t>
      </w:r>
      <w:r w:rsidRPr="00AB0CC6">
        <w:rPr>
          <w:rFonts w:asciiTheme="majorHAnsi" w:hAnsiTheme="majorHAnsi" w:cstheme="majorHAnsi"/>
          <w:color w:val="000000" w:themeColor="text1"/>
          <w:highlight w:val="yellow"/>
          <w:u w:val="single"/>
        </w:rPr>
        <w:t>workers</w:t>
      </w:r>
      <w:r w:rsidRPr="00AB0CC6">
        <w:rPr>
          <w:rFonts w:asciiTheme="majorHAnsi" w:hAnsiTheme="majorHAnsi" w:cstheme="majorHAnsi"/>
          <w:color w:val="000000" w:themeColor="text1"/>
          <w:sz w:val="16"/>
        </w:rPr>
        <w:t xml:space="preserve"> and the unemployed. Concerning global hegemony, Wallerstein points to what he considers </w:t>
      </w:r>
      <w:r w:rsidRPr="00AB0CC6">
        <w:rPr>
          <w:rFonts w:asciiTheme="majorHAnsi" w:hAnsiTheme="majorHAnsi" w:cstheme="majorHAnsi"/>
          <w:color w:val="000000" w:themeColor="text1"/>
          <w:highlight w:val="yellow"/>
          <w:u w:val="single"/>
        </w:rPr>
        <w:t>the</w:t>
      </w:r>
      <w:r w:rsidRPr="00AB0CC6">
        <w:rPr>
          <w:rFonts w:asciiTheme="majorHAnsi" w:hAnsiTheme="majorHAnsi" w:cstheme="majorHAnsi"/>
          <w:color w:val="000000" w:themeColor="text1"/>
          <w:u w:val="single"/>
        </w:rPr>
        <w:t xml:space="preserve"> final </w:t>
      </w:r>
      <w:r w:rsidRPr="00AB0CC6">
        <w:rPr>
          <w:rFonts w:asciiTheme="majorHAnsi" w:hAnsiTheme="majorHAnsi" w:cstheme="majorHAnsi"/>
          <w:color w:val="000000" w:themeColor="text1"/>
          <w:highlight w:val="yellow"/>
          <w:u w:val="single"/>
        </w:rPr>
        <w:t>decline of the U.S.-centred world order</w:t>
      </w:r>
      <w:r w:rsidRPr="00AB0CC6">
        <w:rPr>
          <w:rFonts w:asciiTheme="majorHAnsi" w:hAnsiTheme="majorHAnsi" w:cstheme="majorHAnsi"/>
          <w:color w:val="000000" w:themeColor="text1"/>
          <w:u w:val="single"/>
        </w:rPr>
        <w:t>, in military and economic</w:t>
      </w:r>
      <w:r w:rsidRPr="00AB0CC6">
        <w:rPr>
          <w:rFonts w:asciiTheme="majorHAnsi" w:hAnsiTheme="majorHAnsi" w:cstheme="majorHAnsi"/>
          <w:color w:val="000000" w:themeColor="text1"/>
          <w:sz w:val="16"/>
        </w:rPr>
        <w:t xml:space="preserve"> as well as ideological </w:t>
      </w:r>
      <w:r w:rsidRPr="00AB0CC6">
        <w:rPr>
          <w:rFonts w:asciiTheme="majorHAnsi" w:hAnsiTheme="majorHAnsi" w:cstheme="majorHAnsi"/>
          <w:color w:val="000000" w:themeColor="text1"/>
          <w:u w:val="single"/>
        </w:rPr>
        <w:t>terms</w:t>
      </w:r>
      <w:r w:rsidRPr="00AB0CC6">
        <w:rPr>
          <w:rFonts w:asciiTheme="majorHAnsi" w:hAnsiTheme="majorHAnsi" w:cstheme="majorHAnsi"/>
          <w:color w:val="000000" w:themeColor="text1"/>
          <w:sz w:val="16"/>
        </w:rPr>
        <w:t xml:space="preserve">. Rising costs of doing business </w:t>
      </w:r>
      <w:r w:rsidRPr="00AB0CC6">
        <w:rPr>
          <w:rFonts w:asciiTheme="majorHAnsi" w:hAnsiTheme="majorHAnsi" w:cstheme="majorHAnsi"/>
          <w:color w:val="000000" w:themeColor="text1"/>
          <w:highlight w:val="yellow"/>
          <w:u w:val="single"/>
        </w:rPr>
        <w:t>combine with global disorder to make restoration of</w:t>
      </w:r>
      <w:r w:rsidRPr="00AB0CC6">
        <w:rPr>
          <w:rFonts w:asciiTheme="majorHAnsi" w:hAnsiTheme="majorHAnsi" w:cstheme="majorHAnsi"/>
          <w:color w:val="000000" w:themeColor="text1"/>
          <w:u w:val="single"/>
        </w:rPr>
        <w:t xml:space="preserve"> a stable </w:t>
      </w:r>
      <w:r w:rsidRPr="00AB0CC6">
        <w:rPr>
          <w:rFonts w:asciiTheme="majorHAnsi" w:hAnsiTheme="majorHAnsi" w:cstheme="majorHAnsi"/>
          <w:color w:val="000000" w:themeColor="text1"/>
          <w:highlight w:val="yellow"/>
          <w:u w:val="single"/>
        </w:rPr>
        <w:t>capitalist world</w:t>
      </w:r>
      <w:r w:rsidRPr="00AB0CC6">
        <w:rPr>
          <w:rFonts w:asciiTheme="majorHAnsi" w:hAnsiTheme="majorHAnsi" w:cstheme="majorHAnsi"/>
          <w:color w:val="000000" w:themeColor="text1"/>
          <w:u w:val="single"/>
        </w:rPr>
        <w:t xml:space="preserve"> system </w:t>
      </w:r>
      <w:r w:rsidRPr="00AB0CC6">
        <w:rPr>
          <w:rFonts w:asciiTheme="majorHAnsi" w:hAnsiTheme="majorHAnsi" w:cstheme="majorHAnsi"/>
          <w:color w:val="000000" w:themeColor="text1"/>
          <w:highlight w:val="yellow"/>
          <w:u w:val="single"/>
        </w:rPr>
        <w:t>impossible</w:t>
      </w:r>
      <w:r w:rsidRPr="00AB0CC6">
        <w:rPr>
          <w:rFonts w:asciiTheme="majorHAnsi" w:hAnsiTheme="majorHAnsi" w:cstheme="majorHAnsi"/>
          <w:color w:val="000000" w:themeColor="text1"/>
          <w:sz w:val="16"/>
          <w:highlight w:val="yellow"/>
        </w:rPr>
        <w:t>.</w:t>
      </w:r>
      <w:r w:rsidRPr="00AB0CC6">
        <w:rPr>
          <w:rFonts w:asciiTheme="majorHAnsi" w:hAnsiTheme="majorHAnsi" w:cstheme="majorHAnsi"/>
          <w:color w:val="000000" w:themeColor="text1"/>
          <w:sz w:val="16"/>
        </w:rPr>
        <w:t xml:space="preserve"> Instead Wallerstein foresees 'an ever-tighter gridlock of the system. </w:t>
      </w:r>
      <w:r w:rsidRPr="00AB0CC6">
        <w:rPr>
          <w:rFonts w:asciiTheme="majorHAnsi" w:hAnsiTheme="majorHAnsi" w:cstheme="majorHAnsi"/>
          <w:color w:val="000000" w:themeColor="text1"/>
          <w:u w:val="single"/>
        </w:rPr>
        <w:t>Gridlock will</w:t>
      </w:r>
      <w:r w:rsidRPr="00AB0CC6">
        <w:rPr>
          <w:rFonts w:asciiTheme="majorHAnsi" w:hAnsiTheme="majorHAnsi" w:cstheme="majorHAnsi"/>
          <w:color w:val="000000" w:themeColor="text1"/>
          <w:sz w:val="16"/>
        </w:rPr>
        <w:t xml:space="preserve"> in turn </w:t>
      </w:r>
      <w:r w:rsidRPr="00AB0CC6">
        <w:rPr>
          <w:rFonts w:asciiTheme="majorHAnsi" w:hAnsiTheme="majorHAnsi" w:cstheme="majorHAnsi"/>
          <w:color w:val="000000" w:themeColor="text1"/>
          <w:u w:val="single"/>
        </w:rPr>
        <w:t>result in ever-wilder fluctuations, and will consequently make short-term predictions - both economic and political - ever more unreliable</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sz w:val="8"/>
          <w:szCs w:val="8"/>
        </w:rPr>
        <w:t xml:space="preserve">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w:t>
      </w:r>
      <w:r w:rsidRPr="00AB0CC6">
        <w:rPr>
          <w:rFonts w:asciiTheme="majorHAnsi" w:hAnsiTheme="majorHAnsi" w:cstheme="majorHAnsi"/>
          <w:color w:val="000000" w:themeColor="text1"/>
          <w:sz w:val="8"/>
          <w:szCs w:val="8"/>
        </w:rPr>
        <w:lastRenderedPageBreak/>
        <w:t>naming two big crises that he considers possible, and one of them probable - crises in which capitalism would go under although they would not be crises of capitalism, or of capitalism alone, since</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highlight w:val="yellow"/>
          <w:u w:val="single"/>
        </w:rPr>
        <w:t xml:space="preserve">capitalism would only perish as a result of </w:t>
      </w:r>
      <w:r w:rsidRPr="00AB0CC6">
        <w:rPr>
          <w:rFonts w:asciiTheme="majorHAnsi" w:hAnsiTheme="majorHAnsi" w:cstheme="majorHAnsi"/>
          <w:b/>
          <w:iCs/>
          <w:color w:val="000000" w:themeColor="text1"/>
          <w:highlight w:val="yellow"/>
          <w:u w:val="single"/>
        </w:rPr>
        <w:t>the destruction of</w:t>
      </w:r>
      <w:r w:rsidRPr="00AB0CC6">
        <w:rPr>
          <w:rFonts w:asciiTheme="majorHAnsi" w:hAnsiTheme="majorHAnsi" w:cstheme="majorHAnsi"/>
          <w:b/>
          <w:iCs/>
          <w:color w:val="000000" w:themeColor="text1"/>
          <w:u w:val="single"/>
        </w:rPr>
        <w:t xml:space="preserve"> all human </w:t>
      </w:r>
      <w:r w:rsidRPr="00AB0CC6">
        <w:rPr>
          <w:rFonts w:asciiTheme="majorHAnsi" w:hAnsiTheme="majorHAnsi" w:cstheme="majorHAnsi"/>
          <w:b/>
          <w:iCs/>
          <w:color w:val="000000" w:themeColor="text1"/>
          <w:highlight w:val="yellow"/>
          <w:u w:val="single"/>
        </w:rPr>
        <w:t>civilization</w:t>
      </w:r>
      <w:r w:rsidRPr="00AB0CC6">
        <w:rPr>
          <w:rFonts w:asciiTheme="majorHAnsi" w:hAnsiTheme="majorHAnsi" w:cstheme="majorHAnsi"/>
          <w:color w:val="000000" w:themeColor="text1"/>
          <w:sz w:val="16"/>
          <w:highlight w:val="yellow"/>
        </w:rPr>
        <w:t>.</w:t>
      </w:r>
      <w:r w:rsidRPr="00AB0CC6">
        <w:rPr>
          <w:rFonts w:asciiTheme="majorHAnsi" w:hAnsiTheme="majorHAnsi" w:cstheme="majorHAnsi"/>
          <w:color w:val="000000" w:themeColor="text1"/>
          <w:sz w:val="16"/>
        </w:rPr>
        <w:t xml:space="preserve"> One such scenario would be </w:t>
      </w:r>
      <w:r w:rsidRPr="00AB0CC6">
        <w:rPr>
          <w:rFonts w:asciiTheme="majorHAnsi" w:hAnsiTheme="majorHAnsi" w:cstheme="majorHAnsi"/>
          <w:b/>
          <w:iCs/>
          <w:color w:val="000000" w:themeColor="text1"/>
          <w:highlight w:val="yellow"/>
          <w:u w:val="single"/>
        </w:rPr>
        <w:t>nuclear war</w:t>
      </w:r>
      <w:r w:rsidRPr="00AB0CC6">
        <w:rPr>
          <w:rFonts w:asciiTheme="majorHAnsi" w:hAnsiTheme="majorHAnsi" w:cstheme="majorHAnsi"/>
          <w:color w:val="000000" w:themeColor="text1"/>
          <w:u w:val="single"/>
        </w:rPr>
        <w:t>, started by collective human irrationality</w:t>
      </w:r>
      <w:r w:rsidRPr="00AB0CC6">
        <w:rPr>
          <w:rFonts w:asciiTheme="majorHAnsi" w:hAnsiTheme="majorHAnsi" w:cstheme="majorHAnsi"/>
          <w:color w:val="000000" w:themeColor="text1"/>
          <w:sz w:val="16"/>
        </w:rPr>
        <w:t xml:space="preserve">, the other an </w:t>
      </w:r>
      <w:r w:rsidRPr="00AB0CC6">
        <w:rPr>
          <w:rFonts w:asciiTheme="majorHAnsi" w:hAnsiTheme="majorHAnsi" w:cstheme="majorHAnsi"/>
          <w:color w:val="000000" w:themeColor="text1"/>
          <w:u w:val="single"/>
        </w:rPr>
        <w:t xml:space="preserve">ecological catastrophe resulting from 'escalating </w:t>
      </w:r>
      <w:r w:rsidRPr="00AB0CC6">
        <w:rPr>
          <w:rFonts w:asciiTheme="majorHAnsi" w:hAnsiTheme="majorHAnsi" w:cstheme="majorHAnsi"/>
          <w:b/>
          <w:iCs/>
          <w:color w:val="000000" w:themeColor="text1"/>
          <w:highlight w:val="yellow"/>
          <w:u w:val="single"/>
        </w:rPr>
        <w:t>climate change'</w:t>
      </w:r>
      <w:r w:rsidRPr="00AB0CC6">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AB0CC6">
        <w:rPr>
          <w:rFonts w:asciiTheme="majorHAnsi" w:hAnsiTheme="majorHAnsi" w:cstheme="majorHAnsi"/>
          <w:color w:val="000000" w:themeColor="text1"/>
          <w:u w:val="single"/>
        </w:rPr>
        <w:t>capitalism is subject to 'a long-term structural weakness: namely 'the technological displacement of labor by machinery'</w:t>
      </w:r>
      <w:r w:rsidRPr="00AB0CC6">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AB0CC6">
        <w:rPr>
          <w:rFonts w:asciiTheme="majorHAnsi" w:hAnsiTheme="majorHAnsi" w:cstheme="majorHAnsi"/>
          <w:color w:val="000000" w:themeColor="text1"/>
          <w:highlight w:val="yellow"/>
          <w:u w:val="single"/>
        </w:rPr>
        <w:t>'technological displacement of labor' will</w:t>
      </w:r>
      <w:r w:rsidRPr="00AB0CC6">
        <w:rPr>
          <w:rFonts w:asciiTheme="majorHAnsi" w:hAnsiTheme="majorHAnsi" w:cstheme="majorHAnsi"/>
          <w:color w:val="000000" w:themeColor="text1"/>
          <w:u w:val="single"/>
        </w:rPr>
        <w:t xml:space="preserve"> have </w:t>
      </w:r>
      <w:r w:rsidRPr="00AB0CC6">
        <w:rPr>
          <w:rFonts w:asciiTheme="majorHAnsi" w:hAnsiTheme="majorHAnsi" w:cstheme="majorHAnsi"/>
          <w:color w:val="000000" w:themeColor="text1"/>
          <w:highlight w:val="yellow"/>
          <w:u w:val="single"/>
        </w:rPr>
        <w:t>finishe</w:t>
      </w:r>
      <w:r w:rsidRPr="00AB0CC6">
        <w:rPr>
          <w:rFonts w:asciiTheme="majorHAnsi" w:hAnsiTheme="majorHAnsi" w:cstheme="majorHAnsi"/>
          <w:color w:val="000000" w:themeColor="text1"/>
          <w:u w:val="single"/>
        </w:rPr>
        <w:t xml:space="preserve">d </w:t>
      </w:r>
      <w:r w:rsidRPr="00AB0CC6">
        <w:rPr>
          <w:rFonts w:asciiTheme="majorHAnsi" w:hAnsiTheme="majorHAnsi" w:cstheme="majorHAnsi"/>
          <w:color w:val="000000" w:themeColor="text1"/>
          <w:highlight w:val="yellow"/>
          <w:u w:val="single"/>
        </w:rPr>
        <w:t>capitalism</w:t>
      </w:r>
      <w:r w:rsidRPr="00AB0CC6">
        <w:rPr>
          <w:rFonts w:asciiTheme="majorHAnsi" w:hAnsiTheme="majorHAnsi" w:cstheme="majorHAnsi"/>
          <w:color w:val="000000" w:themeColor="text1"/>
          <w:u w:val="single"/>
        </w:rPr>
        <w:t xml:space="preserve">, with or without revolutionary violence, </w:t>
      </w:r>
      <w:r w:rsidRPr="00AB0CC6">
        <w:rPr>
          <w:rFonts w:asciiTheme="majorHAnsi" w:hAnsiTheme="majorHAnsi" w:cstheme="majorHAnsi"/>
          <w:b/>
          <w:iCs/>
          <w:color w:val="000000" w:themeColor="text1"/>
          <w:highlight w:val="yellow"/>
          <w:u w:val="single"/>
        </w:rPr>
        <w:t>by the middle of this century</w:t>
      </w:r>
      <w:r w:rsidRPr="00AB0CC6">
        <w:rPr>
          <w:rFonts w:asciiTheme="majorHAnsi" w:hAnsiTheme="majorHAnsi" w:cstheme="majorHAnsi"/>
          <w:color w:val="000000" w:themeColor="text1"/>
          <w:u w:val="single"/>
        </w:rPr>
        <w:t xml:space="preserve"> - earlier </w:t>
      </w:r>
      <w:r w:rsidRPr="00AB0CC6">
        <w:rPr>
          <w:rFonts w:asciiTheme="majorHAnsi" w:hAnsiTheme="majorHAnsi" w:cstheme="majorHAnsi"/>
          <w:color w:val="000000" w:themeColor="text1"/>
          <w:sz w:val="16"/>
        </w:rPr>
        <w:t xml:space="preserve">than it would be brought down by the, in principle, </w:t>
      </w:r>
      <w:r w:rsidRPr="00AB0CC6">
        <w:rPr>
          <w:rFonts w:asciiTheme="majorHAnsi" w:hAnsiTheme="majorHAnsi" w:cstheme="majorHAnsi"/>
          <w:color w:val="000000" w:themeColor="text1"/>
          <w:u w:val="single"/>
        </w:rPr>
        <w:t>equally destructive and definitive ecological crisis, and more reliably than</w:t>
      </w:r>
      <w:r w:rsidRPr="00AB0CC6">
        <w:rPr>
          <w:rFonts w:asciiTheme="majorHAnsi" w:hAnsiTheme="majorHAnsi" w:cstheme="majorHAnsi"/>
          <w:color w:val="000000" w:themeColor="text1"/>
          <w:sz w:val="16"/>
        </w:rPr>
        <w:t xml:space="preserve"> by comparatively difficult-to-predict </w:t>
      </w:r>
      <w:r w:rsidRPr="00AB0CC6">
        <w:rPr>
          <w:rFonts w:asciiTheme="majorHAnsi" w:hAnsiTheme="majorHAnsi" w:cstheme="majorHAnsi"/>
          <w:color w:val="000000" w:themeColor="text1"/>
          <w:u w:val="single"/>
        </w:rPr>
        <w:t>financial bubbles</w:t>
      </w:r>
      <w:r w:rsidRPr="00AB0CC6">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AB0CC6">
        <w:rPr>
          <w:rFonts w:asciiTheme="majorHAnsi" w:hAnsiTheme="majorHAnsi" w:cstheme="majorHAnsi"/>
          <w:color w:val="000000" w:themeColor="text1"/>
          <w:u w:val="single"/>
        </w:rPr>
        <w:t>Global unevenness of development</w:t>
      </w:r>
      <w:r w:rsidRPr="00AB0CC6">
        <w:rPr>
          <w:rFonts w:asciiTheme="majorHAnsi" w:hAnsiTheme="majorHAnsi" w:cstheme="majorHAnsi"/>
          <w:color w:val="000000" w:themeColor="text1"/>
          <w:sz w:val="16"/>
        </w:rPr>
        <w:t xml:space="preserve">, dimensions of conflict that are not capitalism-related, </w:t>
      </w:r>
      <w:r w:rsidRPr="00AB0CC6">
        <w:rPr>
          <w:rFonts w:asciiTheme="majorHAnsi" w:hAnsiTheme="majorHAnsi" w:cstheme="majorHAnsi"/>
          <w:color w:val="000000" w:themeColor="text1"/>
          <w:highlight w:val="yellow"/>
          <w:u w:val="single"/>
        </w:rPr>
        <w:t>war and ecological pressures may</w:t>
      </w:r>
      <w:r w:rsidRPr="00AB0CC6">
        <w:rPr>
          <w:rFonts w:asciiTheme="majorHAnsi" w:hAnsiTheme="majorHAnsi" w:cstheme="majorHAnsi"/>
          <w:color w:val="000000" w:themeColor="text1"/>
          <w:sz w:val="16"/>
        </w:rPr>
        <w:t xml:space="preserve"> or may not </w:t>
      </w:r>
      <w:r w:rsidRPr="00AB0CC6">
        <w:rPr>
          <w:rFonts w:asciiTheme="majorHAnsi" w:hAnsiTheme="majorHAnsi" w:cstheme="majorHAnsi"/>
          <w:color w:val="000000" w:themeColor="text1"/>
          <w:highlight w:val="yellow"/>
          <w:u w:val="single"/>
        </w:rPr>
        <w:t>accelerate the crisis</w:t>
      </w:r>
      <w:r w:rsidRPr="00AB0CC6">
        <w:rPr>
          <w:rFonts w:asciiTheme="majorHAnsi" w:hAnsiTheme="majorHAnsi" w:cstheme="majorHAnsi"/>
          <w:color w:val="000000" w:themeColor="text1"/>
          <w:u w:val="single"/>
        </w:rPr>
        <w:t xml:space="preserve"> of the capitalist labour market and employment system</w:t>
      </w:r>
      <w:r w:rsidRPr="00AB0CC6">
        <w:rPr>
          <w:rFonts w:asciiTheme="majorHAnsi" w:hAnsiTheme="majorHAnsi" w:cstheme="majorHAnsi"/>
          <w:color w:val="000000" w:themeColor="text1"/>
          <w:sz w:val="16"/>
        </w:rPr>
        <w:t xml:space="preserve">; they cannot, however, suspend or avert it. What exactly does this crisis consist of? While labour has gradually been replaced by technology for the past two hundred years, </w:t>
      </w:r>
      <w:r w:rsidRPr="00AB0CC6">
        <w:rPr>
          <w:rFonts w:asciiTheme="majorHAnsi" w:hAnsiTheme="majorHAnsi" w:cstheme="majorHAnsi"/>
          <w:color w:val="000000" w:themeColor="text1"/>
          <w:u w:val="single"/>
        </w:rPr>
        <w:t>with the rise of information technology and</w:t>
      </w:r>
      <w:r w:rsidRPr="00AB0CC6">
        <w:rPr>
          <w:rFonts w:asciiTheme="majorHAnsi" w:hAnsiTheme="majorHAnsi" w:cstheme="majorHAnsi"/>
          <w:color w:val="000000" w:themeColor="text1"/>
          <w:sz w:val="16"/>
        </w:rPr>
        <w:t xml:space="preserve">, in the very near future, </w:t>
      </w:r>
      <w:r w:rsidRPr="00AB0CC6">
        <w:rPr>
          <w:rFonts w:asciiTheme="majorHAnsi" w:hAnsiTheme="majorHAnsi" w:cstheme="majorHAnsi"/>
          <w:color w:val="000000" w:themeColor="text1"/>
          <w:u w:val="single"/>
        </w:rPr>
        <w:t>artificial intelligence, that process</w:t>
      </w:r>
      <w:r w:rsidRPr="00AB0CC6">
        <w:rPr>
          <w:rFonts w:asciiTheme="majorHAnsi" w:hAnsiTheme="majorHAnsi" w:cstheme="majorHAnsi"/>
          <w:color w:val="000000" w:themeColor="text1"/>
          <w:sz w:val="16"/>
        </w:rPr>
        <w:t xml:space="preserve"> is currently reaching its apogee, in at least two respects: first, it </w:t>
      </w:r>
      <w:r w:rsidRPr="00AB0CC6">
        <w:rPr>
          <w:rFonts w:asciiTheme="majorHAnsi" w:hAnsiTheme="majorHAnsi" w:cstheme="majorHAnsi"/>
          <w:color w:val="000000" w:themeColor="text1"/>
          <w:u w:val="single"/>
        </w:rPr>
        <w:t>has</w:t>
      </w:r>
      <w:r w:rsidRPr="00AB0CC6">
        <w:rPr>
          <w:rFonts w:asciiTheme="majorHAnsi" w:hAnsiTheme="majorHAnsi" w:cstheme="majorHAnsi"/>
          <w:color w:val="000000" w:themeColor="text1"/>
          <w:sz w:val="16"/>
        </w:rPr>
        <w:t xml:space="preserve"> vastly </w:t>
      </w:r>
      <w:r w:rsidRPr="00AB0CC6">
        <w:rPr>
          <w:rFonts w:asciiTheme="majorHAnsi" w:hAnsiTheme="majorHAnsi" w:cstheme="majorHAnsi"/>
          <w:color w:val="000000" w:themeColor="text1"/>
          <w:u w:val="single"/>
        </w:rPr>
        <w:t>accelerated, and</w:t>
      </w:r>
      <w:r w:rsidRPr="00AB0CC6">
        <w:rPr>
          <w:rFonts w:asciiTheme="majorHAnsi" w:hAnsiTheme="majorHAnsi" w:cstheme="majorHAnsi"/>
          <w:color w:val="000000" w:themeColor="text1"/>
          <w:sz w:val="16"/>
        </w:rPr>
        <w:t xml:space="preserve"> second, having in the second half of the twentieth century destroyed the manual working class, it </w:t>
      </w:r>
      <w:r w:rsidRPr="00AB0CC6">
        <w:rPr>
          <w:rFonts w:asciiTheme="majorHAnsi" w:hAnsiTheme="majorHAnsi" w:cstheme="majorHAnsi"/>
          <w:color w:val="000000" w:themeColor="text1"/>
          <w:u w:val="single"/>
        </w:rPr>
        <w:t>is now</w:t>
      </w:r>
      <w:r w:rsidRPr="00AB0CC6">
        <w:rPr>
          <w:rFonts w:asciiTheme="majorHAnsi" w:hAnsiTheme="majorHAnsi" w:cstheme="majorHAnsi"/>
          <w:color w:val="000000" w:themeColor="text1"/>
          <w:sz w:val="16"/>
        </w:rPr>
        <w:t xml:space="preserve"> attacking and </w:t>
      </w:r>
      <w:r w:rsidRPr="00AB0CC6">
        <w:rPr>
          <w:rFonts w:asciiTheme="majorHAnsi" w:hAnsiTheme="majorHAnsi" w:cstheme="majorHAnsi"/>
          <w:color w:val="000000" w:themeColor="text1"/>
          <w:u w:val="single"/>
        </w:rPr>
        <w:t>about to destroy the middle class</w:t>
      </w:r>
      <w:r w:rsidRPr="00AB0CC6">
        <w:rPr>
          <w:rFonts w:asciiTheme="majorHAnsi" w:hAnsiTheme="majorHAnsi" w:cstheme="majorHAnsi"/>
          <w:color w:val="000000" w:themeColor="text1"/>
          <w:sz w:val="16"/>
        </w:rPr>
        <w:t xml:space="preserve"> as well - in other words, the new petty bourgeoisie </w:t>
      </w:r>
      <w:r w:rsidRPr="00AB0CC6">
        <w:rPr>
          <w:rFonts w:asciiTheme="majorHAnsi" w:hAnsiTheme="majorHAnsi" w:cstheme="majorHAnsi"/>
          <w:color w:val="000000" w:themeColor="text1"/>
          <w:u w:val="single"/>
        </w:rPr>
        <w:t>that is the very carrier of the neocapitalist and neoliberal lifestyle</w:t>
      </w:r>
      <w:r w:rsidRPr="00AB0CC6">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much faster. </w:t>
      </w:r>
      <w:r w:rsidRPr="00AB0CC6">
        <w:rPr>
          <w:rFonts w:asciiTheme="majorHAnsi" w:hAnsiTheme="majorHAnsi" w:cstheme="majorHAnsi"/>
          <w:color w:val="000000" w:themeColor="text1"/>
          <w:u w:val="single"/>
        </w:rPr>
        <w:t xml:space="preserve">The result will be </w:t>
      </w:r>
      <w:r w:rsidRPr="00AB0CC6">
        <w:rPr>
          <w:rFonts w:asciiTheme="majorHAnsi" w:hAnsiTheme="majorHAnsi" w:cstheme="majorHAnsi"/>
          <w:b/>
          <w:iCs/>
          <w:color w:val="000000" w:themeColor="text1"/>
          <w:u w:val="single"/>
        </w:rPr>
        <w:t>unemployment in the order of 50 to 70 per cent</w:t>
      </w:r>
      <w:r w:rsidRPr="00AB0CC6">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AB0CC6">
        <w:rPr>
          <w:rFonts w:asciiTheme="majorHAnsi" w:hAnsiTheme="majorHAnsi" w:cstheme="majorHAnsi"/>
          <w:color w:val="000000" w:themeColor="text1"/>
          <w:sz w:val="16"/>
        </w:rPr>
        <w:t xml:space="preserve"> threat of redundancy attendant on the </w:t>
      </w:r>
      <w:r w:rsidRPr="00AB0CC6">
        <w:rPr>
          <w:rFonts w:asciiTheme="majorHAnsi" w:hAnsiTheme="majorHAnsi" w:cstheme="majorHAnsi"/>
          <w:color w:val="000000" w:themeColor="text1"/>
          <w:u w:val="single"/>
        </w:rPr>
        <w:t>working classes. The benefits, meanwhile, will go to 'a tiny capitalist class of robot owners'</w:t>
      </w:r>
      <w:r w:rsidRPr="00AB0CC6">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AB0CC6">
        <w:rPr>
          <w:rFonts w:asciiTheme="majorHAnsi" w:hAnsiTheme="majorHAnsi" w:cstheme="majorHAnsi"/>
          <w:color w:val="000000" w:themeColor="text1"/>
          <w:u w:val="single"/>
        </w:rPr>
        <w:t>five 'escapes'</w:t>
      </w:r>
      <w:r w:rsidRPr="00AB0CC6">
        <w:rPr>
          <w:rFonts w:asciiTheme="majorHAnsi" w:hAnsiTheme="majorHAnsi" w:cstheme="majorHAnsi"/>
          <w:color w:val="000000" w:themeColor="text1"/>
          <w:sz w:val="16"/>
        </w:rPr>
        <w:t xml:space="preserve"> that </w:t>
      </w:r>
      <w:r w:rsidRPr="00AB0CC6">
        <w:rPr>
          <w:rFonts w:asciiTheme="majorHAnsi" w:hAnsiTheme="majorHAnsi" w:cstheme="majorHAnsi"/>
          <w:color w:val="000000" w:themeColor="text1"/>
          <w:u w:val="single"/>
        </w:rPr>
        <w:t>have hitherto saved capitalism from self-destruction, and</w:t>
      </w:r>
      <w:r w:rsidRPr="00AB0CC6">
        <w:rPr>
          <w:rFonts w:asciiTheme="majorHAnsi" w:hAnsiTheme="majorHAnsi" w:cstheme="majorHAnsi"/>
          <w:color w:val="000000" w:themeColor="text1"/>
          <w:sz w:val="16"/>
        </w:rPr>
        <w:t xml:space="preserve"> then proceeds to show why </w:t>
      </w:r>
      <w:r w:rsidRPr="00AB0CC6">
        <w:rPr>
          <w:rFonts w:asciiTheme="majorHAnsi" w:hAnsiTheme="majorHAnsi" w:cstheme="majorHAnsi"/>
          <w:color w:val="000000" w:themeColor="text1"/>
          <w:u w:val="single"/>
        </w:rPr>
        <w:t>they won't save it any more. They include</w:t>
      </w:r>
      <w:r w:rsidRPr="00AB0CC6">
        <w:rPr>
          <w:rFonts w:asciiTheme="majorHAnsi" w:hAnsiTheme="majorHAnsi" w:cstheme="majorHAnsi"/>
          <w:color w:val="000000" w:themeColor="text1"/>
          <w:sz w:val="16"/>
        </w:rPr>
        <w:t xml:space="preserve"> the </w:t>
      </w:r>
      <w:r w:rsidRPr="00C849C6">
        <w:rPr>
          <w:rFonts w:asciiTheme="majorHAnsi" w:hAnsiTheme="majorHAnsi" w:cstheme="majorHAnsi"/>
          <w:color w:val="000000" w:themeColor="text1"/>
          <w:sz w:val="16"/>
        </w:rPr>
        <w:t xml:space="preserve">growth of </w:t>
      </w:r>
      <w:r w:rsidRPr="00C849C6">
        <w:rPr>
          <w:rFonts w:asciiTheme="majorHAnsi" w:hAnsiTheme="majorHAnsi" w:cstheme="majorHAnsi"/>
          <w:color w:val="000000" w:themeColor="text1"/>
          <w:u w:val="single"/>
        </w:rPr>
        <w:t>new</w:t>
      </w:r>
      <w:r w:rsidRPr="00C849C6">
        <w:rPr>
          <w:rFonts w:asciiTheme="majorHAnsi" w:hAnsiTheme="majorHAnsi" w:cstheme="majorHAnsi"/>
          <w:color w:val="000000" w:themeColor="text1"/>
          <w:sz w:val="16"/>
        </w:rPr>
        <w:t xml:space="preserve"> jobs and entire </w:t>
      </w:r>
      <w:r w:rsidRPr="00C849C6">
        <w:rPr>
          <w:rFonts w:asciiTheme="majorHAnsi" w:hAnsiTheme="majorHAnsi" w:cstheme="majorHAnsi"/>
          <w:color w:val="000000" w:themeColor="text1"/>
          <w:u w:val="single"/>
        </w:rPr>
        <w:t>sectors compensating for employment losses</w:t>
      </w:r>
      <w:r w:rsidRPr="00C849C6">
        <w:rPr>
          <w:rFonts w:asciiTheme="majorHAnsi" w:hAnsiTheme="majorHAnsi" w:cstheme="majorHAnsi"/>
          <w:color w:val="000000" w:themeColor="text1"/>
          <w:sz w:val="16"/>
        </w:rPr>
        <w:t xml:space="preserve"> caused by technological progress (</w:t>
      </w:r>
      <w:r w:rsidRPr="00C849C6">
        <w:rPr>
          <w:rFonts w:asciiTheme="majorHAnsi" w:hAnsiTheme="majorHAnsi" w:cstheme="majorHAnsi"/>
          <w:color w:val="000000" w:themeColor="text1"/>
          <w:u w:val="single"/>
        </w:rPr>
        <w:t>employment in artificial intelligence will be miniscule</w:t>
      </w:r>
      <w:r w:rsidRPr="00C849C6">
        <w:rPr>
          <w:rFonts w:asciiTheme="majorHAnsi" w:hAnsiTheme="majorHAnsi" w:cstheme="majorHAnsi"/>
          <w:color w:val="000000" w:themeColor="text1"/>
          <w:sz w:val="16"/>
        </w:rPr>
        <w:t xml:space="preserve">, especially once robots begin to design and build other robots); </w:t>
      </w:r>
      <w:r w:rsidRPr="00C849C6">
        <w:rPr>
          <w:rFonts w:asciiTheme="majorHAnsi" w:hAnsiTheme="majorHAnsi" w:cstheme="majorHAnsi"/>
          <w:color w:val="000000" w:themeColor="text1"/>
          <w:u w:val="single"/>
        </w:rPr>
        <w:t>the expansion of markets</w:t>
      </w:r>
      <w:r w:rsidRPr="00C849C6">
        <w:rPr>
          <w:rFonts w:asciiTheme="majorHAnsi" w:hAnsiTheme="majorHAnsi" w:cstheme="majorHAnsi"/>
          <w:color w:val="000000" w:themeColor="text1"/>
          <w:sz w:val="16"/>
        </w:rPr>
        <w:t xml:space="preserve"> (</w:t>
      </w:r>
      <w:r w:rsidRPr="00C849C6">
        <w:rPr>
          <w:rFonts w:asciiTheme="majorHAnsi" w:hAnsiTheme="majorHAnsi" w:cstheme="majorHAnsi"/>
          <w:color w:val="000000" w:themeColor="text1"/>
          <w:u w:val="single"/>
        </w:rPr>
        <w:t>which this time will primarily be labour markets</w:t>
      </w:r>
      <w:r w:rsidRPr="00C849C6">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C849C6">
        <w:rPr>
          <w:rFonts w:asciiTheme="majorHAnsi" w:hAnsiTheme="majorHAnsi" w:cstheme="majorHAnsi"/>
          <w:color w:val="000000" w:themeColor="text1"/>
          <w:u w:val="single"/>
        </w:rPr>
        <w:t>the growth of finance</w:t>
      </w:r>
      <w:r w:rsidRPr="00C849C6">
        <w:rPr>
          <w:rFonts w:asciiTheme="majorHAnsi" w:hAnsiTheme="majorHAnsi" w:cstheme="majorHAnsi"/>
          <w:color w:val="000000" w:themeColor="text1"/>
          <w:sz w:val="16"/>
        </w:rPr>
        <w:t>, both as a source of income ('speculation') and as an industry (</w:t>
      </w:r>
      <w:r w:rsidRPr="00C849C6">
        <w:rPr>
          <w:rFonts w:asciiTheme="majorHAnsi" w:hAnsiTheme="majorHAnsi" w:cstheme="majorHAnsi"/>
          <w:color w:val="000000" w:themeColor="text1"/>
          <w:u w:val="single"/>
        </w:rPr>
        <w:t>which cannot possibly balance</w:t>
      </w:r>
      <w:r w:rsidRPr="00C849C6">
        <w:rPr>
          <w:rFonts w:asciiTheme="majorHAnsi" w:hAnsiTheme="majorHAnsi" w:cstheme="majorHAnsi"/>
          <w:color w:val="000000" w:themeColor="text1"/>
          <w:sz w:val="16"/>
        </w:rPr>
        <w:t xml:space="preserve"> the loss of employment caused by new technology, and of income caused by </w:t>
      </w:r>
      <w:r w:rsidRPr="00C849C6">
        <w:rPr>
          <w:rFonts w:asciiTheme="majorHAnsi" w:hAnsiTheme="majorHAnsi" w:cstheme="majorHAnsi"/>
          <w:color w:val="000000" w:themeColor="text1"/>
          <w:u w:val="single"/>
        </w:rPr>
        <w:t>unemployment</w:t>
      </w:r>
      <w:r w:rsidRPr="00C849C6">
        <w:rPr>
          <w:rFonts w:asciiTheme="majorHAnsi" w:hAnsiTheme="majorHAnsi" w:cstheme="majorHAnsi"/>
          <w:color w:val="000000" w:themeColor="text1"/>
          <w:sz w:val="16"/>
        </w:rPr>
        <w:t xml:space="preserve">, also </w:t>
      </w:r>
      <w:r w:rsidRPr="00C849C6">
        <w:rPr>
          <w:rFonts w:asciiTheme="majorHAnsi" w:hAnsiTheme="majorHAnsi" w:cstheme="majorHAnsi"/>
          <w:color w:val="000000" w:themeColor="text1"/>
          <w:sz w:val="16"/>
        </w:rPr>
        <w:lastRenderedPageBreak/>
        <w:t xml:space="preserve">because computerization will make workers in large segments of the financial industry redundant); </w:t>
      </w:r>
      <w:r w:rsidRPr="00C849C6">
        <w:rPr>
          <w:rFonts w:asciiTheme="majorHAnsi" w:hAnsiTheme="majorHAnsi" w:cstheme="majorHAnsi"/>
          <w:color w:val="000000" w:themeColor="text1"/>
          <w:u w:val="single"/>
        </w:rPr>
        <w:t>government employment</w:t>
      </w:r>
      <w:r w:rsidRPr="00C849C6">
        <w:rPr>
          <w:rFonts w:asciiTheme="majorHAnsi" w:hAnsiTheme="majorHAnsi" w:cstheme="majorHAnsi"/>
          <w:color w:val="000000" w:themeColor="text1"/>
          <w:sz w:val="16"/>
        </w:rPr>
        <w:t xml:space="preserve"> replacing employment in the private sector (</w:t>
      </w:r>
      <w:r w:rsidRPr="00C849C6">
        <w:rPr>
          <w:rFonts w:asciiTheme="majorHAnsi" w:hAnsiTheme="majorHAnsi" w:cstheme="majorHAnsi"/>
          <w:color w:val="000000" w:themeColor="text1"/>
          <w:u w:val="single"/>
        </w:rPr>
        <w:t>improbable because of the fiscal crisis of the state</w:t>
      </w:r>
      <w:r w:rsidRPr="00C849C6">
        <w:rPr>
          <w:rFonts w:asciiTheme="majorHAnsi" w:hAnsiTheme="majorHAnsi" w:cstheme="majorHAnsi"/>
          <w:color w:val="000000" w:themeColor="text1"/>
          <w:sz w:val="16"/>
        </w:rPr>
        <w:t xml:space="preserve">, and in any case requiring ultimately 'a revolutionary overturn of the property system' [p. 51]); </w:t>
      </w:r>
      <w:r w:rsidRPr="00C849C6">
        <w:rPr>
          <w:rFonts w:asciiTheme="majorHAnsi" w:hAnsiTheme="majorHAnsi" w:cstheme="majorHAnsi"/>
          <w:color w:val="000000" w:themeColor="text1"/>
          <w:u w:val="single"/>
        </w:rPr>
        <w:t>and</w:t>
      </w:r>
      <w:r w:rsidRPr="00C849C6">
        <w:rPr>
          <w:rFonts w:asciiTheme="majorHAnsi" w:hAnsiTheme="majorHAnsi" w:cstheme="majorHAnsi"/>
          <w:color w:val="000000" w:themeColor="text1"/>
          <w:sz w:val="16"/>
        </w:rPr>
        <w:t xml:space="preserve"> the use of </w:t>
      </w:r>
      <w:r w:rsidRPr="00C849C6">
        <w:rPr>
          <w:rFonts w:asciiTheme="majorHAnsi" w:hAnsiTheme="majorHAnsi" w:cstheme="majorHAnsi"/>
          <w:color w:val="000000" w:themeColor="text1"/>
          <w:u w:val="single"/>
        </w:rPr>
        <w:t>education</w:t>
      </w:r>
      <w:r w:rsidRPr="00C849C6">
        <w:rPr>
          <w:rFonts w:asciiTheme="majorHAnsi" w:hAnsiTheme="majorHAnsi" w:cstheme="majorHAnsi"/>
          <w:color w:val="000000" w:themeColor="text1"/>
          <w:sz w:val="16"/>
        </w:rPr>
        <w:t xml:space="preserve"> as a buffer to keep labour out of employment, making it a form of 'hidden Keynesian ism' while resulting in 'credential inflation' and 'grade inflation' (which for Collins is the path most probably taken, although ultimately it will prove equally futile</w:t>
      </w:r>
      <w:r w:rsidRPr="00AB0CC6">
        <w:rPr>
          <w:rFonts w:asciiTheme="majorHAnsi" w:hAnsiTheme="majorHAnsi" w:cstheme="majorHAnsi"/>
          <w:color w:val="000000" w:themeColor="text1"/>
          <w:sz w:val="16"/>
        </w:rPr>
        <w:t xml:space="preserve"> as the others, as a result of </w:t>
      </w:r>
      <w:r w:rsidRPr="00AB0CC6">
        <w:rPr>
          <w:rFonts w:asciiTheme="majorHAnsi" w:hAnsiTheme="majorHAnsi" w:cstheme="majorHAnsi"/>
          <w:color w:val="000000" w:themeColor="text1"/>
          <w:u w:val="single"/>
        </w:rPr>
        <w:t>demoralization within</w:t>
      </w:r>
      <w:r w:rsidRPr="00AB0CC6">
        <w:rPr>
          <w:rFonts w:asciiTheme="majorHAnsi" w:hAnsiTheme="majorHAnsi" w:cstheme="majorHAnsi"/>
          <w:color w:val="000000" w:themeColor="text1"/>
          <w:sz w:val="16"/>
        </w:rPr>
        <w:t xml:space="preserve"> educational </w:t>
      </w:r>
      <w:r w:rsidRPr="00AB0CC6">
        <w:rPr>
          <w:rFonts w:asciiTheme="majorHAnsi" w:hAnsiTheme="majorHAnsi" w:cstheme="majorHAnsi"/>
          <w:color w:val="000000" w:themeColor="text1"/>
          <w:u w:val="single"/>
        </w:rPr>
        <w:t>institutions</w:t>
      </w:r>
      <w:r w:rsidRPr="00AB0CC6">
        <w:rPr>
          <w:rFonts w:asciiTheme="majorHAnsi" w:hAnsiTheme="majorHAnsi" w:cstheme="majorHAnsi"/>
          <w:color w:val="000000" w:themeColor="text1"/>
          <w:sz w:val="16"/>
        </w:rPr>
        <w:t xml:space="preserve"> and problems of financing, both public and private). </w:t>
      </w:r>
      <w:r w:rsidRPr="00AB0CC6">
        <w:rPr>
          <w:rFonts w:asciiTheme="majorHAnsi" w:hAnsiTheme="majorHAnsi" w:cstheme="majorHAnsi"/>
          <w:b/>
          <w:iCs/>
          <w:color w:val="000000" w:themeColor="text1"/>
          <w:highlight w:val="yellow"/>
          <w:u w:val="single"/>
        </w:rPr>
        <w:t>All five escapes closed</w:t>
      </w:r>
      <w:r w:rsidRPr="00AB0CC6">
        <w:rPr>
          <w:rFonts w:asciiTheme="majorHAnsi" w:hAnsiTheme="majorHAnsi" w:cstheme="majorHAnsi"/>
          <w:color w:val="000000" w:themeColor="text1"/>
          <w:u w:val="single"/>
        </w:rPr>
        <w:t>, there is no way society can prevent capitalism from causing accelerated displacement of labour and</w:t>
      </w:r>
      <w:r w:rsidRPr="00AB0CC6">
        <w:rPr>
          <w:rFonts w:asciiTheme="majorHAnsi" w:hAnsiTheme="majorHAnsi" w:cstheme="majorHAnsi"/>
          <w:color w:val="000000" w:themeColor="text1"/>
          <w:sz w:val="16"/>
        </w:rPr>
        <w:t xml:space="preserve"> the attendant </w:t>
      </w:r>
      <w:r w:rsidRPr="00AB0CC6">
        <w:rPr>
          <w:rFonts w:asciiTheme="majorHAnsi" w:hAnsiTheme="majorHAnsi" w:cstheme="majorHAnsi"/>
          <w:color w:val="000000" w:themeColor="text1"/>
          <w:u w:val="single"/>
        </w:rPr>
        <w:t>stark economic and social inequalities</w:t>
      </w:r>
      <w:r w:rsidRPr="00AB0CC6">
        <w:rPr>
          <w:rFonts w:asciiTheme="majorHAnsi" w:hAnsiTheme="majorHAnsi" w:cstheme="majorHAnsi"/>
          <w:color w:val="000000" w:themeColor="text1"/>
          <w:sz w:val="16"/>
        </w:rPr>
        <w:t xml:space="preserve">. Some sort of </w:t>
      </w:r>
      <w:r w:rsidRPr="00AB0CC6">
        <w:rPr>
          <w:rFonts w:asciiTheme="majorHAnsi" w:hAnsiTheme="majorHAnsi" w:cstheme="majorHAnsi"/>
          <w:b/>
          <w:iCs/>
          <w:color w:val="000000" w:themeColor="text1"/>
          <w:highlight w:val="yellow"/>
          <w:u w:val="single"/>
        </w:rPr>
        <w:t>socialism</w:t>
      </w:r>
      <w:r w:rsidRPr="00AB0CC6">
        <w:rPr>
          <w:rFonts w:asciiTheme="majorHAnsi" w:hAnsiTheme="majorHAnsi" w:cstheme="majorHAnsi"/>
          <w:color w:val="000000" w:themeColor="text1"/>
          <w:sz w:val="16"/>
        </w:rPr>
        <w:t xml:space="preserve">, so Collins concludes, </w:t>
      </w:r>
      <w:r w:rsidRPr="00AB0CC6">
        <w:rPr>
          <w:rFonts w:asciiTheme="majorHAnsi" w:hAnsiTheme="majorHAnsi" w:cstheme="majorHAnsi"/>
          <w:b/>
          <w:iCs/>
          <w:color w:val="000000" w:themeColor="text1"/>
          <w:highlight w:val="yellow"/>
          <w:u w:val="single"/>
        </w:rPr>
        <w:t>will</w:t>
      </w:r>
      <w:r w:rsidRPr="00AB0CC6">
        <w:rPr>
          <w:rFonts w:asciiTheme="majorHAnsi" w:hAnsiTheme="majorHAnsi" w:cstheme="majorHAnsi"/>
          <w:b/>
          <w:iCs/>
          <w:color w:val="000000" w:themeColor="text1"/>
          <w:u w:val="single"/>
        </w:rPr>
        <w:t xml:space="preserve"> finally </w:t>
      </w:r>
      <w:r w:rsidRPr="00AB0CC6">
        <w:rPr>
          <w:rFonts w:asciiTheme="majorHAnsi" w:hAnsiTheme="majorHAnsi" w:cstheme="majorHAnsi"/>
          <w:b/>
          <w:iCs/>
          <w:color w:val="000000" w:themeColor="text1"/>
          <w:highlight w:val="yellow"/>
          <w:u w:val="single"/>
        </w:rPr>
        <w:t>have to take capitalism's place</w:t>
      </w:r>
      <w:r w:rsidRPr="00AB0CC6">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AB0CC6">
        <w:rPr>
          <w:rFonts w:asciiTheme="majorHAnsi" w:hAnsiTheme="majorHAnsi" w:cstheme="majorHAnsi"/>
          <w:b/>
          <w:iCs/>
          <w:color w:val="000000" w:themeColor="text1"/>
          <w:u w:val="single"/>
        </w:rPr>
        <w:t>whether it will be a violent social revolution</w:t>
      </w:r>
      <w:r w:rsidRPr="00AB0CC6">
        <w:rPr>
          <w:rFonts w:asciiTheme="majorHAnsi" w:hAnsiTheme="majorHAnsi" w:cstheme="majorHAnsi"/>
          <w:color w:val="000000" w:themeColor="text1"/>
          <w:sz w:val="16"/>
        </w:rPr>
        <w:t xml:space="preserve"> that will end capitalism </w:t>
      </w:r>
      <w:r w:rsidRPr="00AB0CC6">
        <w:rPr>
          <w:rFonts w:asciiTheme="majorHAnsi" w:hAnsiTheme="majorHAnsi" w:cstheme="majorHAnsi"/>
          <w:color w:val="000000" w:themeColor="text1"/>
          <w:u w:val="single"/>
        </w:rPr>
        <w:t xml:space="preserve">or a </w:t>
      </w:r>
      <w:r w:rsidRPr="00AB0CC6">
        <w:rPr>
          <w:rFonts w:asciiTheme="majorHAnsi" w:hAnsiTheme="majorHAnsi" w:cstheme="majorHAnsi"/>
          <w:b/>
          <w:iCs/>
          <w:color w:val="000000" w:themeColor="text1"/>
          <w:u w:val="single"/>
        </w:rPr>
        <w:t>peaceful institutional revolution accomplished under political leadership</w:t>
      </w:r>
      <w:r w:rsidRPr="00AB0CC6">
        <w:rPr>
          <w:rFonts w:asciiTheme="majorHAnsi" w:hAnsiTheme="majorHAnsi" w:cstheme="majorHAnsi"/>
          <w:color w:val="000000" w:themeColor="text1"/>
          <w:u w:val="single"/>
        </w:rPr>
        <w:t xml:space="preserve"> cannot be known</w:t>
      </w:r>
      <w:r w:rsidRPr="00AB0CC6">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AB0CC6">
        <w:rPr>
          <w:rFonts w:asciiTheme="majorHAnsi" w:hAnsiTheme="majorHAnsi" w:cstheme="majorHAnsi"/>
          <w:b/>
          <w:iCs/>
          <w:color w:val="000000" w:themeColor="text1"/>
          <w:u w:val="single"/>
        </w:rPr>
        <w:t>Only one thing is certain: that capitalism will end, and much sooner than one may have thought</w:t>
      </w:r>
      <w:r w:rsidRPr="00AB0CC6">
        <w:rPr>
          <w:rFonts w:asciiTheme="majorHAnsi" w:hAnsiTheme="majorHAnsi" w:cstheme="majorHAnsi"/>
          <w:color w:val="000000" w:themeColor="text1"/>
          <w:sz w:val="16"/>
        </w:rPr>
        <w:t xml:space="preserve">. Something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AB0CC6">
        <w:rPr>
          <w:rFonts w:asciiTheme="majorHAnsi" w:hAnsiTheme="majorHAnsi" w:cstheme="majorHAnsi"/>
          <w:color w:val="000000" w:themeColor="text1"/>
          <w:u w:val="single"/>
        </w:rPr>
        <w:t>Soviet Communism was from early on embedded in the 'hostile geopolitics'</w:t>
      </w:r>
      <w:r w:rsidRPr="00AB0CC6">
        <w:rPr>
          <w:rFonts w:asciiTheme="majorHAnsi" w:hAnsiTheme="majorHAnsi" w:cstheme="majorHAnsi"/>
          <w:color w:val="000000" w:themeColor="text1"/>
          <w:sz w:val="16"/>
        </w:rPr>
        <w:t xml:space="preserve"> (p. 110) </w:t>
      </w:r>
      <w:r w:rsidRPr="00AB0CC6">
        <w:rPr>
          <w:rFonts w:asciiTheme="majorHAnsi" w:hAnsiTheme="majorHAnsi" w:cstheme="majorHAnsi"/>
          <w:color w:val="000000" w:themeColor="text1"/>
          <w:u w:val="single"/>
        </w:rPr>
        <w:t>of a 'capitalist world-system'</w:t>
      </w:r>
      <w:r w:rsidRPr="00AB0CC6">
        <w:rPr>
          <w:rFonts w:asciiTheme="majorHAnsi" w:hAnsiTheme="majorHAnsi" w:cstheme="majorHAnsi"/>
          <w:color w:val="000000" w:themeColor="text1"/>
          <w:sz w:val="16"/>
        </w:rPr>
        <w:t xml:space="preserve"> ( 111).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technocratic and scientific elites socialized in the revolutionary era of the late 1960s. Also, </w:t>
      </w:r>
      <w:r w:rsidRPr="00AB0CC6">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AB0CC6">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AB0CC6">
        <w:rPr>
          <w:rFonts w:asciiTheme="majorHAnsi" w:hAnsiTheme="majorHAnsi" w:cstheme="majorHAnsi"/>
          <w:color w:val="000000" w:themeColor="text1"/>
          <w:u w:val="single"/>
        </w:rPr>
        <w:t>the role of the United States</w:t>
      </w:r>
      <w:r w:rsidRPr="00AB0CC6">
        <w:rPr>
          <w:rFonts w:asciiTheme="majorHAnsi" w:hAnsiTheme="majorHAnsi" w:cstheme="majorHAnsi"/>
          <w:color w:val="000000" w:themeColor="text1"/>
          <w:sz w:val="16"/>
        </w:rPr>
        <w:t xml:space="preserve"> in this respect </w:t>
      </w:r>
      <w:r w:rsidRPr="00AB0CC6">
        <w:rPr>
          <w:rFonts w:asciiTheme="majorHAnsi" w:hAnsiTheme="majorHAnsi" w:cstheme="majorHAnsi"/>
          <w:color w:val="000000" w:themeColor="text1"/>
          <w:u w:val="single"/>
        </w:rPr>
        <w:t>must not be underestimated</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sz w:val="8"/>
          <w:szCs w:val="8"/>
        </w:rPr>
        <w:t>More importantly, capitalism is not exposed to pressure from an alternative political-economic model, assuming that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Derluguian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AB0CC6">
        <w:rPr>
          <w:rFonts w:asciiTheme="majorHAnsi" w:hAnsiTheme="majorHAnsi" w:cstheme="majorHAnsi"/>
          <w:color w:val="000000" w:themeColor="text1"/>
          <w:sz w:val="16"/>
        </w:rPr>
        <w:t xml:space="preserve"> </w:t>
      </w:r>
      <w:r w:rsidRPr="00AB0CC6">
        <w:rPr>
          <w:rFonts w:asciiTheme="majorHAnsi" w:hAnsiTheme="majorHAnsi" w:cstheme="majorHAnsi"/>
          <w:color w:val="000000" w:themeColor="text1"/>
          <w:u w:val="single"/>
        </w:rPr>
        <w:t>contemporary capitalism</w:t>
      </w:r>
      <w:r w:rsidRPr="00AB0CC6">
        <w:rPr>
          <w:rFonts w:asciiTheme="majorHAnsi" w:hAnsiTheme="majorHAnsi" w:cstheme="majorHAnsi"/>
          <w:color w:val="000000" w:themeColor="text1"/>
          <w:sz w:val="16"/>
        </w:rPr>
        <w:t xml:space="preserve"> having </w:t>
      </w:r>
      <w:r w:rsidRPr="00AB0CC6">
        <w:rPr>
          <w:rFonts w:asciiTheme="majorHAnsi" w:hAnsiTheme="majorHAnsi" w:cstheme="majorHAnsi"/>
          <w:color w:val="000000" w:themeColor="text1"/>
          <w:u w:val="single"/>
        </w:rPr>
        <w:t>entered a period of deep indeterminacy</w:t>
      </w:r>
      <w:r w:rsidRPr="00AB0CC6">
        <w:rPr>
          <w:rFonts w:asciiTheme="majorHAnsi" w:hAnsiTheme="majorHAnsi" w:cstheme="majorHAnsi"/>
          <w:color w:val="000000" w:themeColor="text1"/>
          <w:sz w:val="16"/>
        </w:rPr>
        <w:t xml:space="preserve"> - a period </w:t>
      </w:r>
      <w:r w:rsidRPr="00AB0CC6">
        <w:rPr>
          <w:rFonts w:asciiTheme="majorHAnsi" w:hAnsiTheme="majorHAnsi" w:cstheme="majorHAnsi"/>
          <w:color w:val="000000" w:themeColor="text1"/>
          <w:u w:val="single"/>
        </w:rPr>
        <w:t>in which unexpected things can happen any time and</w:t>
      </w:r>
      <w:r w:rsidRPr="00AB0CC6">
        <w:rPr>
          <w:rFonts w:asciiTheme="majorHAnsi" w:hAnsiTheme="majorHAnsi" w:cstheme="majorHAnsi"/>
          <w:color w:val="000000" w:themeColor="text1"/>
          <w:sz w:val="16"/>
        </w:rPr>
        <w:t xml:space="preserve"> knowledgeable observers can legitimately disagree on what will happen, due to </w:t>
      </w:r>
      <w:r w:rsidRPr="00AB0CC6">
        <w:rPr>
          <w:rFonts w:asciiTheme="majorHAnsi" w:hAnsiTheme="majorHAnsi" w:cstheme="majorHAnsi"/>
          <w:color w:val="000000" w:themeColor="text1"/>
          <w:u w:val="single"/>
        </w:rPr>
        <w:t>long-valid causal relations</w:t>
      </w:r>
      <w:r w:rsidRPr="00AB0CC6">
        <w:rPr>
          <w:rFonts w:asciiTheme="majorHAnsi" w:hAnsiTheme="majorHAnsi" w:cstheme="majorHAnsi"/>
          <w:color w:val="000000" w:themeColor="text1"/>
          <w:sz w:val="16"/>
        </w:rPr>
        <w:t xml:space="preserve"> having </w:t>
      </w:r>
      <w:r w:rsidRPr="00AB0CC6">
        <w:rPr>
          <w:rFonts w:asciiTheme="majorHAnsi" w:hAnsiTheme="majorHAnsi" w:cstheme="majorHAnsi"/>
          <w:color w:val="000000" w:themeColor="text1"/>
          <w:u w:val="single"/>
        </w:rPr>
        <w:t>become historically obsolete</w:t>
      </w:r>
      <w:r w:rsidRPr="00AB0CC6">
        <w:rPr>
          <w:rFonts w:asciiTheme="majorHAnsi" w:hAnsiTheme="majorHAnsi" w:cstheme="majorHAnsi"/>
          <w:color w:val="000000" w:themeColor="text1"/>
          <w:sz w:val="16"/>
        </w:rPr>
        <w:t xml:space="preserve">. In </w:t>
      </w:r>
      <w:r w:rsidRPr="00C849C6">
        <w:rPr>
          <w:rFonts w:asciiTheme="majorHAnsi" w:hAnsiTheme="majorHAnsi" w:cstheme="majorHAnsi"/>
          <w:color w:val="000000" w:themeColor="text1"/>
          <w:sz w:val="16"/>
        </w:rPr>
        <w:t xml:space="preserve">other words, I interpret the coexistence of a shared sense of crisis with diverging concepts of the nature of that crisis as an indication that </w:t>
      </w:r>
      <w:r w:rsidRPr="00C849C6">
        <w:rPr>
          <w:rFonts w:asciiTheme="majorHAnsi" w:hAnsiTheme="majorHAnsi" w:cstheme="majorHAnsi"/>
          <w:b/>
          <w:iCs/>
          <w:color w:val="000000" w:themeColor="text1"/>
          <w:u w:val="single"/>
        </w:rPr>
        <w:t>traditional economic</w:t>
      </w:r>
      <w:r w:rsidRPr="00C849C6">
        <w:rPr>
          <w:rFonts w:asciiTheme="majorHAnsi" w:hAnsiTheme="majorHAnsi" w:cstheme="majorHAnsi"/>
          <w:color w:val="000000" w:themeColor="text1"/>
          <w:u w:val="single"/>
        </w:rPr>
        <w:t xml:space="preserve"> and sociological </w:t>
      </w:r>
      <w:r w:rsidRPr="00C849C6">
        <w:rPr>
          <w:rFonts w:asciiTheme="majorHAnsi" w:hAnsiTheme="majorHAnsi" w:cstheme="majorHAnsi"/>
          <w:b/>
          <w:iCs/>
          <w:color w:val="000000" w:themeColor="text1"/>
          <w:u w:val="single"/>
        </w:rPr>
        <w:t>theories have today lost much of their predictive power</w:t>
      </w:r>
      <w:r w:rsidRPr="00C849C6">
        <w:rPr>
          <w:rFonts w:asciiTheme="majorHAnsi" w:hAnsiTheme="majorHAnsi" w:cstheme="majorHAnsi"/>
          <w:color w:val="000000" w:themeColor="text1"/>
          <w:sz w:val="16"/>
        </w:rPr>
        <w:t xml:space="preserve">. As I will point out in more detail, below, I see this as a result, but also as a cause, of a destruction of collective agency in the course of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C849C6">
        <w:rPr>
          <w:rFonts w:asciiTheme="majorHAnsi" w:hAnsiTheme="majorHAnsi" w:cstheme="majorHAnsi"/>
          <w:color w:val="000000" w:themeColor="text1"/>
          <w:u w:val="single"/>
        </w:rPr>
        <w:t>various scenarios of</w:t>
      </w:r>
      <w:r w:rsidRPr="00C849C6">
        <w:rPr>
          <w:rFonts w:asciiTheme="majorHAnsi" w:hAnsiTheme="majorHAnsi" w:cstheme="majorHAnsi"/>
          <w:color w:val="000000" w:themeColor="text1"/>
          <w:sz w:val="16"/>
        </w:rPr>
        <w:t xml:space="preserve"> the </w:t>
      </w:r>
      <w:r w:rsidRPr="00C849C6">
        <w:rPr>
          <w:rFonts w:asciiTheme="majorHAnsi" w:hAnsiTheme="majorHAnsi" w:cstheme="majorHAnsi"/>
          <w:color w:val="000000" w:themeColor="text1"/>
          <w:u w:val="single"/>
        </w:rPr>
        <w:t>crisis</w:t>
      </w:r>
      <w:r w:rsidRPr="00C849C6">
        <w:rPr>
          <w:rFonts w:asciiTheme="majorHAnsi" w:hAnsiTheme="majorHAnsi" w:cstheme="majorHAnsi"/>
          <w:color w:val="000000" w:themeColor="text1"/>
          <w:sz w:val="16"/>
        </w:rPr>
        <w:t xml:space="preserve"> and privilege it over the others, I suggest that they all, or most of them, </w:t>
      </w:r>
      <w:r w:rsidRPr="00C849C6">
        <w:rPr>
          <w:rFonts w:asciiTheme="majorHAnsi" w:hAnsiTheme="majorHAnsi" w:cstheme="majorHAnsi"/>
          <w:color w:val="000000" w:themeColor="text1"/>
          <w:u w:val="single"/>
        </w:rPr>
        <w:t xml:space="preserve">may be aggregated into a diagnosis of </w:t>
      </w:r>
      <w:r w:rsidRPr="00C849C6">
        <w:rPr>
          <w:rFonts w:asciiTheme="majorHAnsi" w:hAnsiTheme="majorHAnsi" w:cstheme="majorHAnsi"/>
          <w:b/>
          <w:iCs/>
          <w:color w:val="000000" w:themeColor="text1"/>
          <w:u w:val="single"/>
        </w:rPr>
        <w:t>multi-morbidity</w:t>
      </w:r>
      <w:r w:rsidRPr="00C849C6">
        <w:rPr>
          <w:rFonts w:asciiTheme="majorHAnsi" w:hAnsiTheme="majorHAnsi" w:cstheme="majorHAnsi"/>
          <w:color w:val="000000" w:themeColor="text1"/>
          <w:u w:val="single"/>
        </w:rPr>
        <w:t xml:space="preserve"> in which </w:t>
      </w:r>
      <w:r w:rsidRPr="00C849C6">
        <w:rPr>
          <w:rFonts w:asciiTheme="majorHAnsi" w:hAnsiTheme="majorHAnsi" w:cstheme="majorHAnsi"/>
          <w:b/>
          <w:iCs/>
          <w:color w:val="000000" w:themeColor="text1"/>
          <w:u w:val="single"/>
        </w:rPr>
        <w:t>different disorders coexist and</w:t>
      </w:r>
      <w:r w:rsidRPr="00C849C6">
        <w:rPr>
          <w:rFonts w:asciiTheme="majorHAnsi" w:hAnsiTheme="majorHAnsi" w:cstheme="majorHAnsi"/>
          <w:color w:val="000000" w:themeColor="text1"/>
          <w:u w:val="single"/>
        </w:rPr>
        <w:t xml:space="preserve">, more often than not, </w:t>
      </w:r>
      <w:r w:rsidRPr="00C849C6">
        <w:rPr>
          <w:rFonts w:asciiTheme="majorHAnsi" w:hAnsiTheme="majorHAnsi" w:cstheme="majorHAnsi"/>
          <w:b/>
          <w:iCs/>
          <w:color w:val="000000" w:themeColor="text1"/>
          <w:u w:val="single"/>
        </w:rPr>
        <w:t>reinforce each other</w:t>
      </w:r>
      <w:r w:rsidRPr="00C849C6">
        <w:rPr>
          <w:rFonts w:asciiTheme="majorHAnsi" w:hAnsiTheme="majorHAnsi" w:cstheme="majorHAnsi"/>
          <w:color w:val="000000" w:themeColor="text1"/>
          <w:u w:val="single"/>
        </w:rPr>
        <w:t>. Capitalism</w:t>
      </w:r>
      <w:r w:rsidRPr="00C849C6">
        <w:rPr>
          <w:rFonts w:asciiTheme="majorHAnsi" w:hAnsiTheme="majorHAnsi" w:cstheme="majorHAnsi"/>
          <w:color w:val="000000" w:themeColor="text1"/>
          <w:sz w:val="16"/>
        </w:rPr>
        <w:t xml:space="preserve">, as pointed out at the beginning, </w:t>
      </w:r>
      <w:r w:rsidRPr="00C849C6">
        <w:rPr>
          <w:rFonts w:asciiTheme="majorHAnsi" w:hAnsiTheme="majorHAnsi" w:cstheme="majorHAnsi"/>
          <w:color w:val="000000" w:themeColor="text1"/>
          <w:u w:val="single"/>
        </w:rPr>
        <w:t>was always</w:t>
      </w:r>
      <w:r w:rsidRPr="00C849C6">
        <w:rPr>
          <w:rFonts w:asciiTheme="majorHAnsi" w:hAnsiTheme="majorHAnsi" w:cstheme="majorHAnsi"/>
          <w:color w:val="000000" w:themeColor="text1"/>
          <w:sz w:val="16"/>
        </w:rPr>
        <w:t xml:space="preserve"> a </w:t>
      </w:r>
      <w:r w:rsidRPr="00C849C6">
        <w:rPr>
          <w:rFonts w:asciiTheme="majorHAnsi" w:hAnsiTheme="majorHAnsi" w:cstheme="majorHAnsi"/>
          <w:color w:val="000000" w:themeColor="text1"/>
          <w:u w:val="single"/>
        </w:rPr>
        <w:t>fragile</w:t>
      </w:r>
      <w:r w:rsidRPr="00C849C6">
        <w:rPr>
          <w:rFonts w:asciiTheme="majorHAnsi" w:hAnsiTheme="majorHAnsi" w:cstheme="majorHAnsi"/>
          <w:color w:val="000000" w:themeColor="text1"/>
          <w:sz w:val="16"/>
        </w:rPr>
        <w:t xml:space="preserve"> and improbable order and for its survival depended on ongoing repair work. </w:t>
      </w:r>
      <w:r w:rsidRPr="00C849C6">
        <w:rPr>
          <w:rFonts w:asciiTheme="majorHAnsi" w:hAnsiTheme="majorHAnsi" w:cstheme="majorHAnsi"/>
          <w:color w:val="000000" w:themeColor="text1"/>
          <w:u w:val="single"/>
        </w:rPr>
        <w:t xml:space="preserve">Today, however, </w:t>
      </w:r>
      <w:r w:rsidRPr="00C849C6">
        <w:rPr>
          <w:rFonts w:asciiTheme="majorHAnsi" w:hAnsiTheme="majorHAnsi" w:cstheme="majorHAnsi"/>
          <w:b/>
          <w:iCs/>
          <w:color w:val="000000" w:themeColor="text1"/>
          <w:u w:val="single"/>
        </w:rPr>
        <w:t>too many frailties have become simultaneously acute</w:t>
      </w:r>
      <w:r w:rsidRPr="00C849C6">
        <w:rPr>
          <w:rFonts w:asciiTheme="majorHAnsi" w:hAnsiTheme="majorHAnsi" w:cstheme="majorHAnsi"/>
          <w:color w:val="000000" w:themeColor="text1"/>
          <w:u w:val="single"/>
        </w:rPr>
        <w:t xml:space="preserve"> while </w:t>
      </w:r>
      <w:r w:rsidRPr="00C849C6">
        <w:rPr>
          <w:rFonts w:asciiTheme="majorHAnsi" w:hAnsiTheme="majorHAnsi" w:cstheme="majorHAnsi"/>
          <w:b/>
          <w:iCs/>
          <w:color w:val="000000" w:themeColor="text1"/>
          <w:u w:val="single"/>
        </w:rPr>
        <w:t>too many remedies have been exhausted</w:t>
      </w:r>
      <w:r w:rsidRPr="00C849C6">
        <w:rPr>
          <w:rFonts w:asciiTheme="majorHAnsi" w:hAnsiTheme="majorHAnsi" w:cstheme="majorHAnsi"/>
          <w:color w:val="000000" w:themeColor="text1"/>
          <w:u w:val="single"/>
        </w:rPr>
        <w:t xml:space="preserve"> or destroyed. </w:t>
      </w:r>
      <w:r w:rsidRPr="00C849C6">
        <w:rPr>
          <w:rFonts w:asciiTheme="majorHAnsi" w:hAnsiTheme="majorHAnsi" w:cstheme="majorHAnsi"/>
          <w:b/>
          <w:iCs/>
          <w:color w:val="000000" w:themeColor="text1"/>
          <w:u w:val="single"/>
        </w:rPr>
        <w:t>The end of capitalism</w:t>
      </w:r>
      <w:r w:rsidRPr="00C849C6">
        <w:rPr>
          <w:rFonts w:asciiTheme="majorHAnsi" w:hAnsiTheme="majorHAnsi" w:cstheme="majorHAnsi"/>
          <w:color w:val="000000" w:themeColor="text1"/>
          <w:u w:val="single"/>
        </w:rPr>
        <w:t xml:space="preserve"> can then be imagined as a </w:t>
      </w:r>
      <w:r w:rsidRPr="00C849C6">
        <w:rPr>
          <w:rFonts w:asciiTheme="majorHAnsi" w:hAnsiTheme="majorHAnsi" w:cstheme="majorHAnsi"/>
          <w:b/>
          <w:iCs/>
          <w:color w:val="000000" w:themeColor="text1"/>
          <w:u w:val="single"/>
        </w:rPr>
        <w:t>death from a thousand cuts</w:t>
      </w:r>
      <w:r w:rsidRPr="00C849C6">
        <w:rPr>
          <w:rFonts w:asciiTheme="majorHAnsi" w:hAnsiTheme="majorHAnsi" w:cstheme="majorHAnsi"/>
          <w:color w:val="000000" w:themeColor="text1"/>
          <w:u w:val="single"/>
        </w:rPr>
        <w:t>, or from a multiplicity of infirmities each of which will be all the more untreatable</w:t>
      </w:r>
      <w:r w:rsidRPr="00AB0CC6">
        <w:rPr>
          <w:rFonts w:asciiTheme="majorHAnsi" w:hAnsiTheme="majorHAnsi" w:cstheme="majorHAnsi"/>
          <w:color w:val="000000" w:themeColor="text1"/>
          <w:u w:val="single"/>
        </w:rPr>
        <w:t xml:space="preserve"> as all will demand </w:t>
      </w:r>
      <w:r w:rsidRPr="00AB0CC6">
        <w:rPr>
          <w:rFonts w:asciiTheme="majorHAnsi" w:hAnsiTheme="majorHAnsi" w:cstheme="majorHAnsi"/>
          <w:color w:val="000000" w:themeColor="text1"/>
          <w:u w:val="single"/>
        </w:rPr>
        <w:lastRenderedPageBreak/>
        <w:t>treatment at the same time</w:t>
      </w:r>
      <w:r w:rsidRPr="00AB0CC6">
        <w:rPr>
          <w:rFonts w:asciiTheme="majorHAnsi" w:hAnsiTheme="majorHAnsi" w:cstheme="majorHAnsi"/>
          <w:color w:val="000000" w:themeColor="text1"/>
          <w:sz w:val="16"/>
        </w:rPr>
        <w:t xml:space="preserve">. As will become apparent, </w:t>
      </w:r>
      <w:r w:rsidRPr="00AB0CC6">
        <w:rPr>
          <w:rFonts w:asciiTheme="majorHAnsi" w:hAnsiTheme="majorHAnsi" w:cstheme="majorHAnsi"/>
          <w:b/>
          <w:iCs/>
          <w:color w:val="000000" w:themeColor="text1"/>
          <w:u w:val="single"/>
        </w:rPr>
        <w:t>I do not believe that any of the potentially stabilizing forces</w:t>
      </w:r>
      <w:r w:rsidRPr="00AB0CC6">
        <w:rPr>
          <w:rFonts w:asciiTheme="majorHAnsi" w:hAnsiTheme="majorHAnsi" w:cstheme="majorHAnsi"/>
          <w:color w:val="000000" w:themeColor="text1"/>
          <w:sz w:val="16"/>
        </w:rPr>
        <w:t xml:space="preserve"> mentioned by Mann </w:t>
      </w:r>
      <w:r w:rsidRPr="00AB0CC6">
        <w:rPr>
          <w:rFonts w:asciiTheme="majorHAnsi" w:hAnsiTheme="majorHAnsi" w:cstheme="majorHAnsi"/>
          <w:color w:val="000000" w:themeColor="text1"/>
          <w:u w:val="single"/>
        </w:rPr>
        <w:t>and</w:t>
      </w:r>
      <w:r w:rsidRPr="00AB0CC6">
        <w:rPr>
          <w:rFonts w:asciiTheme="majorHAnsi" w:hAnsiTheme="majorHAnsi" w:cstheme="majorHAnsi"/>
          <w:color w:val="000000" w:themeColor="text1"/>
          <w:sz w:val="16"/>
        </w:rPr>
        <w:t xml:space="preserve"> Calhoun, </w:t>
      </w:r>
      <w:r w:rsidRPr="00AB0CC6">
        <w:rPr>
          <w:rFonts w:asciiTheme="majorHAnsi" w:hAnsiTheme="majorHAnsi" w:cstheme="majorHAnsi"/>
          <w:color w:val="000000" w:themeColor="text1"/>
          <w:u w:val="single"/>
        </w:rPr>
        <w:t>be it regime pluralism</w:t>
      </w:r>
      <w:r w:rsidRPr="00AB0CC6">
        <w:rPr>
          <w:rFonts w:asciiTheme="majorHAnsi" w:hAnsiTheme="majorHAnsi" w:cstheme="majorHAnsi"/>
          <w:color w:val="000000" w:themeColor="text1"/>
          <w:sz w:val="16"/>
        </w:rPr>
        <w:t xml:space="preserve">, regional diversity and </w:t>
      </w:r>
      <w:r w:rsidRPr="00AB0CC6">
        <w:rPr>
          <w:rFonts w:asciiTheme="majorHAnsi" w:hAnsiTheme="majorHAnsi" w:cstheme="majorHAnsi"/>
          <w:color w:val="000000" w:themeColor="text1"/>
          <w:u w:val="single"/>
        </w:rPr>
        <w:t xml:space="preserve">uneven development, political reform, or independent crisis cycles, </w:t>
      </w:r>
      <w:r w:rsidRPr="00AB0CC6">
        <w:rPr>
          <w:rFonts w:asciiTheme="majorHAnsi" w:hAnsiTheme="majorHAnsi" w:cstheme="majorHAnsi"/>
          <w:b/>
          <w:iCs/>
          <w:color w:val="000000" w:themeColor="text1"/>
          <w:u w:val="single"/>
        </w:rPr>
        <w:t>will be strong enough to neutralize</w:t>
      </w:r>
      <w:r w:rsidRPr="00AB0CC6">
        <w:rPr>
          <w:rFonts w:asciiTheme="majorHAnsi" w:hAnsiTheme="majorHAnsi" w:cstheme="majorHAnsi"/>
          <w:color w:val="000000" w:themeColor="text1"/>
          <w:u w:val="single"/>
        </w:rPr>
        <w:t xml:space="preserve"> the syndrome of </w:t>
      </w:r>
      <w:r w:rsidRPr="00AB0CC6">
        <w:rPr>
          <w:rFonts w:asciiTheme="majorHAnsi" w:hAnsiTheme="majorHAnsi" w:cstheme="majorHAnsi"/>
          <w:b/>
          <w:iCs/>
          <w:color w:val="000000" w:themeColor="text1"/>
          <w:u w:val="single"/>
        </w:rPr>
        <w:t>accumulated weaknesses</w:t>
      </w:r>
      <w:r w:rsidRPr="00AB0CC6">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AB0CC6">
        <w:rPr>
          <w:rFonts w:asciiTheme="majorHAnsi" w:hAnsiTheme="majorHAnsi" w:cstheme="majorHAnsi"/>
          <w:color w:val="000000" w:themeColor="text1"/>
          <w:sz w:val="16"/>
        </w:rPr>
        <w:t xml:space="preserve"> in the wings of history, </w:t>
      </w:r>
      <w:r w:rsidRPr="00AB0CC6">
        <w:rPr>
          <w:rFonts w:asciiTheme="majorHAnsi" w:hAnsiTheme="majorHAnsi" w:cstheme="majorHAnsi"/>
          <w:color w:val="000000" w:themeColor="text1"/>
          <w:highlight w:val="yellow"/>
          <w:u w:val="single"/>
        </w:rPr>
        <w:t>capitalism's accumulation of defects</w:t>
      </w:r>
      <w:r w:rsidRPr="00AB0CC6">
        <w:rPr>
          <w:rFonts w:asciiTheme="majorHAnsi" w:hAnsiTheme="majorHAnsi" w:cstheme="majorHAnsi"/>
          <w:color w:val="000000" w:themeColor="text1"/>
          <w:u w:val="single"/>
        </w:rPr>
        <w:t xml:space="preserve">, alongside its accumulation of capital, </w:t>
      </w:r>
      <w:r w:rsidRPr="00AB0CC6">
        <w:rPr>
          <w:rFonts w:asciiTheme="majorHAnsi" w:hAnsiTheme="majorHAnsi" w:cstheme="majorHAnsi"/>
          <w:color w:val="000000" w:themeColor="text1"/>
          <w:highlight w:val="yellow"/>
          <w:u w:val="single"/>
        </w:rPr>
        <w:t>may be seen</w:t>
      </w:r>
      <w:r w:rsidRPr="00AB0CC6">
        <w:rPr>
          <w:rFonts w:asciiTheme="majorHAnsi" w:hAnsiTheme="majorHAnsi" w:cstheme="majorHAnsi"/>
          <w:color w:val="000000" w:themeColor="text1"/>
          <w:sz w:val="16"/>
        </w:rPr>
        <w:t xml:space="preserve">, with Collins, '6 </w:t>
      </w:r>
      <w:r w:rsidRPr="00AB0CC6">
        <w:rPr>
          <w:rFonts w:asciiTheme="majorHAnsi" w:hAnsiTheme="majorHAnsi" w:cstheme="majorHAnsi"/>
          <w:color w:val="000000" w:themeColor="text1"/>
          <w:highlight w:val="yellow"/>
          <w:u w:val="single"/>
        </w:rPr>
        <w:t>as an</w:t>
      </w:r>
      <w:r w:rsidRPr="00AB0CC6">
        <w:rPr>
          <w:rFonts w:asciiTheme="majorHAnsi" w:hAnsiTheme="majorHAnsi" w:cstheme="majorHAnsi"/>
          <w:color w:val="000000" w:themeColor="text1"/>
          <w:u w:val="single"/>
        </w:rPr>
        <w:t xml:space="preserve"> </w:t>
      </w:r>
      <w:r w:rsidRPr="00AB0CC6">
        <w:rPr>
          <w:rFonts w:asciiTheme="majorHAnsi" w:hAnsiTheme="majorHAnsi" w:cstheme="majorHAnsi"/>
          <w:b/>
          <w:iCs/>
          <w:color w:val="000000" w:themeColor="text1"/>
          <w:u w:val="single"/>
        </w:rPr>
        <w:t xml:space="preserve">entirely </w:t>
      </w:r>
      <w:r w:rsidRPr="00AB0CC6">
        <w:rPr>
          <w:rFonts w:asciiTheme="majorHAnsi" w:hAnsiTheme="majorHAnsi" w:cstheme="majorHAnsi"/>
          <w:b/>
          <w:iCs/>
          <w:color w:val="000000" w:themeColor="text1"/>
          <w:highlight w:val="yellow"/>
          <w:u w:val="single"/>
        </w:rPr>
        <w:t>endogenous dynamic of self-destruction</w:t>
      </w:r>
      <w:r w:rsidRPr="00AB0CC6">
        <w:rPr>
          <w:rFonts w:asciiTheme="majorHAnsi" w:hAnsiTheme="majorHAnsi" w:cstheme="majorHAnsi"/>
          <w:color w:val="000000" w:themeColor="text1"/>
          <w:u w:val="single"/>
        </w:rPr>
        <w:t>, following an evolutionary logic moulded in its expression but not suspended by contingent and coincidental events, along a historical trajectory</w:t>
      </w:r>
      <w:r w:rsidRPr="00AB0CC6">
        <w:rPr>
          <w:rFonts w:asciiTheme="majorHAnsi" w:hAnsiTheme="majorHAnsi" w:cstheme="majorHAnsi"/>
          <w:color w:val="000000" w:themeColor="text1"/>
          <w:sz w:val="16"/>
        </w:rPr>
        <w:t xml:space="preserve"> from early liberal via state-administered to neoliberal capitalism, </w:t>
      </w:r>
      <w:r w:rsidRPr="00AB0CC6">
        <w:rPr>
          <w:rFonts w:asciiTheme="majorHAnsi" w:hAnsiTheme="majorHAnsi" w:cstheme="majorHAnsi"/>
          <w:color w:val="000000" w:themeColor="text1"/>
          <w:u w:val="single"/>
        </w:rPr>
        <w:t>which culminated</w:t>
      </w:r>
      <w:r w:rsidRPr="00AB0CC6">
        <w:rPr>
          <w:rFonts w:asciiTheme="majorHAnsi" w:hAnsiTheme="majorHAnsi" w:cstheme="majorHAnsi"/>
          <w:color w:val="000000" w:themeColor="text1"/>
          <w:sz w:val="16"/>
        </w:rPr>
        <w:t xml:space="preserve"> for the time </w:t>
      </w:r>
      <w:r w:rsidRPr="00AB0CC6">
        <w:rPr>
          <w:rFonts w:asciiTheme="majorHAnsi" w:hAnsiTheme="majorHAnsi" w:cstheme="majorHAnsi"/>
          <w:color w:val="000000" w:themeColor="text1"/>
          <w:u w:val="single"/>
        </w:rPr>
        <w:t>being in the financial crisis of 2008 and its aftermath</w:t>
      </w:r>
      <w:r w:rsidRPr="00AB0CC6">
        <w:rPr>
          <w:rFonts w:asciiTheme="majorHAnsi" w:hAnsiTheme="majorHAnsi" w:cstheme="majorHAnsi"/>
          <w:color w:val="000000" w:themeColor="text1"/>
          <w:sz w:val="16"/>
        </w:rPr>
        <w:t xml:space="preserve">. For the decline of capitalism to continue, that is to say, no revolutionary alternative is required, and certainly no masterplan of a better society displacing capitalism. </w:t>
      </w:r>
      <w:r w:rsidRPr="00AB0CC6">
        <w:rPr>
          <w:rFonts w:asciiTheme="majorHAnsi" w:hAnsiTheme="majorHAnsi" w:cstheme="majorHAnsi"/>
          <w:color w:val="000000" w:themeColor="text1"/>
          <w:u w:val="single"/>
        </w:rPr>
        <w:t xml:space="preserve">Contemporary capitalism is vanishing on its own, </w:t>
      </w:r>
      <w:r w:rsidRPr="00AB0CC6">
        <w:rPr>
          <w:rFonts w:asciiTheme="majorHAnsi" w:hAnsiTheme="majorHAnsi" w:cstheme="majorHAnsi"/>
          <w:b/>
          <w:iCs/>
          <w:color w:val="000000" w:themeColor="text1"/>
          <w:u w:val="single"/>
        </w:rPr>
        <w:t>collapsing from internal contradictions</w:t>
      </w:r>
      <w:r w:rsidRPr="00AB0CC6">
        <w:rPr>
          <w:rFonts w:asciiTheme="majorHAnsi" w:hAnsiTheme="majorHAnsi" w:cstheme="majorHAnsi"/>
          <w:color w:val="000000" w:themeColor="text1"/>
          <w:sz w:val="16"/>
        </w:rPr>
        <w:t xml:space="preserve">, and not least as a result of having vanquished its enemies - who, as noted, have often rescued capitalism from itself by forcing it to assume a new form. </w:t>
      </w:r>
      <w:r w:rsidRPr="00AB0CC6">
        <w:rPr>
          <w:rFonts w:asciiTheme="majorHAnsi" w:hAnsiTheme="majorHAnsi" w:cstheme="majorHAnsi"/>
          <w:color w:val="000000" w:themeColor="text1"/>
          <w:highlight w:val="yellow"/>
          <w:u w:val="single"/>
        </w:rPr>
        <w:t>What comes after capitalism</w:t>
      </w:r>
      <w:r w:rsidRPr="00AB0CC6">
        <w:rPr>
          <w:rFonts w:asciiTheme="majorHAnsi" w:hAnsiTheme="majorHAnsi" w:cstheme="majorHAnsi"/>
          <w:color w:val="000000" w:themeColor="text1"/>
          <w:u w:val="single"/>
        </w:rPr>
        <w:t xml:space="preserve"> in its final crisis</w:t>
      </w:r>
      <w:r w:rsidRPr="00AB0CC6">
        <w:rPr>
          <w:rFonts w:asciiTheme="majorHAnsi" w:hAnsiTheme="majorHAnsi" w:cstheme="majorHAnsi"/>
          <w:color w:val="000000" w:themeColor="text1"/>
          <w:sz w:val="16"/>
        </w:rPr>
        <w:t xml:space="preserve">, now under way, </w:t>
      </w:r>
      <w:r w:rsidRPr="00AB0CC6">
        <w:rPr>
          <w:rFonts w:asciiTheme="majorHAnsi" w:hAnsiTheme="majorHAnsi" w:cstheme="majorHAnsi"/>
          <w:color w:val="000000" w:themeColor="text1"/>
          <w:highlight w:val="yellow"/>
          <w:u w:val="single"/>
        </w:rPr>
        <w:t>is</w:t>
      </w:r>
      <w:r w:rsidRPr="00AB0CC6">
        <w:rPr>
          <w:rFonts w:asciiTheme="majorHAnsi" w:hAnsiTheme="majorHAnsi" w:cstheme="majorHAnsi"/>
          <w:color w:val="000000" w:themeColor="text1"/>
          <w:sz w:val="16"/>
        </w:rPr>
        <w:t xml:space="preserve">, I suggest, </w:t>
      </w:r>
      <w:r w:rsidRPr="00AB0CC6">
        <w:rPr>
          <w:rFonts w:asciiTheme="majorHAnsi" w:hAnsiTheme="majorHAnsi" w:cstheme="majorHAnsi"/>
          <w:color w:val="000000" w:themeColor="text1"/>
          <w:u w:val="single"/>
        </w:rPr>
        <w:t>not socialism</w:t>
      </w:r>
      <w:r w:rsidRPr="00AB0CC6">
        <w:rPr>
          <w:rFonts w:asciiTheme="majorHAnsi" w:hAnsiTheme="majorHAnsi" w:cstheme="majorHAnsi"/>
          <w:color w:val="000000" w:themeColor="text1"/>
          <w:sz w:val="16"/>
        </w:rPr>
        <w:t xml:space="preserve"> or some other defined social order, </w:t>
      </w:r>
      <w:r w:rsidRPr="00AB0CC6">
        <w:rPr>
          <w:rFonts w:asciiTheme="majorHAnsi" w:hAnsiTheme="majorHAnsi" w:cstheme="majorHAnsi"/>
          <w:color w:val="000000" w:themeColor="text1"/>
          <w:u w:val="single"/>
        </w:rPr>
        <w:t>but a lasting interregnum - no new world system equilibrium</w:t>
      </w:r>
      <w:r w:rsidRPr="00AB0CC6">
        <w:rPr>
          <w:rFonts w:asciiTheme="majorHAnsi" w:hAnsiTheme="majorHAnsi" w:cstheme="majorHAnsi"/>
          <w:color w:val="000000" w:themeColor="text1"/>
          <w:sz w:val="16"/>
        </w:rPr>
        <w:t xml:space="preserve"> ala Wallerstein, </w:t>
      </w:r>
      <w:r w:rsidRPr="00AB0CC6">
        <w:rPr>
          <w:rFonts w:asciiTheme="majorHAnsi" w:hAnsiTheme="majorHAnsi" w:cstheme="majorHAnsi"/>
          <w:color w:val="000000" w:themeColor="text1"/>
          <w:u w:val="single"/>
        </w:rPr>
        <w:t xml:space="preserve">but a prolonged period of social </w:t>
      </w:r>
      <w:r w:rsidRPr="00AB0CC6">
        <w:rPr>
          <w:rFonts w:asciiTheme="majorHAnsi" w:hAnsiTheme="majorHAnsi" w:cstheme="majorHAnsi"/>
          <w:color w:val="000000" w:themeColor="text1"/>
          <w:highlight w:val="yellow"/>
          <w:u w:val="single"/>
        </w:rPr>
        <w:t>entropy,</w:t>
      </w:r>
      <w:r w:rsidRPr="00AB0CC6">
        <w:rPr>
          <w:rFonts w:asciiTheme="majorHAnsi" w:hAnsiTheme="majorHAnsi" w:cstheme="majorHAnsi"/>
          <w:color w:val="000000" w:themeColor="text1"/>
          <w:u w:val="single"/>
        </w:rPr>
        <w:t xml:space="preserve"> or disorder</w:t>
      </w:r>
      <w:r w:rsidRPr="00AB0CC6">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AB0CC6">
        <w:rPr>
          <w:rFonts w:asciiTheme="majorHAnsi" w:hAnsiTheme="majorHAnsi" w:cstheme="majorHAnsi"/>
          <w:color w:val="000000" w:themeColor="text1"/>
          <w:u w:val="single"/>
        </w:rPr>
        <w:t xml:space="preserve">defined as </w:t>
      </w:r>
      <w:r w:rsidRPr="00AB0CC6">
        <w:rPr>
          <w:rFonts w:asciiTheme="majorHAnsi" w:hAnsiTheme="majorHAnsi" w:cstheme="majorHAnsi"/>
          <w:color w:val="000000" w:themeColor="text1"/>
          <w:highlight w:val="yellow"/>
          <w:u w:val="single"/>
        </w:rPr>
        <w:t>a breakdown of system integration</w:t>
      </w:r>
      <w:r w:rsidRPr="00AB0CC6">
        <w:rPr>
          <w:rFonts w:asciiTheme="majorHAnsi" w:hAnsiTheme="majorHAnsi" w:cstheme="majorHAnsi"/>
          <w:color w:val="000000" w:themeColor="text1"/>
          <w:u w:val="single"/>
        </w:rPr>
        <w:t xml:space="preserve"> at the macro level, depriving individuals</w:t>
      </w:r>
      <w:r w:rsidRPr="00AB0CC6">
        <w:rPr>
          <w:rFonts w:asciiTheme="majorHAnsi" w:hAnsiTheme="majorHAnsi" w:cstheme="majorHAnsi"/>
          <w:color w:val="000000" w:themeColor="text1"/>
          <w:sz w:val="16"/>
        </w:rPr>
        <w:t xml:space="preserve"> at the micro level </w:t>
      </w:r>
      <w:r w:rsidRPr="00AB0CC6">
        <w:rPr>
          <w:rFonts w:asciiTheme="majorHAnsi" w:hAnsiTheme="majorHAnsi" w:cstheme="majorHAnsi"/>
          <w:color w:val="000000" w:themeColor="text1"/>
          <w:u w:val="single"/>
        </w:rPr>
        <w:t>of institutional structuring and collective support</w:t>
      </w:r>
      <w:r w:rsidRPr="00AB0CC6">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AB0CC6">
        <w:rPr>
          <w:rFonts w:asciiTheme="majorHAnsi" w:hAnsiTheme="majorHAnsi" w:cstheme="majorHAnsi"/>
          <w:color w:val="000000" w:themeColor="text1"/>
          <w:u w:val="single"/>
        </w:rPr>
        <w:t>A society in interregnum</w:t>
      </w:r>
      <w:r w:rsidRPr="00AB0CC6">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AB0CC6">
        <w:rPr>
          <w:rFonts w:asciiTheme="majorHAnsi" w:hAnsiTheme="majorHAnsi" w:cstheme="majorHAnsi"/>
          <w:color w:val="000000" w:themeColor="text1"/>
          <w:u w:val="single"/>
        </w:rPr>
        <w:t>is essentially ungovernable</w:t>
      </w:r>
      <w:r w:rsidRPr="00AB0CC6">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Undergoverned and undermanaged, the social world of </w:t>
      </w:r>
      <w:r w:rsidRPr="00AB0CC6">
        <w:rPr>
          <w:rFonts w:asciiTheme="majorHAnsi" w:hAnsiTheme="majorHAnsi" w:cstheme="majorHAnsi"/>
          <w:color w:val="000000" w:themeColor="text1"/>
          <w:u w:val="single"/>
        </w:rPr>
        <w:t>the post-capitalist interregnum, in the wake of neoliberal capitalism</w:t>
      </w:r>
      <w:r w:rsidRPr="00AB0CC6">
        <w:rPr>
          <w:rFonts w:asciiTheme="majorHAnsi" w:hAnsiTheme="majorHAnsi" w:cstheme="majorHAnsi"/>
          <w:color w:val="000000" w:themeColor="text1"/>
          <w:sz w:val="16"/>
        </w:rPr>
        <w:t xml:space="preserve"> having cleared away states, governments, borders, trade unions and other moderating forces, </w:t>
      </w:r>
      <w:r w:rsidRPr="00AB0CC6">
        <w:rPr>
          <w:rFonts w:asciiTheme="majorHAnsi" w:hAnsiTheme="majorHAnsi" w:cstheme="majorHAnsi"/>
          <w:color w:val="000000" w:themeColor="text1"/>
          <w:u w:val="single"/>
        </w:rPr>
        <w:t>can at any time be hit by disaster</w:t>
      </w:r>
      <w:r w:rsidRPr="00AB0CC6">
        <w:rPr>
          <w:rFonts w:asciiTheme="majorHAnsi" w:hAnsiTheme="majorHAnsi" w:cstheme="majorHAnsi"/>
          <w:color w:val="000000" w:themeColor="text1"/>
          <w:sz w:val="16"/>
        </w:rPr>
        <w:t xml:space="preserve">; for example, </w:t>
      </w:r>
      <w:r w:rsidRPr="00AB0CC6">
        <w:rPr>
          <w:rFonts w:asciiTheme="majorHAnsi" w:hAnsiTheme="majorHAnsi" w:cstheme="majorHAnsi"/>
          <w:b/>
          <w:iCs/>
          <w:color w:val="000000" w:themeColor="text1"/>
          <w:u w:val="single"/>
        </w:rPr>
        <w:t>bubbles imploding</w:t>
      </w:r>
      <w:r w:rsidRPr="00AB0CC6">
        <w:rPr>
          <w:rFonts w:asciiTheme="majorHAnsi" w:hAnsiTheme="majorHAnsi" w:cstheme="majorHAnsi"/>
          <w:color w:val="000000" w:themeColor="text1"/>
          <w:u w:val="single"/>
        </w:rPr>
        <w:t xml:space="preserve"> or </w:t>
      </w:r>
      <w:r w:rsidRPr="00AB0CC6">
        <w:rPr>
          <w:rFonts w:asciiTheme="majorHAnsi" w:hAnsiTheme="majorHAnsi" w:cstheme="majorHAnsi"/>
          <w:b/>
          <w:iCs/>
          <w:color w:val="000000" w:themeColor="text1"/>
          <w:u w:val="single"/>
        </w:rPr>
        <w:t>violence penetrating from a collapsing periphery into the centre</w:t>
      </w:r>
      <w:r w:rsidRPr="00AB0CC6">
        <w:rPr>
          <w:rFonts w:asciiTheme="majorHAnsi" w:hAnsiTheme="majorHAnsi" w:cstheme="majorHAnsi"/>
          <w:color w:val="000000" w:themeColor="text1"/>
          <w:sz w:val="16"/>
        </w:rPr>
        <w:t xml:space="preserve">. With individuals deprived of collective defences and left to their own devices, what remains of a social order hinges on the motivation of individuals to cooperate with other individuals on an ad hoc basis, </w:t>
      </w:r>
      <w:r w:rsidRPr="00AB0CC6">
        <w:rPr>
          <w:rFonts w:asciiTheme="majorHAnsi" w:hAnsiTheme="majorHAnsi" w:cstheme="majorHAnsi"/>
          <w:color w:val="000000" w:themeColor="text1"/>
          <w:u w:val="single"/>
        </w:rPr>
        <w:t>driven by fear and greed</w:t>
      </w:r>
      <w:r w:rsidRPr="00AB0CC6">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Zweckrationalitiit. As pointed out in Chapter 1 of this book, and partly elaborated in the rest of this introduction, </w:t>
      </w:r>
      <w:r w:rsidRPr="00AB0CC6">
        <w:rPr>
          <w:rFonts w:asciiTheme="majorHAnsi" w:hAnsiTheme="majorHAnsi" w:cstheme="majorHAnsi"/>
          <w:color w:val="000000" w:themeColor="text1"/>
          <w:u w:val="single"/>
        </w:rPr>
        <w:t xml:space="preserve">I anchor this condition in a variety of interrelated developments, such as </w:t>
      </w:r>
      <w:r w:rsidRPr="00AB0CC6">
        <w:rPr>
          <w:rFonts w:asciiTheme="majorHAnsi" w:hAnsiTheme="majorHAnsi" w:cstheme="majorHAnsi"/>
          <w:b/>
          <w:iCs/>
          <w:color w:val="000000" w:themeColor="text1"/>
          <w:u w:val="single"/>
        </w:rPr>
        <w:t>declining growth</w:t>
      </w:r>
      <w:r w:rsidRPr="00AB0CC6">
        <w:rPr>
          <w:rFonts w:asciiTheme="majorHAnsi" w:hAnsiTheme="majorHAnsi" w:cstheme="majorHAnsi"/>
          <w:color w:val="000000" w:themeColor="text1"/>
          <w:u w:val="single"/>
        </w:rPr>
        <w:t xml:space="preserve"> intensifying </w:t>
      </w:r>
      <w:r w:rsidRPr="00AB0CC6">
        <w:rPr>
          <w:rFonts w:asciiTheme="majorHAnsi" w:hAnsiTheme="majorHAnsi" w:cstheme="majorHAnsi"/>
          <w:b/>
          <w:iCs/>
          <w:color w:val="000000" w:themeColor="text1"/>
          <w:u w:val="single"/>
        </w:rPr>
        <w:t>distributional conflict</w:t>
      </w:r>
      <w:r w:rsidRPr="00AB0CC6">
        <w:rPr>
          <w:rFonts w:asciiTheme="majorHAnsi" w:hAnsiTheme="majorHAnsi" w:cstheme="majorHAnsi"/>
          <w:color w:val="000000" w:themeColor="text1"/>
          <w:sz w:val="16"/>
        </w:rPr>
        <w:t xml:space="preserve">; the </w:t>
      </w:r>
      <w:r w:rsidRPr="00AB0CC6">
        <w:rPr>
          <w:rFonts w:asciiTheme="majorHAnsi" w:hAnsiTheme="majorHAnsi" w:cstheme="majorHAnsi"/>
          <w:color w:val="000000" w:themeColor="text1"/>
          <w:u w:val="single"/>
        </w:rPr>
        <w:t xml:space="preserve">rising </w:t>
      </w:r>
      <w:r w:rsidRPr="00AB0CC6">
        <w:rPr>
          <w:rFonts w:asciiTheme="majorHAnsi" w:hAnsiTheme="majorHAnsi" w:cstheme="majorHAnsi"/>
          <w:b/>
          <w:iCs/>
          <w:color w:val="000000" w:themeColor="text1"/>
          <w:u w:val="single"/>
        </w:rPr>
        <w:t>inequality</w:t>
      </w:r>
      <w:r w:rsidRPr="00AB0CC6">
        <w:rPr>
          <w:rFonts w:asciiTheme="majorHAnsi" w:hAnsiTheme="majorHAnsi" w:cstheme="majorHAnsi"/>
          <w:color w:val="000000" w:themeColor="text1"/>
          <w:sz w:val="16"/>
        </w:rPr>
        <w:t xml:space="preserve"> that results from this; </w:t>
      </w:r>
      <w:r w:rsidRPr="00AB0CC6">
        <w:rPr>
          <w:rFonts w:asciiTheme="majorHAnsi" w:hAnsiTheme="majorHAnsi" w:cstheme="majorHAnsi"/>
          <w:b/>
          <w:iCs/>
          <w:color w:val="000000" w:themeColor="text1"/>
          <w:u w:val="single"/>
        </w:rPr>
        <w:t>vanishing macroeconomic manageability</w:t>
      </w:r>
      <w:r w:rsidRPr="00AB0CC6">
        <w:rPr>
          <w:rFonts w:asciiTheme="majorHAnsi" w:hAnsiTheme="majorHAnsi" w:cstheme="majorHAnsi"/>
          <w:color w:val="000000" w:themeColor="text1"/>
          <w:sz w:val="16"/>
        </w:rPr>
        <w:t xml:space="preserve">, as </w:t>
      </w:r>
      <w:r w:rsidRPr="00AB0CC6">
        <w:rPr>
          <w:rFonts w:asciiTheme="majorHAnsi" w:hAnsiTheme="majorHAnsi" w:cstheme="majorHAnsi"/>
          <w:color w:val="000000" w:themeColor="text1"/>
          <w:u w:val="single"/>
        </w:rPr>
        <w:t>manifested in</w:t>
      </w:r>
      <w:r w:rsidRPr="00AB0CC6">
        <w:rPr>
          <w:rFonts w:asciiTheme="majorHAnsi" w:hAnsiTheme="majorHAnsi" w:cstheme="majorHAnsi"/>
          <w:color w:val="000000" w:themeColor="text1"/>
          <w:sz w:val="16"/>
        </w:rPr>
        <w:t xml:space="preserve">, among other things, steadily </w:t>
      </w:r>
      <w:r w:rsidRPr="00AB0CC6">
        <w:rPr>
          <w:rFonts w:asciiTheme="majorHAnsi" w:hAnsiTheme="majorHAnsi" w:cstheme="majorHAnsi"/>
          <w:color w:val="000000" w:themeColor="text1"/>
          <w:u w:val="single"/>
        </w:rPr>
        <w:t xml:space="preserve">growing indebtedness, a pumped-up money supply; and the ever-present possibility of another </w:t>
      </w:r>
      <w:r w:rsidRPr="00AB0CC6">
        <w:rPr>
          <w:rFonts w:asciiTheme="majorHAnsi" w:hAnsiTheme="majorHAnsi" w:cstheme="majorHAnsi"/>
          <w:b/>
          <w:iCs/>
          <w:color w:val="000000" w:themeColor="text1"/>
          <w:u w:val="single"/>
        </w:rPr>
        <w:t>economic breakdown</w:t>
      </w:r>
      <w:r w:rsidRPr="00AB0CC6">
        <w:rPr>
          <w:rFonts w:asciiTheme="majorHAnsi" w:hAnsiTheme="majorHAnsi" w:cstheme="majorHAnsi"/>
          <w:color w:val="000000" w:themeColor="text1"/>
          <w:sz w:val="16"/>
        </w:rPr>
        <w:t xml:space="preserve">;'9 </w:t>
      </w:r>
      <w:r w:rsidRPr="00AB0CC6">
        <w:rPr>
          <w:rFonts w:asciiTheme="majorHAnsi" w:hAnsiTheme="majorHAnsi" w:cstheme="majorHAnsi"/>
          <w:color w:val="000000" w:themeColor="text1"/>
          <w:u w:val="single"/>
        </w:rPr>
        <w:t>the</w:t>
      </w:r>
      <w:r w:rsidRPr="00AB0CC6">
        <w:rPr>
          <w:rFonts w:asciiTheme="majorHAnsi" w:hAnsiTheme="majorHAnsi" w:cstheme="majorHAnsi"/>
          <w:color w:val="000000" w:themeColor="text1"/>
          <w:sz w:val="16"/>
        </w:rPr>
        <w:t xml:space="preserve"> suspension of post-war capitalism's engine of social progress, democracy, and the associated </w:t>
      </w:r>
      <w:r w:rsidRPr="00AB0CC6">
        <w:rPr>
          <w:rFonts w:asciiTheme="majorHAnsi" w:hAnsiTheme="majorHAnsi" w:cstheme="majorHAnsi"/>
          <w:color w:val="000000" w:themeColor="text1"/>
          <w:u w:val="single"/>
        </w:rPr>
        <w:t xml:space="preserve">rise of </w:t>
      </w:r>
      <w:r w:rsidRPr="00AB0CC6">
        <w:rPr>
          <w:rFonts w:asciiTheme="majorHAnsi" w:hAnsiTheme="majorHAnsi" w:cstheme="majorHAnsi"/>
          <w:b/>
          <w:iCs/>
          <w:color w:val="000000" w:themeColor="text1"/>
          <w:u w:val="single"/>
        </w:rPr>
        <w:t>oligarchic rule</w:t>
      </w:r>
      <w:r w:rsidRPr="00AB0CC6">
        <w:rPr>
          <w:rFonts w:asciiTheme="majorHAnsi" w:hAnsiTheme="majorHAnsi" w:cstheme="majorHAnsi"/>
          <w:color w:val="000000" w:themeColor="text1"/>
          <w:sz w:val="16"/>
        </w:rPr>
        <w:t xml:space="preserve">; the </w:t>
      </w:r>
      <w:r w:rsidRPr="00AB0CC6">
        <w:rPr>
          <w:rFonts w:asciiTheme="majorHAnsi" w:hAnsiTheme="majorHAnsi" w:cstheme="majorHAnsi"/>
          <w:b/>
          <w:iCs/>
          <w:color w:val="000000" w:themeColor="text1"/>
          <w:u w:val="single"/>
        </w:rPr>
        <w:t>dwindling capacity of governments</w:t>
      </w:r>
      <w:r w:rsidRPr="00AB0CC6">
        <w:rPr>
          <w:rFonts w:asciiTheme="majorHAnsi" w:hAnsiTheme="majorHAnsi" w:cstheme="majorHAnsi"/>
          <w:color w:val="000000" w:themeColor="text1"/>
          <w:u w:val="single"/>
        </w:rPr>
        <w:t xml:space="preserve"> and the systemic inability of governance</w:t>
      </w:r>
      <w:r w:rsidRPr="00AB0CC6">
        <w:rPr>
          <w:rFonts w:asciiTheme="majorHAnsi" w:hAnsiTheme="majorHAnsi" w:cstheme="majorHAnsi"/>
          <w:color w:val="000000" w:themeColor="text1"/>
          <w:sz w:val="16"/>
        </w:rPr>
        <w:t xml:space="preserve"> to limit the commodification of labour, nature and money; </w:t>
      </w:r>
      <w:r w:rsidRPr="00AB0CC6">
        <w:rPr>
          <w:rFonts w:asciiTheme="majorHAnsi" w:hAnsiTheme="majorHAnsi" w:cstheme="majorHAnsi"/>
          <w:color w:val="000000" w:themeColor="text1"/>
          <w:u w:val="single"/>
        </w:rPr>
        <w:t xml:space="preserve">the omnipresence of </w:t>
      </w:r>
      <w:r w:rsidRPr="00AB0CC6">
        <w:rPr>
          <w:rFonts w:asciiTheme="majorHAnsi" w:hAnsiTheme="majorHAnsi" w:cstheme="majorHAnsi"/>
          <w:b/>
          <w:iCs/>
          <w:color w:val="000000" w:themeColor="text1"/>
          <w:u w:val="single"/>
        </w:rPr>
        <w:t>corruption</w:t>
      </w:r>
      <w:r w:rsidRPr="00AB0CC6">
        <w:rPr>
          <w:rFonts w:asciiTheme="majorHAnsi" w:hAnsiTheme="majorHAnsi" w:cstheme="majorHAnsi"/>
          <w:color w:val="000000" w:themeColor="text1"/>
          <w:sz w:val="16"/>
        </w:rPr>
        <w:t xml:space="preserve"> of all sorts, </w:t>
      </w:r>
      <w:r w:rsidRPr="00AB0CC6">
        <w:rPr>
          <w:rFonts w:asciiTheme="majorHAnsi" w:hAnsiTheme="majorHAnsi" w:cstheme="majorHAnsi"/>
          <w:color w:val="000000" w:themeColor="text1"/>
          <w:u w:val="single"/>
        </w:rPr>
        <w:t>in response to intensified</w:t>
      </w:r>
      <w:r w:rsidRPr="00AB0CC6">
        <w:rPr>
          <w:rFonts w:asciiTheme="majorHAnsi" w:hAnsiTheme="majorHAnsi" w:cstheme="majorHAnsi"/>
          <w:color w:val="000000" w:themeColor="text1"/>
          <w:sz w:val="16"/>
        </w:rPr>
        <w:t xml:space="preserve"> competition in winner-take-all </w:t>
      </w:r>
      <w:r w:rsidRPr="00AB0CC6">
        <w:rPr>
          <w:rFonts w:asciiTheme="majorHAnsi" w:hAnsiTheme="majorHAnsi" w:cstheme="majorHAnsi"/>
          <w:color w:val="000000" w:themeColor="text1"/>
          <w:u w:val="single"/>
        </w:rPr>
        <w:t>markets</w:t>
      </w:r>
      <w:r w:rsidRPr="00AB0CC6">
        <w:rPr>
          <w:rFonts w:asciiTheme="majorHAnsi" w:hAnsiTheme="majorHAnsi" w:cstheme="majorHAnsi"/>
          <w:color w:val="000000" w:themeColor="text1"/>
          <w:sz w:val="16"/>
        </w:rPr>
        <w:t xml:space="preserve"> with unlimited opportunities for self-enrichment; </w:t>
      </w:r>
      <w:r w:rsidRPr="00AB0CC6">
        <w:rPr>
          <w:rFonts w:asciiTheme="majorHAnsi" w:hAnsiTheme="majorHAnsi" w:cstheme="majorHAnsi"/>
          <w:color w:val="000000" w:themeColor="text1"/>
          <w:u w:val="single"/>
        </w:rPr>
        <w:t>the erosion of public infrastructures</w:t>
      </w:r>
      <w:r w:rsidRPr="00AB0CC6">
        <w:rPr>
          <w:rFonts w:asciiTheme="majorHAnsi" w:hAnsiTheme="majorHAnsi" w:cstheme="majorHAnsi"/>
          <w:color w:val="000000" w:themeColor="text1"/>
          <w:sz w:val="16"/>
        </w:rPr>
        <w:t xml:space="preserve"> and collective benefits in the course of commodification and privatization; </w:t>
      </w:r>
      <w:r w:rsidRPr="00AB0CC6">
        <w:rPr>
          <w:rFonts w:asciiTheme="majorHAnsi" w:hAnsiTheme="majorHAnsi" w:cstheme="majorHAnsi"/>
          <w:color w:val="000000" w:themeColor="text1"/>
          <w:u w:val="single"/>
        </w:rPr>
        <w:t xml:space="preserve">the </w:t>
      </w:r>
      <w:r w:rsidRPr="00AB0CC6">
        <w:rPr>
          <w:rFonts w:asciiTheme="majorHAnsi" w:hAnsiTheme="majorHAnsi" w:cstheme="majorHAnsi"/>
          <w:b/>
          <w:iCs/>
          <w:color w:val="000000" w:themeColor="text1"/>
          <w:u w:val="single"/>
        </w:rPr>
        <w:t>failure</w:t>
      </w:r>
      <w:r w:rsidRPr="00AB0CC6">
        <w:rPr>
          <w:rFonts w:asciiTheme="majorHAnsi" w:hAnsiTheme="majorHAnsi" w:cstheme="majorHAnsi"/>
          <w:color w:val="000000" w:themeColor="text1"/>
          <w:sz w:val="16"/>
        </w:rPr>
        <w:t xml:space="preserve"> after 1989 </w:t>
      </w:r>
      <w:r w:rsidRPr="00AB0CC6">
        <w:rPr>
          <w:rFonts w:asciiTheme="majorHAnsi" w:hAnsiTheme="majorHAnsi" w:cstheme="majorHAnsi"/>
          <w:color w:val="000000" w:themeColor="text1"/>
          <w:u w:val="single"/>
        </w:rPr>
        <w:t>of</w:t>
      </w:r>
      <w:r w:rsidRPr="00AB0CC6">
        <w:rPr>
          <w:rFonts w:asciiTheme="majorHAnsi" w:hAnsiTheme="majorHAnsi" w:cstheme="majorHAnsi"/>
          <w:color w:val="000000" w:themeColor="text1"/>
          <w:sz w:val="16"/>
        </w:rPr>
        <w:t xml:space="preserve"> capitalism's host nation, </w:t>
      </w:r>
      <w:r w:rsidRPr="00AB0CC6">
        <w:rPr>
          <w:rFonts w:asciiTheme="majorHAnsi" w:hAnsiTheme="majorHAnsi" w:cstheme="majorHAnsi"/>
          <w:color w:val="000000" w:themeColor="text1"/>
          <w:u w:val="single"/>
        </w:rPr>
        <w:t xml:space="preserve">the United States, to build and maintain a </w:t>
      </w:r>
      <w:r w:rsidRPr="00AB0CC6">
        <w:rPr>
          <w:rFonts w:asciiTheme="majorHAnsi" w:hAnsiTheme="majorHAnsi" w:cstheme="majorHAnsi"/>
          <w:b/>
          <w:iCs/>
          <w:color w:val="000000" w:themeColor="text1"/>
          <w:u w:val="single"/>
        </w:rPr>
        <w:t>stable global order</w:t>
      </w:r>
      <w:r w:rsidRPr="00AB0CC6">
        <w:rPr>
          <w:rFonts w:asciiTheme="majorHAnsi" w:hAnsiTheme="majorHAnsi" w:cstheme="majorHAnsi"/>
          <w:color w:val="000000" w:themeColor="text1"/>
          <w:sz w:val="16"/>
        </w:rPr>
        <w:t xml:space="preserve">; etc., etc. </w:t>
      </w:r>
      <w:r w:rsidRPr="00AB0CC6">
        <w:rPr>
          <w:rFonts w:asciiTheme="majorHAnsi" w:hAnsiTheme="majorHAnsi" w:cstheme="majorHAnsi"/>
          <w:color w:val="000000" w:themeColor="text1"/>
          <w:u w:val="single"/>
        </w:rPr>
        <w:t>These and other developments</w:t>
      </w:r>
      <w:r w:rsidRPr="00AB0CC6">
        <w:rPr>
          <w:rFonts w:asciiTheme="majorHAnsi" w:hAnsiTheme="majorHAnsi" w:cstheme="majorHAnsi"/>
          <w:color w:val="000000" w:themeColor="text1"/>
          <w:sz w:val="16"/>
        </w:rPr>
        <w:t xml:space="preserve">, I suggest, </w:t>
      </w:r>
      <w:r w:rsidRPr="00AB0CC6">
        <w:rPr>
          <w:rFonts w:asciiTheme="majorHAnsi" w:hAnsiTheme="majorHAnsi" w:cstheme="majorHAnsi"/>
          <w:color w:val="000000" w:themeColor="text1"/>
          <w:u w:val="single"/>
        </w:rPr>
        <w:t xml:space="preserve">have resulted in </w:t>
      </w:r>
      <w:r w:rsidRPr="00AB0CC6">
        <w:rPr>
          <w:rFonts w:asciiTheme="majorHAnsi" w:hAnsiTheme="majorHAnsi" w:cstheme="majorHAnsi"/>
          <w:color w:val="000000" w:themeColor="text1"/>
          <w:u w:val="single"/>
        </w:rPr>
        <w:lastRenderedPageBreak/>
        <w:t>widespread cynicism governing economic life</w:t>
      </w:r>
      <w:r w:rsidRPr="00AB0CC6">
        <w:rPr>
          <w:rFonts w:asciiTheme="majorHAnsi" w:hAnsiTheme="majorHAnsi" w:cstheme="majorHAnsi"/>
          <w:color w:val="000000" w:themeColor="text1"/>
          <w:sz w:val="16"/>
        </w:rPr>
        <w:t xml:space="preserve">, for a long time if not </w:t>
      </w:r>
      <w:r w:rsidRPr="00AB0CC6">
        <w:rPr>
          <w:rFonts w:asciiTheme="majorHAnsi" w:hAnsiTheme="majorHAnsi" w:cstheme="majorHAnsi"/>
          <w:b/>
          <w:iCs/>
          <w:color w:val="000000" w:themeColor="text1"/>
          <w:u w:val="single"/>
        </w:rPr>
        <w:t>forever ruling out a recovery of normative legitimacy for capitalism</w:t>
      </w:r>
      <w:r w:rsidRPr="00AB0CC6">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AB0CC6">
        <w:rPr>
          <w:rFonts w:asciiTheme="majorHAnsi" w:hAnsiTheme="majorHAnsi" w:cstheme="majorHAnsi"/>
          <w:color w:val="000000" w:themeColor="text1"/>
          <w:u w:val="single"/>
        </w:rPr>
        <w:t>and founding social integration on collective resignation</w:t>
      </w:r>
      <w:r w:rsidRPr="00AB0CC6">
        <w:rPr>
          <w:rFonts w:asciiTheme="majorHAnsi" w:hAnsiTheme="majorHAnsi" w:cstheme="majorHAnsi"/>
          <w:color w:val="000000" w:themeColor="text1"/>
          <w:sz w:val="16"/>
        </w:rPr>
        <w:t xml:space="preserve"> as the last remaining pillar of the capitalist social order, or disorder. 20</w:t>
      </w:r>
    </w:p>
    <w:p w14:paraId="31A21185" w14:textId="77777777" w:rsidR="00AC6132" w:rsidRPr="00AB0CC6" w:rsidRDefault="00AC6132" w:rsidP="00AC6132">
      <w:pPr>
        <w:rPr>
          <w:rFonts w:asciiTheme="majorHAnsi" w:hAnsiTheme="majorHAnsi" w:cstheme="majorHAnsi"/>
          <w:sz w:val="16"/>
        </w:rPr>
      </w:pPr>
    </w:p>
    <w:p w14:paraId="4447108F" w14:textId="77777777" w:rsidR="00AC6132" w:rsidRPr="00AB0CC6" w:rsidRDefault="00AC6132" w:rsidP="00AC6132">
      <w:pPr>
        <w:pStyle w:val="Heading4"/>
        <w:rPr>
          <w:rFonts w:asciiTheme="majorHAnsi" w:hAnsiTheme="majorHAnsi" w:cstheme="majorHAnsi"/>
        </w:rPr>
      </w:pPr>
      <w:r w:rsidRPr="00AB0CC6">
        <w:rPr>
          <w:rFonts w:asciiTheme="majorHAnsi" w:hAnsiTheme="majorHAnsi" w:cstheme="majorHAnsi"/>
          <w:iCs/>
        </w:rPr>
        <w:t xml:space="preserve">The alternative is to affirm the Communist party using dual power strategies. </w:t>
      </w:r>
      <w:r w:rsidRPr="00AB0CC6">
        <w:rPr>
          <w:rFonts w:asciiTheme="majorHAnsi" w:hAnsiTheme="majorHAnsi" w:cstheme="majorHAnsi"/>
        </w:rPr>
        <w:t xml:space="preserve">This debate is a question of the </w:t>
      </w:r>
      <w:r w:rsidRPr="00AB0CC6">
        <w:rPr>
          <w:rFonts w:asciiTheme="majorHAnsi" w:hAnsiTheme="majorHAnsi" w:cstheme="majorHAnsi"/>
          <w:u w:val="single"/>
        </w:rPr>
        <w:t>speed,</w:t>
      </w:r>
      <w:r w:rsidRPr="00AB0CC6">
        <w:rPr>
          <w:rFonts w:asciiTheme="majorHAnsi" w:hAnsiTheme="majorHAnsi" w:cstheme="majorHAnsi"/>
        </w:rPr>
        <w:t xml:space="preserve"> </w:t>
      </w:r>
      <w:r w:rsidRPr="00AB0CC6">
        <w:rPr>
          <w:rFonts w:asciiTheme="majorHAnsi" w:hAnsiTheme="majorHAnsi" w:cstheme="majorHAnsi"/>
          <w:u w:val="single"/>
        </w:rPr>
        <w:t>scope,</w:t>
      </w:r>
      <w:r w:rsidRPr="00AB0CC6">
        <w:rPr>
          <w:rFonts w:asciiTheme="majorHAnsi" w:hAnsiTheme="majorHAnsi" w:cstheme="majorHAnsi"/>
        </w:rPr>
        <w:t xml:space="preserve"> and </w:t>
      </w:r>
      <w:r w:rsidRPr="00AB0CC6">
        <w:rPr>
          <w:rFonts w:asciiTheme="majorHAnsi" w:hAnsiTheme="majorHAnsi" w:cstheme="majorHAnsi"/>
          <w:u w:val="single"/>
        </w:rPr>
        <w:t>scale</w:t>
      </w:r>
      <w:r w:rsidRPr="00AB0CC6">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7553275F" w14:textId="77777777" w:rsidR="00AC6132" w:rsidRPr="00AB0CC6" w:rsidRDefault="00AC6132" w:rsidP="00AC6132">
      <w:pPr>
        <w:rPr>
          <w:rFonts w:asciiTheme="majorHAnsi" w:hAnsiTheme="majorHAnsi" w:cstheme="majorHAnsi"/>
        </w:rPr>
      </w:pPr>
      <w:r w:rsidRPr="00AB0CC6">
        <w:rPr>
          <w:rStyle w:val="Style13ptBold"/>
          <w:rFonts w:asciiTheme="majorHAnsi" w:hAnsiTheme="majorHAnsi" w:cstheme="majorHAnsi"/>
        </w:rPr>
        <w:t>Escalante, 19</w:t>
      </w:r>
      <w:r w:rsidRPr="00AB0CC6">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121A629F" w14:textId="77777777" w:rsidR="00AC6132" w:rsidRPr="00AB0CC6" w:rsidRDefault="00AC6132" w:rsidP="00AC6132">
      <w:pPr>
        <w:rPr>
          <w:rFonts w:asciiTheme="majorHAnsi" w:hAnsiTheme="majorHAnsi" w:cstheme="majorHAnsi"/>
          <w:sz w:val="16"/>
        </w:rPr>
      </w:pPr>
      <w:r w:rsidRPr="00AB0CC6">
        <w:rPr>
          <w:rFonts w:asciiTheme="majorHAnsi" w:hAnsiTheme="majorHAnsi" w:cstheme="majorHAnsi"/>
        </w:rPr>
        <w:t xml:space="preserve"> </w:t>
      </w:r>
      <w:r w:rsidRPr="00AB0CC6">
        <w:rPr>
          <w:rFonts w:asciiTheme="majorHAnsi" w:hAnsiTheme="majorHAnsi" w:cstheme="majorHAnsi"/>
          <w:sz w:val="16"/>
        </w:rPr>
        <w:t xml:space="preserve">I have previously argued that a crucial advantage to </w:t>
      </w:r>
      <w:r w:rsidRPr="00AB0CC6">
        <w:rPr>
          <w:rStyle w:val="Emphasis"/>
          <w:rFonts w:asciiTheme="majorHAnsi" w:hAnsiTheme="majorHAnsi" w:cstheme="majorHAnsi"/>
          <w:highlight w:val="cyan"/>
        </w:rPr>
        <w:t>dual power</w:t>
      </w:r>
      <w:r w:rsidRPr="00AB0CC6">
        <w:rPr>
          <w:rFonts w:asciiTheme="majorHAnsi" w:hAnsiTheme="majorHAnsi" w:cstheme="majorHAnsi"/>
          <w:highlight w:val="cyan"/>
          <w:u w:val="single"/>
        </w:rPr>
        <w:t xml:space="preserve"> </w:t>
      </w:r>
      <w:r w:rsidRPr="00AB0CC6">
        <w:rPr>
          <w:rStyle w:val="Emphasis"/>
          <w:rFonts w:asciiTheme="majorHAnsi" w:hAnsiTheme="majorHAnsi" w:cstheme="majorHAnsi"/>
        </w:rPr>
        <w:t>strategy</w:t>
      </w:r>
      <w:r w:rsidRPr="00AB0CC6">
        <w:rPr>
          <w:rFonts w:asciiTheme="majorHAnsi" w:hAnsiTheme="majorHAnsi" w:cstheme="majorHAnsi"/>
          <w:sz w:val="16"/>
        </w:rPr>
        <w:t xml:space="preserve"> is that it </w:t>
      </w:r>
      <w:r w:rsidRPr="00AB0CC6">
        <w:rPr>
          <w:rFonts w:asciiTheme="majorHAnsi" w:hAnsiTheme="majorHAnsi" w:cstheme="majorHAnsi"/>
          <w:highlight w:val="cyan"/>
          <w:u w:val="single"/>
        </w:rPr>
        <w:t xml:space="preserve">gives the masses </w:t>
      </w:r>
      <w:r w:rsidRPr="00AB0CC6">
        <w:rPr>
          <w:rFonts w:asciiTheme="majorHAnsi" w:hAnsiTheme="majorHAnsi" w:cstheme="majorHAnsi"/>
          <w:u w:val="single"/>
        </w:rPr>
        <w:t xml:space="preserve">an infrastructure of </w:t>
      </w:r>
      <w:r w:rsidRPr="00AB0CC6">
        <w:rPr>
          <w:rStyle w:val="StyleUnderline"/>
          <w:rFonts w:asciiTheme="majorHAnsi" w:hAnsiTheme="majorHAnsi" w:cstheme="majorHAnsi"/>
        </w:rPr>
        <w:t>socialist</w:t>
      </w:r>
      <w:r w:rsidRPr="00AB0CC6">
        <w:rPr>
          <w:rStyle w:val="Emphasis"/>
          <w:rFonts w:asciiTheme="majorHAnsi" w:hAnsiTheme="majorHAnsi" w:cstheme="majorHAnsi"/>
        </w:rPr>
        <w:t xml:space="preserve"> </w:t>
      </w:r>
      <w:r w:rsidRPr="00AB0CC6">
        <w:rPr>
          <w:rStyle w:val="Emphasis"/>
          <w:rFonts w:asciiTheme="majorHAnsi" w:hAnsiTheme="majorHAnsi" w:cstheme="majorHAnsi"/>
          <w:highlight w:val="cyan"/>
        </w:rPr>
        <w:t>institutions</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 xml:space="preserve">which can directly provide for </w:t>
      </w:r>
      <w:r w:rsidRPr="00AB0CC6">
        <w:rPr>
          <w:rStyle w:val="Emphasis"/>
          <w:rFonts w:asciiTheme="majorHAnsi" w:hAnsiTheme="majorHAnsi" w:cstheme="majorHAnsi"/>
          <w:highlight w:val="cyan"/>
        </w:rPr>
        <w:t>material needs</w:t>
      </w:r>
      <w:r w:rsidRPr="00AB0CC6">
        <w:rPr>
          <w:rFonts w:asciiTheme="majorHAnsi" w:hAnsiTheme="majorHAnsi" w:cstheme="majorHAnsi"/>
          <w:highlight w:val="cyan"/>
          <w:u w:val="single"/>
        </w:rPr>
        <w:t xml:space="preserve"> in times of </w:t>
      </w:r>
      <w:r w:rsidRPr="00AB0CC6">
        <w:rPr>
          <w:rStyle w:val="Emphasis"/>
          <w:rFonts w:asciiTheme="majorHAnsi" w:hAnsiTheme="majorHAnsi" w:cstheme="majorHAnsi"/>
          <w:highlight w:val="cyan"/>
        </w:rPr>
        <w:t>capitalist crisis</w:t>
      </w:r>
      <w:r w:rsidRPr="00AB0CC6">
        <w:rPr>
          <w:rStyle w:val="Emphasis"/>
          <w:rFonts w:asciiTheme="majorHAnsi" w:hAnsiTheme="majorHAnsi" w:cstheme="majorHAnsi"/>
        </w:rPr>
        <w:t>.</w:t>
      </w:r>
      <w:r w:rsidRPr="00AB0CC6">
        <w:rPr>
          <w:rFonts w:asciiTheme="majorHAnsi" w:hAnsiTheme="majorHAnsi" w:cstheme="majorHAnsi"/>
          <w:u w:val="single"/>
        </w:rPr>
        <w:t xml:space="preserve"> </w:t>
      </w:r>
      <w:r w:rsidRPr="00AB0CC6">
        <w:rPr>
          <w:rStyle w:val="Emphasis"/>
          <w:rFonts w:asciiTheme="majorHAnsi" w:hAnsiTheme="majorHAnsi" w:cstheme="majorHAnsi"/>
          <w:highlight w:val="cyan"/>
        </w:rPr>
        <w:t>Socialist agricultural</w:t>
      </w:r>
      <w:r w:rsidRPr="00AB0CC6">
        <w:rPr>
          <w:rFonts w:asciiTheme="majorHAnsi" w:hAnsiTheme="majorHAnsi" w:cstheme="majorHAnsi"/>
          <w:highlight w:val="cyan"/>
          <w:u w:val="single"/>
        </w:rPr>
        <w:t xml:space="preserve"> and </w:t>
      </w:r>
      <w:r w:rsidRPr="00AB0CC6">
        <w:rPr>
          <w:rStyle w:val="Emphasis"/>
          <w:rFonts w:asciiTheme="majorHAnsi" w:hAnsiTheme="majorHAnsi" w:cstheme="majorHAnsi"/>
          <w:highlight w:val="cyan"/>
        </w:rPr>
        <w:t>food distribution programs</w:t>
      </w:r>
      <w:r w:rsidRPr="00AB0CC6">
        <w:rPr>
          <w:rFonts w:asciiTheme="majorHAnsi" w:hAnsiTheme="majorHAnsi" w:cstheme="majorHAnsi"/>
          <w:highlight w:val="cyan"/>
          <w:u w:val="single"/>
        </w:rPr>
        <w:t xml:space="preserve"> can take ground that the </w:t>
      </w:r>
      <w:r w:rsidRPr="00AB0CC6">
        <w:rPr>
          <w:rStyle w:val="Emphasis"/>
          <w:rFonts w:asciiTheme="majorHAnsi" w:hAnsiTheme="majorHAnsi" w:cstheme="majorHAnsi"/>
          <w:highlight w:val="cyan"/>
        </w:rPr>
        <w:t>capitalist state</w:t>
      </w:r>
      <w:r w:rsidRPr="00AB0CC6">
        <w:rPr>
          <w:rFonts w:asciiTheme="majorHAnsi" w:hAnsiTheme="majorHAnsi" w:cstheme="majorHAnsi"/>
          <w:highlight w:val="cyan"/>
          <w:u w:val="single"/>
        </w:rPr>
        <w:t xml:space="preserve"> cedes</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by</w:t>
      </w:r>
      <w:r w:rsidRPr="00AB0CC6">
        <w:rPr>
          <w:rFonts w:asciiTheme="majorHAnsi" w:hAnsiTheme="majorHAnsi" w:cstheme="majorHAnsi"/>
          <w:u w:val="single"/>
        </w:rPr>
        <w:t xml:space="preserve"> simultaneously </w:t>
      </w:r>
      <w:r w:rsidRPr="00AB0CC6">
        <w:rPr>
          <w:rFonts w:asciiTheme="majorHAnsi" w:hAnsiTheme="majorHAnsi" w:cstheme="majorHAnsi"/>
          <w:highlight w:val="cyan"/>
          <w:u w:val="single"/>
        </w:rPr>
        <w:t>meeting the needs of the masses</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 xml:space="preserve">while proving that socialist </w:t>
      </w:r>
      <w:r w:rsidRPr="00AB0CC6">
        <w:rPr>
          <w:rStyle w:val="Emphasis"/>
          <w:rFonts w:asciiTheme="majorHAnsi" w:hAnsiTheme="majorHAnsi" w:cstheme="majorHAnsi"/>
          <w:highlight w:val="cyan"/>
        </w:rPr>
        <w:t>self-management</w:t>
      </w:r>
      <w:r w:rsidRPr="00AB0CC6">
        <w:rPr>
          <w:rFonts w:asciiTheme="majorHAnsi" w:hAnsiTheme="majorHAnsi" w:cstheme="majorHAnsi"/>
          <w:highlight w:val="cyan"/>
          <w:u w:val="single"/>
        </w:rPr>
        <w:t xml:space="preserve"> and</w:t>
      </w:r>
      <w:r w:rsidRPr="00AB0CC6">
        <w:rPr>
          <w:rStyle w:val="Emphasis"/>
          <w:rFonts w:asciiTheme="majorHAnsi" w:hAnsiTheme="majorHAnsi" w:cstheme="majorHAnsi"/>
          <w:highlight w:val="cyan"/>
        </w:rPr>
        <w:t xml:space="preserve"> political</w:t>
      </w:r>
      <w:r w:rsidRPr="00AB0CC6">
        <w:rPr>
          <w:rFonts w:asciiTheme="majorHAnsi" w:hAnsiTheme="majorHAnsi" w:cstheme="majorHAnsi"/>
          <w:highlight w:val="cyan"/>
          <w:u w:val="single"/>
        </w:rPr>
        <w:t xml:space="preserve"> </w:t>
      </w:r>
      <w:r w:rsidRPr="00AB0CC6">
        <w:rPr>
          <w:rStyle w:val="Emphasis"/>
          <w:rFonts w:asciiTheme="majorHAnsi" w:hAnsiTheme="majorHAnsi" w:cstheme="majorHAnsi"/>
          <w:highlight w:val="cyan"/>
        </w:rPr>
        <w:t>institutions</w:t>
      </w:r>
      <w:r w:rsidRPr="00AB0CC6">
        <w:rPr>
          <w:rFonts w:asciiTheme="majorHAnsi" w:hAnsiTheme="majorHAnsi" w:cstheme="majorHAnsi"/>
          <w:highlight w:val="cyan"/>
          <w:u w:val="single"/>
        </w:rPr>
        <w:t xml:space="preserve"> can function </w:t>
      </w:r>
      <w:r w:rsidRPr="00AB0CC6">
        <w:rPr>
          <w:rStyle w:val="Emphasis"/>
          <w:rFonts w:asciiTheme="majorHAnsi" w:hAnsiTheme="majorHAnsi" w:cstheme="majorHAnsi"/>
          <w:highlight w:val="cyan"/>
        </w:rPr>
        <w:t>independently</w:t>
      </w:r>
      <w:r w:rsidRPr="00AB0CC6">
        <w:rPr>
          <w:rFonts w:asciiTheme="majorHAnsi" w:hAnsiTheme="majorHAnsi" w:cstheme="majorHAnsi"/>
          <w:highlight w:val="cyan"/>
          <w:u w:val="single"/>
        </w:rPr>
        <w:t xml:space="preserve"> of capitalism</w:t>
      </w:r>
      <w:r w:rsidRPr="00AB0CC6">
        <w:rPr>
          <w:rFonts w:asciiTheme="majorHAnsi" w:hAnsiTheme="majorHAnsi" w:cstheme="majorHAnsi"/>
          <w:sz w:val="16"/>
        </w:rPr>
        <w:t xml:space="preserve">. This approach </w:t>
      </w:r>
      <w:r w:rsidRPr="00AB0CC6">
        <w:rPr>
          <w:rFonts w:asciiTheme="majorHAnsi" w:hAnsiTheme="majorHAnsi" w:cstheme="majorHAnsi"/>
          <w:sz w:val="16"/>
          <w:highlight w:val="cyan"/>
        </w:rPr>
        <w:t xml:space="preserve">is </w:t>
      </w:r>
      <w:r w:rsidRPr="00AB0CC6">
        <w:rPr>
          <w:rFonts w:asciiTheme="majorHAnsi" w:hAnsiTheme="majorHAnsi" w:cstheme="majorHAnsi"/>
          <w:highlight w:val="cyan"/>
          <w:u w:val="single"/>
        </w:rPr>
        <w:t>not only</w:t>
      </w:r>
      <w:r w:rsidRPr="00AB0CC6">
        <w:rPr>
          <w:rFonts w:asciiTheme="majorHAnsi" w:hAnsiTheme="majorHAnsi" w:cstheme="majorHAnsi"/>
          <w:u w:val="single"/>
        </w:rPr>
        <w:t xml:space="preserve"> capable of </w:t>
      </w:r>
      <w:r w:rsidRPr="00AB0CC6">
        <w:rPr>
          <w:rStyle w:val="Emphasis"/>
          <w:rFonts w:asciiTheme="majorHAnsi" w:hAnsiTheme="majorHAnsi" w:cstheme="majorHAnsi"/>
          <w:highlight w:val="cyan"/>
        </w:rPr>
        <w:t>literally saving lives</w:t>
      </w:r>
      <w:r w:rsidRPr="00AB0CC6">
        <w:rPr>
          <w:rFonts w:asciiTheme="majorHAnsi" w:hAnsiTheme="majorHAnsi" w:cstheme="majorHAnsi"/>
          <w:u w:val="single"/>
        </w:rPr>
        <w:t xml:space="preserve"> in</w:t>
      </w:r>
      <w:r w:rsidRPr="00AB0CC6">
        <w:rPr>
          <w:rFonts w:asciiTheme="majorHAnsi" w:hAnsiTheme="majorHAnsi" w:cstheme="majorHAnsi"/>
          <w:sz w:val="16"/>
        </w:rPr>
        <w:t xml:space="preserve"> the case of </w:t>
      </w:r>
      <w:r w:rsidRPr="00AB0CC6">
        <w:rPr>
          <w:rFonts w:asciiTheme="majorHAnsi" w:hAnsiTheme="majorHAnsi" w:cstheme="majorHAnsi"/>
          <w:u w:val="single"/>
        </w:rPr>
        <w:t xml:space="preserve">crisis, </w:t>
      </w:r>
      <w:r w:rsidRPr="00AB0CC6">
        <w:rPr>
          <w:rFonts w:asciiTheme="majorHAnsi" w:hAnsiTheme="majorHAnsi" w:cstheme="majorHAnsi"/>
          <w:highlight w:val="cyan"/>
          <w:u w:val="single"/>
        </w:rPr>
        <w:t>but</w:t>
      </w:r>
      <w:r w:rsidRPr="00AB0CC6">
        <w:rPr>
          <w:rFonts w:asciiTheme="majorHAnsi" w:hAnsiTheme="majorHAnsi" w:cstheme="majorHAnsi"/>
          <w:sz w:val="16"/>
        </w:rPr>
        <w:t xml:space="preserve"> of </w:t>
      </w:r>
      <w:r w:rsidRPr="00AB0CC6">
        <w:rPr>
          <w:rFonts w:asciiTheme="majorHAnsi" w:hAnsiTheme="majorHAnsi" w:cstheme="majorHAnsi"/>
          <w:highlight w:val="cyan"/>
          <w:u w:val="single"/>
        </w:rPr>
        <w:t xml:space="preserve">demonstrating the </w:t>
      </w:r>
      <w:r w:rsidRPr="00AB0CC6">
        <w:rPr>
          <w:rStyle w:val="Emphasis"/>
          <w:rFonts w:asciiTheme="majorHAnsi" w:hAnsiTheme="majorHAnsi" w:cstheme="majorHAnsi"/>
          <w:highlight w:val="cyan"/>
        </w:rPr>
        <w:t>possibility of a revolutionary project</w:t>
      </w:r>
      <w:r w:rsidRPr="00AB0CC6">
        <w:rPr>
          <w:rFonts w:asciiTheme="majorHAnsi" w:hAnsiTheme="majorHAnsi" w:cstheme="majorHAnsi"/>
          <w:u w:val="single"/>
        </w:rPr>
        <w:t xml:space="preserve"> which seeks to </w:t>
      </w:r>
      <w:r w:rsidRPr="00AB0CC6">
        <w:rPr>
          <w:rStyle w:val="Emphasis"/>
          <w:rFonts w:asciiTheme="majorHAnsi" w:hAnsiTheme="majorHAnsi" w:cstheme="majorHAnsi"/>
        </w:rPr>
        <w:t>destroy rather than reform</w:t>
      </w:r>
      <w:r w:rsidRPr="00AB0CC6">
        <w:rPr>
          <w:rFonts w:asciiTheme="majorHAnsi" w:hAnsiTheme="majorHAnsi" w:cstheme="majorHAnsi"/>
          <w:u w:val="single"/>
        </w:rPr>
        <w:t xml:space="preserve"> capitalism. One of the most pressing</w:t>
      </w:r>
      <w:r w:rsidRPr="00AB0CC6">
        <w:rPr>
          <w:rFonts w:asciiTheme="majorHAnsi" w:hAnsiTheme="majorHAnsi" w:cstheme="majorHAnsi"/>
          <w:sz w:val="16"/>
        </w:rPr>
        <w:t xml:space="preserve"> of the various </w:t>
      </w:r>
      <w:r w:rsidRPr="00AB0CC6">
        <w:rPr>
          <w:rFonts w:asciiTheme="majorHAnsi" w:hAnsiTheme="majorHAnsi" w:cstheme="majorHAnsi"/>
          <w:u w:val="single"/>
        </w:rPr>
        <w:t>crises</w:t>
      </w:r>
      <w:r w:rsidRPr="00AB0CC6">
        <w:rPr>
          <w:rFonts w:asciiTheme="majorHAnsi" w:hAnsiTheme="majorHAnsi" w:cstheme="majorHAnsi"/>
          <w:sz w:val="16"/>
        </w:rPr>
        <w:t xml:space="preserve"> which humanity faces today </w:t>
      </w:r>
      <w:r w:rsidRPr="00AB0CC6">
        <w:rPr>
          <w:rFonts w:asciiTheme="majorHAnsi" w:hAnsiTheme="majorHAnsi" w:cstheme="majorHAnsi"/>
          <w:u w:val="single"/>
        </w:rPr>
        <w:t>is climate change</w:t>
      </w:r>
      <w:r w:rsidRPr="00AB0CC6">
        <w:rPr>
          <w:rFonts w:asciiTheme="majorHAnsi" w:hAnsiTheme="majorHAnsi" w:cstheme="majorHAnsi"/>
          <w:sz w:val="16"/>
        </w:rPr>
        <w:t xml:space="preserve">. Capitalist production has devastated the planet, and everyday we discover that the small window of time for avoiding its most disastrous effects is shorter than previously understood. </w:t>
      </w:r>
      <w:r w:rsidRPr="00AB0CC6">
        <w:rPr>
          <w:rFonts w:asciiTheme="majorHAnsi" w:hAnsiTheme="majorHAnsi" w:cstheme="majorHAnsi"/>
          <w:u w:val="single"/>
        </w:rPr>
        <w:t xml:space="preserve">The Intergovernmental Panel on Climate Change predicts that </w:t>
      </w:r>
      <w:r w:rsidRPr="00AB0CC6">
        <w:rPr>
          <w:rFonts w:asciiTheme="majorHAnsi" w:hAnsiTheme="majorHAnsi" w:cstheme="majorHAnsi"/>
          <w:highlight w:val="cyan"/>
          <w:u w:val="single"/>
        </w:rPr>
        <w:t>we have 12 years to limit</w:t>
      </w:r>
      <w:r w:rsidRPr="00AB0CC6">
        <w:rPr>
          <w:rFonts w:asciiTheme="majorHAnsi" w:hAnsiTheme="majorHAnsi" w:cstheme="majorHAnsi"/>
          <w:u w:val="single"/>
        </w:rPr>
        <w:t xml:space="preserve"> </w:t>
      </w:r>
      <w:r w:rsidRPr="00AB0CC6">
        <w:rPr>
          <w:rFonts w:asciiTheme="majorHAnsi" w:hAnsiTheme="majorHAnsi" w:cstheme="majorHAnsi"/>
          <w:sz w:val="16"/>
        </w:rPr>
        <w:t>(</w:t>
      </w:r>
      <w:r w:rsidRPr="00AB0CC6">
        <w:rPr>
          <w:rFonts w:asciiTheme="majorHAnsi" w:hAnsiTheme="majorHAnsi" w:cstheme="majorHAnsi"/>
          <w:u w:val="single"/>
        </w:rPr>
        <w:t>not</w:t>
      </w:r>
      <w:r w:rsidRPr="00AB0CC6">
        <w:rPr>
          <w:rFonts w:asciiTheme="majorHAnsi" w:hAnsiTheme="majorHAnsi" w:cstheme="majorHAnsi"/>
          <w:sz w:val="16"/>
        </w:rPr>
        <w:t xml:space="preserve"> even </w:t>
      </w:r>
      <w:r w:rsidRPr="00AB0CC6">
        <w:rPr>
          <w:rFonts w:asciiTheme="majorHAnsi" w:hAnsiTheme="majorHAnsi" w:cstheme="majorHAnsi"/>
          <w:u w:val="single"/>
        </w:rPr>
        <w:t>prevent</w:t>
      </w:r>
      <w:r w:rsidRPr="00AB0CC6">
        <w:rPr>
          <w:rFonts w:asciiTheme="majorHAnsi" w:hAnsiTheme="majorHAnsi" w:cstheme="majorHAnsi"/>
          <w:sz w:val="16"/>
        </w:rPr>
        <w:t xml:space="preserve">) the more </w:t>
      </w:r>
      <w:r w:rsidRPr="00AB0CC6">
        <w:rPr>
          <w:rFonts w:asciiTheme="majorHAnsi" w:hAnsiTheme="majorHAnsi" w:cstheme="majorHAnsi"/>
          <w:highlight w:val="cyan"/>
          <w:u w:val="single"/>
        </w:rPr>
        <w:t>catastrophic</w:t>
      </w:r>
      <w:r w:rsidRPr="00AB0CC6">
        <w:rPr>
          <w:rFonts w:asciiTheme="majorHAnsi" w:hAnsiTheme="majorHAnsi" w:cstheme="majorHAnsi"/>
          <w:sz w:val="16"/>
        </w:rPr>
        <w:t xml:space="preserve"> effects of </w:t>
      </w:r>
      <w:r w:rsidRPr="00AB0CC6">
        <w:rPr>
          <w:rFonts w:asciiTheme="majorHAnsi" w:hAnsiTheme="majorHAnsi" w:cstheme="majorHAnsi"/>
          <w:highlight w:val="cyan"/>
          <w:u w:val="single"/>
        </w:rPr>
        <w:t>climate change</w:t>
      </w:r>
      <w:r w:rsidRPr="00AB0CC6">
        <w:rPr>
          <w:rFonts w:asciiTheme="majorHAnsi" w:hAnsiTheme="majorHAnsi" w:cstheme="majorHAnsi"/>
          <w:u w:val="single"/>
        </w:rPr>
        <w:t>. The</w:t>
      </w:r>
      <w:r w:rsidRPr="00AB0CC6">
        <w:rPr>
          <w:rFonts w:asciiTheme="majorHAnsi" w:hAnsiTheme="majorHAnsi" w:cstheme="majorHAnsi"/>
          <w:sz w:val="16"/>
        </w:rPr>
        <w:t xml:space="preserve"> simple, and </w:t>
      </w:r>
      <w:r w:rsidRPr="00AB0CC6">
        <w:rPr>
          <w:rFonts w:asciiTheme="majorHAnsi" w:hAnsiTheme="majorHAnsi" w:cstheme="majorHAnsi"/>
          <w:u w:val="single"/>
        </w:rPr>
        <w:t>horrific, fact that we all must face is that cli</w:t>
      </w:r>
      <w:r w:rsidRPr="00AB0CC6">
        <w:rPr>
          <w:rFonts w:asciiTheme="majorHAnsi" w:hAnsiTheme="majorHAnsi" w:cstheme="majorHAnsi"/>
          <w:highlight w:val="cyan"/>
          <w:u w:val="single"/>
        </w:rPr>
        <w:t>mate change</w:t>
      </w:r>
      <w:r w:rsidRPr="00AB0CC6">
        <w:rPr>
          <w:rFonts w:asciiTheme="majorHAnsi" w:hAnsiTheme="majorHAnsi" w:cstheme="majorHAnsi"/>
          <w:u w:val="single"/>
        </w:rPr>
        <w:t xml:space="preserve"> has reached a point where many</w:t>
      </w:r>
      <w:r w:rsidRPr="00AB0CC6">
        <w:rPr>
          <w:rFonts w:asciiTheme="majorHAnsi" w:hAnsiTheme="majorHAnsi" w:cstheme="majorHAnsi"/>
          <w:sz w:val="16"/>
        </w:rPr>
        <w:t xml:space="preserve"> of its </w:t>
      </w:r>
      <w:r w:rsidRPr="00AB0CC6">
        <w:rPr>
          <w:rFonts w:asciiTheme="majorHAnsi" w:hAnsiTheme="majorHAnsi" w:cstheme="majorHAnsi"/>
          <w:highlight w:val="cyan"/>
          <w:u w:val="single"/>
        </w:rPr>
        <w:t xml:space="preserve">effects are </w:t>
      </w:r>
      <w:r w:rsidRPr="00AB0CC6">
        <w:rPr>
          <w:rStyle w:val="Emphasis"/>
          <w:rFonts w:asciiTheme="majorHAnsi" w:hAnsiTheme="majorHAnsi" w:cstheme="majorHAnsi"/>
          <w:highlight w:val="cyan"/>
        </w:rPr>
        <w:t>inevitable</w:t>
      </w:r>
      <w:r w:rsidRPr="00AB0CC6">
        <w:rPr>
          <w:rFonts w:asciiTheme="majorHAnsi" w:hAnsiTheme="majorHAnsi" w:cstheme="majorHAnsi"/>
          <w:u w:val="single"/>
        </w:rPr>
        <w:t xml:space="preserve">, and </w:t>
      </w:r>
      <w:r w:rsidRPr="00AB0CC6">
        <w:rPr>
          <w:rFonts w:asciiTheme="majorHAnsi" w:hAnsiTheme="majorHAnsi" w:cstheme="majorHAnsi"/>
          <w:highlight w:val="cyan"/>
          <w:u w:val="single"/>
        </w:rPr>
        <w:t>we are</w:t>
      </w:r>
      <w:r w:rsidRPr="00AB0CC6">
        <w:rPr>
          <w:rFonts w:asciiTheme="majorHAnsi" w:hAnsiTheme="majorHAnsi" w:cstheme="majorHAnsi"/>
          <w:sz w:val="16"/>
        </w:rPr>
        <w:t xml:space="preserve"> now </w:t>
      </w:r>
      <w:r w:rsidRPr="00AB0CC6">
        <w:rPr>
          <w:rFonts w:asciiTheme="majorHAnsi" w:hAnsiTheme="majorHAnsi" w:cstheme="majorHAnsi"/>
          <w:highlight w:val="cyan"/>
          <w:u w:val="single"/>
        </w:rPr>
        <w:t xml:space="preserve">in a </w:t>
      </w:r>
      <w:r w:rsidRPr="00AB0CC6">
        <w:rPr>
          <w:rFonts w:asciiTheme="majorHAnsi" w:hAnsiTheme="majorHAnsi" w:cstheme="majorHAnsi"/>
          <w:b/>
          <w:iCs/>
          <w:highlight w:val="cyan"/>
          <w:u w:val="single"/>
        </w:rPr>
        <w:t>post-brink world</w:t>
      </w:r>
      <w:r w:rsidRPr="00AB0CC6">
        <w:rPr>
          <w:rFonts w:asciiTheme="majorHAnsi" w:hAnsiTheme="majorHAnsi" w:cstheme="majorHAnsi"/>
          <w:sz w:val="16"/>
        </w:rPr>
        <w:t xml:space="preserve">, </w:t>
      </w:r>
      <w:r w:rsidRPr="00AB0CC6">
        <w:rPr>
          <w:rFonts w:asciiTheme="majorHAnsi" w:hAnsiTheme="majorHAnsi" w:cstheme="majorHAnsi"/>
          <w:u w:val="single"/>
        </w:rPr>
        <w:t xml:space="preserve">where </w:t>
      </w:r>
      <w:r w:rsidRPr="00AB0CC6">
        <w:rPr>
          <w:rFonts w:asciiTheme="majorHAnsi" w:hAnsiTheme="majorHAnsi" w:cstheme="majorHAnsi"/>
          <w:highlight w:val="cyan"/>
          <w:u w:val="single"/>
        </w:rPr>
        <w:t>damage control is the primary concern</w:t>
      </w:r>
      <w:r w:rsidRPr="00AB0CC6">
        <w:rPr>
          <w:rFonts w:asciiTheme="majorHAnsi" w:hAnsiTheme="majorHAnsi" w:cstheme="majorHAnsi"/>
          <w:u w:val="single"/>
        </w:rPr>
        <w:t xml:space="preserve">. </w:t>
      </w:r>
      <w:r w:rsidRPr="00AB0CC6">
        <w:rPr>
          <w:rStyle w:val="Emphasis"/>
          <w:rFonts w:asciiTheme="majorHAnsi" w:hAnsiTheme="majorHAnsi" w:cstheme="majorHAnsi"/>
          <w:highlight w:val="cyan"/>
        </w:rPr>
        <w:t>The question is not whether we can escape</w:t>
      </w:r>
      <w:r w:rsidRPr="00AB0CC6">
        <w:rPr>
          <w:rFonts w:asciiTheme="majorHAnsi" w:hAnsiTheme="majorHAnsi" w:cstheme="majorHAnsi"/>
          <w:sz w:val="16"/>
        </w:rPr>
        <w:t xml:space="preserve"> a future of </w:t>
      </w:r>
      <w:r w:rsidRPr="00AB0CC6">
        <w:rPr>
          <w:rStyle w:val="Emphasis"/>
          <w:rFonts w:asciiTheme="majorHAnsi" w:hAnsiTheme="majorHAnsi" w:cstheme="majorHAnsi"/>
          <w:highlight w:val="cyan"/>
        </w:rPr>
        <w:t>climate change, but whether we can survive it</w:t>
      </w:r>
      <w:r w:rsidRPr="00AB0CC6">
        <w:rPr>
          <w:rFonts w:asciiTheme="majorHAnsi" w:hAnsiTheme="majorHAnsi" w:cstheme="majorHAnsi"/>
          <w:u w:val="single"/>
        </w:rPr>
        <w:t>. Socialist strategy must adapt accordingly</w:t>
      </w:r>
      <w:r w:rsidRPr="00AB0CC6">
        <w:rPr>
          <w:rFonts w:asciiTheme="majorHAnsi" w:hAnsiTheme="majorHAnsi" w:cstheme="majorHAnsi"/>
          <w:sz w:val="16"/>
        </w:rPr>
        <w:t xml:space="preserve">. In the face of this crisis, the </w:t>
      </w:r>
      <w:r w:rsidRPr="00AB0CC6">
        <w:rPr>
          <w:rFonts w:asciiTheme="majorHAnsi" w:hAnsiTheme="majorHAnsi" w:cstheme="majorHAnsi"/>
          <w:u w:val="single"/>
        </w:rPr>
        <w:t>democratic socialists</w:t>
      </w:r>
      <w:r w:rsidRPr="00AB0CC6">
        <w:rPr>
          <w:rFonts w:asciiTheme="majorHAnsi" w:hAnsiTheme="majorHAnsi" w:cstheme="majorHAnsi"/>
          <w:sz w:val="16"/>
        </w:rPr>
        <w:t xml:space="preserve"> and social democrats in the United States have </w:t>
      </w:r>
      <w:r w:rsidRPr="00AB0CC6">
        <w:rPr>
          <w:rFonts w:asciiTheme="majorHAnsi" w:hAnsiTheme="majorHAnsi" w:cstheme="majorHAnsi"/>
          <w:u w:val="single"/>
        </w:rPr>
        <w:t>largely settled on market</w:t>
      </w:r>
      <w:r w:rsidRPr="00AB0CC6">
        <w:rPr>
          <w:rFonts w:asciiTheme="majorHAnsi" w:hAnsiTheme="majorHAnsi" w:cstheme="majorHAnsi"/>
          <w:sz w:val="16"/>
        </w:rPr>
        <w:t xml:space="preserve"> based </w:t>
      </w:r>
      <w:r w:rsidRPr="00AB0CC6">
        <w:rPr>
          <w:rFonts w:asciiTheme="majorHAnsi" w:hAnsiTheme="majorHAnsi" w:cstheme="majorHAnsi"/>
          <w:u w:val="single"/>
        </w:rPr>
        <w:t>reforms. The Green New Deal,</w:t>
      </w:r>
      <w:r w:rsidRPr="00AB0CC6">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AB0CC6">
        <w:rPr>
          <w:rFonts w:asciiTheme="majorHAnsi" w:hAnsiTheme="majorHAnsi" w:cstheme="majorHAnsi"/>
          <w:u w:val="single"/>
        </w:rPr>
        <w:t>does nothing to challenge capitalism</w:t>
      </w:r>
      <w:r w:rsidRPr="00AB0CC6">
        <w:rPr>
          <w:rFonts w:asciiTheme="majorHAnsi" w:hAnsiTheme="majorHAnsi" w:cstheme="majorHAnsi"/>
          <w:sz w:val="16"/>
        </w:rPr>
        <w:t xml:space="preserve"> itself, </w:t>
      </w:r>
      <w:r w:rsidRPr="00AB0CC6">
        <w:rPr>
          <w:rFonts w:asciiTheme="majorHAnsi" w:hAnsiTheme="majorHAnsi" w:cstheme="majorHAnsi"/>
          <w:u w:val="single"/>
        </w:rPr>
        <w:t>but</w:t>
      </w:r>
      <w:r w:rsidRPr="00AB0CC6">
        <w:rPr>
          <w:rFonts w:asciiTheme="majorHAnsi" w:hAnsiTheme="majorHAnsi" w:cstheme="majorHAnsi"/>
          <w:sz w:val="16"/>
        </w:rPr>
        <w:t xml:space="preserve"> rather </w:t>
      </w:r>
      <w:r w:rsidRPr="00AB0CC6">
        <w:rPr>
          <w:rFonts w:asciiTheme="majorHAnsi" w:hAnsiTheme="majorHAnsi" w:cstheme="majorHAnsi"/>
          <w:u w:val="single"/>
        </w:rPr>
        <w:t>seeks to subsidize market solutions to reorient</w:t>
      </w:r>
      <w:r w:rsidRPr="00AB0CC6">
        <w:rPr>
          <w:rFonts w:asciiTheme="majorHAnsi" w:hAnsiTheme="majorHAnsi" w:cstheme="majorHAnsi"/>
          <w:sz w:val="16"/>
        </w:rPr>
        <w:t xml:space="preserve"> the </w:t>
      </w:r>
      <w:r w:rsidRPr="00AB0CC6">
        <w:rPr>
          <w:rFonts w:asciiTheme="majorHAnsi" w:hAnsiTheme="majorHAnsi" w:cstheme="majorHAnsi"/>
          <w:u w:val="single"/>
        </w:rPr>
        <w:t>US energy infrastructure towards renewable energy</w:t>
      </w:r>
      <w:r w:rsidRPr="00AB0CC6">
        <w:rPr>
          <w:rFonts w:asciiTheme="majorHAnsi" w:hAnsiTheme="majorHAnsi" w:cstheme="majorHAnsi"/>
          <w:sz w:val="16"/>
        </w:rPr>
        <w:t xml:space="preserve"> production, to develop less energy consuming transportation, </w:t>
      </w:r>
      <w:r w:rsidRPr="00AB0CC6">
        <w:rPr>
          <w:rFonts w:asciiTheme="majorHAnsi" w:hAnsiTheme="majorHAnsi" w:cstheme="majorHAnsi"/>
          <w:u w:val="single"/>
        </w:rPr>
        <w:t>and</w:t>
      </w:r>
      <w:r w:rsidRPr="00AB0CC6">
        <w:rPr>
          <w:rFonts w:asciiTheme="majorHAnsi" w:hAnsiTheme="majorHAnsi" w:cstheme="majorHAnsi"/>
          <w:sz w:val="16"/>
        </w:rPr>
        <w:t xml:space="preserve"> the </w:t>
      </w:r>
      <w:r w:rsidRPr="00AB0CC6">
        <w:rPr>
          <w:rFonts w:asciiTheme="majorHAnsi" w:hAnsiTheme="majorHAnsi" w:cstheme="majorHAnsi"/>
          <w:u w:val="single"/>
        </w:rPr>
        <w:t>development of public investment towards these ends.</w:t>
      </w:r>
      <w:r w:rsidRPr="00AB0CC6">
        <w:rPr>
          <w:rFonts w:asciiTheme="majorHAnsi" w:hAnsiTheme="majorHAnsi" w:cstheme="majorHAnsi"/>
          <w:sz w:val="16"/>
        </w:rPr>
        <w:t xml:space="preserve"> </w:t>
      </w:r>
      <w:r w:rsidRPr="00AB0CC6">
        <w:rPr>
          <w:rFonts w:asciiTheme="majorHAnsi" w:hAnsiTheme="majorHAnsi" w:cstheme="majorHAnsi"/>
          <w:b/>
          <w:iCs/>
          <w:u w:val="single"/>
        </w:rPr>
        <w:t>The plan does nothing to call into question the profit incentives and endless resource consumption of capitalism which led us to this point</w:t>
      </w:r>
      <w:r w:rsidRPr="00AB0CC6">
        <w:rPr>
          <w:rFonts w:asciiTheme="majorHAnsi" w:hAnsiTheme="majorHAnsi" w:cstheme="majorHAnsi"/>
          <w:sz w:val="16"/>
        </w:rPr>
        <w:t xml:space="preserve">. Rather, it </w:t>
      </w:r>
      <w:r w:rsidRPr="00AB0CC6">
        <w:rPr>
          <w:rFonts w:asciiTheme="majorHAnsi" w:hAnsiTheme="majorHAnsi" w:cstheme="majorHAnsi"/>
          <w:u w:val="single"/>
        </w:rPr>
        <w:t>seeks to reorient</w:t>
      </w:r>
      <w:r w:rsidRPr="00AB0CC6">
        <w:rPr>
          <w:rFonts w:asciiTheme="majorHAnsi" w:hAnsiTheme="majorHAnsi" w:cstheme="majorHAnsi"/>
          <w:sz w:val="16"/>
        </w:rPr>
        <w:t xml:space="preserve"> the </w:t>
      </w:r>
      <w:r w:rsidRPr="00AB0CC6">
        <w:rPr>
          <w:rFonts w:asciiTheme="majorHAnsi" w:hAnsiTheme="majorHAnsi" w:cstheme="majorHAnsi"/>
          <w:u w:val="single"/>
        </w:rPr>
        <w:t>relentless market forces of capitalism towards slightly less destructive technological developments. While the plan would lead to a massive investment in the manufacturing and deployment of solar energy infrastructure</w:t>
      </w:r>
      <w:r w:rsidRPr="00AB0CC6">
        <w:rPr>
          <w:rFonts w:asciiTheme="majorHAnsi" w:hAnsiTheme="majorHAnsi" w:cstheme="majorHAnsi"/>
          <w:sz w:val="16"/>
        </w:rPr>
        <w:t>, National Geographic reports that, “</w:t>
      </w:r>
      <w:r w:rsidRPr="00AB0CC6">
        <w:rPr>
          <w:rFonts w:asciiTheme="majorHAnsi" w:hAnsiTheme="majorHAnsi" w:cstheme="majorHAnsi"/>
          <w:u w:val="single"/>
        </w:rPr>
        <w:t xml:space="preserve">Fabricating [solar] panels </w:t>
      </w:r>
      <w:r w:rsidRPr="00AB0CC6">
        <w:rPr>
          <w:rFonts w:asciiTheme="majorHAnsi" w:hAnsiTheme="majorHAnsi" w:cstheme="majorHAnsi"/>
          <w:b/>
          <w:iCs/>
          <w:u w:val="single"/>
        </w:rPr>
        <w:t>requires caustic chemicals</w:t>
      </w:r>
      <w:r w:rsidRPr="00AB0CC6">
        <w:rPr>
          <w:rFonts w:asciiTheme="majorHAnsi" w:hAnsiTheme="majorHAnsi" w:cstheme="majorHAnsi"/>
          <w:u w:val="single"/>
        </w:rPr>
        <w:t xml:space="preserve"> such as sodium hydroxide and hydrofluoric acid, and </w:t>
      </w:r>
      <w:r w:rsidRPr="00AB0CC6">
        <w:rPr>
          <w:rFonts w:asciiTheme="majorHAnsi" w:hAnsiTheme="majorHAnsi" w:cstheme="majorHAnsi"/>
          <w:b/>
          <w:iCs/>
          <w:u w:val="single"/>
        </w:rPr>
        <w:t>the process uses water as well as electricity</w:t>
      </w:r>
      <w:r w:rsidRPr="00AB0CC6">
        <w:rPr>
          <w:rFonts w:asciiTheme="majorHAnsi" w:hAnsiTheme="majorHAnsi" w:cstheme="majorHAnsi"/>
          <w:u w:val="single"/>
        </w:rPr>
        <w:t xml:space="preserve">, the production of which </w:t>
      </w:r>
      <w:r w:rsidRPr="00AB0CC6">
        <w:rPr>
          <w:rFonts w:asciiTheme="majorHAnsi" w:hAnsiTheme="majorHAnsi" w:cstheme="majorHAnsi"/>
          <w:b/>
          <w:iCs/>
          <w:u w:val="single"/>
        </w:rPr>
        <w:t>emits greenhouse gases</w:t>
      </w:r>
      <w:r w:rsidRPr="00AB0CC6">
        <w:rPr>
          <w:rFonts w:asciiTheme="majorHAnsi" w:hAnsiTheme="majorHAnsi" w:cstheme="majorHAnsi"/>
          <w:sz w:val="16"/>
        </w:rPr>
        <w:t xml:space="preserve">.” </w:t>
      </w:r>
      <w:r w:rsidRPr="00AB0CC6">
        <w:rPr>
          <w:rFonts w:asciiTheme="majorHAnsi" w:hAnsiTheme="majorHAnsi" w:cstheme="majorHAnsi"/>
          <w:highlight w:val="cyan"/>
          <w:u w:val="single"/>
        </w:rPr>
        <w:t>Technology</w:t>
      </w:r>
      <w:r w:rsidRPr="00AB0CC6">
        <w:rPr>
          <w:rFonts w:asciiTheme="majorHAnsi" w:hAnsiTheme="majorHAnsi" w:cstheme="majorHAnsi"/>
          <w:u w:val="single"/>
        </w:rPr>
        <w:t xml:space="preserve"> alone </w:t>
      </w:r>
      <w:r w:rsidRPr="00AB0CC6">
        <w:rPr>
          <w:rFonts w:asciiTheme="majorHAnsi" w:hAnsiTheme="majorHAnsi" w:cstheme="majorHAnsi"/>
          <w:highlight w:val="cyan"/>
          <w:u w:val="single"/>
        </w:rPr>
        <w:t>cannot</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sufficiently combat this crisis</w:t>
      </w:r>
      <w:r w:rsidRPr="00AB0CC6">
        <w:rPr>
          <w:rFonts w:asciiTheme="majorHAnsi" w:hAnsiTheme="majorHAnsi" w:cstheme="majorHAnsi"/>
          <w:u w:val="single"/>
        </w:rPr>
        <w:t>, as the production</w:t>
      </w:r>
      <w:r w:rsidRPr="00AB0CC6">
        <w:rPr>
          <w:rFonts w:asciiTheme="majorHAnsi" w:hAnsiTheme="majorHAnsi" w:cstheme="majorHAnsi"/>
          <w:sz w:val="16"/>
        </w:rPr>
        <w:t xml:space="preserve"> of such technology </w:t>
      </w:r>
      <w:r w:rsidRPr="00AB0CC6">
        <w:rPr>
          <w:rFonts w:asciiTheme="majorHAnsi" w:hAnsiTheme="majorHAnsi" w:cstheme="majorHAnsi"/>
          <w:u w:val="single"/>
        </w:rPr>
        <w:t xml:space="preserve">through capitalist manufacturing </w:t>
      </w:r>
      <w:r w:rsidRPr="00AB0CC6">
        <w:rPr>
          <w:rFonts w:asciiTheme="majorHAnsi" w:hAnsiTheme="majorHAnsi" w:cstheme="majorHAnsi"/>
          <w:u w:val="single"/>
        </w:rPr>
        <w:lastRenderedPageBreak/>
        <w:t xml:space="preserve">infrastructure </w:t>
      </w:r>
      <w:r w:rsidRPr="00AB0CC6">
        <w:rPr>
          <w:rFonts w:asciiTheme="majorHAnsi" w:hAnsiTheme="majorHAnsi" w:cstheme="majorHAnsi"/>
          <w:b/>
          <w:iCs/>
          <w:u w:val="single"/>
        </w:rPr>
        <w:t>only perpetuates environmental harm</w:t>
      </w:r>
      <w:r w:rsidRPr="00AB0CC6">
        <w:rPr>
          <w:rFonts w:asciiTheme="majorHAnsi" w:hAnsiTheme="majorHAnsi" w:cstheme="majorHAnsi"/>
          <w:u w:val="single"/>
        </w:rPr>
        <w:t>.</w:t>
      </w:r>
      <w:r w:rsidRPr="00AB0CC6">
        <w:rPr>
          <w:rFonts w:asciiTheme="majorHAnsi" w:hAnsiTheme="majorHAnsi" w:cstheme="majorHAnsi"/>
          <w:sz w:val="16"/>
        </w:rPr>
        <w:t xml:space="preserve"> Furthermore, </w:t>
      </w:r>
      <w:r w:rsidRPr="00AB0CC6">
        <w:rPr>
          <w:rFonts w:asciiTheme="majorHAnsi" w:hAnsiTheme="majorHAnsi" w:cstheme="majorHAnsi"/>
          <w:u w:val="single"/>
        </w:rPr>
        <w:t>subsidizing and incentivizing renewable energy stops far short of actually combating the fossil fuel industry</w:t>
      </w:r>
      <w:r w:rsidRPr="00AB0CC6">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w:t>
      </w:r>
      <w:r w:rsidRPr="00AB0CC6">
        <w:rPr>
          <w:rFonts w:asciiTheme="majorHAnsi" w:hAnsiTheme="majorHAnsi" w:cstheme="majorHAnsi"/>
          <w:u w:val="single"/>
        </w:rPr>
        <w:t xml:space="preserve">development of </w:t>
      </w:r>
      <w:r w:rsidRPr="00AB0CC6">
        <w:rPr>
          <w:rFonts w:asciiTheme="majorHAnsi" w:hAnsiTheme="majorHAnsi" w:cstheme="majorHAnsi"/>
          <w:highlight w:val="cyan"/>
          <w:u w:val="single"/>
        </w:rPr>
        <w:t>high-tech</w:t>
      </w:r>
      <w:r w:rsidRPr="00AB0CC6">
        <w:rPr>
          <w:rFonts w:asciiTheme="majorHAnsi" w:hAnsiTheme="majorHAnsi" w:cstheme="majorHAnsi"/>
          <w:u w:val="single"/>
        </w:rPr>
        <w:t xml:space="preserve"> energy </w:t>
      </w:r>
      <w:r w:rsidRPr="00AB0CC6">
        <w:rPr>
          <w:rFonts w:asciiTheme="majorHAnsi" w:hAnsiTheme="majorHAnsi" w:cstheme="majorHAnsi"/>
          <w:highlight w:val="cyan"/>
          <w:u w:val="single"/>
        </w:rPr>
        <w:t>infrastructure</w:t>
      </w:r>
      <w:r w:rsidRPr="00AB0CC6">
        <w:rPr>
          <w:rFonts w:asciiTheme="majorHAnsi" w:hAnsiTheme="majorHAnsi" w:cstheme="majorHAnsi"/>
          <w:u w:val="single"/>
        </w:rPr>
        <w:t xml:space="preserve"> and </w:t>
      </w:r>
      <w:r w:rsidRPr="00AB0CC6">
        <w:rPr>
          <w:rFonts w:asciiTheme="majorHAnsi" w:hAnsiTheme="majorHAnsi" w:cstheme="majorHAnsi"/>
          <w:sz w:val="16"/>
        </w:rPr>
        <w:t xml:space="preserve">the development of </w:t>
      </w:r>
      <w:r w:rsidRPr="00AB0CC6">
        <w:rPr>
          <w:rFonts w:asciiTheme="majorHAnsi" w:hAnsiTheme="majorHAnsi" w:cstheme="majorHAnsi"/>
          <w:u w:val="single"/>
        </w:rPr>
        <w:t>low</w:t>
      </w:r>
      <w:r w:rsidRPr="00AB0CC6">
        <w:rPr>
          <w:rFonts w:asciiTheme="majorHAnsi" w:hAnsiTheme="majorHAnsi" w:cstheme="majorHAnsi"/>
          <w:sz w:val="16"/>
        </w:rPr>
        <w:t xml:space="preserve"> or zero </w:t>
      </w:r>
      <w:r w:rsidRPr="00AB0CC6">
        <w:rPr>
          <w:rFonts w:asciiTheme="majorHAnsi" w:hAnsiTheme="majorHAnsi" w:cstheme="majorHAnsi"/>
          <w:u w:val="single"/>
        </w:rPr>
        <w:t xml:space="preserve">emission transportation </w:t>
      </w:r>
      <w:r w:rsidRPr="00AB0CC6">
        <w:rPr>
          <w:rFonts w:asciiTheme="majorHAnsi" w:hAnsiTheme="majorHAnsi" w:cstheme="majorHAnsi"/>
          <w:highlight w:val="cyan"/>
          <w:u w:val="single"/>
        </w:rPr>
        <w:t>requires</w:t>
      </w:r>
      <w:r w:rsidRPr="00AB0CC6">
        <w:rPr>
          <w:rFonts w:asciiTheme="majorHAnsi" w:hAnsiTheme="majorHAnsi" w:cstheme="majorHAnsi"/>
          <w:sz w:val="16"/>
        </w:rPr>
        <w:t xml:space="preserve"> the import of </w:t>
      </w:r>
      <w:r w:rsidRPr="00AB0CC6">
        <w:rPr>
          <w:rFonts w:asciiTheme="majorHAnsi" w:hAnsiTheme="majorHAnsi" w:cstheme="majorHAnsi"/>
          <w:u w:val="single"/>
        </w:rPr>
        <w:t>raw material and rare earth minerals which the United States can only access because of the imperial division of the Global South.</w:t>
      </w:r>
      <w:r w:rsidRPr="00AB0CC6">
        <w:rPr>
          <w:rFonts w:asciiTheme="majorHAnsi" w:hAnsiTheme="majorHAnsi" w:cstheme="majorHAnsi"/>
          <w:sz w:val="16"/>
        </w:rPr>
        <w:t xml:space="preserve"> This imperial division of the world </w:t>
      </w:r>
      <w:r w:rsidRPr="00AB0CC6">
        <w:rPr>
          <w:rFonts w:asciiTheme="majorHAnsi" w:hAnsiTheme="majorHAnsi" w:cstheme="majorHAnsi"/>
          <w:u w:val="single"/>
        </w:rPr>
        <w:t xml:space="preserve">requires </w:t>
      </w:r>
      <w:r w:rsidRPr="00AB0CC6">
        <w:rPr>
          <w:rFonts w:asciiTheme="majorHAnsi" w:hAnsiTheme="majorHAnsi" w:cstheme="majorHAnsi"/>
          <w:highlight w:val="cyan"/>
          <w:u w:val="single"/>
        </w:rPr>
        <w:t xml:space="preserve">constant </w:t>
      </w:r>
      <w:r w:rsidRPr="00AB0CC6">
        <w:rPr>
          <w:rStyle w:val="Emphasis"/>
          <w:rFonts w:asciiTheme="majorHAnsi" w:hAnsiTheme="majorHAnsi" w:cstheme="majorHAnsi"/>
          <w:highlight w:val="cyan"/>
        </w:rPr>
        <w:t>militarism</w:t>
      </w:r>
      <w:r w:rsidRPr="00AB0CC6">
        <w:rPr>
          <w:rFonts w:asciiTheme="majorHAnsi" w:hAnsiTheme="majorHAnsi" w:cstheme="majorHAnsi"/>
          <w:highlight w:val="cyan"/>
          <w:u w:val="single"/>
        </w:rPr>
        <w:t xml:space="preserve"> </w:t>
      </w:r>
      <w:r w:rsidRPr="00AB0CC6">
        <w:rPr>
          <w:rFonts w:asciiTheme="majorHAnsi" w:hAnsiTheme="majorHAnsi" w:cstheme="majorHAnsi"/>
          <w:u w:val="single"/>
        </w:rPr>
        <w:t>from</w:t>
      </w:r>
      <w:r w:rsidRPr="00AB0CC6">
        <w:rPr>
          <w:rFonts w:asciiTheme="majorHAnsi" w:hAnsiTheme="majorHAnsi" w:cstheme="majorHAnsi"/>
          <w:sz w:val="16"/>
        </w:rPr>
        <w:t xml:space="preserve"> the </w:t>
      </w:r>
      <w:r w:rsidRPr="00AB0CC6">
        <w:rPr>
          <w:rFonts w:asciiTheme="majorHAnsi" w:hAnsiTheme="majorHAnsi" w:cstheme="majorHAnsi"/>
          <w:u w:val="single"/>
        </w:rPr>
        <w:t>imperial core nations</w:t>
      </w:r>
      <w:r w:rsidRPr="00AB0CC6">
        <w:rPr>
          <w:rFonts w:asciiTheme="majorHAnsi" w:hAnsiTheme="majorHAnsi" w:cstheme="majorHAnsi"/>
          <w:sz w:val="16"/>
        </w:rPr>
        <w:t xml:space="preserve">, and as Lenin demonstrates in Imperialism: The Highest Stage of Capitalism, </w:t>
      </w:r>
      <w:r w:rsidRPr="00AB0CC6">
        <w:rPr>
          <w:rFonts w:asciiTheme="majorHAnsi" w:hAnsiTheme="majorHAnsi" w:cstheme="majorHAnsi"/>
          <w:u w:val="single"/>
        </w:rPr>
        <w:t xml:space="preserve">facilitates </w:t>
      </w:r>
      <w:r w:rsidRPr="00AB0CC6">
        <w:rPr>
          <w:rFonts w:asciiTheme="majorHAnsi" w:hAnsiTheme="majorHAnsi" w:cstheme="majorHAnsi"/>
          <w:b/>
          <w:iCs/>
          <w:u w:val="single"/>
        </w:rPr>
        <w:t>constant warfare</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 xml:space="preserve">as imperial states compete for </w:t>
      </w:r>
      <w:r w:rsidRPr="00AB0CC6">
        <w:rPr>
          <w:rFonts w:asciiTheme="majorHAnsi" w:hAnsiTheme="majorHAnsi" w:cstheme="majorHAnsi"/>
          <w:b/>
          <w:iCs/>
          <w:highlight w:val="cyan"/>
          <w:u w:val="single"/>
        </w:rPr>
        <w:t>spheres of influence</w:t>
      </w:r>
      <w:r w:rsidRPr="00AB0CC6">
        <w:rPr>
          <w:rFonts w:asciiTheme="majorHAnsi" w:hAnsiTheme="majorHAnsi" w:cstheme="majorHAnsi"/>
          <w:highlight w:val="cyan"/>
          <w:u w:val="single"/>
        </w:rPr>
        <w:t xml:space="preserve"> in order to facilitate cheap resource extraction</w:t>
      </w:r>
      <w:r w:rsidRPr="00AB0CC6">
        <w:rPr>
          <w:rFonts w:asciiTheme="majorHAnsi" w:hAnsiTheme="majorHAnsi" w:cstheme="majorHAnsi"/>
          <w:sz w:val="16"/>
        </w:rPr>
        <w:t xml:space="preserve">. </w:t>
      </w:r>
      <w:r w:rsidRPr="00AB0CC6">
        <w:rPr>
          <w:rFonts w:asciiTheme="majorHAnsi" w:hAnsiTheme="majorHAnsi" w:cstheme="majorHAnsi"/>
          <w:u w:val="single"/>
        </w:rPr>
        <w:t>The US military</w:t>
      </w:r>
      <w:r w:rsidRPr="00AB0CC6">
        <w:rPr>
          <w:rFonts w:asciiTheme="majorHAnsi" w:hAnsiTheme="majorHAnsi" w:cstheme="majorHAnsi"/>
          <w:sz w:val="16"/>
        </w:rPr>
        <w:t xml:space="preserve">, one of many imperialist forces, </w:t>
      </w:r>
      <w:r w:rsidRPr="00AB0CC6">
        <w:rPr>
          <w:rFonts w:asciiTheme="majorHAnsi" w:hAnsiTheme="majorHAnsi" w:cstheme="majorHAnsi"/>
          <w:u w:val="single"/>
        </w:rPr>
        <w:t>is the single largest user of petroleum</w:t>
      </w:r>
      <w:r w:rsidRPr="00AB0CC6">
        <w:rPr>
          <w:rFonts w:asciiTheme="majorHAnsi" w:hAnsiTheme="majorHAnsi" w:cstheme="majorHAnsi"/>
          <w:sz w:val="16"/>
        </w:rPr>
        <w:t xml:space="preserve">, and </w:t>
      </w:r>
      <w:r w:rsidRPr="00AB0CC6">
        <w:rPr>
          <w:rFonts w:asciiTheme="majorHAnsi" w:hAnsiTheme="majorHAnsi" w:cstheme="majorHAnsi"/>
          <w:u w:val="single"/>
        </w:rPr>
        <w:t>one of its main functions is to ensure oil access for the United States.</w:t>
      </w:r>
      <w:r w:rsidRPr="00AB0CC6">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12 year time frame. There are times for delicacy and there are times for bluntness, and we are in the latter. To put things bluntly: the </w:t>
      </w:r>
      <w:r w:rsidRPr="00AB0CC6">
        <w:rPr>
          <w:rFonts w:asciiTheme="majorHAnsi" w:hAnsiTheme="majorHAnsi" w:cstheme="majorHAnsi"/>
          <w:u w:val="single"/>
        </w:rPr>
        <w:t xml:space="preserve">capitalists are not going to save us, and </w:t>
      </w:r>
      <w:r w:rsidRPr="00AB0CC6">
        <w:rPr>
          <w:rStyle w:val="Emphasis"/>
          <w:rFonts w:asciiTheme="majorHAnsi" w:hAnsiTheme="majorHAnsi" w:cstheme="majorHAnsi"/>
          <w:highlight w:val="cyan"/>
        </w:rPr>
        <w:t>if we don’t find a way to save ourselves, the collapse of human civilization is a real possibility.</w:t>
      </w:r>
      <w:r w:rsidRPr="00AB0CC6">
        <w:rPr>
          <w:rFonts w:asciiTheme="majorHAnsi" w:hAnsiTheme="majorHAnsi" w:cstheme="majorHAnsi"/>
          <w:sz w:val="16"/>
        </w:rPr>
        <w:t xml:space="preserve"> The pressing question we now face is: </w:t>
      </w:r>
      <w:r w:rsidRPr="00AB0CC6">
        <w:rPr>
          <w:rFonts w:asciiTheme="majorHAnsi" w:hAnsiTheme="majorHAnsi" w:cstheme="majorHAnsi"/>
          <w:b/>
          <w:iCs/>
          <w:u w:val="single"/>
        </w:rPr>
        <w:t xml:space="preserve">how are we going to save ourselves? </w:t>
      </w:r>
      <w:r w:rsidRPr="00AB0CC6">
        <w:rPr>
          <w:rFonts w:asciiTheme="majorHAnsi" w:hAnsiTheme="majorHAnsi" w:cstheme="majorHAnsi"/>
          <w:sz w:val="16"/>
        </w:rPr>
        <w:t xml:space="preserve">Revolution and Dual Power If capitalism will not be able to resolve the current encroaching climate crisis, </w:t>
      </w:r>
      <w:r w:rsidRPr="00AB0CC6">
        <w:rPr>
          <w:rFonts w:asciiTheme="majorHAnsi" w:hAnsiTheme="majorHAnsi" w:cstheme="majorHAnsi"/>
          <w:u w:val="single"/>
        </w:rPr>
        <w:t>we must find a way to organize outside the confines of capitalist institutions, towards the end of overthrowing capitalism</w:t>
      </w:r>
      <w:r w:rsidRPr="00AB0CC6">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AB0CC6">
        <w:rPr>
          <w:rFonts w:asciiTheme="majorHAnsi" w:hAnsiTheme="majorHAnsi" w:cstheme="majorHAnsi"/>
          <w:u w:val="single"/>
        </w:rPr>
        <w:t>The DSA is far larger and</w:t>
      </w:r>
      <w:r w:rsidRPr="00AB0CC6">
        <w:rPr>
          <w:rFonts w:asciiTheme="majorHAnsi" w:hAnsiTheme="majorHAnsi" w:cstheme="majorHAnsi"/>
          <w:sz w:val="16"/>
        </w:rPr>
        <w:t xml:space="preserve"> far more </w:t>
      </w:r>
      <w:r w:rsidRPr="00AB0CC6">
        <w:rPr>
          <w:rFonts w:asciiTheme="majorHAnsi" w:hAnsiTheme="majorHAnsi" w:cstheme="majorHAnsi"/>
          <w:u w:val="single"/>
        </w:rPr>
        <w:t>well funded than any</w:t>
      </w:r>
      <w:r w:rsidRPr="00AB0CC6">
        <w:rPr>
          <w:rFonts w:asciiTheme="majorHAnsi" w:hAnsiTheme="majorHAnsi" w:cstheme="majorHAnsi"/>
          <w:sz w:val="16"/>
        </w:rPr>
        <w:t xml:space="preserve"> of the </w:t>
      </w:r>
      <w:r w:rsidRPr="00AB0CC6">
        <w:rPr>
          <w:rFonts w:asciiTheme="majorHAnsi" w:hAnsiTheme="majorHAnsi" w:cstheme="majorHAnsi"/>
          <w:u w:val="single"/>
        </w:rPr>
        <w:t xml:space="preserve">other socialist organizations </w:t>
      </w:r>
      <w:r w:rsidRPr="00AB0CC6">
        <w:rPr>
          <w:rFonts w:asciiTheme="majorHAnsi" w:hAnsiTheme="majorHAnsi" w:cstheme="majorHAnsi"/>
          <w:sz w:val="16"/>
        </w:rPr>
        <w:t xml:space="preserve">in the United States, </w:t>
      </w:r>
      <w:r w:rsidRPr="00AB0CC6">
        <w:rPr>
          <w:rFonts w:asciiTheme="majorHAnsi" w:hAnsiTheme="majorHAnsi" w:cstheme="majorHAnsi"/>
          <w:u w:val="single"/>
        </w:rPr>
        <w:t>and</w:t>
      </w:r>
      <w:r w:rsidRPr="00AB0CC6">
        <w:rPr>
          <w:rFonts w:asciiTheme="majorHAnsi" w:hAnsiTheme="majorHAnsi" w:cstheme="majorHAnsi"/>
          <w:sz w:val="16"/>
        </w:rPr>
        <w:t xml:space="preserve"> they have </w:t>
      </w:r>
      <w:r w:rsidRPr="00AB0CC6">
        <w:rPr>
          <w:rFonts w:asciiTheme="majorHAnsi" w:hAnsiTheme="majorHAnsi" w:cstheme="majorHAnsi"/>
          <w:u w:val="single"/>
        </w:rPr>
        <w:t>failed to produce anything more revolutionary than the Green New Deal</w:t>
      </w:r>
      <w:r w:rsidRPr="00AB0CC6">
        <w:rPr>
          <w:rFonts w:asciiTheme="majorHAnsi" w:hAnsiTheme="majorHAnsi" w:cstheme="majorHAnsi"/>
          <w:sz w:val="16"/>
        </w:rPr>
        <w:t xml:space="preserve">. </w:t>
      </w:r>
      <w:r w:rsidRPr="00AB0CC6">
        <w:rPr>
          <w:rFonts w:asciiTheme="majorHAnsi" w:hAnsiTheme="majorHAnsi" w:cstheme="majorHAnsi"/>
          <w:u w:val="single"/>
        </w:rPr>
        <w:t xml:space="preserve">We have to abandon the idea that electoral strategy will be sufficient to resolve the underlying causes of this crisis within 12 years. </w:t>
      </w:r>
      <w:r w:rsidRPr="00AB0CC6">
        <w:rPr>
          <w:rFonts w:asciiTheme="majorHAnsi" w:hAnsiTheme="majorHAnsi" w:cstheme="majorHAnsi"/>
          <w:sz w:val="16"/>
        </w:rPr>
        <w:t xml:space="preserve">While many radicals call for revolution instead of reform, the </w:t>
      </w:r>
      <w:r w:rsidRPr="00AB0CC6">
        <w:rPr>
          <w:rFonts w:asciiTheme="majorHAnsi" w:hAnsiTheme="majorHAnsi" w:cstheme="majorHAnsi"/>
          <w:u w:val="single"/>
        </w:rPr>
        <w:t>reformists</w:t>
      </w:r>
      <w:r w:rsidRPr="00AB0CC6">
        <w:rPr>
          <w:rFonts w:asciiTheme="majorHAnsi" w:hAnsiTheme="majorHAnsi" w:cstheme="majorHAnsi"/>
          <w:sz w:val="16"/>
        </w:rPr>
        <w:t xml:space="preserve"> often </w:t>
      </w:r>
      <w:r w:rsidRPr="00AB0CC6">
        <w:rPr>
          <w:rFonts w:asciiTheme="majorHAnsi" w:hAnsiTheme="majorHAnsi" w:cstheme="majorHAnsi"/>
          <w:u w:val="single"/>
        </w:rPr>
        <w:t>raise the same response</w:t>
      </w:r>
      <w:r w:rsidRPr="00AB0CC6">
        <w:rPr>
          <w:rFonts w:asciiTheme="majorHAnsi" w:hAnsiTheme="majorHAnsi" w:cstheme="majorHAnsi"/>
          <w:sz w:val="16"/>
        </w:rPr>
        <w:t xml:space="preserve">: revolution is well and good, but </w:t>
      </w:r>
      <w:r w:rsidRPr="00AB0CC6">
        <w:rPr>
          <w:rFonts w:asciiTheme="majorHAnsi" w:hAnsiTheme="majorHAnsi" w:cstheme="majorHAnsi"/>
          <w:u w:val="single"/>
        </w:rPr>
        <w:t>what are you going to do in the mean time?</w:t>
      </w:r>
      <w:r w:rsidRPr="00AB0CC6">
        <w:rPr>
          <w:rFonts w:asciiTheme="majorHAnsi" w:hAnsiTheme="majorHAnsi" w:cstheme="majorHAnsi"/>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AB0CC6">
        <w:rPr>
          <w:rFonts w:asciiTheme="majorHAnsi" w:hAnsiTheme="majorHAnsi" w:cstheme="majorHAnsi"/>
          <w:u w:val="single"/>
        </w:rPr>
        <w:t>we have much work to be done before a revolutionary strategy can be enacted.</w:t>
      </w:r>
      <w:r w:rsidRPr="00AB0CC6">
        <w:rPr>
          <w:rFonts w:asciiTheme="majorHAnsi" w:hAnsiTheme="majorHAnsi" w:cstheme="majorHAnsi"/>
          <w:sz w:val="16"/>
        </w:rPr>
        <w:t xml:space="preserve"> This is a hard truth, but it is true. Much of </w:t>
      </w:r>
      <w:r w:rsidRPr="00AB0CC6">
        <w:rPr>
          <w:rFonts w:asciiTheme="majorHAnsi" w:hAnsiTheme="majorHAnsi" w:cstheme="majorHAnsi"/>
          <w:u w:val="single"/>
        </w:rPr>
        <w:t>the left has sought to ignore this truth by embracing adventurism and violent protest theatrics, in the</w:t>
      </w:r>
      <w:r w:rsidRPr="00AB0CC6">
        <w:rPr>
          <w:rFonts w:asciiTheme="majorHAnsi" w:hAnsiTheme="majorHAnsi" w:cstheme="majorHAnsi"/>
          <w:sz w:val="16"/>
        </w:rPr>
        <w:t xml:space="preserve"> vain </w:t>
      </w:r>
      <w:r w:rsidRPr="00AB0CC6">
        <w:rPr>
          <w:rFonts w:asciiTheme="majorHAnsi" w:hAnsiTheme="majorHAnsi" w:cstheme="majorHAnsi"/>
          <w:u w:val="single"/>
        </w:rPr>
        <w:t>hope of sparking</w:t>
      </w:r>
      <w:r w:rsidRPr="00AB0CC6">
        <w:rPr>
          <w:rFonts w:asciiTheme="majorHAnsi" w:hAnsiTheme="majorHAnsi" w:cstheme="majorHAnsi"/>
          <w:sz w:val="16"/>
        </w:rPr>
        <w:t xml:space="preserve"> revolutionary </w:t>
      </w:r>
      <w:r w:rsidRPr="00AB0CC6">
        <w:rPr>
          <w:rFonts w:asciiTheme="majorHAnsi" w:hAnsiTheme="majorHAnsi" w:cstheme="majorHAnsi"/>
          <w:u w:val="single"/>
        </w:rPr>
        <w:t>momentum</w:t>
      </w:r>
      <w:r w:rsidRPr="00AB0CC6">
        <w:rPr>
          <w:rFonts w:asciiTheme="majorHAnsi" w:hAnsiTheme="majorHAnsi" w:cstheme="majorHAnsi"/>
          <w:sz w:val="16"/>
        </w:rPr>
        <w:t xml:space="preserve"> which does not currently exist. </w:t>
      </w:r>
      <w:r w:rsidRPr="00AB0CC6">
        <w:rPr>
          <w:rFonts w:asciiTheme="majorHAnsi" w:hAnsiTheme="majorHAnsi" w:cstheme="majorHAnsi"/>
          <w:u w:val="single"/>
        </w:rPr>
        <w:t xml:space="preserve">If this is the core strategy of the socialist left, </w:t>
      </w:r>
      <w:r w:rsidRPr="00AB0CC6">
        <w:rPr>
          <w:rFonts w:asciiTheme="majorHAnsi" w:hAnsiTheme="majorHAnsi" w:cstheme="majorHAnsi"/>
          <w:b/>
          <w:iCs/>
          <w:u w:val="single"/>
        </w:rPr>
        <w:t>we will accomplish nothing in the next 12 years</w:t>
      </w:r>
      <w:r w:rsidRPr="00AB0CC6">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AB0CC6">
        <w:rPr>
          <w:rFonts w:asciiTheme="majorHAnsi" w:hAnsiTheme="majorHAnsi" w:cstheme="majorHAnsi"/>
          <w:highlight w:val="cyan"/>
          <w:u w:val="single"/>
        </w:rPr>
        <w:t>We must</w:t>
      </w:r>
      <w:r w:rsidRPr="00AB0CC6">
        <w:rPr>
          <w:rFonts w:asciiTheme="majorHAnsi" w:hAnsiTheme="majorHAnsi" w:cstheme="majorHAnsi"/>
          <w:sz w:val="16"/>
        </w:rPr>
        <w:t xml:space="preserve"> instead, </w:t>
      </w:r>
      <w:r w:rsidRPr="00AB0CC6">
        <w:rPr>
          <w:rFonts w:asciiTheme="majorHAnsi" w:hAnsiTheme="majorHAnsi" w:cstheme="majorHAnsi"/>
          <w:highlight w:val="cyan"/>
          <w:u w:val="single"/>
        </w:rPr>
        <w:t>build a movement</w:t>
      </w:r>
      <w:r w:rsidRPr="00AB0CC6">
        <w:rPr>
          <w:rFonts w:asciiTheme="majorHAnsi" w:hAnsiTheme="majorHAnsi" w:cstheme="majorHAnsi"/>
          <w:sz w:val="16"/>
        </w:rPr>
        <w:t xml:space="preserve">, and </w:t>
      </w:r>
      <w:r w:rsidRPr="00AB0CC6">
        <w:rPr>
          <w:rFonts w:asciiTheme="majorHAnsi" w:hAnsiTheme="majorHAnsi" w:cstheme="majorHAnsi"/>
          <w:highlight w:val="cyan"/>
          <w:u w:val="single"/>
        </w:rPr>
        <w:t>with</w:t>
      </w:r>
      <w:r w:rsidRPr="00AB0CC6">
        <w:rPr>
          <w:rFonts w:asciiTheme="majorHAnsi" w:hAnsiTheme="majorHAnsi" w:cstheme="majorHAnsi"/>
          <w:sz w:val="16"/>
        </w:rPr>
        <w:t xml:space="preserve"> it we must build </w:t>
      </w:r>
      <w:r w:rsidRPr="00AB0CC6">
        <w:rPr>
          <w:rFonts w:asciiTheme="majorHAnsi" w:hAnsiTheme="majorHAnsi" w:cstheme="majorHAnsi"/>
          <w:highlight w:val="cyan"/>
          <w:u w:val="single"/>
        </w:rPr>
        <w:t>infrastructure which can survive revolution</w:t>
      </w:r>
      <w:r w:rsidRPr="00AB0CC6">
        <w:rPr>
          <w:rFonts w:asciiTheme="majorHAnsi" w:hAnsiTheme="majorHAnsi" w:cstheme="majorHAnsi"/>
          <w:u w:val="single"/>
        </w:rPr>
        <w:t xml:space="preserve"> and provide a framework for socialist development</w:t>
      </w:r>
      <w:r w:rsidRPr="00AB0CC6">
        <w:rPr>
          <w:rFonts w:asciiTheme="majorHAnsi" w:hAnsiTheme="majorHAnsi" w:cstheme="majorHAnsi"/>
          <w:sz w:val="16"/>
        </w:rPr>
        <w:t xml:space="preserve">. </w:t>
      </w:r>
      <w:r w:rsidRPr="00AB0CC6">
        <w:rPr>
          <w:rFonts w:asciiTheme="majorHAnsi" w:hAnsiTheme="majorHAnsi" w:cstheme="majorHAnsi"/>
          <w:u w:val="single"/>
        </w:rPr>
        <w:t xml:space="preserve">Dual power is tooled towards this project best. </w:t>
      </w:r>
      <w:r w:rsidRPr="00AB0CC6">
        <w:rPr>
          <w:rStyle w:val="Emphasis"/>
          <w:rFonts w:asciiTheme="majorHAnsi" w:hAnsiTheme="majorHAnsi" w:cstheme="majorHAnsi"/>
          <w:highlight w:val="cyan"/>
        </w:rPr>
        <w:t>The Marxist Center</w:t>
      </w:r>
      <w:r w:rsidRPr="00AB0CC6">
        <w:rPr>
          <w:rFonts w:asciiTheme="majorHAnsi" w:hAnsiTheme="majorHAnsi" w:cstheme="majorHAnsi"/>
          <w:u w:val="single"/>
        </w:rPr>
        <w:t xml:space="preserve"> network </w:t>
      </w:r>
      <w:r w:rsidRPr="00AB0CC6">
        <w:rPr>
          <w:rFonts w:asciiTheme="majorHAnsi" w:hAnsiTheme="majorHAnsi" w:cstheme="majorHAnsi"/>
          <w:highlight w:val="cyan"/>
          <w:u w:val="single"/>
        </w:rPr>
        <w:t>has done</w:t>
      </w:r>
      <w:r w:rsidRPr="00AB0CC6">
        <w:rPr>
          <w:rFonts w:asciiTheme="majorHAnsi" w:hAnsiTheme="majorHAnsi" w:cstheme="majorHAnsi"/>
          <w:u w:val="single"/>
        </w:rPr>
        <w:t xml:space="preserve"> an impressive amount of </w:t>
      </w:r>
      <w:r w:rsidRPr="00AB0CC6">
        <w:rPr>
          <w:rFonts w:asciiTheme="majorHAnsi" w:hAnsiTheme="majorHAnsi" w:cstheme="majorHAnsi"/>
          <w:highlight w:val="cyan"/>
          <w:u w:val="single"/>
        </w:rPr>
        <w:t>work developing socialist institutions</w:t>
      </w:r>
      <w:r w:rsidRPr="00AB0CC6">
        <w:rPr>
          <w:rFonts w:asciiTheme="majorHAnsi" w:hAnsiTheme="majorHAnsi" w:cstheme="majorHAnsi"/>
          <w:u w:val="single"/>
        </w:rPr>
        <w:t xml:space="preserve"> across the US</w:t>
      </w:r>
      <w:r w:rsidRPr="00AB0CC6">
        <w:rPr>
          <w:rFonts w:asciiTheme="majorHAnsi" w:hAnsiTheme="majorHAnsi" w:cstheme="majorHAnsi"/>
          <w:sz w:val="16"/>
        </w:rPr>
        <w:t xml:space="preserve">, largely </w:t>
      </w:r>
      <w:r w:rsidRPr="00AB0CC6">
        <w:rPr>
          <w:rFonts w:asciiTheme="majorHAnsi" w:hAnsiTheme="majorHAnsi" w:cstheme="majorHAnsi"/>
          <w:highlight w:val="cyan"/>
          <w:u w:val="single"/>
        </w:rPr>
        <w:t xml:space="preserve">through </w:t>
      </w:r>
      <w:r w:rsidRPr="00AB0CC6">
        <w:rPr>
          <w:rStyle w:val="Emphasis"/>
          <w:rFonts w:asciiTheme="majorHAnsi" w:hAnsiTheme="majorHAnsi" w:cstheme="majorHAnsi"/>
          <w:highlight w:val="cyan"/>
        </w:rPr>
        <w:t>tenants organizing</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 xml:space="preserve">and </w:t>
      </w:r>
      <w:r w:rsidRPr="00AB0CC6">
        <w:rPr>
          <w:rStyle w:val="Emphasis"/>
          <w:rFonts w:asciiTheme="majorHAnsi" w:hAnsiTheme="majorHAnsi" w:cstheme="majorHAnsi"/>
          <w:highlight w:val="cyan"/>
        </w:rPr>
        <w:t>serve the people programs</w:t>
      </w:r>
      <w:r w:rsidRPr="00AB0CC6">
        <w:rPr>
          <w:rFonts w:asciiTheme="majorHAnsi" w:hAnsiTheme="majorHAnsi" w:cstheme="majorHAnsi"/>
          <w:sz w:val="16"/>
          <w:highlight w:val="cyan"/>
        </w:rPr>
        <w:t>.</w:t>
      </w:r>
      <w:r w:rsidRPr="00AB0CC6">
        <w:rPr>
          <w:rFonts w:asciiTheme="majorHAnsi" w:hAnsiTheme="majorHAnsi" w:cstheme="majorHAnsi"/>
          <w:sz w:val="16"/>
        </w:rPr>
        <w:t xml:space="preserve"> The </w:t>
      </w:r>
      <w:r w:rsidRPr="00AB0CC6">
        <w:rPr>
          <w:rFonts w:asciiTheme="majorHAnsi" w:hAnsiTheme="majorHAnsi" w:cstheme="majorHAnsi"/>
          <w:u w:val="single"/>
        </w:rPr>
        <w:t>left wing factions within the DSA</w:t>
      </w:r>
      <w:r w:rsidRPr="00AB0CC6">
        <w:rPr>
          <w:rFonts w:asciiTheme="majorHAnsi" w:hAnsiTheme="majorHAnsi" w:cstheme="majorHAnsi"/>
          <w:sz w:val="16"/>
        </w:rPr>
        <w:t xml:space="preserve"> itself have also begun to </w:t>
      </w:r>
      <w:r w:rsidRPr="00AB0CC6">
        <w:rPr>
          <w:rFonts w:asciiTheme="majorHAnsi" w:hAnsiTheme="majorHAnsi" w:cstheme="majorHAnsi"/>
          <w:u w:val="single"/>
        </w:rPr>
        <w:t xml:space="preserve">develop </w:t>
      </w:r>
      <w:r w:rsidRPr="00AB0CC6">
        <w:rPr>
          <w:rStyle w:val="Emphasis"/>
          <w:rFonts w:asciiTheme="majorHAnsi" w:hAnsiTheme="majorHAnsi" w:cstheme="majorHAnsi"/>
        </w:rPr>
        <w:t>mutual aid programs</w:t>
      </w:r>
      <w:r w:rsidRPr="00AB0CC6">
        <w:rPr>
          <w:rFonts w:asciiTheme="majorHAnsi" w:hAnsiTheme="majorHAnsi" w:cstheme="majorHAnsi"/>
          <w:u w:val="single"/>
        </w:rPr>
        <w:t xml:space="preserve"> that could be useful for dual power strategy</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At the same time, </w:t>
      </w:r>
      <w:r w:rsidRPr="00AB0CC6">
        <w:rPr>
          <w:rStyle w:val="Emphasis"/>
          <w:rFonts w:asciiTheme="majorHAnsi" w:hAnsiTheme="majorHAnsi" w:cstheme="majorHAnsi"/>
          <w:highlight w:val="cyan"/>
        </w:rPr>
        <w:t>mutual aid is not enough</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We cannot</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simply</w:t>
      </w:r>
      <w:r w:rsidRPr="00AB0CC6">
        <w:rPr>
          <w:rStyle w:val="StyleUnderline"/>
          <w:rFonts w:asciiTheme="majorHAnsi" w:hAnsiTheme="majorHAnsi" w:cstheme="majorHAnsi"/>
        </w:rPr>
        <w:t xml:space="preserve"> build these institutions as a reform to </w:t>
      </w:r>
      <w:r w:rsidRPr="00AB0CC6">
        <w:rPr>
          <w:rStyle w:val="StyleUnderline"/>
          <w:rFonts w:asciiTheme="majorHAnsi" w:hAnsiTheme="majorHAnsi" w:cstheme="majorHAnsi"/>
          <w:highlight w:val="cyan"/>
        </w:rPr>
        <w:t>make capitalism more survivable</w:t>
      </w:r>
      <w:r w:rsidRPr="00AB0CC6">
        <w:rPr>
          <w:rStyle w:val="StyleUnderline"/>
          <w:rFonts w:asciiTheme="majorHAnsi" w:hAnsiTheme="majorHAnsi" w:cstheme="majorHAnsi"/>
        </w:rPr>
        <w:t>.</w:t>
      </w:r>
      <w:r w:rsidRPr="00AB0CC6">
        <w:rPr>
          <w:rFonts w:asciiTheme="majorHAnsi" w:hAnsiTheme="majorHAnsi" w:cstheme="majorHAnsi"/>
          <w:sz w:val="16"/>
        </w:rPr>
        <w:t xml:space="preserve"> Rather, </w:t>
      </w:r>
      <w:r w:rsidRPr="00AB0CC6">
        <w:rPr>
          <w:rFonts w:asciiTheme="majorHAnsi" w:hAnsiTheme="majorHAnsi" w:cstheme="majorHAnsi"/>
          <w:highlight w:val="cyan"/>
          <w:u w:val="single"/>
        </w:rPr>
        <w:t xml:space="preserve">we must make these institutions part of a </w:t>
      </w:r>
      <w:r w:rsidRPr="00AB0CC6">
        <w:rPr>
          <w:rStyle w:val="Emphasis"/>
          <w:rFonts w:asciiTheme="majorHAnsi" w:hAnsiTheme="majorHAnsi" w:cstheme="majorHAnsi"/>
          <w:highlight w:val="cyan"/>
        </w:rPr>
        <w:t>broader revolutionary movement</w:t>
      </w:r>
      <w:r w:rsidRPr="00AB0CC6">
        <w:rPr>
          <w:rFonts w:asciiTheme="majorHAnsi" w:hAnsiTheme="majorHAnsi" w:cstheme="majorHAnsi"/>
          <w:u w:val="single"/>
        </w:rPr>
        <w:t xml:space="preserve"> and</w:t>
      </w:r>
      <w:r w:rsidRPr="00AB0CC6">
        <w:rPr>
          <w:rFonts w:asciiTheme="majorHAnsi" w:hAnsiTheme="majorHAnsi" w:cstheme="majorHAnsi"/>
          <w:sz w:val="16"/>
        </w:rPr>
        <w:t xml:space="preserve"> </w:t>
      </w:r>
      <w:r w:rsidRPr="00AB0CC6">
        <w:rPr>
          <w:rStyle w:val="StyleUnderline"/>
          <w:rFonts w:asciiTheme="majorHAnsi" w:hAnsiTheme="majorHAnsi" w:cstheme="majorHAnsi"/>
        </w:rPr>
        <w:t>they ought to function as a material prefiguration</w:t>
      </w:r>
      <w:r w:rsidRPr="00AB0CC6">
        <w:rPr>
          <w:rFonts w:asciiTheme="majorHAnsi" w:hAnsiTheme="majorHAnsi" w:cstheme="majorHAnsi"/>
          <w:u w:val="single"/>
        </w:rPr>
        <w:t xml:space="preserve"> to a socialist society and economy</w:t>
      </w:r>
      <w:r w:rsidRPr="00AB0CC6">
        <w:rPr>
          <w:rFonts w:asciiTheme="majorHAnsi" w:hAnsiTheme="majorHAnsi" w:cstheme="majorHAnsi"/>
          <w:sz w:val="16"/>
        </w:rPr>
        <w:t xml:space="preserve">. The institutions we build as </w:t>
      </w:r>
      <w:r w:rsidRPr="00AB0CC6">
        <w:rPr>
          <w:rStyle w:val="StyleUnderline"/>
          <w:rFonts w:asciiTheme="majorHAnsi" w:hAnsiTheme="majorHAnsi" w:cstheme="majorHAnsi"/>
        </w:rPr>
        <w:t>dual power outside the capitalist state today ought to be structured</w:t>
      </w:r>
      <w:r w:rsidRPr="00AB0CC6">
        <w:rPr>
          <w:rFonts w:asciiTheme="majorHAnsi" w:hAnsiTheme="majorHAnsi" w:cstheme="majorHAnsi"/>
          <w:u w:val="single"/>
        </w:rPr>
        <w:t xml:space="preserve"> towards revolutionary ends, </w:t>
      </w:r>
      <w:r w:rsidRPr="00AB0CC6">
        <w:rPr>
          <w:rFonts w:asciiTheme="majorHAnsi" w:hAnsiTheme="majorHAnsi" w:cstheme="majorHAnsi"/>
          <w:u w:val="single"/>
        </w:rPr>
        <w:lastRenderedPageBreak/>
        <w:t xml:space="preserve">such that they will someday function as the early institutions of a revolutionary socialist society. </w:t>
      </w:r>
      <w:r w:rsidRPr="00AB0CC6">
        <w:rPr>
          <w:rFonts w:asciiTheme="majorHAnsi" w:hAnsiTheme="majorHAnsi" w:cstheme="majorHAnsi"/>
          <w:sz w:val="16"/>
        </w:rPr>
        <w:t xml:space="preserve">To accomplish this goal, </w:t>
      </w:r>
      <w:r w:rsidRPr="00AB0CC6">
        <w:rPr>
          <w:rStyle w:val="StyleUnderline"/>
          <w:rFonts w:asciiTheme="majorHAnsi" w:hAnsiTheme="majorHAnsi" w:cstheme="majorHAnsi"/>
          <w:highlight w:val="cyan"/>
        </w:rPr>
        <w:t>we</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cannot simply declare</w:t>
      </w:r>
      <w:r w:rsidRPr="00AB0CC6">
        <w:rPr>
          <w:rStyle w:val="StyleUnderline"/>
          <w:rFonts w:asciiTheme="majorHAnsi" w:hAnsiTheme="majorHAnsi" w:cstheme="majorHAnsi"/>
        </w:rPr>
        <w:t xml:space="preserve"> these </w:t>
      </w:r>
      <w:r w:rsidRPr="00AB0CC6">
        <w:rPr>
          <w:rStyle w:val="StyleUnderline"/>
          <w:rFonts w:asciiTheme="majorHAnsi" w:hAnsiTheme="majorHAnsi" w:cstheme="majorHAnsi"/>
          <w:highlight w:val="cyan"/>
        </w:rPr>
        <w:t>institutions to be revolutionary</w:t>
      </w:r>
      <w:r w:rsidRPr="00AB0CC6">
        <w:rPr>
          <w:rFonts w:asciiTheme="majorHAnsi" w:hAnsiTheme="majorHAnsi" w:cstheme="majorHAnsi"/>
          <w:sz w:val="16"/>
        </w:rPr>
        <w:t xml:space="preserve">. Rather </w:t>
      </w:r>
      <w:r w:rsidRPr="00AB0CC6">
        <w:rPr>
          <w:rStyle w:val="Emphasis"/>
          <w:rFonts w:asciiTheme="majorHAnsi" w:hAnsiTheme="majorHAnsi" w:cstheme="majorHAnsi"/>
          <w:highlight w:val="cyan"/>
        </w:rPr>
        <w:t>they have to be linked together through an</w:t>
      </w:r>
      <w:r w:rsidRPr="00AB0CC6">
        <w:rPr>
          <w:rStyle w:val="Emphasis"/>
          <w:rFonts w:asciiTheme="majorHAnsi" w:hAnsiTheme="majorHAnsi" w:cstheme="majorHAnsi"/>
        </w:rPr>
        <w:t xml:space="preserve"> actual </w:t>
      </w:r>
      <w:r w:rsidRPr="00AB0CC6">
        <w:rPr>
          <w:rStyle w:val="Emphasis"/>
          <w:rFonts w:asciiTheme="majorHAnsi" w:hAnsiTheme="majorHAnsi" w:cstheme="majorHAnsi"/>
          <w:highlight w:val="cyan"/>
        </w:rPr>
        <w:t>revolutionary movement working towards revolutionary ends</w:t>
      </w:r>
      <w:r w:rsidRPr="00AB0CC6">
        <w:rPr>
          <w:rFonts w:asciiTheme="majorHAnsi" w:hAnsiTheme="majorHAnsi" w:cstheme="majorHAnsi"/>
          <w:sz w:val="16"/>
        </w:rPr>
        <w:t xml:space="preserve">. </w:t>
      </w:r>
      <w:r w:rsidRPr="00AB0CC6">
        <w:rPr>
          <w:rStyle w:val="StyleUnderline"/>
          <w:rFonts w:asciiTheme="majorHAnsi" w:hAnsiTheme="majorHAnsi" w:cstheme="majorHAnsi"/>
        </w:rPr>
        <w:t>This means that dual power institutions cannot exist as ends in and of themselves, nor can abstract notions of mutual aid cannot be conceptualized as an end in itself</w:t>
      </w:r>
      <w:r w:rsidRPr="00AB0CC6">
        <w:rPr>
          <w:rFonts w:asciiTheme="majorHAnsi" w:hAnsiTheme="majorHAnsi" w:cstheme="majorHAnsi"/>
          <w:sz w:val="16"/>
        </w:rPr>
        <w:t xml:space="preserve">. </w:t>
      </w:r>
      <w:r w:rsidRPr="00AB0CC6">
        <w:rPr>
          <w:rFonts w:asciiTheme="majorHAnsi" w:hAnsiTheme="majorHAnsi" w:cstheme="majorHAnsi"/>
          <w:highlight w:val="cyan"/>
          <w:u w:val="single"/>
        </w:rPr>
        <w:t>The</w:t>
      </w:r>
      <w:r w:rsidRPr="00AB0CC6">
        <w:rPr>
          <w:rFonts w:asciiTheme="majorHAnsi" w:hAnsiTheme="majorHAnsi" w:cstheme="majorHAnsi"/>
          <w:u w:val="single"/>
        </w:rPr>
        <w:t xml:space="preserve"> explicit </w:t>
      </w:r>
      <w:r w:rsidRPr="00AB0CC6">
        <w:rPr>
          <w:rFonts w:asciiTheme="majorHAnsi" w:hAnsiTheme="majorHAnsi" w:cstheme="majorHAnsi"/>
          <w:highlight w:val="cyan"/>
          <w:u w:val="single"/>
        </w:rPr>
        <w:t>purpose</w:t>
      </w:r>
      <w:r w:rsidRPr="00AB0CC6">
        <w:rPr>
          <w:rFonts w:asciiTheme="majorHAnsi" w:hAnsiTheme="majorHAnsi" w:cstheme="majorHAnsi"/>
          <w:u w:val="single"/>
        </w:rPr>
        <w:t xml:space="preserve"> of these institutions </w:t>
      </w:r>
      <w:r w:rsidRPr="00AB0CC6">
        <w:rPr>
          <w:rFonts w:asciiTheme="majorHAnsi" w:hAnsiTheme="majorHAnsi" w:cstheme="majorHAnsi"/>
          <w:highlight w:val="cyan"/>
          <w:u w:val="single"/>
        </w:rPr>
        <w:t xml:space="preserve">has to be to </w:t>
      </w:r>
      <w:r w:rsidRPr="00AB0CC6">
        <w:rPr>
          <w:rStyle w:val="Emphasis"/>
          <w:rFonts w:asciiTheme="majorHAnsi" w:hAnsiTheme="majorHAnsi" w:cstheme="majorHAnsi"/>
          <w:highlight w:val="cyan"/>
        </w:rPr>
        <w:t>radicalize</w:t>
      </w:r>
      <w:r w:rsidRPr="00AB0CC6">
        <w:rPr>
          <w:rFonts w:asciiTheme="majorHAnsi" w:hAnsiTheme="majorHAnsi" w:cstheme="majorHAnsi"/>
          <w:highlight w:val="cyan"/>
          <w:u w:val="single"/>
        </w:rPr>
        <w:t xml:space="preserve"> the masses through </w:t>
      </w:r>
      <w:r w:rsidRPr="00AB0CC6">
        <w:rPr>
          <w:rStyle w:val="StyleUnderline"/>
          <w:rFonts w:asciiTheme="majorHAnsi" w:hAnsiTheme="majorHAnsi" w:cstheme="majorHAnsi"/>
          <w:highlight w:val="cyan"/>
        </w:rPr>
        <w:t xml:space="preserve">meeting </w:t>
      </w:r>
      <w:r w:rsidRPr="00AB0CC6">
        <w:rPr>
          <w:rStyle w:val="StyleUnderline"/>
          <w:rFonts w:asciiTheme="majorHAnsi" w:hAnsiTheme="majorHAnsi" w:cstheme="majorHAnsi"/>
        </w:rPr>
        <w:t>their needs, and</w:t>
      </w:r>
      <w:r w:rsidRPr="00AB0CC6">
        <w:rPr>
          <w:rFonts w:asciiTheme="majorHAnsi" w:hAnsiTheme="majorHAnsi" w:cstheme="majorHAnsi"/>
          <w:u w:val="single"/>
        </w:rPr>
        <w:t xml:space="preserve"> providing an infrastructure for a socialist movement to meet </w:t>
      </w:r>
      <w:r w:rsidRPr="00AB0CC6">
        <w:rPr>
          <w:rStyle w:val="Emphasis"/>
          <w:rFonts w:asciiTheme="majorHAnsi" w:hAnsiTheme="majorHAnsi" w:cstheme="majorHAnsi"/>
          <w:highlight w:val="cyan"/>
        </w:rPr>
        <w:t>the needs of</w:t>
      </w:r>
      <w:r w:rsidRPr="00AB0CC6">
        <w:rPr>
          <w:rFonts w:asciiTheme="majorHAnsi" w:hAnsiTheme="majorHAnsi" w:cstheme="majorHAnsi"/>
          <w:u w:val="single"/>
        </w:rPr>
        <w:t xml:space="preserve"> its members and </w:t>
      </w:r>
      <w:r w:rsidRPr="00AB0CC6">
        <w:rPr>
          <w:rFonts w:asciiTheme="majorHAnsi" w:hAnsiTheme="majorHAnsi" w:cstheme="majorHAnsi"/>
          <w:highlight w:val="cyan"/>
          <w:u w:val="single"/>
        </w:rPr>
        <w:t xml:space="preserve">the </w:t>
      </w:r>
      <w:r w:rsidRPr="00AB0CC6">
        <w:rPr>
          <w:rStyle w:val="Emphasis"/>
          <w:rFonts w:asciiTheme="majorHAnsi" w:hAnsiTheme="majorHAnsi" w:cstheme="majorHAnsi"/>
          <w:highlight w:val="cyan"/>
        </w:rPr>
        <w:t>communities</w:t>
      </w:r>
      <w:r w:rsidRPr="00AB0CC6">
        <w:rPr>
          <w:rFonts w:asciiTheme="majorHAnsi" w:hAnsiTheme="majorHAnsi" w:cstheme="majorHAnsi"/>
          <w:highlight w:val="cyan"/>
          <w:u w:val="single"/>
        </w:rPr>
        <w:t xml:space="preserve"> in which it operates</w:t>
      </w:r>
      <w:r w:rsidRPr="00AB0CC6">
        <w:rPr>
          <w:rFonts w:asciiTheme="majorHAnsi" w:hAnsiTheme="majorHAnsi" w:cstheme="majorHAnsi"/>
          <w:u w:val="single"/>
        </w:rPr>
        <w:t xml:space="preserve">. </w:t>
      </w:r>
      <w:r w:rsidRPr="00AB0CC6">
        <w:rPr>
          <w:rStyle w:val="Emphasis"/>
          <w:rFonts w:asciiTheme="majorHAnsi" w:hAnsiTheme="majorHAnsi" w:cstheme="majorHAnsi"/>
          <w:highlight w:val="cyan"/>
        </w:rPr>
        <w:t>Revolutionary institutions</w:t>
      </w:r>
      <w:r w:rsidRPr="00AB0CC6">
        <w:rPr>
          <w:rFonts w:asciiTheme="majorHAnsi" w:hAnsiTheme="majorHAnsi" w:cstheme="majorHAnsi"/>
          <w:u w:val="single"/>
        </w:rPr>
        <w:t xml:space="preserve"> that </w:t>
      </w:r>
      <w:r w:rsidRPr="00AB0CC6">
        <w:rPr>
          <w:rStyle w:val="Emphasis"/>
          <w:rFonts w:asciiTheme="majorHAnsi" w:hAnsiTheme="majorHAnsi" w:cstheme="majorHAnsi"/>
          <w:highlight w:val="cyan"/>
        </w:rPr>
        <w:t>can provide food, housing</w:t>
      </w:r>
      <w:r w:rsidRPr="00AB0CC6">
        <w:rPr>
          <w:rFonts w:asciiTheme="majorHAnsi" w:hAnsiTheme="majorHAnsi" w:cstheme="majorHAnsi"/>
          <w:u w:val="single"/>
        </w:rPr>
        <w:t xml:space="preserve">, </w:t>
      </w:r>
      <w:r w:rsidRPr="00AB0CC6">
        <w:rPr>
          <w:rFonts w:asciiTheme="majorHAnsi" w:hAnsiTheme="majorHAnsi" w:cstheme="majorHAnsi"/>
          <w:highlight w:val="cyan"/>
          <w:u w:val="single"/>
        </w:rPr>
        <w:t>and</w:t>
      </w:r>
      <w:r w:rsidRPr="00AB0CC6">
        <w:rPr>
          <w:rFonts w:asciiTheme="majorHAnsi" w:hAnsiTheme="majorHAnsi" w:cstheme="majorHAnsi"/>
          <w:u w:val="single"/>
        </w:rPr>
        <w:t xml:space="preserve"> other needs for a revolutionary movement will be crucial for </w:t>
      </w:r>
      <w:r w:rsidRPr="00AB0CC6">
        <w:rPr>
          <w:rStyle w:val="Emphasis"/>
          <w:rFonts w:asciiTheme="majorHAnsi" w:hAnsiTheme="majorHAnsi" w:cstheme="majorHAnsi"/>
          <w:highlight w:val="cyan"/>
        </w:rPr>
        <w:t>build</w:t>
      </w:r>
      <w:r w:rsidRPr="00AB0CC6">
        <w:rPr>
          <w:rFonts w:asciiTheme="majorHAnsi" w:hAnsiTheme="majorHAnsi" w:cstheme="majorHAnsi"/>
          <w:u w:val="single"/>
        </w:rPr>
        <w:t xml:space="preserve">ing </w:t>
      </w:r>
      <w:r w:rsidRPr="00AB0CC6">
        <w:rPr>
          <w:rStyle w:val="Emphasis"/>
          <w:rFonts w:asciiTheme="majorHAnsi" w:hAnsiTheme="majorHAnsi" w:cstheme="majorHAnsi"/>
          <w:highlight w:val="cyan"/>
        </w:rPr>
        <w:t>a base</w:t>
      </w:r>
      <w:r w:rsidRPr="00AB0CC6">
        <w:rPr>
          <w:rFonts w:asciiTheme="majorHAnsi" w:hAnsiTheme="majorHAnsi" w:cstheme="majorHAnsi"/>
          <w:sz w:val="16"/>
        </w:rPr>
        <w:t xml:space="preserve"> among the masses </w:t>
      </w:r>
      <w:r w:rsidRPr="00AB0CC6">
        <w:rPr>
          <w:rFonts w:asciiTheme="majorHAnsi" w:hAnsiTheme="majorHAnsi" w:cstheme="majorHAnsi"/>
          <w:u w:val="single"/>
        </w:rPr>
        <w:t>and</w:t>
      </w:r>
      <w:r w:rsidRPr="00AB0CC6">
        <w:rPr>
          <w:rFonts w:asciiTheme="majorHAnsi" w:hAnsiTheme="majorHAnsi" w:cstheme="majorHAnsi"/>
          <w:sz w:val="16"/>
        </w:rPr>
        <w:t xml:space="preserve"> for </w:t>
      </w:r>
      <w:r w:rsidRPr="00AB0CC6">
        <w:rPr>
          <w:rFonts w:asciiTheme="majorHAnsi" w:hAnsiTheme="majorHAnsi" w:cstheme="majorHAnsi"/>
          <w:u w:val="single"/>
        </w:rPr>
        <w:t>constructing</w:t>
      </w:r>
      <w:r w:rsidRPr="00AB0CC6">
        <w:rPr>
          <w:rFonts w:asciiTheme="majorHAnsi" w:hAnsiTheme="majorHAnsi" w:cstheme="majorHAnsi"/>
          <w:sz w:val="16"/>
        </w:rPr>
        <w:t xml:space="preserve"> the </w:t>
      </w:r>
      <w:r w:rsidRPr="00AB0CC6">
        <w:rPr>
          <w:rFonts w:asciiTheme="majorHAnsi" w:hAnsiTheme="majorHAnsi" w:cstheme="majorHAnsi"/>
          <w:u w:val="single"/>
        </w:rPr>
        <w:t xml:space="preserve">beginnings of a socialist infrastructure for when we </w:t>
      </w:r>
      <w:r w:rsidRPr="00AB0CC6">
        <w:rPr>
          <w:rFonts w:asciiTheme="majorHAnsi" w:hAnsiTheme="majorHAnsi" w:cstheme="majorHAnsi"/>
          <w:sz w:val="16"/>
        </w:rPr>
        <w:t xml:space="preserve">eventually </w:t>
      </w:r>
      <w:r w:rsidRPr="00AB0CC6">
        <w:rPr>
          <w:rFonts w:asciiTheme="majorHAnsi" w:hAnsiTheme="majorHAnsi" w:cstheme="majorHAnsi"/>
          <w:u w:val="single"/>
        </w:rPr>
        <w:t>engage in revolutionary struggle.</w:t>
      </w:r>
      <w:r w:rsidRPr="00AB0CC6">
        <w:rPr>
          <w:rFonts w:asciiTheme="majorHAnsi" w:hAnsiTheme="majorHAnsi" w:cstheme="majorHAnsi"/>
          <w:sz w:val="16"/>
        </w:rPr>
        <w:t xml:space="preserve"> </w:t>
      </w:r>
    </w:p>
    <w:p w14:paraId="19463206" w14:textId="77777777" w:rsidR="00AC6132" w:rsidRPr="00AB0CC6" w:rsidRDefault="00AC6132" w:rsidP="00AC6132">
      <w:pPr>
        <w:rPr>
          <w:rFonts w:asciiTheme="majorHAnsi" w:hAnsiTheme="majorHAnsi" w:cstheme="majorHAnsi"/>
        </w:rPr>
      </w:pPr>
    </w:p>
    <w:p w14:paraId="7256A1CF" w14:textId="790B24D0" w:rsidR="00AC6132" w:rsidRPr="00AB0CC6" w:rsidRDefault="00AB0CC6" w:rsidP="00AB0CC6">
      <w:pPr>
        <w:pStyle w:val="Heading2"/>
        <w:rPr>
          <w:rStyle w:val="StyleUnderline"/>
          <w:sz w:val="44"/>
          <w:u w:val="double"/>
        </w:rPr>
      </w:pPr>
      <w:r>
        <w:rPr>
          <w:rStyle w:val="StyleUnderline"/>
          <w:sz w:val="44"/>
          <w:u w:val="double"/>
        </w:rPr>
        <w:lastRenderedPageBreak/>
        <w:t>case</w:t>
      </w:r>
    </w:p>
    <w:p w14:paraId="1666A228" w14:textId="683AD988" w:rsidR="00AC6132" w:rsidRPr="00AB0CC6" w:rsidRDefault="00AB0CC6" w:rsidP="00AC6132">
      <w:pPr>
        <w:pStyle w:val="Heading3"/>
        <w:rPr>
          <w:rFonts w:asciiTheme="majorHAnsi" w:hAnsiTheme="majorHAnsi" w:cstheme="majorHAnsi"/>
        </w:rPr>
      </w:pPr>
      <w:r>
        <w:rPr>
          <w:rFonts w:asciiTheme="majorHAnsi" w:hAnsiTheme="majorHAnsi" w:cstheme="majorHAnsi"/>
        </w:rPr>
        <w:lastRenderedPageBreak/>
        <w:t>framing</w:t>
      </w:r>
    </w:p>
    <w:p w14:paraId="3EE1DB3B" w14:textId="505DF7E8" w:rsidR="00AC6132" w:rsidRPr="00AB0CC6" w:rsidRDefault="00AB0CC6" w:rsidP="00AB0CC6">
      <w:pPr>
        <w:pStyle w:val="Heading4"/>
        <w:rPr>
          <w:rFonts w:asciiTheme="majorHAnsi" w:hAnsiTheme="majorHAnsi" w:cstheme="majorHAnsi"/>
        </w:rPr>
      </w:pPr>
      <w:r w:rsidRPr="00AB0CC6">
        <w:rPr>
          <w:rFonts w:asciiTheme="majorHAnsi" w:hAnsiTheme="majorHAnsi" w:cstheme="majorHAnsi"/>
        </w:rPr>
        <w:t xml:space="preserve">1 - </w:t>
      </w:r>
      <w:r w:rsidR="00AC6132" w:rsidRPr="00AB0CC6">
        <w:rPr>
          <w:rFonts w:asciiTheme="majorHAnsi" w:hAnsiTheme="majorHAnsi" w:cstheme="majorHAnsi"/>
        </w:rPr>
        <w:t>The Role of the Ballot is to vote for the team that best challenges capitalism</w:t>
      </w:r>
      <w:r w:rsidRPr="00AB0CC6">
        <w:rPr>
          <w:rFonts w:asciiTheme="majorHAnsi" w:hAnsiTheme="majorHAnsi" w:cstheme="majorHAnsi"/>
        </w:rPr>
        <w:t xml:space="preserve"> - </w:t>
      </w:r>
      <w:r w:rsidRPr="00AB0CC6">
        <w:rPr>
          <w:rFonts w:asciiTheme="majorHAnsi" w:eastAsia="MS Gothic" w:hAnsiTheme="majorHAnsi" w:cstheme="majorHAnsi"/>
        </w:rPr>
        <w:t>anything else mystifies capitalism and causes impacts far worse than extinction.</w:t>
      </w:r>
    </w:p>
    <w:p w14:paraId="3DB0537D" w14:textId="3B903EA4" w:rsidR="00AC6132" w:rsidRDefault="00AB0CC6" w:rsidP="00AB0CC6">
      <w:pPr>
        <w:pStyle w:val="Heading4"/>
        <w:rPr>
          <w:rFonts w:asciiTheme="majorHAnsi" w:hAnsiTheme="majorHAnsi" w:cstheme="majorHAnsi"/>
        </w:rPr>
      </w:pPr>
      <w:r>
        <w:rPr>
          <w:rFonts w:asciiTheme="majorHAnsi" w:hAnsiTheme="majorHAnsi" w:cstheme="majorHAnsi"/>
        </w:rPr>
        <w:t xml:space="preserve">2- </w:t>
      </w:r>
      <w:r w:rsidR="00AC6132" w:rsidRPr="00AB0CC6">
        <w:rPr>
          <w:rFonts w:asciiTheme="majorHAnsi" w:hAnsiTheme="majorHAnsi" w:cstheme="majorHAnsi"/>
        </w:rPr>
        <w:t xml:space="preserve">Matheson is not about marxism but about the need for capitalism to see its own demise – this doesn’t apply because its in context of util and normative war from right wing think tanks that have happened since the beginning of capitalism </w:t>
      </w:r>
    </w:p>
    <w:p w14:paraId="27BFF5D1" w14:textId="2A127098" w:rsidR="00AB0CC6" w:rsidRPr="00AB0CC6" w:rsidRDefault="00AB0CC6" w:rsidP="00AB0CC6">
      <w:pPr>
        <w:pStyle w:val="Heading4"/>
      </w:pPr>
      <w:r>
        <w:t>3 – The memmi 2k evidence says racism undergrids structural violence but that’s not true – it’s capital and their own affirmative concedes it</w:t>
      </w:r>
    </w:p>
    <w:p w14:paraId="3FC39C9D" w14:textId="76A5AFB4" w:rsidR="00AC6132" w:rsidRPr="00AB0CC6" w:rsidRDefault="00AB0CC6" w:rsidP="00AB0CC6">
      <w:pPr>
        <w:pStyle w:val="Heading3"/>
      </w:pPr>
      <w:r>
        <w:lastRenderedPageBreak/>
        <w:t>case</w:t>
      </w:r>
    </w:p>
    <w:p w14:paraId="5B0C77B2" w14:textId="0858D523" w:rsidR="004D69CA" w:rsidRPr="004D69CA" w:rsidRDefault="00AB0CC6" w:rsidP="004D69CA">
      <w:pPr>
        <w:pStyle w:val="Heading4"/>
        <w:rPr>
          <w:rFonts w:asciiTheme="majorHAnsi" w:hAnsiTheme="majorHAnsi" w:cstheme="majorHAnsi"/>
        </w:rPr>
      </w:pPr>
      <w:r>
        <w:rPr>
          <w:rFonts w:asciiTheme="majorHAnsi" w:hAnsiTheme="majorHAnsi" w:cstheme="majorHAnsi"/>
        </w:rPr>
        <w:t xml:space="preserve">1 - </w:t>
      </w:r>
      <w:r w:rsidR="00AC6132" w:rsidRPr="00AB0CC6">
        <w:rPr>
          <w:rFonts w:asciiTheme="majorHAnsi" w:hAnsiTheme="majorHAnsi" w:cstheme="majorHAnsi"/>
        </w:rPr>
        <w:t>Sell is about profitably over health – they have no way to destroy cpaitalism – at best they are a reduction in some vaccine imperialism – prefer a pressumption ballot because they don’t resolve their impact or prefer the alternative by itself</w:t>
      </w:r>
      <w:r w:rsidRPr="00AB0CC6">
        <w:rPr>
          <w:rFonts w:asciiTheme="majorHAnsi" w:hAnsiTheme="majorHAnsi" w:cstheme="majorHAnsi"/>
        </w:rPr>
        <w:t xml:space="preserve"> – they have zero evidence of challenging capitalism and being able to overthrow the system in their aff</w:t>
      </w:r>
      <w:r w:rsidR="004D69CA">
        <w:rPr>
          <w:rFonts w:asciiTheme="majorHAnsi" w:hAnsiTheme="majorHAnsi" w:cstheme="majorHAnsi"/>
        </w:rPr>
        <w:t xml:space="preserve"> </w:t>
      </w:r>
    </w:p>
    <w:p w14:paraId="2AB01784" w14:textId="28B829FE" w:rsidR="004D69CA" w:rsidRDefault="00AB0CC6" w:rsidP="00AB0CC6">
      <w:pPr>
        <w:pStyle w:val="Heading4"/>
      </w:pPr>
      <w:r>
        <w:t>2</w:t>
      </w:r>
      <w:r w:rsidR="004D69CA">
        <w:t xml:space="preserve"> – we’re the root cause of the aff – Their vanni evidence says -</w:t>
      </w:r>
      <w:r w:rsidR="004D69CA">
        <w:t xml:space="preserve"> while recognising a broken global IP regime that triggered the scramble for vaccines, the racialized impact of the pandemic cannot be ignored, and it points to the entangled roots of race and capitalism.</w:t>
      </w:r>
      <w:r w:rsidR="004D69CA">
        <w:t xml:space="preserve"> – means we control the I/L</w:t>
      </w:r>
    </w:p>
    <w:p w14:paraId="56CB1C3F" w14:textId="58311611" w:rsidR="00AB0CC6" w:rsidRPr="00AB0CC6" w:rsidRDefault="004D69CA" w:rsidP="00AB0CC6">
      <w:pPr>
        <w:pStyle w:val="Heading4"/>
        <w:rPr>
          <w:sz w:val="24"/>
          <w:szCs w:val="24"/>
        </w:rPr>
      </w:pPr>
      <w:r>
        <w:t>3 -</w:t>
      </w:r>
      <w:r w:rsidR="00AB0CC6">
        <w:t xml:space="preserve"> – vote on presssumption – their plan says eliminate – if you control F eliminate – that’s literally the only place that it exists – their only decent solvency evidence says that </w:t>
      </w:r>
      <w:r w:rsidR="00AB0CC6" w:rsidRPr="00FF3EBE">
        <w:rPr>
          <w:rStyle w:val="StyleUnderline"/>
        </w:rPr>
        <w:t xml:space="preserve">This action </w:t>
      </w:r>
      <w:r w:rsidR="00AB0CC6" w:rsidRPr="00037222">
        <w:rPr>
          <w:rStyle w:val="StyleUnderline"/>
          <w:highlight w:val="green"/>
        </w:rPr>
        <w:t>would</w:t>
      </w:r>
      <w:r w:rsidR="00AB0CC6" w:rsidRPr="00FF3EBE">
        <w:rPr>
          <w:rStyle w:val="StyleUnderline"/>
        </w:rPr>
        <w:t xml:space="preserve"> temporarily </w:t>
      </w:r>
      <w:r w:rsidR="00AB0CC6" w:rsidRPr="00037222">
        <w:rPr>
          <w:rStyle w:val="StyleUnderline"/>
          <w:highlight w:val="green"/>
        </w:rPr>
        <w:t>suspend</w:t>
      </w:r>
      <w:r w:rsidR="00AB0CC6" w:rsidRPr="00FF3EBE">
        <w:rPr>
          <w:rStyle w:val="StyleUnderline"/>
        </w:rPr>
        <w:t xml:space="preserve"> WTO </w:t>
      </w:r>
      <w:r w:rsidR="00AB0CC6" w:rsidRPr="00037222">
        <w:rPr>
          <w:rStyle w:val="StyleUnderline"/>
          <w:highlight w:val="green"/>
        </w:rPr>
        <w:t>intellectual property protections</w:t>
      </w:r>
      <w:r w:rsidR="00AB0CC6">
        <w:rPr>
          <w:rStyle w:val="StyleUnderline"/>
        </w:rPr>
        <w:t xml:space="preserve"> </w:t>
      </w:r>
      <w:r w:rsidR="00AB0CC6">
        <w:rPr>
          <w:rStyle w:val="StyleUnderline"/>
          <w:sz w:val="24"/>
          <w:szCs w:val="24"/>
          <w:u w:val="none"/>
        </w:rPr>
        <w:t xml:space="preserve">so at best, they stop some impieralism or none at all since suspend is temporary where as eliminate is not – it means that the plan can’t happen nor is there any spillover if it cant even solve itself – vote neg on low chance of solvency </w:t>
      </w:r>
    </w:p>
    <w:p w14:paraId="5540F9C9" w14:textId="1E0AA535" w:rsidR="00AB0CC6" w:rsidRPr="00AB0CC6" w:rsidRDefault="004D69CA" w:rsidP="00AB0CC6">
      <w:pPr>
        <w:pStyle w:val="Heading4"/>
        <w:rPr>
          <w:rFonts w:asciiTheme="majorHAnsi" w:hAnsiTheme="majorHAnsi" w:cstheme="majorHAnsi"/>
        </w:rPr>
      </w:pPr>
      <w:r>
        <w:rPr>
          <w:rFonts w:asciiTheme="majorHAnsi" w:hAnsiTheme="majorHAnsi" w:cstheme="majorHAnsi"/>
        </w:rPr>
        <w:t>4</w:t>
      </w:r>
      <w:r w:rsidR="00AB0CC6">
        <w:rPr>
          <w:rFonts w:asciiTheme="majorHAnsi" w:hAnsiTheme="majorHAnsi" w:cstheme="majorHAnsi"/>
        </w:rPr>
        <w:t xml:space="preserve">- </w:t>
      </w:r>
      <w:r w:rsidR="00AB0CC6" w:rsidRPr="00AB0CC6">
        <w:rPr>
          <w:rFonts w:asciiTheme="majorHAnsi" w:hAnsiTheme="majorHAnsi" w:cstheme="majorHAnsi"/>
        </w:rPr>
        <w:t xml:space="preserve">circumvented through unilateral trade pressures – no IP case has </w:t>
      </w:r>
      <w:r w:rsidR="00AB0CC6" w:rsidRPr="00AB0CC6">
        <w:rPr>
          <w:rFonts w:asciiTheme="majorHAnsi" w:hAnsiTheme="majorHAnsi" w:cstheme="majorHAnsi"/>
          <w:u w:val="single"/>
        </w:rPr>
        <w:t>ever</w:t>
      </w:r>
      <w:r w:rsidR="00AB0CC6" w:rsidRPr="00AB0CC6">
        <w:rPr>
          <w:rFonts w:asciiTheme="majorHAnsi" w:hAnsiTheme="majorHAnsi" w:cstheme="majorHAnsi"/>
        </w:rPr>
        <w:t xml:space="preserve"> gone to the ICJ, the strength of IP regimes has come solely through sanctions and threats.</w:t>
      </w:r>
    </w:p>
    <w:p w14:paraId="38BB68EA" w14:textId="77777777" w:rsidR="00AB0CC6" w:rsidRPr="00AB0CC6" w:rsidRDefault="00AB0CC6" w:rsidP="00AB0CC6">
      <w:pPr>
        <w:rPr>
          <w:rStyle w:val="Style13ptBold"/>
          <w:rFonts w:asciiTheme="majorHAnsi" w:hAnsiTheme="majorHAnsi" w:cstheme="majorHAnsi"/>
        </w:rPr>
      </w:pPr>
      <w:r w:rsidRPr="00AB0CC6">
        <w:rPr>
          <w:rStyle w:val="Style13ptBold"/>
          <w:rFonts w:asciiTheme="majorHAnsi" w:hAnsiTheme="majorHAnsi" w:cstheme="majorHAnsi"/>
        </w:rPr>
        <w:t>Durand and Milberg, 18</w:t>
      </w:r>
    </w:p>
    <w:p w14:paraId="08B4AB22" w14:textId="77777777" w:rsidR="00AB0CC6" w:rsidRPr="00AB0CC6" w:rsidRDefault="00AB0CC6" w:rsidP="00AB0CC6">
      <w:pPr>
        <w:rPr>
          <w:rFonts w:asciiTheme="majorHAnsi" w:hAnsiTheme="majorHAnsi" w:cstheme="majorHAnsi"/>
        </w:rPr>
      </w:pPr>
      <w:r w:rsidRPr="00AB0CC6">
        <w:rPr>
          <w:rFonts w:asciiTheme="majorHAnsi" w:hAnsiTheme="majorHAnsi" w:cstheme="majorHAnsi"/>
        </w:rPr>
        <w:t>[Cédric, Associate Prof. Political Economy @ U-Geneva, member @ Paris Nord Economics Center; and William, Dean @ The New School for Social Research: “Intellectual Monopoly in Global Value Chains,” published in 2018, https://hal.archives-ouvertes.fr/hal-01850438]//AD</w:t>
      </w:r>
    </w:p>
    <w:p w14:paraId="1615EDD4" w14:textId="77777777" w:rsidR="00AB0CC6" w:rsidRPr="00AB0CC6" w:rsidRDefault="00AB0CC6" w:rsidP="00AB0CC6">
      <w:pPr>
        <w:rPr>
          <w:rFonts w:asciiTheme="majorHAnsi" w:hAnsiTheme="majorHAnsi" w:cstheme="majorHAnsi"/>
          <w:sz w:val="16"/>
        </w:rPr>
      </w:pPr>
      <w:r w:rsidRPr="00AB0CC6">
        <w:rPr>
          <w:rFonts w:asciiTheme="majorHAnsi" w:hAnsiTheme="majorHAnsi" w:cstheme="majorHAnsi"/>
          <w:sz w:val="16"/>
        </w:rPr>
        <w:t xml:space="preserve">Stricter IPRs at the national and international level support the expansion of GVC-based trade. Since the 1880s, </w:t>
      </w:r>
      <w:r w:rsidRPr="00AB0CC6">
        <w:rPr>
          <w:rStyle w:val="StyleUnderline"/>
          <w:rFonts w:asciiTheme="majorHAnsi" w:hAnsiTheme="majorHAnsi" w:cstheme="majorHAnsi"/>
        </w:rPr>
        <w:t>the Paris and Berne Conventions</w:t>
      </w:r>
      <w:r w:rsidRPr="00AB0CC6">
        <w:rPr>
          <w:rFonts w:asciiTheme="majorHAnsi" w:hAnsiTheme="majorHAnsi" w:cstheme="majorHAnsi"/>
          <w:sz w:val="16"/>
        </w:rPr>
        <w:t xml:space="preserve"> – currently </w:t>
      </w:r>
      <w:r w:rsidRPr="00AB0CC6">
        <w:rPr>
          <w:rStyle w:val="StyleUnderline"/>
          <w:rFonts w:asciiTheme="majorHAnsi" w:hAnsiTheme="majorHAnsi" w:cstheme="majorHAnsi"/>
        </w:rPr>
        <w:t>administered by the World Intellectual Property Organization (WIPO) - set some standards in terms of protection of industrial intellectual property</w:t>
      </w:r>
      <w:r w:rsidRPr="00AB0CC6">
        <w:rPr>
          <w:rFonts w:asciiTheme="majorHAnsi" w:hAnsiTheme="majorHAnsi" w:cstheme="majorHAnsi"/>
          <w:sz w:val="16"/>
        </w:rPr>
        <w:t xml:space="preserve"> and artistic works. </w:t>
      </w:r>
      <w:r w:rsidRPr="00AB0CC6">
        <w:rPr>
          <w:rStyle w:val="StyleUnderline"/>
          <w:rFonts w:asciiTheme="majorHAnsi" w:hAnsiTheme="majorHAnsi" w:cstheme="majorHAnsi"/>
        </w:rPr>
        <w:t xml:space="preserve">However, </w:t>
      </w:r>
      <w:r w:rsidRPr="00AB0CC6">
        <w:rPr>
          <w:rStyle w:val="StyleUnderline"/>
          <w:rFonts w:asciiTheme="majorHAnsi" w:hAnsiTheme="majorHAnsi" w:cstheme="majorHAnsi"/>
          <w:highlight w:val="green"/>
        </w:rPr>
        <w:t xml:space="preserve">their </w:t>
      </w:r>
      <w:r w:rsidRPr="00AB0CC6">
        <w:rPr>
          <w:rFonts w:asciiTheme="majorHAnsi" w:hAnsiTheme="majorHAnsi" w:cstheme="majorHAnsi"/>
          <w:highlight w:val="green"/>
        </w:rPr>
        <w:t>implementation has been problematic and no IP case has ever been subjected to the</w:t>
      </w:r>
      <w:r w:rsidRPr="00AB0CC6">
        <w:rPr>
          <w:rFonts w:asciiTheme="majorHAnsi" w:hAnsiTheme="majorHAnsi" w:cstheme="majorHAnsi"/>
        </w:rPr>
        <w:t xml:space="preserve"> </w:t>
      </w:r>
      <w:r w:rsidRPr="00AB0CC6">
        <w:rPr>
          <w:rFonts w:asciiTheme="majorHAnsi" w:hAnsiTheme="majorHAnsi" w:cstheme="majorHAnsi"/>
          <w:highlight w:val="green"/>
        </w:rPr>
        <w:t>I</w:t>
      </w:r>
      <w:r w:rsidRPr="00AB0CC6">
        <w:rPr>
          <w:rFonts w:asciiTheme="majorHAnsi" w:hAnsiTheme="majorHAnsi" w:cstheme="majorHAnsi"/>
        </w:rPr>
        <w:t xml:space="preserve">nternational </w:t>
      </w:r>
      <w:r w:rsidRPr="00AB0CC6">
        <w:rPr>
          <w:rFonts w:asciiTheme="majorHAnsi" w:hAnsiTheme="majorHAnsi" w:cstheme="majorHAnsi"/>
          <w:highlight w:val="green"/>
        </w:rPr>
        <w:t>C</w:t>
      </w:r>
      <w:r w:rsidRPr="00AB0CC6">
        <w:rPr>
          <w:rFonts w:asciiTheme="majorHAnsi" w:hAnsiTheme="majorHAnsi" w:cstheme="majorHAnsi"/>
        </w:rPr>
        <w:t xml:space="preserve">ourt of </w:t>
      </w:r>
      <w:r w:rsidRPr="00AB0CC6">
        <w:rPr>
          <w:rFonts w:asciiTheme="majorHAnsi" w:hAnsiTheme="majorHAnsi" w:cstheme="majorHAnsi"/>
          <w:highlight w:val="green"/>
        </w:rPr>
        <w:t>J</w:t>
      </w:r>
      <w:r w:rsidRPr="00AB0CC6">
        <w:rPr>
          <w:rFonts w:asciiTheme="majorHAnsi" w:hAnsiTheme="majorHAnsi" w:cstheme="majorHAnsi"/>
        </w:rPr>
        <w:t>ustice</w:t>
      </w:r>
      <w:r w:rsidRPr="00AB0CC6">
        <w:rPr>
          <w:rStyle w:val="StyleUnderline"/>
          <w:rFonts w:asciiTheme="majorHAnsi" w:hAnsiTheme="majorHAnsi" w:cstheme="majorHAnsi"/>
        </w:rPr>
        <w:t>.</w:t>
      </w:r>
      <w:r w:rsidRPr="00AB0CC6">
        <w:rPr>
          <w:rFonts w:asciiTheme="majorHAnsi" w:hAnsiTheme="majorHAnsi" w:cstheme="majorHAnsi"/>
          <w:sz w:val="16"/>
        </w:rPr>
        <w:t xml:space="preserve"> In the late 1970s, </w:t>
      </w:r>
      <w:r w:rsidRPr="00AB0CC6">
        <w:rPr>
          <w:rStyle w:val="StyleUnderline"/>
          <w:rFonts w:asciiTheme="majorHAnsi" w:hAnsiTheme="majorHAnsi" w:cstheme="majorHAnsi"/>
          <w:highlight w:val="green"/>
        </w:rPr>
        <w:t>US IP-based industries</w:t>
      </w:r>
      <w:r w:rsidRPr="00AB0CC6">
        <w:rPr>
          <w:rStyle w:val="StyleUnderline"/>
          <w:rFonts w:asciiTheme="majorHAnsi" w:hAnsiTheme="majorHAnsi" w:cstheme="majorHAnsi"/>
        </w:rPr>
        <w:t xml:space="preserve"> realized that their competitive advantage was vulnerable as technological change made</w:t>
      </w:r>
      <w:r w:rsidRPr="00AB0CC6">
        <w:rPr>
          <w:rFonts w:asciiTheme="majorHAnsi" w:hAnsiTheme="majorHAnsi" w:cstheme="majorHAnsi"/>
          <w:sz w:val="16"/>
        </w:rPr>
        <w:t xml:space="preserve"> replication of their software, recorded music, videos, and </w:t>
      </w:r>
      <w:r w:rsidRPr="00AB0CC6">
        <w:rPr>
          <w:rFonts w:asciiTheme="majorHAnsi" w:hAnsiTheme="majorHAnsi" w:cstheme="majorHAnsi"/>
        </w:rPr>
        <w:t>pharmaceuticals increasingly easier and cheaper</w:t>
      </w:r>
      <w:r w:rsidRPr="00AB0CC6">
        <w:rPr>
          <w:rFonts w:asciiTheme="majorHAnsi" w:hAnsiTheme="majorHAnsi" w:cstheme="majorHAnsi"/>
          <w:sz w:val="16"/>
        </w:rPr>
        <w:t xml:space="preserve">, </w:t>
      </w:r>
      <w:r w:rsidRPr="00AB0CC6">
        <w:rPr>
          <w:rStyle w:val="StyleUnderline"/>
          <w:rFonts w:asciiTheme="majorHAnsi" w:hAnsiTheme="majorHAnsi" w:cstheme="majorHAnsi"/>
        </w:rPr>
        <w:t>in the absence of credible institutional means to sanction IP appropriators in developing countries.</w:t>
      </w:r>
      <w:r w:rsidRPr="00AB0CC6">
        <w:rPr>
          <w:rFonts w:asciiTheme="majorHAnsi" w:hAnsiTheme="majorHAnsi" w:cstheme="majorHAnsi"/>
          <w:sz w:val="16"/>
        </w:rPr>
        <w:t xml:space="preserve"> In the 1980s, </w:t>
      </w:r>
      <w:r w:rsidRPr="00AB0CC6">
        <w:rPr>
          <w:rFonts w:asciiTheme="majorHAnsi" w:hAnsiTheme="majorHAnsi" w:cstheme="majorHAnsi"/>
        </w:rPr>
        <w:t xml:space="preserve">they successfully </w:t>
      </w:r>
      <w:r w:rsidRPr="00AB0CC6">
        <w:rPr>
          <w:rFonts w:asciiTheme="majorHAnsi" w:hAnsiTheme="majorHAnsi" w:cstheme="majorHAnsi"/>
          <w:highlight w:val="green"/>
        </w:rPr>
        <w:t xml:space="preserve">lobbied the </w:t>
      </w:r>
      <w:r w:rsidRPr="00AB0CC6">
        <w:rPr>
          <w:rFonts w:asciiTheme="majorHAnsi" w:hAnsiTheme="majorHAnsi" w:cstheme="majorHAnsi"/>
        </w:rPr>
        <w:t xml:space="preserve">US </w:t>
      </w:r>
      <w:r w:rsidRPr="00AB0CC6">
        <w:rPr>
          <w:rFonts w:asciiTheme="majorHAnsi" w:hAnsiTheme="majorHAnsi" w:cstheme="majorHAnsi"/>
          <w:highlight w:val="green"/>
        </w:rPr>
        <w:t xml:space="preserve">government to use </w:t>
      </w:r>
      <w:r w:rsidRPr="00AB0CC6">
        <w:rPr>
          <w:rFonts w:asciiTheme="majorHAnsi" w:hAnsiTheme="majorHAnsi" w:cstheme="majorHAnsi"/>
        </w:rPr>
        <w:t xml:space="preserve">threats of unilateral trade </w:t>
      </w:r>
      <w:r w:rsidRPr="00AB0CC6">
        <w:rPr>
          <w:rFonts w:asciiTheme="majorHAnsi" w:hAnsiTheme="majorHAnsi" w:cstheme="majorHAnsi"/>
          <w:highlight w:val="green"/>
        </w:rPr>
        <w:t>sanctions to force developing countries to increase their IP protection and enlisted business associations</w:t>
      </w:r>
      <w:r w:rsidRPr="00AB0CC6">
        <w:rPr>
          <w:rFonts w:asciiTheme="majorHAnsi" w:hAnsiTheme="majorHAnsi" w:cstheme="majorHAnsi"/>
        </w:rPr>
        <w:t xml:space="preserve"> in Europe and Japan </w:t>
      </w:r>
      <w:r w:rsidRPr="00AB0CC6">
        <w:rPr>
          <w:rFonts w:asciiTheme="majorHAnsi" w:hAnsiTheme="majorHAnsi" w:cstheme="majorHAnsi"/>
          <w:highlight w:val="green"/>
        </w:rPr>
        <w:t>to oppose</w:t>
      </w:r>
      <w:r w:rsidRPr="00AB0CC6">
        <w:rPr>
          <w:rFonts w:asciiTheme="majorHAnsi" w:hAnsiTheme="majorHAnsi" w:cstheme="majorHAnsi"/>
        </w:rPr>
        <w:t xml:space="preserve"> what began to be framed as “</w:t>
      </w:r>
      <w:r w:rsidRPr="00AB0CC6">
        <w:rPr>
          <w:rFonts w:asciiTheme="majorHAnsi" w:hAnsiTheme="majorHAnsi" w:cstheme="majorHAnsi"/>
          <w:highlight w:val="green"/>
        </w:rPr>
        <w:t>piracy</w:t>
      </w:r>
      <w:r w:rsidRPr="00AB0CC6">
        <w:rPr>
          <w:rFonts w:asciiTheme="majorHAnsi" w:hAnsiTheme="majorHAnsi" w:cstheme="majorHAnsi"/>
        </w:rPr>
        <w:t>” and in favor of a stricter international IP regime.</w:t>
      </w:r>
      <w:r w:rsidRPr="00AB0CC6">
        <w:rPr>
          <w:rFonts w:asciiTheme="majorHAnsi" w:hAnsiTheme="majorHAnsi" w:cstheme="majorHAnsi"/>
          <w:sz w:val="16"/>
        </w:rPr>
        <w:t xml:space="preserve"> (Sell &amp; Prakash, 2004, pp. 154–160).</w:t>
      </w:r>
    </w:p>
    <w:p w14:paraId="4B08B794" w14:textId="77777777" w:rsidR="00EF298A" w:rsidRDefault="004D69CA" w:rsidP="00EF298A">
      <w:pPr>
        <w:pStyle w:val="Heading4"/>
      </w:pPr>
      <w:r>
        <w:rPr>
          <w:rFonts w:asciiTheme="majorHAnsi" w:hAnsiTheme="majorHAnsi" w:cstheme="majorHAnsi"/>
        </w:rPr>
        <w:lastRenderedPageBreak/>
        <w:t>5</w:t>
      </w:r>
      <w:r w:rsidR="00AB0CC6">
        <w:rPr>
          <w:rFonts w:asciiTheme="majorHAnsi" w:hAnsiTheme="majorHAnsi" w:cstheme="majorHAnsi"/>
        </w:rPr>
        <w:t xml:space="preserve"> - </w:t>
      </w:r>
      <w:r w:rsidR="00EF298A">
        <w:t>Vaccine IP is insufficient for imitation; originators will challenge with intense litigation, and nations don’t have necessary ingredients and materials. Independently, the plan will cause companies to disengage from global efforts.</w:t>
      </w:r>
    </w:p>
    <w:p w14:paraId="28777618" w14:textId="77777777" w:rsidR="00EF298A" w:rsidRPr="00F9523B" w:rsidRDefault="00EF298A" w:rsidP="00EF298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PostEverything Perspective, </w:t>
      </w:r>
      <w:hyperlink r:id="rId11" w:history="1">
        <w:r w:rsidRPr="000168E0">
          <w:t>https://www.washingtonpost.com/outlook/2021/03/15/vaccine-coronavirus-patents-waive-global-equity/</w:t>
        </w:r>
      </w:hyperlink>
      <w:r>
        <w:t>] RM</w:t>
      </w:r>
    </w:p>
    <w:p w14:paraId="09FA3B95" w14:textId="77777777" w:rsidR="00EF298A" w:rsidRPr="00F9523B" w:rsidRDefault="00EF298A" w:rsidP="00EF298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12" w:history="1">
        <w:r w:rsidRPr="00F9523B">
          <w:t>claims </w:t>
        </w:r>
      </w:hyperlink>
      <w:r w:rsidRPr="00F9523B">
        <w:t>the People’s Vaccine Alliance. Indeed, 58 low- and middle-income countries have mobilized in support of a proposed World Trade Organization </w:t>
      </w:r>
      <w:hyperlink r:id="rId13" w:history="1">
        <w:r w:rsidRPr="00F9523B">
          <w:t>waiver</w:t>
        </w:r>
      </w:hyperlink>
      <w:r w:rsidRPr="00F9523B">
        <w:t> that would temporarily exempt </w:t>
      </w:r>
      <w:hyperlink r:id="rId14" w:tgtFrame="_blank" w:history="1">
        <w:r w:rsidRPr="00F9523B">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5" w:history="1">
        <w:r w:rsidRPr="00F9523B">
          <w:t>called upon President Biden</w:t>
        </w:r>
      </w:hyperlink>
      <w:r w:rsidRPr="00F9523B">
        <w:t> to support the IP suspension while slamming “huge, multibillion-dollar pharmaceutical companies [that] continue to prioritize profits by protecting their monopolies.”</w:t>
      </w:r>
    </w:p>
    <w:p w14:paraId="5FCC73D5" w14:textId="77777777" w:rsidR="00EF298A" w:rsidRPr="00F9523B" w:rsidRDefault="00EF298A" w:rsidP="00EF298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1848EC4" w14:textId="77777777" w:rsidR="00EF298A" w:rsidRPr="00E66157" w:rsidRDefault="00EF298A" w:rsidP="00EF298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1565CD9F" w14:textId="77777777" w:rsidR="00EF298A" w:rsidRPr="00F9523B" w:rsidRDefault="00EF298A" w:rsidP="00EF298A">
      <w:r w:rsidRPr="00F9523B">
        <w:t>The Moderna vaccine illustrates the limits of freeing up intellectual property. Moderna </w:t>
      </w:r>
      <w:hyperlink r:id="rId16" w:history="1">
        <w:r w:rsidRPr="00F9523B">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r w:rsidRPr="00F9523B">
        <w:lastRenderedPageBreak/>
        <w:t>Moderna vaccine remains entirely under the company’s direct control within its owned and contracted facilities. Notably, Moderna is also the only manufacturer of a U.S.- or British-approved vaccine </w:t>
      </w:r>
      <w:hyperlink r:id="rId17" w:history="1">
        <w:r w:rsidRPr="00F9523B">
          <w:t>not yet participating in Covax</w:t>
        </w:r>
      </w:hyperlink>
      <w:r w:rsidRPr="00F9523B">
        <w:t>, a global-aid-funded effort (including a </w:t>
      </w:r>
      <w:hyperlink r:id="rId18" w:history="1">
        <w:r w:rsidRPr="00F9523B">
          <w:t>pledged $4 billion from the United States</w:t>
        </w:r>
      </w:hyperlink>
      <w:r w:rsidRPr="00F9523B">
        <w:t>) to purchase vaccines for use in low- and middle-income countries.</w:t>
      </w:r>
    </w:p>
    <w:p w14:paraId="7D8E0D1F" w14:textId="77777777" w:rsidR="00EF298A" w:rsidRPr="00F9523B" w:rsidRDefault="00EF298A" w:rsidP="00EF298A">
      <w:r w:rsidRPr="00F9523B">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4D9A5F96" w14:textId="77777777" w:rsidR="00EF298A" w:rsidRPr="00E66157" w:rsidRDefault="00EF298A" w:rsidP="00EF298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reverse-engineer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19" w:history="1">
        <w:r w:rsidRPr="00E66157">
          <w:rPr>
            <w:u w:val="single"/>
          </w:rPr>
          <w:t>lowering prices dramatically</w:t>
        </w:r>
      </w:hyperlink>
      <w:r w:rsidRPr="00E66157">
        <w:rPr>
          <w:u w:val="single"/>
        </w:rPr>
        <w:t>.</w:t>
      </w:r>
    </w:p>
    <w:p w14:paraId="3651EB1D" w14:textId="77777777" w:rsidR="00EF298A" w:rsidRDefault="00EF298A" w:rsidP="00EF298A">
      <w:pPr>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282C7F88" w14:textId="7FB58768" w:rsidR="00AB0CC6" w:rsidRPr="00AB0CC6" w:rsidRDefault="004D69CA" w:rsidP="00EF298A">
      <w:pPr>
        <w:pStyle w:val="Heading4"/>
        <w:rPr>
          <w:rFonts w:asciiTheme="majorHAnsi" w:hAnsiTheme="majorHAnsi" w:cstheme="majorHAnsi"/>
        </w:rPr>
      </w:pPr>
      <w:r>
        <w:rPr>
          <w:rFonts w:asciiTheme="majorHAnsi" w:hAnsiTheme="majorHAnsi" w:cstheme="majorHAnsi"/>
        </w:rPr>
        <w:t>6</w:t>
      </w:r>
      <w:r w:rsidR="00AB0CC6">
        <w:rPr>
          <w:rFonts w:asciiTheme="majorHAnsi" w:hAnsiTheme="majorHAnsi" w:cstheme="majorHAnsi"/>
        </w:rPr>
        <w:t xml:space="preserve"> - </w:t>
      </w:r>
      <w:r w:rsidR="00AB0CC6" w:rsidRPr="00AB0CC6">
        <w:rPr>
          <w:rFonts w:asciiTheme="majorHAnsi" w:hAnsiTheme="majorHAnsi" w:cstheme="majorHAnsi"/>
        </w:rPr>
        <w:t xml:space="preserve">The WTO can’t enforce the aff- causes </w:t>
      </w:r>
      <w:r w:rsidR="00AB0CC6" w:rsidRPr="00AB0CC6">
        <w:rPr>
          <w:rFonts w:asciiTheme="majorHAnsi" w:hAnsiTheme="majorHAnsi" w:cstheme="majorHAnsi"/>
          <w:u w:val="single"/>
        </w:rPr>
        <w:t>circumvention</w:t>
      </w:r>
      <w:r w:rsidR="00AB0CC6" w:rsidRPr="00AB0CC6">
        <w:rPr>
          <w:rFonts w:asciiTheme="majorHAnsi" w:hAnsiTheme="majorHAnsi" w:cstheme="majorHAnsi"/>
        </w:rPr>
        <w:t>.</w:t>
      </w:r>
    </w:p>
    <w:p w14:paraId="4E253D20" w14:textId="77777777" w:rsidR="00AB0CC6" w:rsidRPr="00AB0CC6" w:rsidRDefault="00AB0CC6" w:rsidP="00AB0CC6">
      <w:pPr>
        <w:rPr>
          <w:rFonts w:asciiTheme="majorHAnsi" w:hAnsiTheme="majorHAnsi" w:cstheme="majorHAnsi"/>
        </w:rPr>
      </w:pPr>
      <w:r w:rsidRPr="00AB0CC6">
        <w:rPr>
          <w:rStyle w:val="Style13ptBold"/>
          <w:rFonts w:asciiTheme="majorHAnsi" w:hAnsiTheme="majorHAnsi" w:cstheme="majorHAnsi"/>
        </w:rPr>
        <w:t>Lamp 19</w:t>
      </w:r>
      <w:r w:rsidRPr="00AB0CC6">
        <w:rPr>
          <w:rFonts w:asciiTheme="majorHAnsi" w:hAnsiTheme="majorHAnsi" w:cstheme="majorHAnsi"/>
        </w:rPr>
        <w:t xml:space="preserve"> [Nicholas; Assistant Professor of Law at Queen’s University; “What Just Happened at the WTO? Everything You Need to Know, Brink News,” 12/16/19; </w:t>
      </w:r>
      <w:hyperlink r:id="rId20" w:history="1">
        <w:r w:rsidRPr="00AB0CC6">
          <w:rPr>
            <w:rStyle w:val="Hyperlink"/>
            <w:rFonts w:asciiTheme="majorHAnsi" w:hAnsiTheme="majorHAnsi" w:cstheme="majorHAnsi"/>
          </w:rPr>
          <w:t>https://www.brinknews.com/what-just-happened-at-the-wto-everything-you-need-to-know/</w:t>
        </w:r>
      </w:hyperlink>
      <w:r w:rsidRPr="00AB0CC6">
        <w:rPr>
          <w:rFonts w:asciiTheme="majorHAnsi" w:hAnsiTheme="majorHAnsi" w:cstheme="majorHAnsi"/>
        </w:rPr>
        <w:t>] Justin</w:t>
      </w:r>
    </w:p>
    <w:p w14:paraId="05A6E1B9" w14:textId="77777777" w:rsidR="00AB0CC6" w:rsidRPr="00AB0CC6" w:rsidRDefault="00AB0CC6" w:rsidP="00AB0CC6">
      <w:pPr>
        <w:rPr>
          <w:rStyle w:val="Emphasis"/>
          <w:rFonts w:asciiTheme="majorHAnsi" w:hAnsiTheme="majorHAnsi" w:cstheme="majorHAnsi"/>
        </w:rPr>
      </w:pPr>
      <w:r w:rsidRPr="00AB0CC6">
        <w:rPr>
          <w:rFonts w:asciiTheme="majorHAnsi" w:hAnsiTheme="majorHAnsi" w:cstheme="majorHAnsi"/>
          <w:sz w:val="16"/>
        </w:rPr>
        <w:t xml:space="preserve">Nicolas Lamp: For the first time </w:t>
      </w:r>
      <w:r w:rsidRPr="00AB0CC6">
        <w:rPr>
          <w:rFonts w:asciiTheme="majorHAnsi" w:hAnsiTheme="majorHAnsi" w:cstheme="majorHAnsi"/>
          <w:u w:val="single"/>
        </w:rPr>
        <w:t xml:space="preserve">since the </w:t>
      </w:r>
      <w:r w:rsidRPr="00AB0CC6">
        <w:rPr>
          <w:rStyle w:val="Emphasis"/>
          <w:rFonts w:asciiTheme="majorHAnsi" w:hAnsiTheme="majorHAnsi" w:cstheme="majorHAnsi"/>
        </w:rPr>
        <w:t xml:space="preserve">establishment of the </w:t>
      </w:r>
      <w:r w:rsidRPr="00AB0CC6">
        <w:rPr>
          <w:rStyle w:val="Emphasis"/>
          <w:rFonts w:asciiTheme="majorHAnsi" w:hAnsiTheme="majorHAnsi" w:cstheme="majorHAnsi"/>
          <w:highlight w:val="green"/>
        </w:rPr>
        <w:t>WTO</w:t>
      </w:r>
      <w:r w:rsidRPr="00AB0CC6">
        <w:rPr>
          <w:rFonts w:asciiTheme="majorHAnsi" w:hAnsiTheme="majorHAnsi" w:cstheme="majorHAnsi"/>
          <w:u w:val="single"/>
        </w:rPr>
        <w:t xml:space="preserve"> in 1995, the </w:t>
      </w:r>
      <w:r w:rsidRPr="00AB0CC6">
        <w:rPr>
          <w:rStyle w:val="Emphasis"/>
          <w:rFonts w:asciiTheme="majorHAnsi" w:hAnsiTheme="majorHAnsi" w:cstheme="majorHAnsi"/>
          <w:highlight w:val="green"/>
        </w:rPr>
        <w:t>Appellate Body cannot accept</w:t>
      </w:r>
      <w:r w:rsidRPr="00AB0CC6">
        <w:rPr>
          <w:rStyle w:val="Emphasis"/>
          <w:rFonts w:asciiTheme="majorHAnsi" w:hAnsiTheme="majorHAnsi" w:cstheme="majorHAnsi"/>
        </w:rPr>
        <w:t xml:space="preserve"> any </w:t>
      </w:r>
      <w:r w:rsidRPr="00AB0CC6">
        <w:rPr>
          <w:rStyle w:val="Emphasis"/>
          <w:rFonts w:asciiTheme="majorHAnsi" w:hAnsiTheme="majorHAnsi" w:cstheme="majorHAnsi"/>
          <w:highlight w:val="green"/>
        </w:rPr>
        <w:t>new appeals</w:t>
      </w:r>
      <w:r w:rsidRPr="00AB0CC6">
        <w:rPr>
          <w:rStyle w:val="Emphasis"/>
          <w:rFonts w:asciiTheme="majorHAnsi" w:hAnsiTheme="majorHAnsi" w:cstheme="majorHAnsi"/>
        </w:rPr>
        <w:t xml:space="preserve">, and that has </w:t>
      </w:r>
      <w:r w:rsidRPr="00AB0CC6">
        <w:rPr>
          <w:rStyle w:val="Emphasis"/>
          <w:rFonts w:asciiTheme="majorHAnsi" w:hAnsiTheme="majorHAnsi" w:cstheme="majorHAnsi"/>
          <w:highlight w:val="green"/>
        </w:rPr>
        <w:t>knock-on effects on</w:t>
      </w:r>
      <w:r w:rsidRPr="00AB0CC6">
        <w:rPr>
          <w:rStyle w:val="Emphasis"/>
          <w:rFonts w:asciiTheme="majorHAnsi" w:hAnsiTheme="majorHAnsi" w:cstheme="majorHAnsi"/>
        </w:rPr>
        <w:t xml:space="preserve"> the whole global trade </w:t>
      </w:r>
      <w:r w:rsidRPr="00AB0CC6">
        <w:rPr>
          <w:rStyle w:val="Emphasis"/>
          <w:rFonts w:asciiTheme="majorHAnsi" w:hAnsiTheme="majorHAnsi" w:cstheme="majorHAnsi"/>
          <w:highlight w:val="green"/>
        </w:rPr>
        <w:t>dispute settlement</w:t>
      </w:r>
      <w:r w:rsidRPr="00AB0CC6">
        <w:rPr>
          <w:rStyle w:val="Emphasis"/>
          <w:rFonts w:asciiTheme="majorHAnsi" w:hAnsiTheme="majorHAnsi" w:cstheme="majorHAnsi"/>
        </w:rPr>
        <w:t xml:space="preserve"> system.</w:t>
      </w:r>
      <w:r w:rsidRPr="00AB0CC6">
        <w:rPr>
          <w:rFonts w:asciiTheme="majorHAnsi" w:hAnsiTheme="majorHAnsi" w:cstheme="majorHAnsi"/>
          <w:u w:val="single"/>
        </w:rPr>
        <w:t xml:space="preserve"> When a member appeals a WTO panel report, it goes to the Appellate Body, but if there is no Appellate Body, it means that that </w:t>
      </w:r>
      <w:r w:rsidRPr="00AB0CC6">
        <w:rPr>
          <w:rFonts w:asciiTheme="majorHAnsi" w:hAnsiTheme="majorHAnsi" w:cstheme="majorHAnsi"/>
          <w:highlight w:val="green"/>
          <w:u w:val="single"/>
        </w:rPr>
        <w:t xml:space="preserve">panel report will not become </w:t>
      </w:r>
      <w:r w:rsidRPr="00AB0CC6">
        <w:rPr>
          <w:rStyle w:val="Emphasis"/>
          <w:rFonts w:asciiTheme="majorHAnsi" w:hAnsiTheme="majorHAnsi" w:cstheme="majorHAnsi"/>
          <w:highlight w:val="green"/>
        </w:rPr>
        <w:t>binding and</w:t>
      </w:r>
      <w:r w:rsidRPr="00AB0CC6">
        <w:rPr>
          <w:rStyle w:val="Emphasis"/>
          <w:rFonts w:asciiTheme="majorHAnsi" w:hAnsiTheme="majorHAnsi" w:cstheme="majorHAnsi"/>
        </w:rPr>
        <w:t xml:space="preserve"> will not </w:t>
      </w:r>
      <w:r w:rsidRPr="00AB0CC6">
        <w:rPr>
          <w:rStyle w:val="Emphasis"/>
          <w:rFonts w:asciiTheme="majorHAnsi" w:hAnsiTheme="majorHAnsi" w:cstheme="majorHAnsi"/>
          <w:highlight w:val="green"/>
        </w:rPr>
        <w:t>attain legal force</w:t>
      </w:r>
      <w:r w:rsidRPr="00AB0CC6">
        <w:rPr>
          <w:rStyle w:val="Emphasis"/>
          <w:rFonts w:asciiTheme="majorHAnsi" w:hAnsiTheme="majorHAnsi" w:cstheme="majorHAnsi"/>
        </w:rPr>
        <w:t xml:space="preserve">. </w:t>
      </w:r>
    </w:p>
    <w:p w14:paraId="6E2E3BAA" w14:textId="77777777" w:rsidR="00AB0CC6" w:rsidRPr="00AB0CC6" w:rsidRDefault="00AB0CC6" w:rsidP="00AB0CC6">
      <w:pPr>
        <w:rPr>
          <w:rStyle w:val="Emphasis"/>
          <w:rFonts w:asciiTheme="majorHAnsi" w:hAnsiTheme="majorHAnsi" w:cstheme="majorHAnsi"/>
        </w:rPr>
      </w:pPr>
      <w:r w:rsidRPr="00AB0CC6">
        <w:rPr>
          <w:rFonts w:asciiTheme="majorHAnsi" w:hAnsiTheme="majorHAnsi" w:cstheme="majorHAnsi"/>
          <w:sz w:val="16"/>
        </w:rPr>
        <w:t xml:space="preserve">The absence of the Appellate Body means that </w:t>
      </w:r>
      <w:r w:rsidRPr="00AB0CC6">
        <w:rPr>
          <w:rFonts w:asciiTheme="majorHAnsi" w:hAnsiTheme="majorHAnsi" w:cstheme="majorHAnsi"/>
          <w:highlight w:val="green"/>
          <w:u w:val="single"/>
        </w:rPr>
        <w:t>members</w:t>
      </w:r>
      <w:r w:rsidRPr="00AB0CC6">
        <w:rPr>
          <w:rFonts w:asciiTheme="majorHAnsi" w:hAnsiTheme="majorHAnsi" w:cstheme="majorHAnsi"/>
          <w:u w:val="single"/>
        </w:rPr>
        <w:t xml:space="preserve"> can now effectively </w:t>
      </w:r>
      <w:r w:rsidRPr="00AB0CC6">
        <w:rPr>
          <w:rFonts w:asciiTheme="majorHAnsi" w:hAnsiTheme="majorHAnsi" w:cstheme="majorHAnsi"/>
          <w:highlight w:val="green"/>
          <w:u w:val="single"/>
        </w:rPr>
        <w:t xml:space="preserve">block the </w:t>
      </w:r>
      <w:r w:rsidRPr="00AB0CC6">
        <w:rPr>
          <w:rFonts w:asciiTheme="majorHAnsi" w:hAnsiTheme="majorHAnsi" w:cstheme="majorHAnsi"/>
          <w:u w:val="single"/>
        </w:rPr>
        <w:t xml:space="preserve">dispute settlement </w:t>
      </w:r>
      <w:r w:rsidRPr="00AB0CC6">
        <w:rPr>
          <w:rStyle w:val="Emphasis"/>
          <w:rFonts w:asciiTheme="majorHAnsi" w:hAnsiTheme="majorHAnsi" w:cstheme="majorHAnsi"/>
          <w:highlight w:val="green"/>
        </w:rPr>
        <w:t>proceedings</w:t>
      </w:r>
      <w:r w:rsidRPr="00AB0CC6">
        <w:rPr>
          <w:rStyle w:val="Emphasis"/>
          <w:rFonts w:asciiTheme="majorHAnsi" w:hAnsiTheme="majorHAnsi" w:cstheme="majorHAnsi"/>
        </w:rPr>
        <w:t xml:space="preserve"> by what has been called appealing panel reports “into the void.”</w:t>
      </w:r>
    </w:p>
    <w:p w14:paraId="7EB3D134" w14:textId="77777777" w:rsidR="00AB0CC6" w:rsidRPr="00AB0CC6" w:rsidRDefault="00AB0CC6" w:rsidP="00AB0CC6">
      <w:pPr>
        <w:rPr>
          <w:rStyle w:val="Emphasis"/>
          <w:rFonts w:asciiTheme="majorHAnsi" w:hAnsiTheme="majorHAnsi" w:cstheme="majorHAnsi"/>
        </w:rPr>
      </w:pPr>
      <w:r w:rsidRPr="00AB0CC6">
        <w:rPr>
          <w:rFonts w:asciiTheme="majorHAnsi" w:hAnsiTheme="majorHAnsi" w:cstheme="majorHAnsi"/>
          <w:sz w:val="16"/>
        </w:rPr>
        <w:lastRenderedPageBreak/>
        <w:t xml:space="preserve">The WTO panels will continue to function as normal. </w:t>
      </w:r>
      <w:r w:rsidRPr="00AB0CC6">
        <w:rPr>
          <w:rFonts w:asciiTheme="majorHAnsi" w:hAnsiTheme="majorHAnsi" w:cstheme="majorHAnsi"/>
          <w:u w:val="single"/>
        </w:rPr>
        <w:t xml:space="preserve">When a panel issues a report, it will normally be </w:t>
      </w:r>
      <w:r w:rsidRPr="00AB0CC6">
        <w:rPr>
          <w:rStyle w:val="Emphasis"/>
          <w:rFonts w:asciiTheme="majorHAnsi" w:hAnsiTheme="majorHAnsi" w:cstheme="majorHAnsi"/>
        </w:rPr>
        <w:t>automatically adopted</w:t>
      </w:r>
      <w:r w:rsidRPr="00AB0CC6">
        <w:rPr>
          <w:rFonts w:asciiTheme="majorHAnsi" w:hAnsiTheme="majorHAnsi" w:cstheme="majorHAnsi"/>
          <w:u w:val="single"/>
        </w:rPr>
        <w:t xml:space="preserve"> — unless it is appealed. And so, even though the panel is working, the respondent in a dispute now has the option of blocking the adoption of the panel’s report. It can, thereby, </w:t>
      </w:r>
      <w:r w:rsidRPr="00AB0CC6">
        <w:rPr>
          <w:rStyle w:val="Emphasis"/>
          <w:rFonts w:asciiTheme="majorHAnsi" w:hAnsiTheme="majorHAnsi" w:cstheme="majorHAnsi"/>
          <w:highlight w:val="green"/>
        </w:rPr>
        <w:t>shield itself from the legal consequences</w:t>
      </w:r>
      <w:r w:rsidRPr="00AB0CC6">
        <w:rPr>
          <w:rStyle w:val="Emphasis"/>
          <w:rFonts w:asciiTheme="majorHAnsi" w:hAnsiTheme="majorHAnsi" w:cstheme="majorHAnsi"/>
        </w:rPr>
        <w:t xml:space="preserve"> of a report that finds that the member has acted inconsistently with its WTO obligations.</w:t>
      </w:r>
    </w:p>
    <w:p w14:paraId="2F835BC8" w14:textId="00A32142" w:rsidR="00AB0CC6" w:rsidRPr="00AB0CC6" w:rsidRDefault="004D69CA" w:rsidP="00AB0CC6">
      <w:pPr>
        <w:pStyle w:val="Heading4"/>
        <w:rPr>
          <w:rFonts w:asciiTheme="majorHAnsi" w:hAnsiTheme="majorHAnsi" w:cstheme="majorHAnsi"/>
        </w:rPr>
      </w:pPr>
      <w:r>
        <w:rPr>
          <w:rFonts w:asciiTheme="majorHAnsi" w:hAnsiTheme="majorHAnsi" w:cstheme="majorHAnsi"/>
        </w:rPr>
        <w:t>7</w:t>
      </w:r>
      <w:r w:rsidR="00AB0CC6">
        <w:rPr>
          <w:rFonts w:asciiTheme="majorHAnsi" w:hAnsiTheme="majorHAnsi" w:cstheme="majorHAnsi"/>
        </w:rPr>
        <w:t xml:space="preserve"> - </w:t>
      </w:r>
      <w:r w:rsidR="00AB0CC6" w:rsidRPr="00AB0CC6">
        <w:rPr>
          <w:rFonts w:asciiTheme="majorHAnsi" w:hAnsiTheme="majorHAnsi" w:cstheme="majorHAnsi"/>
        </w:rPr>
        <w:t>The aff doesn’t solve – access to medicine is not a one-way street and there are multiple other factors that they just can’t resolve</w:t>
      </w:r>
    </w:p>
    <w:p w14:paraId="5D64D3DB" w14:textId="77777777" w:rsidR="00AB0CC6" w:rsidRPr="00AB0CC6" w:rsidRDefault="00AB0CC6" w:rsidP="00AB0CC6">
      <w:pPr>
        <w:pStyle w:val="NormalWeb"/>
        <w:tabs>
          <w:tab w:val="left" w:pos="3330"/>
        </w:tabs>
        <w:spacing w:before="2" w:after="2"/>
        <w:rPr>
          <w:rFonts w:asciiTheme="majorHAnsi" w:hAnsiTheme="majorHAnsi" w:cstheme="majorHAnsi"/>
        </w:rPr>
      </w:pPr>
      <w:r w:rsidRPr="00AB0CC6">
        <w:rPr>
          <w:rStyle w:val="Style13ptBold"/>
          <w:rFonts w:asciiTheme="majorHAnsi" w:hAnsiTheme="majorHAnsi" w:cstheme="majorHAnsi"/>
          <w:szCs w:val="26"/>
        </w:rPr>
        <w:t>Motari 21</w:t>
      </w:r>
      <w:r w:rsidRPr="00AB0CC6">
        <w:rPr>
          <w:rFonts w:asciiTheme="majorHAnsi" w:hAnsiTheme="majorHAnsi" w:cstheme="majorHAnsi"/>
          <w:shd w:val="clear" w:color="auto" w:fill="FFFFFF"/>
        </w:rPr>
        <w:t xml:space="preserve">, Marion Motari, </w:t>
      </w:r>
      <w:hyperlink r:id="rId21" w:history="1">
        <w:r w:rsidRPr="00AB0CC6">
          <w:rPr>
            <w:rStyle w:val="Hyperlink"/>
            <w:rFonts w:asciiTheme="majorHAnsi" w:eastAsiaTheme="majorEastAsia" w:hAnsiTheme="majorHAnsi" w:cstheme="majorHAnsi"/>
          </w:rPr>
          <w:t>Jean-Baptiste Nikiema</w:t>
        </w:r>
      </w:hyperlink>
      <w:r w:rsidRPr="00AB0CC6">
        <w:rPr>
          <w:rFonts w:asciiTheme="majorHAnsi" w:hAnsiTheme="majorHAnsi" w:cstheme="majorHAnsi"/>
        </w:rPr>
        <w:t xml:space="preserve">, </w:t>
      </w:r>
      <w:hyperlink r:id="rId22" w:anchor="auth-Ossy_M__J_-Kasilo" w:history="1">
        <w:r w:rsidRPr="00AB0CC6">
          <w:rPr>
            <w:rStyle w:val="Hyperlink"/>
            <w:rFonts w:asciiTheme="majorHAnsi" w:eastAsiaTheme="majorEastAsia" w:hAnsiTheme="majorHAnsi" w:cstheme="majorHAnsi"/>
          </w:rPr>
          <w:t>Ossy M. J. Kasilo</w:t>
        </w:r>
      </w:hyperlink>
      <w:r w:rsidRPr="00AB0CC6">
        <w:rPr>
          <w:rFonts w:asciiTheme="majorHAnsi" w:hAnsiTheme="majorHAnsi" w:cstheme="majorHAnsi"/>
        </w:rPr>
        <w:t xml:space="preserve">, </w:t>
      </w:r>
      <w:hyperlink r:id="rId23" w:anchor="auth-Stanislav-Kniazkov" w:history="1">
        <w:r w:rsidRPr="00AB0CC6">
          <w:rPr>
            <w:rStyle w:val="Hyperlink"/>
            <w:rFonts w:asciiTheme="majorHAnsi" w:eastAsiaTheme="majorEastAsia" w:hAnsiTheme="majorHAnsi" w:cstheme="majorHAnsi"/>
          </w:rPr>
          <w:t>Stanislav Kniazkov</w:t>
        </w:r>
      </w:hyperlink>
      <w:r w:rsidRPr="00AB0CC6">
        <w:rPr>
          <w:rFonts w:asciiTheme="majorHAnsi" w:hAnsiTheme="majorHAnsi" w:cstheme="majorHAnsi"/>
        </w:rPr>
        <w:t xml:space="preserve">, </w:t>
      </w:r>
      <w:hyperlink r:id="rId24" w:anchor="auth-Andre-Loua" w:history="1">
        <w:r w:rsidRPr="00AB0CC6">
          <w:rPr>
            <w:rStyle w:val="Hyperlink"/>
            <w:rFonts w:asciiTheme="majorHAnsi" w:eastAsiaTheme="majorEastAsia" w:hAnsiTheme="majorHAnsi" w:cstheme="majorHAnsi"/>
          </w:rPr>
          <w:t>Andre Loua</w:t>
        </w:r>
      </w:hyperlink>
      <w:r w:rsidRPr="00AB0CC6">
        <w:rPr>
          <w:rFonts w:asciiTheme="majorHAnsi" w:hAnsiTheme="majorHAnsi" w:cstheme="majorHAnsi"/>
        </w:rPr>
        <w:t xml:space="preserve">, </w:t>
      </w:r>
      <w:hyperlink r:id="rId25" w:anchor="auth-Aissatou-Sougou" w:history="1">
        <w:r w:rsidRPr="00AB0CC6">
          <w:rPr>
            <w:rStyle w:val="Hyperlink"/>
            <w:rFonts w:asciiTheme="majorHAnsi" w:eastAsiaTheme="majorEastAsia" w:hAnsiTheme="majorHAnsi" w:cstheme="majorHAnsi"/>
          </w:rPr>
          <w:t>Aissatou Sougou</w:t>
        </w:r>
      </w:hyperlink>
      <w:r w:rsidRPr="00AB0CC6">
        <w:rPr>
          <w:rFonts w:asciiTheme="majorHAnsi" w:hAnsiTheme="majorHAnsi" w:cstheme="majorHAnsi"/>
        </w:rPr>
        <w:t xml:space="preserve">, </w:t>
      </w:r>
      <w:hyperlink r:id="rId26" w:anchor="auth-Prosper-Tumusiime" w:history="1">
        <w:r w:rsidRPr="00AB0CC6">
          <w:rPr>
            <w:rStyle w:val="Hyperlink"/>
            <w:rFonts w:asciiTheme="majorHAnsi" w:eastAsiaTheme="majorEastAsia" w:hAnsiTheme="majorHAnsi" w:cstheme="majorHAnsi"/>
          </w:rPr>
          <w:t>Prosper Tumusiime</w:t>
        </w:r>
      </w:hyperlink>
      <w:r w:rsidRPr="00AB0CC6">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27" w:history="1">
        <w:r w:rsidRPr="00AB0CC6">
          <w:rPr>
            <w:rStyle w:val="Hyperlink"/>
            <w:rFonts w:asciiTheme="majorHAnsi" w:eastAsiaTheme="majorEastAsia" w:hAnsiTheme="majorHAnsi" w:cstheme="majorHAnsi"/>
          </w:rPr>
          <w:t>https://bmcpublichealth.biomedcentral.com/articles/10.1186/s12889-021-10374-y</w:t>
        </w:r>
      </w:hyperlink>
      <w:r w:rsidRPr="00AB0CC6">
        <w:rPr>
          <w:rFonts w:asciiTheme="majorHAnsi" w:hAnsiTheme="majorHAnsi" w:cstheme="majorHAnsi"/>
        </w:rPr>
        <w:t>, accessed apark 6/27/21</w:t>
      </w:r>
    </w:p>
    <w:p w14:paraId="00206E5A" w14:textId="77777777" w:rsidR="00AB0CC6" w:rsidRPr="00AB0CC6" w:rsidRDefault="00AB0CC6" w:rsidP="00AB0CC6">
      <w:pPr>
        <w:tabs>
          <w:tab w:val="left" w:pos="3330"/>
        </w:tabs>
        <w:rPr>
          <w:rStyle w:val="StyleUnderline"/>
          <w:rFonts w:asciiTheme="majorHAnsi" w:hAnsiTheme="majorHAnsi" w:cstheme="majorHAnsi"/>
        </w:rPr>
      </w:pPr>
      <w:r w:rsidRPr="00AB0CC6">
        <w:rPr>
          <w:rStyle w:val="StyleUnderline"/>
          <w:rFonts w:asciiTheme="majorHAnsi" w:hAnsiTheme="majorHAnsi" w:cstheme="majorHAnsi"/>
        </w:rPr>
        <w:t xml:space="preserve">Although this paper focuses on the role of intellectual property rights on access to medicines, </w:t>
      </w:r>
      <w:r w:rsidRPr="00AB0CC6">
        <w:rPr>
          <w:rStyle w:val="StyleUnderline"/>
          <w:rFonts w:asciiTheme="majorHAnsi" w:hAnsiTheme="majorHAnsi" w:cstheme="majorHAnsi"/>
          <w:highlight w:val="cyan"/>
        </w:rPr>
        <w:t>it is recognized that limited access to medicines in countries</w:t>
      </w:r>
      <w:r w:rsidRPr="00AB0CC6">
        <w:rPr>
          <w:rStyle w:val="StyleUnderline"/>
          <w:rFonts w:asciiTheme="majorHAnsi" w:hAnsiTheme="majorHAnsi" w:cstheme="majorHAnsi"/>
        </w:rPr>
        <w:t xml:space="preserve"> of the World Health Organization (WHO) African Region</w:t>
      </w:r>
      <w:hyperlink r:id="rId28" w:anchor="Fn3" w:history="1">
        <w:r w:rsidRPr="00AB0CC6">
          <w:rPr>
            <w:rStyle w:val="StyleUnderline"/>
            <w:rFonts w:asciiTheme="majorHAnsi" w:eastAsiaTheme="majorEastAsia" w:hAnsiTheme="majorHAnsi" w:cstheme="majorHAnsi"/>
          </w:rPr>
          <w:t>Footnote3</w:t>
        </w:r>
      </w:hyperlink>
      <w:r w:rsidRPr="00AB0CC6">
        <w:rPr>
          <w:rStyle w:val="StyleUnderline"/>
          <w:rFonts w:asciiTheme="majorHAnsi" w:hAnsiTheme="majorHAnsi" w:cstheme="majorHAnsi"/>
        </w:rPr>
        <w:t> </w:t>
      </w:r>
      <w:r w:rsidRPr="00AB0CC6">
        <w:rPr>
          <w:rStyle w:val="StyleUnderline"/>
          <w:rFonts w:asciiTheme="majorHAnsi" w:hAnsiTheme="majorHAnsi" w:cstheme="majorHAnsi"/>
          <w:highlight w:val="cyan"/>
        </w:rPr>
        <w:t>is a multidimensional problem. It is affected by other factors such as lack of</w:t>
      </w:r>
      <w:r w:rsidRPr="00AB0CC6">
        <w:rPr>
          <w:rStyle w:val="StyleUnderline"/>
          <w:rFonts w:asciiTheme="majorHAnsi" w:hAnsiTheme="majorHAnsi" w:cstheme="majorHAnsi"/>
        </w:rPr>
        <w:t xml:space="preserve"> public </w:t>
      </w:r>
      <w:r w:rsidRPr="00AB0CC6">
        <w:rPr>
          <w:rStyle w:val="StyleUnderline"/>
          <w:rFonts w:asciiTheme="majorHAnsi" w:hAnsiTheme="majorHAnsi" w:cstheme="majorHAnsi"/>
          <w:highlight w:val="cyan"/>
        </w:rPr>
        <w:t>financing</w:t>
      </w:r>
      <w:r w:rsidRPr="00AB0CC6">
        <w:rPr>
          <w:rStyle w:val="StyleUnderline"/>
          <w:rFonts w:asciiTheme="majorHAnsi" w:hAnsiTheme="majorHAnsi" w:cstheme="majorHAnsi"/>
        </w:rPr>
        <w:t xml:space="preserve"> for health care and </w:t>
      </w:r>
      <w:r w:rsidRPr="00AB0CC6">
        <w:rPr>
          <w:rStyle w:val="StyleUnderline"/>
          <w:rFonts w:asciiTheme="majorHAnsi" w:hAnsiTheme="majorHAnsi" w:cstheme="majorHAnsi"/>
          <w:highlight w:val="cyan"/>
        </w:rPr>
        <w:t>over-reliance on out of pocket expenditure</w:t>
      </w:r>
      <w:r w:rsidRPr="00AB0CC6">
        <w:rPr>
          <w:rStyle w:val="StyleUnderline"/>
          <w:rFonts w:asciiTheme="majorHAnsi" w:hAnsiTheme="majorHAnsi" w:cstheme="majorHAnsi"/>
        </w:rPr>
        <w:t>[</w:t>
      </w:r>
      <w:hyperlink r:id="rId29" w:anchor="ref-CR7" w:tooltip="Musango L, Ota M. The Critical Role of Health Financing in Progressing Universal Health Coverage. Africa Health Monitor. 2015;20:3–9." w:history="1">
        <w:r w:rsidRPr="00AB0CC6">
          <w:rPr>
            <w:rStyle w:val="StyleUnderline"/>
            <w:rFonts w:asciiTheme="majorHAnsi" w:eastAsiaTheme="majorEastAsia" w:hAnsiTheme="majorHAnsi" w:cstheme="majorHAnsi"/>
          </w:rPr>
          <w:t>7</w:t>
        </w:r>
      </w:hyperlink>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cyan"/>
        </w:rPr>
        <w:t>fragile logistics, storage</w:t>
      </w:r>
      <w:r w:rsidRPr="00AB0CC6">
        <w:rPr>
          <w:rStyle w:val="StyleUnderline"/>
          <w:rFonts w:asciiTheme="majorHAnsi" w:hAnsiTheme="majorHAnsi" w:cstheme="majorHAnsi"/>
        </w:rPr>
        <w:t xml:space="preserve"> challenges and </w:t>
      </w:r>
      <w:r w:rsidRPr="00AB0CC6">
        <w:rPr>
          <w:rStyle w:val="StyleUnderline"/>
          <w:rFonts w:asciiTheme="majorHAnsi" w:hAnsiTheme="majorHAnsi" w:cstheme="majorHAnsi"/>
          <w:highlight w:val="cyan"/>
        </w:rPr>
        <w:t>high transport and distribution costs [</w:t>
      </w:r>
      <w:hyperlink r:id="rId30" w:anchor="ref-CR2" w:tooltip="Dong J, Mirzar Z. Supporting the production of Pharmaceuticals in Africa. Bull World Health Organ. 2016;94:71–2." w:history="1">
        <w:r w:rsidRPr="00AB0CC6">
          <w:rPr>
            <w:rStyle w:val="StyleUnderline"/>
            <w:rFonts w:asciiTheme="majorHAnsi" w:eastAsiaTheme="majorEastAsia" w:hAnsiTheme="majorHAnsi" w:cstheme="majorHAnsi"/>
            <w:highlight w:val="cyan"/>
          </w:rPr>
          <w:t>2</w:t>
        </w:r>
      </w:hyperlink>
      <w:r w:rsidRPr="00AB0CC6">
        <w:rPr>
          <w:rStyle w:val="StyleUnderline"/>
          <w:rFonts w:asciiTheme="majorHAnsi" w:hAnsiTheme="majorHAnsi" w:cstheme="majorHAnsi"/>
          <w:highlight w:val="cyan"/>
        </w:rPr>
        <w:t>] and inadequate</w:t>
      </w:r>
      <w:r w:rsidRPr="00AB0CC6">
        <w:rPr>
          <w:rStyle w:val="StyleUnderline"/>
          <w:rFonts w:asciiTheme="majorHAnsi" w:hAnsiTheme="majorHAnsi" w:cstheme="majorHAnsi"/>
        </w:rPr>
        <w:t xml:space="preserve"> or inappropriate medicines </w:t>
      </w:r>
      <w:r w:rsidRPr="00AB0CC6">
        <w:rPr>
          <w:rStyle w:val="StyleUnderline"/>
          <w:rFonts w:asciiTheme="majorHAnsi" w:hAnsiTheme="majorHAnsi" w:cstheme="majorHAnsi"/>
          <w:highlight w:val="cyan"/>
        </w:rPr>
        <w:t>regulatory frameworks</w:t>
      </w:r>
      <w:r w:rsidRPr="00AB0CC6">
        <w:rPr>
          <w:rStyle w:val="StyleUnderline"/>
          <w:rFonts w:asciiTheme="majorHAnsi" w:hAnsiTheme="majorHAnsi" w:cstheme="majorHAnsi"/>
        </w:rPr>
        <w:t xml:space="preserve"> [</w:t>
      </w:r>
      <w:hyperlink r:id="rId31" w:anchor="ref-CR8" w:tooltip="Ndomondo-Sigonda, M. et.al. Medicines regulation in Africa: current state and opportunities. Pharm Med (2017) 31: 383–387." w:history="1">
        <w:r w:rsidRPr="00AB0CC6">
          <w:rPr>
            <w:rStyle w:val="StyleUnderline"/>
            <w:rFonts w:asciiTheme="majorHAnsi" w:eastAsiaTheme="majorEastAsia" w:hAnsiTheme="majorHAnsi" w:cstheme="majorHAnsi"/>
          </w:rPr>
          <w:t>8</w:t>
        </w:r>
      </w:hyperlink>
      <w:r w:rsidRPr="00AB0CC6">
        <w:rPr>
          <w:rStyle w:val="StyleUnderline"/>
          <w:rFonts w:asciiTheme="majorHAnsi" w:hAnsiTheme="majorHAnsi" w:cstheme="majorHAnsi"/>
        </w:rPr>
        <w:t>]. These factors are further exacerbated by insufficient scientific, technological and local manufacturing capabilities in the Region [</w:t>
      </w:r>
      <w:hyperlink r:id="rId32" w:anchor="ref-CR9" w:tooltip="Bolo, M. et. al. Pharmaceutical Manufacturing in Africa: a research agenda towards competitiveness and social inclusion. IDRC. 2017. &#10;                  http://hdl.handle.net/10625/58729&#10;                  &#10;                ." w:history="1">
        <w:r w:rsidRPr="00AB0CC6">
          <w:rPr>
            <w:rStyle w:val="StyleUnderline"/>
            <w:rFonts w:asciiTheme="majorHAnsi" w:eastAsiaTheme="majorEastAsia" w:hAnsiTheme="majorHAnsi" w:cstheme="majorHAnsi"/>
          </w:rPr>
          <w:t>9</w:t>
        </w:r>
      </w:hyperlink>
      <w:r w:rsidRPr="00AB0CC6">
        <w:rPr>
          <w:rStyle w:val="StyleUnderline"/>
          <w:rFonts w:asciiTheme="majorHAnsi" w:hAnsiTheme="majorHAnsi" w:cstheme="majorHAnsi"/>
        </w:rPr>
        <w:t>].</w:t>
      </w:r>
    </w:p>
    <w:p w14:paraId="7736147C" w14:textId="5C1AAD35" w:rsidR="00AB0CC6" w:rsidRPr="00AB0CC6" w:rsidRDefault="004D69CA" w:rsidP="00AB0CC6">
      <w:pPr>
        <w:pStyle w:val="Heading4"/>
        <w:rPr>
          <w:rFonts w:asciiTheme="majorHAnsi" w:hAnsiTheme="majorHAnsi" w:cstheme="majorHAnsi"/>
        </w:rPr>
      </w:pPr>
      <w:r>
        <w:rPr>
          <w:rFonts w:asciiTheme="majorHAnsi" w:hAnsiTheme="majorHAnsi" w:cstheme="majorHAnsi"/>
        </w:rPr>
        <w:t>8</w:t>
      </w:r>
      <w:r w:rsidR="00AB0CC6">
        <w:rPr>
          <w:rFonts w:asciiTheme="majorHAnsi" w:hAnsiTheme="majorHAnsi" w:cstheme="majorHAnsi"/>
        </w:rPr>
        <w:t xml:space="preserve"> - </w:t>
      </w:r>
      <w:r w:rsidR="00AB0CC6" w:rsidRPr="00AB0CC6">
        <w:rPr>
          <w:rFonts w:asciiTheme="majorHAnsi" w:hAnsiTheme="majorHAnsi" w:cstheme="majorHAnsi"/>
        </w:rPr>
        <w:t xml:space="preserve">Alt Causes to lack of generics </w:t>
      </w:r>
      <w:r w:rsidR="00AB0CC6" w:rsidRPr="00AB0CC6">
        <w:rPr>
          <w:rFonts w:asciiTheme="majorHAnsi" w:hAnsiTheme="majorHAnsi" w:cstheme="majorHAnsi"/>
          <w:u w:val="single"/>
        </w:rPr>
        <w:t>thump</w:t>
      </w:r>
      <w:r w:rsidR="00AB0CC6" w:rsidRPr="00AB0CC6">
        <w:rPr>
          <w:rFonts w:asciiTheme="majorHAnsi" w:hAnsiTheme="majorHAnsi" w:cstheme="majorHAnsi"/>
        </w:rPr>
        <w:t xml:space="preserve"> Aff solvency to </w:t>
      </w:r>
      <w:r w:rsidR="00AB0CC6" w:rsidRPr="00AB0CC6">
        <w:rPr>
          <w:rFonts w:asciiTheme="majorHAnsi" w:hAnsiTheme="majorHAnsi" w:cstheme="majorHAnsi"/>
          <w:u w:val="single"/>
        </w:rPr>
        <w:t>zero</w:t>
      </w:r>
      <w:r w:rsidR="00AB0CC6" w:rsidRPr="00AB0CC6">
        <w:rPr>
          <w:rFonts w:asciiTheme="majorHAnsi" w:hAnsiTheme="majorHAnsi" w:cstheme="majorHAnsi"/>
        </w:rPr>
        <w:t xml:space="preserve"> – </w:t>
      </w:r>
      <w:r w:rsidR="00AB0CC6" w:rsidRPr="00AB0CC6">
        <w:rPr>
          <w:rFonts w:asciiTheme="majorHAnsi" w:hAnsiTheme="majorHAnsi" w:cstheme="majorHAnsi"/>
          <w:u w:val="single"/>
        </w:rPr>
        <w:t>pay-for-delay</w:t>
      </w:r>
      <w:r w:rsidR="00AB0CC6" w:rsidRPr="00AB0CC6">
        <w:rPr>
          <w:rFonts w:asciiTheme="majorHAnsi" w:hAnsiTheme="majorHAnsi" w:cstheme="majorHAnsi"/>
        </w:rPr>
        <w:t xml:space="preserve">, </w:t>
      </w:r>
      <w:r w:rsidR="00AB0CC6" w:rsidRPr="00AB0CC6">
        <w:rPr>
          <w:rFonts w:asciiTheme="majorHAnsi" w:hAnsiTheme="majorHAnsi" w:cstheme="majorHAnsi"/>
          <w:u w:val="single"/>
        </w:rPr>
        <w:t>citizen petitions</w:t>
      </w:r>
      <w:r w:rsidR="00AB0CC6" w:rsidRPr="00AB0CC6">
        <w:rPr>
          <w:rFonts w:asciiTheme="majorHAnsi" w:hAnsiTheme="majorHAnsi" w:cstheme="majorHAnsi"/>
        </w:rPr>
        <w:t xml:space="preserve">, </w:t>
      </w:r>
      <w:r w:rsidR="00AB0CC6" w:rsidRPr="00AB0CC6">
        <w:rPr>
          <w:rFonts w:asciiTheme="majorHAnsi" w:hAnsiTheme="majorHAnsi" w:cstheme="majorHAnsi"/>
          <w:u w:val="single"/>
        </w:rPr>
        <w:t>authorized generics</w:t>
      </w:r>
      <w:r w:rsidR="00AB0CC6" w:rsidRPr="00AB0CC6">
        <w:rPr>
          <w:rFonts w:asciiTheme="majorHAnsi" w:hAnsiTheme="majorHAnsi" w:cstheme="majorHAnsi"/>
        </w:rPr>
        <w:t xml:space="preserve">, and </w:t>
      </w:r>
      <w:r w:rsidR="00AB0CC6" w:rsidRPr="00AB0CC6">
        <w:rPr>
          <w:rFonts w:asciiTheme="majorHAnsi" w:hAnsiTheme="majorHAnsi" w:cstheme="majorHAnsi"/>
          <w:u w:val="single"/>
        </w:rPr>
        <w:t>testing sample access</w:t>
      </w:r>
      <w:r w:rsidR="00AB0CC6" w:rsidRPr="00AB0CC6">
        <w:rPr>
          <w:rFonts w:asciiTheme="majorHAnsi" w:hAnsiTheme="majorHAnsi" w:cstheme="majorHAnsi"/>
        </w:rPr>
        <w:t xml:space="preserve"> – this is </w:t>
      </w:r>
      <w:r w:rsidR="00AB0CC6" w:rsidRPr="00AB0CC6">
        <w:rPr>
          <w:rFonts w:asciiTheme="majorHAnsi" w:hAnsiTheme="majorHAnsi" w:cstheme="majorHAnsi"/>
          <w:u w:val="single"/>
        </w:rPr>
        <w:t>terminal</w:t>
      </w:r>
      <w:r w:rsidR="00AB0CC6" w:rsidRPr="00AB0CC6">
        <w:rPr>
          <w:rFonts w:asciiTheme="majorHAnsi" w:hAnsiTheme="majorHAnsi" w:cstheme="majorHAnsi"/>
        </w:rPr>
        <w:t xml:space="preserve"> since they’d just shift tactics to </w:t>
      </w:r>
      <w:r w:rsidR="00AB0CC6" w:rsidRPr="00AB0CC6">
        <w:rPr>
          <w:rFonts w:asciiTheme="majorHAnsi" w:hAnsiTheme="majorHAnsi" w:cstheme="majorHAnsi"/>
          <w:u w:val="single"/>
        </w:rPr>
        <w:t>non-patent strategies</w:t>
      </w:r>
      <w:r w:rsidR="00AB0CC6" w:rsidRPr="00AB0CC6">
        <w:rPr>
          <w:rFonts w:asciiTheme="majorHAnsi" w:hAnsiTheme="majorHAnsi" w:cstheme="majorHAnsi"/>
        </w:rPr>
        <w:t>.</w:t>
      </w:r>
    </w:p>
    <w:p w14:paraId="70BCD62D" w14:textId="77777777" w:rsidR="00AB0CC6" w:rsidRPr="00AB0CC6" w:rsidRDefault="00AB0CC6" w:rsidP="00AB0CC6">
      <w:pPr>
        <w:rPr>
          <w:rFonts w:asciiTheme="majorHAnsi" w:hAnsiTheme="majorHAnsi" w:cstheme="majorHAnsi"/>
        </w:rPr>
      </w:pPr>
      <w:r w:rsidRPr="00AB0CC6">
        <w:rPr>
          <w:rStyle w:val="Style13ptBold"/>
          <w:rFonts w:asciiTheme="majorHAnsi" w:hAnsiTheme="majorHAnsi" w:cstheme="majorHAnsi"/>
        </w:rPr>
        <w:t>Fox 17</w:t>
      </w:r>
      <w:r w:rsidRPr="00AB0CC6">
        <w:rPr>
          <w:rFonts w:asciiTheme="majorHAnsi" w:hAnsiTheme="majorHAnsi" w:cstheme="majorHAnsi"/>
        </w:rPr>
        <w:t xml:space="preserve">, Erin. "How pharma companies game the system to keep drugs expensive." Harvard Business Review (April 6, 2017), https://hbr. org/2017/04/how-pharma-companies-game-the-system-to-keep-drugs-expensive (last visited on November 22, 2019) (2017). (director of Drug Information at University of Utah Health)//Elmer </w:t>
      </w:r>
    </w:p>
    <w:p w14:paraId="1771719D" w14:textId="77777777" w:rsidR="00AB0CC6" w:rsidRPr="00AB0CC6" w:rsidRDefault="00AB0CC6" w:rsidP="00AB0CC6">
      <w:pPr>
        <w:rPr>
          <w:rFonts w:asciiTheme="majorHAnsi" w:hAnsiTheme="majorHAnsi" w:cstheme="majorHAnsi"/>
          <w:sz w:val="16"/>
        </w:rPr>
      </w:pPr>
      <w:r w:rsidRPr="00AB0CC6">
        <w:rPr>
          <w:rStyle w:val="Emphasis"/>
          <w:rFonts w:asciiTheme="majorHAnsi" w:hAnsiTheme="majorHAnsi" w:cstheme="majorHAnsi"/>
        </w:rPr>
        <w:t xml:space="preserve">The ways companies stop generics </w:t>
      </w:r>
      <w:r w:rsidRPr="00AB0CC6">
        <w:rPr>
          <w:rStyle w:val="StyleUnderline"/>
          <w:rFonts w:asciiTheme="majorHAnsi" w:hAnsiTheme="majorHAnsi" w:cstheme="majorHAnsi"/>
        </w:rPr>
        <w:t>One of the ways branded drug manufacturers prevent competition is simple: cash. In so-called “</w:t>
      </w:r>
      <w:r w:rsidRPr="00AB0CC6">
        <w:rPr>
          <w:rStyle w:val="StyleUnderline"/>
          <w:rFonts w:asciiTheme="majorHAnsi" w:hAnsiTheme="majorHAnsi" w:cstheme="majorHAnsi"/>
          <w:highlight w:val="green"/>
        </w:rPr>
        <w:t>pay for delay” agreements</w:t>
      </w:r>
      <w:r w:rsidRPr="00AB0CC6">
        <w:rPr>
          <w:rStyle w:val="StyleUnderline"/>
          <w:rFonts w:asciiTheme="majorHAnsi" w:hAnsiTheme="majorHAnsi" w:cstheme="majorHAnsi"/>
        </w:rPr>
        <w:t xml:space="preserve">, a </w:t>
      </w:r>
      <w:r w:rsidRPr="00AB0CC6">
        <w:rPr>
          <w:rStyle w:val="StyleUnderline"/>
          <w:rFonts w:asciiTheme="majorHAnsi" w:hAnsiTheme="majorHAnsi" w:cstheme="majorHAnsi"/>
          <w:highlight w:val="green"/>
        </w:rPr>
        <w:t>brand drug company</w:t>
      </w:r>
      <w:r w:rsidRPr="00AB0CC6">
        <w:rPr>
          <w:rStyle w:val="StyleUnderline"/>
          <w:rFonts w:asciiTheme="majorHAnsi" w:hAnsiTheme="majorHAnsi" w:cstheme="majorHAnsi"/>
        </w:rPr>
        <w:t xml:space="preserve"> simply </w:t>
      </w:r>
      <w:r w:rsidRPr="00AB0CC6">
        <w:rPr>
          <w:rStyle w:val="StyleUnderline"/>
          <w:rFonts w:asciiTheme="majorHAnsi" w:hAnsiTheme="majorHAnsi" w:cstheme="majorHAnsi"/>
          <w:highlight w:val="green"/>
        </w:rPr>
        <w:t xml:space="preserve">pays a generic company </w:t>
      </w:r>
      <w:r w:rsidRPr="00AB0CC6">
        <w:rPr>
          <w:rStyle w:val="Emphasis"/>
          <w:rFonts w:asciiTheme="majorHAnsi" w:hAnsiTheme="majorHAnsi" w:cstheme="majorHAnsi"/>
          <w:highlight w:val="green"/>
        </w:rPr>
        <w:t>not</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to</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launch</w:t>
      </w:r>
      <w:r w:rsidRPr="00AB0CC6">
        <w:rPr>
          <w:rStyle w:val="StyleUnderline"/>
          <w:rFonts w:asciiTheme="majorHAnsi" w:hAnsiTheme="majorHAnsi" w:cstheme="majorHAnsi"/>
        </w:rPr>
        <w:t xml:space="preserve"> a version of a </w:t>
      </w:r>
      <w:r w:rsidRPr="00AB0CC6">
        <w:rPr>
          <w:rStyle w:val="StyleUnderline"/>
          <w:rFonts w:asciiTheme="majorHAnsi" w:hAnsiTheme="majorHAnsi" w:cstheme="majorHAnsi"/>
          <w:highlight w:val="green"/>
        </w:rPr>
        <w:t>drug</w:t>
      </w:r>
      <w:r w:rsidRPr="00AB0CC6">
        <w:rPr>
          <w:rStyle w:val="StyleUnderline"/>
          <w:rFonts w:asciiTheme="majorHAnsi" w:hAnsiTheme="majorHAnsi" w:cstheme="majorHAnsi"/>
        </w:rPr>
        <w:t xml:space="preserve">. </w:t>
      </w:r>
      <w:r w:rsidRPr="00AB0CC6">
        <w:rPr>
          <w:rFonts w:asciiTheme="majorHAnsi" w:hAnsiTheme="majorHAnsi" w:cstheme="majorHAnsi"/>
          <w:sz w:val="16"/>
        </w:rPr>
        <w:t>The Federal Trade Commission estimates these pacts cost U.S. consumers and taxpayers $3.5 billion in higher drug costs each year. “</w:t>
      </w:r>
      <w:r w:rsidRPr="00AB0CC6">
        <w:rPr>
          <w:rStyle w:val="StyleUnderline"/>
          <w:rFonts w:asciiTheme="majorHAnsi" w:hAnsiTheme="majorHAnsi" w:cstheme="majorHAnsi"/>
          <w:highlight w:val="green"/>
        </w:rPr>
        <w:t>Citizen petitions</w:t>
      </w:r>
      <w:r w:rsidRPr="00AB0CC6">
        <w:rPr>
          <w:rStyle w:val="StyleUnderline"/>
          <w:rFonts w:asciiTheme="majorHAnsi" w:hAnsiTheme="majorHAnsi" w:cstheme="majorHAnsi"/>
        </w:rPr>
        <w:t xml:space="preserve">” offer drug companies another way to </w:t>
      </w:r>
      <w:r w:rsidRPr="00AB0CC6">
        <w:rPr>
          <w:rStyle w:val="StyleUnderline"/>
          <w:rFonts w:asciiTheme="majorHAnsi" w:hAnsiTheme="majorHAnsi" w:cstheme="majorHAnsi"/>
          <w:highlight w:val="green"/>
        </w:rPr>
        <w:t>delay generics</w:t>
      </w:r>
      <w:r w:rsidRPr="00AB0CC6">
        <w:rPr>
          <w:rStyle w:val="StyleUnderline"/>
          <w:rFonts w:asciiTheme="majorHAnsi" w:hAnsiTheme="majorHAnsi" w:cstheme="majorHAnsi"/>
        </w:rPr>
        <w:t xml:space="preserve"> from being approved. These </w:t>
      </w:r>
      <w:r w:rsidRPr="00AB0CC6">
        <w:rPr>
          <w:rStyle w:val="StyleUnderline"/>
          <w:rFonts w:asciiTheme="majorHAnsi" w:hAnsiTheme="majorHAnsi" w:cstheme="majorHAnsi"/>
          <w:highlight w:val="green"/>
        </w:rPr>
        <w:t>ask the F</w:t>
      </w:r>
      <w:r w:rsidRPr="00AB0CC6">
        <w:rPr>
          <w:rStyle w:val="StyleUnderline"/>
          <w:rFonts w:asciiTheme="majorHAnsi" w:hAnsiTheme="majorHAnsi" w:cstheme="majorHAnsi"/>
        </w:rPr>
        <w:t xml:space="preserve">ood and </w:t>
      </w:r>
      <w:r w:rsidRPr="00AB0CC6">
        <w:rPr>
          <w:rStyle w:val="StyleUnderline"/>
          <w:rFonts w:asciiTheme="majorHAnsi" w:hAnsiTheme="majorHAnsi" w:cstheme="majorHAnsi"/>
          <w:highlight w:val="green"/>
        </w:rPr>
        <w:t>D</w:t>
      </w:r>
      <w:r w:rsidRPr="00AB0CC6">
        <w:rPr>
          <w:rStyle w:val="StyleUnderline"/>
          <w:rFonts w:asciiTheme="majorHAnsi" w:hAnsiTheme="majorHAnsi" w:cstheme="majorHAnsi"/>
        </w:rPr>
        <w:t xml:space="preserve">rug </w:t>
      </w:r>
      <w:r w:rsidRPr="00AB0CC6">
        <w:rPr>
          <w:rStyle w:val="StyleUnderline"/>
          <w:rFonts w:asciiTheme="majorHAnsi" w:hAnsiTheme="majorHAnsi" w:cstheme="majorHAnsi"/>
          <w:highlight w:val="green"/>
        </w:rPr>
        <w:t>A</w:t>
      </w:r>
      <w:r w:rsidRPr="00AB0CC6">
        <w:rPr>
          <w:rStyle w:val="StyleUnderline"/>
          <w:rFonts w:asciiTheme="majorHAnsi" w:hAnsiTheme="majorHAnsi" w:cstheme="majorHAnsi"/>
        </w:rPr>
        <w:t xml:space="preserve">dministration </w:t>
      </w:r>
      <w:r w:rsidRPr="00AB0CC6">
        <w:rPr>
          <w:rStyle w:val="StyleUnderline"/>
          <w:rFonts w:asciiTheme="majorHAnsi" w:hAnsiTheme="majorHAnsi" w:cstheme="majorHAnsi"/>
          <w:highlight w:val="green"/>
        </w:rPr>
        <w:t>to</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delay action on</w:t>
      </w:r>
      <w:r w:rsidRPr="00AB0CC6">
        <w:rPr>
          <w:rStyle w:val="StyleUnderline"/>
          <w:rFonts w:asciiTheme="majorHAnsi" w:hAnsiTheme="majorHAnsi" w:cstheme="majorHAnsi"/>
        </w:rPr>
        <w:t xml:space="preserve"> a </w:t>
      </w:r>
      <w:r w:rsidRPr="00AB0CC6">
        <w:rPr>
          <w:rStyle w:val="StyleUnderline"/>
          <w:rFonts w:asciiTheme="majorHAnsi" w:hAnsiTheme="majorHAnsi" w:cstheme="majorHAnsi"/>
          <w:highlight w:val="green"/>
        </w:rPr>
        <w:t>pending</w:t>
      </w:r>
      <w:r w:rsidRPr="00AB0CC6">
        <w:rPr>
          <w:rStyle w:val="StyleUnderline"/>
          <w:rFonts w:asciiTheme="majorHAnsi" w:hAnsiTheme="majorHAnsi" w:cstheme="majorHAnsi"/>
        </w:rPr>
        <w:t xml:space="preserve"> generic </w:t>
      </w:r>
      <w:r w:rsidRPr="00AB0CC6">
        <w:rPr>
          <w:rStyle w:val="StyleUnderline"/>
          <w:rFonts w:asciiTheme="majorHAnsi" w:hAnsiTheme="majorHAnsi" w:cstheme="majorHAnsi"/>
          <w:highlight w:val="green"/>
        </w:rPr>
        <w:t>drug</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application</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By law, the </w:t>
      </w:r>
      <w:r w:rsidRPr="00AB0CC6">
        <w:rPr>
          <w:rStyle w:val="Emphasis"/>
          <w:rFonts w:asciiTheme="majorHAnsi" w:hAnsiTheme="majorHAnsi" w:cstheme="majorHAnsi"/>
          <w:highlight w:val="green"/>
        </w:rPr>
        <w:t>FDA is required to prioritize</w:t>
      </w:r>
      <w:r w:rsidRPr="00AB0CC6">
        <w:rPr>
          <w:rStyle w:val="StyleUnderline"/>
          <w:rFonts w:asciiTheme="majorHAnsi" w:hAnsiTheme="majorHAnsi" w:cstheme="majorHAnsi"/>
        </w:rPr>
        <w:t xml:space="preserve"> these petitions.</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However, the citizens </w:t>
      </w:r>
      <w:r w:rsidRPr="00AB0CC6">
        <w:rPr>
          <w:rStyle w:val="StyleUnderline"/>
          <w:rFonts w:asciiTheme="majorHAnsi" w:hAnsiTheme="majorHAnsi" w:cstheme="majorHAnsi"/>
          <w:highlight w:val="green"/>
        </w:rPr>
        <w:t>filing concerns are</w:t>
      </w:r>
      <w:r w:rsidRPr="00AB0CC6">
        <w:rPr>
          <w:rStyle w:val="StyleUnderline"/>
          <w:rFonts w:asciiTheme="majorHAnsi" w:hAnsiTheme="majorHAnsi" w:cstheme="majorHAnsi"/>
        </w:rPr>
        <w:t xml:space="preserve"> not individuals, they’re </w:t>
      </w:r>
      <w:r w:rsidRPr="00AB0CC6">
        <w:rPr>
          <w:rStyle w:val="StyleUnderline"/>
          <w:rFonts w:asciiTheme="majorHAnsi" w:hAnsiTheme="majorHAnsi" w:cstheme="majorHAnsi"/>
          <w:highlight w:val="green"/>
        </w:rPr>
        <w:t>corporations.</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The FDA recently said branded drug manufacturers submitted </w:t>
      </w:r>
      <w:r w:rsidRPr="00AB0CC6">
        <w:rPr>
          <w:rStyle w:val="StyleUnderline"/>
          <w:rFonts w:asciiTheme="majorHAnsi" w:hAnsiTheme="majorHAnsi" w:cstheme="majorHAnsi"/>
          <w:highlight w:val="green"/>
        </w:rPr>
        <w:t>92%</w:t>
      </w:r>
      <w:r w:rsidRPr="00AB0CC6">
        <w:rPr>
          <w:rStyle w:val="StyleUnderline"/>
          <w:rFonts w:asciiTheme="majorHAnsi" w:hAnsiTheme="majorHAnsi" w:cstheme="majorHAnsi"/>
        </w:rPr>
        <w:t xml:space="preserve"> of all citizen petitions.</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Many of these petitions are </w:t>
      </w:r>
      <w:r w:rsidRPr="00AB0CC6">
        <w:rPr>
          <w:rStyle w:val="StyleUnderline"/>
          <w:rFonts w:asciiTheme="majorHAnsi" w:hAnsiTheme="majorHAnsi" w:cstheme="majorHAnsi"/>
          <w:highlight w:val="green"/>
        </w:rPr>
        <w:t>filed near the date of patent expiration</w:t>
      </w:r>
      <w:r w:rsidRPr="00AB0CC6">
        <w:rPr>
          <w:rStyle w:val="StyleUnderline"/>
          <w:rFonts w:asciiTheme="majorHAnsi" w:hAnsiTheme="majorHAnsi" w:cstheme="majorHAnsi"/>
        </w:rPr>
        <w:t>, effectively limiting potential competition for another 150 days.</w:t>
      </w:r>
      <w:r w:rsidRPr="00AB0CC6">
        <w:rPr>
          <w:rFonts w:asciiTheme="majorHAnsi" w:hAnsiTheme="majorHAnsi" w:cstheme="majorHAnsi"/>
          <w:sz w:val="16"/>
        </w:rPr>
        <w:t xml:space="preserve"> “</w:t>
      </w:r>
      <w:r w:rsidRPr="00AB0CC6">
        <w:rPr>
          <w:rStyle w:val="StyleUnderline"/>
          <w:rFonts w:asciiTheme="majorHAnsi" w:hAnsiTheme="majorHAnsi" w:cstheme="majorHAnsi"/>
          <w:highlight w:val="green"/>
        </w:rPr>
        <w:t>Authorized generics</w:t>
      </w:r>
      <w:r w:rsidRPr="00AB0CC6">
        <w:rPr>
          <w:rStyle w:val="StyleUnderline"/>
          <w:rFonts w:asciiTheme="majorHAnsi" w:hAnsiTheme="majorHAnsi" w:cstheme="majorHAnsi"/>
        </w:rPr>
        <w:t xml:space="preserve">” are another tactic to limit competition. These aren’t really generic products at all; they are the </w:t>
      </w:r>
      <w:r w:rsidRPr="00AB0CC6">
        <w:rPr>
          <w:rStyle w:val="StyleUnderline"/>
          <w:rFonts w:asciiTheme="majorHAnsi" w:hAnsiTheme="majorHAnsi" w:cstheme="majorHAnsi"/>
          <w:highlight w:val="green"/>
        </w:rPr>
        <w:t>same product sold under a generic name</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by</w:t>
      </w:r>
      <w:r w:rsidRPr="00AB0CC6">
        <w:rPr>
          <w:rStyle w:val="StyleUnderline"/>
          <w:rFonts w:asciiTheme="majorHAnsi" w:hAnsiTheme="majorHAnsi" w:cstheme="majorHAnsi"/>
        </w:rPr>
        <w:t xml:space="preserve"> the </w:t>
      </w:r>
      <w:r w:rsidRPr="00AB0CC6">
        <w:rPr>
          <w:rStyle w:val="StyleUnderline"/>
          <w:rFonts w:asciiTheme="majorHAnsi" w:hAnsiTheme="majorHAnsi" w:cstheme="majorHAnsi"/>
          <w:highlight w:val="green"/>
        </w:rPr>
        <w:t>company</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that sells</w:t>
      </w:r>
      <w:r w:rsidRPr="00AB0CC6">
        <w:rPr>
          <w:rStyle w:val="StyleUnderline"/>
          <w:rFonts w:asciiTheme="majorHAnsi" w:hAnsiTheme="majorHAnsi" w:cstheme="majorHAnsi"/>
        </w:rPr>
        <w:t xml:space="preserve"> the </w:t>
      </w:r>
      <w:r w:rsidRPr="00AB0CC6">
        <w:rPr>
          <w:rStyle w:val="StyleUnderline"/>
          <w:rFonts w:asciiTheme="majorHAnsi" w:hAnsiTheme="majorHAnsi" w:cstheme="majorHAnsi"/>
          <w:highlight w:val="green"/>
        </w:rPr>
        <w:t>branded drug</w:t>
      </w:r>
      <w:r w:rsidRPr="00AB0CC6">
        <w:rPr>
          <w:rStyle w:val="StyleUnderline"/>
          <w:rFonts w:asciiTheme="majorHAnsi" w:hAnsiTheme="majorHAnsi" w:cstheme="majorHAnsi"/>
        </w:rPr>
        <w:t>. Why? By law, the first generic company to market a drug gets an exclusivity period of 180 days. During this time, no other companies can market a generic product. But the company with the expiring patent is not barred from launching an “authorized generic.”</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By selling a drug they’re already making under a </w:t>
      </w:r>
      <w:r w:rsidRPr="00AB0CC6">
        <w:rPr>
          <w:rStyle w:val="StyleUnderline"/>
          <w:rFonts w:asciiTheme="majorHAnsi" w:hAnsiTheme="majorHAnsi" w:cstheme="majorHAnsi"/>
        </w:rPr>
        <w:lastRenderedPageBreak/>
        <w:t xml:space="preserve">different name, pharmaceutical firms are effectively </w:t>
      </w:r>
      <w:r w:rsidRPr="00AB0CC6">
        <w:rPr>
          <w:rStyle w:val="StyleUnderline"/>
          <w:rFonts w:asciiTheme="majorHAnsi" w:hAnsiTheme="majorHAnsi" w:cstheme="majorHAnsi"/>
          <w:highlight w:val="green"/>
        </w:rPr>
        <w:t>extending</w:t>
      </w:r>
      <w:r w:rsidRPr="00AB0CC6">
        <w:rPr>
          <w:rStyle w:val="StyleUnderline"/>
          <w:rFonts w:asciiTheme="majorHAnsi" w:hAnsiTheme="majorHAnsi" w:cstheme="majorHAnsi"/>
        </w:rPr>
        <w:t xml:space="preserve"> their </w:t>
      </w:r>
      <w:r w:rsidRPr="00AB0CC6">
        <w:rPr>
          <w:rStyle w:val="StyleUnderline"/>
          <w:rFonts w:asciiTheme="majorHAnsi" w:hAnsiTheme="majorHAnsi" w:cstheme="majorHAnsi"/>
          <w:highlight w:val="green"/>
        </w:rPr>
        <w:t>monopoly</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for</w:t>
      </w:r>
      <w:r w:rsidRPr="00AB0CC6">
        <w:rPr>
          <w:rStyle w:val="StyleUnderline"/>
          <w:rFonts w:asciiTheme="majorHAnsi" w:hAnsiTheme="majorHAnsi" w:cstheme="majorHAnsi"/>
        </w:rPr>
        <w:t xml:space="preserve"> </w:t>
      </w:r>
      <w:r w:rsidRPr="00AB0CC6">
        <w:rPr>
          <w:rStyle w:val="StyleUnderline"/>
          <w:rFonts w:asciiTheme="majorHAnsi" w:hAnsiTheme="majorHAnsi" w:cstheme="majorHAnsi"/>
          <w:highlight w:val="green"/>
        </w:rPr>
        <w:t>another six months</w:t>
      </w:r>
      <w:r w:rsidRPr="00AB0CC6">
        <w:rPr>
          <w:rFonts w:asciiTheme="majorHAnsi" w:hAnsiTheme="majorHAnsi" w:cstheme="majorHAnsi"/>
          <w:sz w:val="16"/>
        </w:rPr>
        <w:t xml:space="preserve">. </w:t>
      </w:r>
      <w:r w:rsidRPr="00AB0CC6">
        <w:rPr>
          <w:rStyle w:val="StyleUnderline"/>
          <w:rFonts w:asciiTheme="majorHAnsi" w:hAnsiTheme="majorHAnsi" w:cstheme="majorHAnsi"/>
        </w:rPr>
        <w:t xml:space="preserve">Another way pharmaceutical firms are </w:t>
      </w:r>
      <w:r w:rsidRPr="00AB0CC6">
        <w:rPr>
          <w:rStyle w:val="StyleUnderline"/>
          <w:rFonts w:asciiTheme="majorHAnsi" w:hAnsiTheme="majorHAnsi" w:cstheme="majorHAnsi"/>
          <w:highlight w:val="green"/>
        </w:rPr>
        <w:t>thwarting generics</w:t>
      </w:r>
      <w:r w:rsidRPr="00AB0CC6">
        <w:rPr>
          <w:rStyle w:val="StyleUnderline"/>
          <w:rFonts w:asciiTheme="majorHAnsi" w:hAnsiTheme="majorHAnsi" w:cstheme="majorHAnsi"/>
        </w:rPr>
        <w:t xml:space="preserve"> is by </w:t>
      </w:r>
      <w:r w:rsidRPr="00AB0CC6">
        <w:rPr>
          <w:rStyle w:val="StyleUnderline"/>
          <w:rFonts w:asciiTheme="majorHAnsi" w:hAnsiTheme="majorHAnsi" w:cstheme="majorHAnsi"/>
          <w:highlight w:val="green"/>
        </w:rPr>
        <w:t>restricting access to samples for testing</w:t>
      </w:r>
      <w:r w:rsidRPr="00AB0CC6">
        <w:rPr>
          <w:rStyle w:val="StyleUnderline"/>
          <w:rFonts w:asciiTheme="majorHAnsi" w:hAnsiTheme="majorHAnsi" w:cstheme="majorHAnsi"/>
        </w:rPr>
        <w:t xml:space="preserve">. Generic drug makers </w:t>
      </w:r>
      <w:r w:rsidRPr="00AB0CC6">
        <w:rPr>
          <w:rStyle w:val="StyleUnderline"/>
          <w:rFonts w:asciiTheme="majorHAnsi" w:hAnsiTheme="majorHAnsi" w:cstheme="majorHAnsi"/>
          <w:highlight w:val="green"/>
        </w:rPr>
        <w:t>need</w:t>
      </w:r>
      <w:r w:rsidRPr="00AB0CC6">
        <w:rPr>
          <w:rStyle w:val="StyleUnderline"/>
          <w:rFonts w:asciiTheme="majorHAnsi" w:hAnsiTheme="majorHAnsi" w:cstheme="majorHAnsi"/>
        </w:rPr>
        <w:t xml:space="preserve"> to be able to purchase a </w:t>
      </w:r>
      <w:r w:rsidRPr="00AB0CC6">
        <w:rPr>
          <w:rStyle w:val="StyleUnderline"/>
          <w:rFonts w:asciiTheme="majorHAnsi" w:hAnsiTheme="majorHAnsi" w:cstheme="majorHAnsi"/>
          <w:highlight w:val="green"/>
        </w:rPr>
        <w:t>sample</w:t>
      </w:r>
      <w:r w:rsidRPr="00AB0CC6">
        <w:rPr>
          <w:rStyle w:val="StyleUnderline"/>
          <w:rFonts w:asciiTheme="majorHAnsi" w:hAnsiTheme="majorHAnsi" w:cstheme="majorHAnsi"/>
        </w:rPr>
        <w:t xml:space="preserve"> of a brand-name product </w:t>
      </w:r>
      <w:r w:rsidRPr="00AB0CC6">
        <w:rPr>
          <w:rStyle w:val="StyleUnderline"/>
          <w:rFonts w:asciiTheme="majorHAnsi" w:hAnsiTheme="majorHAnsi" w:cstheme="majorHAnsi"/>
          <w:highlight w:val="green"/>
        </w:rPr>
        <w:t>to conduct bioequivalence testing</w:t>
      </w:r>
      <w:r w:rsidRPr="00AB0CC6">
        <w:rPr>
          <w:rStyle w:val="StyleUnderline"/>
          <w:rFonts w:asciiTheme="majorHAnsi" w:hAnsiTheme="majorHAnsi" w:cstheme="majorHAnsi"/>
        </w:rPr>
        <w:t>. That’s because they have to prove they can make a bioequivalent product following the current good manufacturing practices (CGMP) standard</w:t>
      </w:r>
      <w:r w:rsidRPr="00AB0CC6">
        <w:rPr>
          <w:rFonts w:asciiTheme="majorHAnsi" w:hAnsiTheme="majorHAnsi" w:cstheme="majorHAnsi"/>
          <w:sz w:val="16"/>
        </w:rPr>
        <w:t xml:space="preserve">. These manufacturers don’t need to conduct clinical trials like the original drug company did. </w:t>
      </w:r>
      <w:r w:rsidRPr="00AB0CC6">
        <w:rPr>
          <w:rStyle w:val="StyleUnderline"/>
          <w:rFonts w:asciiTheme="majorHAnsi" w:hAnsiTheme="majorHAnsi" w:cstheme="majorHAnsi"/>
        </w:rPr>
        <w:t xml:space="preserve">But the original drug developer often </w:t>
      </w:r>
      <w:r w:rsidRPr="00AB0CC6">
        <w:rPr>
          <w:rStyle w:val="StyleUnderline"/>
          <w:rFonts w:asciiTheme="majorHAnsi" w:hAnsiTheme="majorHAnsi" w:cstheme="majorHAnsi"/>
          <w:highlight w:val="green"/>
        </w:rPr>
        <w:t>declines to sell drug samples</w:t>
      </w:r>
      <w:r w:rsidRPr="00AB0CC6">
        <w:rPr>
          <w:rStyle w:val="StyleUnderline"/>
          <w:rFonts w:asciiTheme="majorHAnsi" w:hAnsiTheme="majorHAnsi" w:cstheme="majorHAnsi"/>
        </w:rPr>
        <w:t xml:space="preserve"> to generics manufacturers by citing “FDA requirements,” by which they mean the agency’s Risk Evaluation and Mitigation Strategies program.</w:t>
      </w:r>
      <w:r w:rsidRPr="00AB0CC6">
        <w:rPr>
          <w:rFonts w:asciiTheme="majorHAnsi" w:hAnsiTheme="majorHAnsi" w:cstheme="majorHAnsi"/>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429E9585" w14:textId="3BC276CD" w:rsidR="00AB0CC6" w:rsidRDefault="00082FB2" w:rsidP="00082FB2">
      <w:pPr>
        <w:pStyle w:val="Heading3"/>
      </w:pPr>
      <w:r>
        <w:lastRenderedPageBreak/>
        <w:t>New card</w:t>
      </w:r>
    </w:p>
    <w:p w14:paraId="77F563C6" w14:textId="77777777" w:rsidR="00082FB2" w:rsidRPr="00202751" w:rsidRDefault="00082FB2" w:rsidP="00082FB2">
      <w:pPr>
        <w:pStyle w:val="Heading4"/>
        <w:rPr>
          <w:rStyle w:val="Style13ptBold"/>
          <w:rFonts w:asciiTheme="majorHAnsi" w:hAnsiTheme="majorHAnsi" w:cstheme="majorHAnsi"/>
          <w:b/>
          <w:bCs w:val="0"/>
        </w:rPr>
      </w:pPr>
      <w:r w:rsidRPr="00202751">
        <w:rPr>
          <w:rStyle w:val="Style13ptBold"/>
          <w:rFonts w:asciiTheme="majorHAnsi" w:hAnsiTheme="majorHAnsi" w:cstheme="majorHAnsi"/>
        </w:rPr>
        <w:t>Vote neg on presumption – the aff can’t solve any of their impacts</w:t>
      </w:r>
    </w:p>
    <w:p w14:paraId="1C01A9F4" w14:textId="77777777" w:rsidR="00082FB2" w:rsidRPr="00202751" w:rsidRDefault="00082FB2" w:rsidP="00082FB2">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Branswell , and Matthew Herper May 6, 2021, 5-6-2021, "Waiver of patent rights on Covid vaccines may be mostly symbolic, for now," STAT, </w:t>
      </w:r>
      <w:hyperlink r:id="rId33"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14:paraId="06E1B569" w14:textId="77777777" w:rsidR="00082FB2" w:rsidRPr="00202751" w:rsidRDefault="00082FB2" w:rsidP="00082FB2">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expert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Gostin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transfer of skills 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w:t>
      </w:r>
      <w:r w:rsidRPr="00202751">
        <w:rPr>
          <w:rFonts w:asciiTheme="majorHAnsi" w:hAnsiTheme="majorHAnsi" w:cstheme="majorHAnsi"/>
          <w:u w:val="single"/>
        </w:rPr>
        <w:lastRenderedPageBreak/>
        <w:t>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2E546D64" w14:textId="77777777" w:rsidR="00082FB2" w:rsidRPr="00082FB2" w:rsidRDefault="00082FB2" w:rsidP="00082FB2"/>
    <w:sectPr w:rsidR="00082FB2" w:rsidRPr="00082F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6132"/>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FB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7A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9C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D8E"/>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7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CC6"/>
    <w:rsid w:val="00AB122B"/>
    <w:rsid w:val="00AB21B0"/>
    <w:rsid w:val="00AB48D3"/>
    <w:rsid w:val="00AC613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9C6"/>
    <w:rsid w:val="00CA013C"/>
    <w:rsid w:val="00CA6D6D"/>
    <w:rsid w:val="00CC7A4E"/>
    <w:rsid w:val="00CD1359"/>
    <w:rsid w:val="00CD4C83"/>
    <w:rsid w:val="00CF7E8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98A"/>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AC313"/>
  <w14:defaultImageDpi w14:val="300"/>
  <w15:docId w15:val="{E6F008FB-5A40-0A4E-9DF7-0E6C2D2E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61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61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61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61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small space,Medium Grid 21,Ta"/>
    <w:basedOn w:val="Normal"/>
    <w:next w:val="Normal"/>
    <w:link w:val="Heading4Char"/>
    <w:uiPriority w:val="9"/>
    <w:unhideWhenUsed/>
    <w:qFormat/>
    <w:rsid w:val="00AC61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61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132"/>
  </w:style>
  <w:style w:type="character" w:customStyle="1" w:styleId="Heading1Char">
    <w:name w:val="Heading 1 Char"/>
    <w:aliases w:val="Pocket Char"/>
    <w:basedOn w:val="DefaultParagraphFont"/>
    <w:link w:val="Heading1"/>
    <w:uiPriority w:val="9"/>
    <w:rsid w:val="00AC61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61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61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C61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613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C6132"/>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AC613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613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AC6132"/>
    <w:rPr>
      <w:color w:val="auto"/>
      <w:u w:val="none"/>
    </w:rPr>
  </w:style>
  <w:style w:type="paragraph" w:styleId="DocumentMap">
    <w:name w:val="Document Map"/>
    <w:basedOn w:val="Normal"/>
    <w:link w:val="DocumentMapChar"/>
    <w:uiPriority w:val="99"/>
    <w:semiHidden/>
    <w:unhideWhenUsed/>
    <w:rsid w:val="00AC61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6132"/>
    <w:rPr>
      <w:rFonts w:ascii="Lucida Grande" w:hAnsi="Lucida Grande" w:cs="Lucida Grande"/>
    </w:rPr>
  </w:style>
  <w:style w:type="paragraph" w:customStyle="1" w:styleId="cardtext">
    <w:name w:val="card text"/>
    <w:basedOn w:val="Normal"/>
    <w:link w:val="cardtextChar"/>
    <w:qFormat/>
    <w:rsid w:val="00AC6132"/>
    <w:pPr>
      <w:spacing w:after="0" w:line="240" w:lineRule="auto"/>
      <w:ind w:left="288" w:right="288"/>
    </w:pPr>
    <w:rPr>
      <w:rFonts w:ascii="Georgia" w:hAnsi="Georgia"/>
    </w:rPr>
  </w:style>
  <w:style w:type="character" w:customStyle="1" w:styleId="cardtextChar">
    <w:name w:val="card text Char"/>
    <w:link w:val="cardtext"/>
    <w:rsid w:val="00AC6132"/>
    <w:rPr>
      <w:rFonts w:ascii="Georgia" w:hAnsi="Georgia" w:cs="Calibri"/>
      <w:sz w:val="22"/>
    </w:rPr>
  </w:style>
  <w:style w:type="paragraph" w:customStyle="1" w:styleId="Emphasize">
    <w:name w:val="Emphasize"/>
    <w:basedOn w:val="Normal"/>
    <w:link w:val="Emphasis"/>
    <w:autoRedefine/>
    <w:uiPriority w:val="20"/>
    <w:qFormat/>
    <w:rsid w:val="00AC6132"/>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31,No Spacing22,No Spacing3,Dont use,No Spacing41,No Spacing111112,Note Level 2,No Spacing1121,No Spacing112,No Spacing1,Small Text,Tag and Cite,nonunderlined,Tag and Ci,No Spacing11211,tag,No Spacing6,No Spacing7,No Spacing8,card,Tags"/>
    <w:basedOn w:val="Heading1"/>
    <w:link w:val="Hyperlink"/>
    <w:autoRedefine/>
    <w:uiPriority w:val="99"/>
    <w:qFormat/>
    <w:rsid w:val="00AB0CC6"/>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AB0CC6"/>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B0CC6"/>
    <w:rPr>
      <w:rFonts w:ascii="Times" w:eastAsia="Calibri" w:hAnsi="Times" w:cs="Calibri"/>
      <w:sz w:val="20"/>
      <w:szCs w:val="20"/>
    </w:rPr>
  </w:style>
  <w:style w:type="paragraph" w:customStyle="1" w:styleId="textbold">
    <w:name w:val="text bold"/>
    <w:autoRedefine/>
    <w:uiPriority w:val="20"/>
    <w:qFormat/>
    <w:rsid w:val="00AB0CC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customStyle="1" w:styleId="cardbody">
    <w:name w:val="cardbody"/>
    <w:basedOn w:val="Normal"/>
    <w:rsid w:val="003B57A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wto.org/dol2fe/Pages/SS/directdoc.aspx?filename=q:/IP/C/W669.pdf&amp;Open=True" TargetMode="External"/><Relationship Id="rId18" Type="http://schemas.openxmlformats.org/officeDocument/2006/relationships/hyperlink" Target="https://www.npr.org/2021/02/18/969145224/biden-to-announce-4-billion-for-global-covid-19-vaccine-effort" TargetMode="External"/><Relationship Id="rId26" Type="http://schemas.openxmlformats.org/officeDocument/2006/relationships/hyperlink" Target="https://bmcpublichealth.biomedcentral.com/articles/10.1186/s12889-021-10374-y" TargetMode="External"/><Relationship Id="rId3" Type="http://schemas.openxmlformats.org/officeDocument/2006/relationships/customXml" Target="../customXml/item3.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eoplesvaccine.org/take-action/" TargetMode="External"/><Relationship Id="rId17" Type="http://schemas.openxmlformats.org/officeDocument/2006/relationships/hyperlink" Target="https://www.washingtonpost.com/world/coronavirus-vaccine-access-poor-countries-moderna/2021/02/12/0586e532-6712-11eb-bf81-c618c88ed605_story.html?itid=lk_inline_manual_9" TargetMode="External"/><Relationship Id="rId25" Type="http://schemas.openxmlformats.org/officeDocument/2006/relationships/hyperlink" Target="https://bmcpublichealth.biomedcentral.com/articles/10.1186/s12889-021-10374-y" TargetMode="External"/><Relationship Id="rId33" Type="http://schemas.openxmlformats.org/officeDocument/2006/relationships/hyperlink" Target="https://www.statnews.com/2021/05/06/waiver-of-patent-rights-on-covid-19-vaccines-in-near-term-may-be-more-symbolic-than-substantive/" TargetMode="External"/><Relationship Id="rId2" Type="http://schemas.openxmlformats.org/officeDocument/2006/relationships/customXml" Target="../customXml/item2.xml"/><Relationship Id="rId16" Type="http://schemas.openxmlformats.org/officeDocument/2006/relationships/hyperlink" Target="https://investors.modernatx.com/news-releases/news-release-details/statement-moderna-intellectual-property-matters-during-covid-19" TargetMode="External"/><Relationship Id="rId20" Type="http://schemas.openxmlformats.org/officeDocument/2006/relationships/hyperlink" Target="https://www.brinknews.com/what-just-happened-at-the-wto-everything-you-need-to-know/" TargetMode="External"/><Relationship Id="rId29"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utlook/2021/03/15/vaccine-coronavirus-patents-waive-global-equity/" TargetMode="External"/><Relationship Id="rId24" Type="http://schemas.openxmlformats.org/officeDocument/2006/relationships/hyperlink" Target="https://bmcpublichealth.biomedcentral.com/articles/10.1186/s12889-021-10374-y" TargetMode="External"/><Relationship Id="rId32" Type="http://schemas.openxmlformats.org/officeDocument/2006/relationships/hyperlink" Target="https://bmcpublichealth.biomedcentral.com/articles/10.1186/s12889-021-10374-y" TargetMode="External"/><Relationship Id="rId5" Type="http://schemas.openxmlformats.org/officeDocument/2006/relationships/numbering" Target="numbering.xml"/><Relationship Id="rId15" Type="http://schemas.openxmlformats.org/officeDocument/2006/relationships/hyperlink" Target="https://twitter.com/GlobalJusticeUK/status/1369734275818549252?s=20" TargetMode="External"/><Relationship Id="rId23" Type="http://schemas.openxmlformats.org/officeDocument/2006/relationships/hyperlink" Target="https://bmcpublichealth.biomedcentral.com/articles/10.1186/s12889-021-10374-y" TargetMode="External"/><Relationship Id="rId28" Type="http://schemas.openxmlformats.org/officeDocument/2006/relationships/hyperlink" Target="https://bmcpublichealth.biomedcentral.com/articles/10.1186/s12889-021-10374-y" TargetMode="External"/><Relationship Id="rId10" Type="http://schemas.openxmlformats.org/officeDocument/2006/relationships/hyperlink" Target="https://monthlyreview.org/1998/03/01/human-rights-imperialism/" TargetMode="External"/><Relationship Id="rId19" Type="http://schemas.openxmlformats.org/officeDocument/2006/relationships/hyperlink" Target="https://www.fda.gov/about-fda/center-drug-evaluation-and-research-cder/generic-competition-and-drug-prices" TargetMode="External"/><Relationship Id="rId31" Type="http://schemas.openxmlformats.org/officeDocument/2006/relationships/hyperlink" Target="https://bmcpublichealth.biomedcentral.com/articles/10.1186/s12889-021-10374-y"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https://www.washingtonpost.com/coronavirus/?itid=lk_inline_manual_4"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hyperlink" Target="https://bmcpublichealth.biomedcentral.com/articles/10.1186/s12889-021-10374-y" TargetMode="External"/><Relationship Id="rId30" Type="http://schemas.openxmlformats.org/officeDocument/2006/relationships/hyperlink" Target="https://bmcpublichealth.biomedcentral.com/articles/10.1186/s12889-021-10374-y"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21</Pages>
  <Words>14028</Words>
  <Characters>74913</Characters>
  <Application>Microsoft Office Word</Application>
  <DocSecurity>0</DocSecurity>
  <Lines>972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7</cp:revision>
  <dcterms:created xsi:type="dcterms:W3CDTF">2021-09-18T19:53:00Z</dcterms:created>
  <dcterms:modified xsi:type="dcterms:W3CDTF">2021-09-18T20:52:00Z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