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D80F" w14:textId="77777777" w:rsidR="00634FFB" w:rsidRPr="00967254" w:rsidRDefault="00634FFB" w:rsidP="00634FFB">
      <w:pPr>
        <w:pStyle w:val="Heading3"/>
      </w:pPr>
      <w:r>
        <w:t>1</w:t>
      </w:r>
    </w:p>
    <w:p w14:paraId="3EE0677B" w14:textId="77777777" w:rsidR="00634FFB" w:rsidRDefault="00634FFB" w:rsidP="00634FFB">
      <w:r>
        <w:t xml:space="preserve">Mining CP </w:t>
      </w:r>
    </w:p>
    <w:p w14:paraId="41EE9DB8" w14:textId="77777777" w:rsidR="00634FFB" w:rsidRDefault="00634FFB" w:rsidP="00634FFB">
      <w:pPr>
        <w:pStyle w:val="Heading4"/>
      </w:pPr>
      <w:r>
        <w:t xml:space="preserve">Counterplan: The appropriation of resources only from asteroids constrained by “beneficial use” in outer space by private entities is just.  </w:t>
      </w:r>
    </w:p>
    <w:p w14:paraId="7A2572FB" w14:textId="77777777" w:rsidR="00634FFB" w:rsidRDefault="00634FFB" w:rsidP="00634FFB">
      <w:pPr>
        <w:pStyle w:val="Heading4"/>
      </w:pPr>
      <w:r>
        <w:t xml:space="preserve">Preserving international mechanisms for </w:t>
      </w:r>
      <w:r w:rsidRPr="001E0C57">
        <w:rPr>
          <w:u w:val="single"/>
        </w:rPr>
        <w:t>dispute management</w:t>
      </w:r>
      <w:r>
        <w:t xml:space="preserve"> and </w:t>
      </w:r>
      <w:r w:rsidRPr="001E0C57">
        <w:rPr>
          <w:u w:val="single"/>
        </w:rPr>
        <w:t>coop</w:t>
      </w:r>
      <w:r>
        <w:t xml:space="preserve"> solves a </w:t>
      </w:r>
      <w:r w:rsidRPr="00A30CDE">
        <w:rPr>
          <w:u w:val="single"/>
        </w:rPr>
        <w:t>tragedy of the commons</w:t>
      </w:r>
      <w:r>
        <w:t xml:space="preserve"> BUT </w:t>
      </w:r>
      <w:r w:rsidRPr="009575BA">
        <w:rPr>
          <w:u w:val="single"/>
        </w:rPr>
        <w:t>appropriation</w:t>
      </w:r>
      <w:r>
        <w:t xml:space="preserve"> is key to incentivizing </w:t>
      </w:r>
      <w:r w:rsidRPr="001E0C57">
        <w:rPr>
          <w:u w:val="single"/>
        </w:rPr>
        <w:t>asteroid mining</w:t>
      </w:r>
      <w:r>
        <w:t xml:space="preserve"> </w:t>
      </w:r>
    </w:p>
    <w:p w14:paraId="09B910E8" w14:textId="77777777" w:rsidR="00634FFB" w:rsidRDefault="00634FFB" w:rsidP="00634FFB">
      <w:proofErr w:type="spellStart"/>
      <w:r w:rsidRPr="009B578E">
        <w:rPr>
          <w:rStyle w:val="Style13ptBold"/>
        </w:rPr>
        <w:t>Heise</w:t>
      </w:r>
      <w:proofErr w:type="spellEnd"/>
      <w:r w:rsidRPr="009B578E">
        <w:rPr>
          <w:rStyle w:val="Style13ptBold"/>
        </w:rPr>
        <w:t>, 18</w:t>
      </w:r>
      <w:r>
        <w:t xml:space="preserve"> -- Managing Notes Editor, Michigan Journal of International Law</w:t>
      </w:r>
    </w:p>
    <w:p w14:paraId="1BCA425D" w14:textId="77777777" w:rsidR="00634FFB" w:rsidRDefault="00634FFB" w:rsidP="00634FFB">
      <w:r>
        <w:t xml:space="preserve">[Jack, "Space, the Final Frontier of Enterprise: Incentivizing Asteroid Mining Under a Revised International Framework, 40 Mich. J. Int'l L. 189, 2018, </w:t>
      </w:r>
      <w:hyperlink r:id="rId6" w:history="1">
        <w:r w:rsidRPr="0021041F">
          <w:rPr>
            <w:rStyle w:val="Hyperlink"/>
          </w:rPr>
          <w:t>https://repository.law.umich.edu/mjil/vol40/iss1/5</w:t>
        </w:r>
      </w:hyperlink>
      <w:r>
        <w:t xml:space="preserve">, accessed 6-24-21] </w:t>
      </w:r>
    </w:p>
    <w:p w14:paraId="3960B876" w14:textId="77777777" w:rsidR="00634FFB" w:rsidRDefault="00634FFB" w:rsidP="00634FFB"/>
    <w:p w14:paraId="4E915611" w14:textId="77777777" w:rsidR="00634FFB" w:rsidRPr="0058629B" w:rsidRDefault="00634FFB" w:rsidP="00634FFB">
      <w:pPr>
        <w:rPr>
          <w:sz w:val="14"/>
        </w:rPr>
      </w:pPr>
      <w:r w:rsidRPr="0058629B">
        <w:rPr>
          <w:sz w:val="14"/>
        </w:rPr>
        <w:t>III. A New International Framework to Govern the Space Economy</w:t>
      </w:r>
    </w:p>
    <w:p w14:paraId="389FA3CA" w14:textId="77777777" w:rsidR="00634FFB" w:rsidRPr="0058629B" w:rsidRDefault="00634FFB" w:rsidP="00634FFB">
      <w:pPr>
        <w:rPr>
          <w:sz w:val="14"/>
        </w:rPr>
      </w:pPr>
      <w:r w:rsidRPr="00F222B2">
        <w:rPr>
          <w:rStyle w:val="StyleUnderline"/>
        </w:rPr>
        <w:t xml:space="preserve">Asteroid </w:t>
      </w:r>
      <w:r w:rsidRPr="00340194">
        <w:rPr>
          <w:rStyle w:val="StyleUnderline"/>
          <w:highlight w:val="yellow"/>
        </w:rPr>
        <w:t>mining</w:t>
      </w:r>
      <w:r w:rsidRPr="00F222B2">
        <w:rPr>
          <w:rStyle w:val="StyleUnderline"/>
        </w:rPr>
        <w:t xml:space="preserve"> creates tension within the OST as an activity that </w:t>
      </w:r>
      <w:r w:rsidRPr="00340194">
        <w:rPr>
          <w:rStyle w:val="StyleUnderline"/>
          <w:highlight w:val="yellow"/>
        </w:rPr>
        <w:t>is prohibited by the treaty</w:t>
      </w:r>
      <w:r w:rsidRPr="002757A5">
        <w:rPr>
          <w:rStyle w:val="StyleUnderline"/>
        </w:rPr>
        <w:t>’s terms</w:t>
      </w:r>
      <w:r w:rsidRPr="00F222B2">
        <w:rPr>
          <w:rStyle w:val="StyleUnderline"/>
        </w:rPr>
        <w:t xml:space="preserve"> </w:t>
      </w:r>
      <w:r w:rsidRPr="0058629B">
        <w:rPr>
          <w:rStyle w:val="StyleUnderline"/>
        </w:rPr>
        <w:t>but</w:t>
      </w:r>
      <w:r w:rsidRPr="00F222B2">
        <w:rPr>
          <w:rStyle w:val="StyleUnderline"/>
        </w:rPr>
        <w:t xml:space="preserve"> largely in line with the treaty’s purpose</w:t>
      </w:r>
      <w:r w:rsidRPr="0058629B">
        <w:rPr>
          <w:sz w:val="14"/>
        </w:rPr>
        <w:t xml:space="preserve">. As such, </w:t>
      </w:r>
      <w:r w:rsidRPr="00F222B2">
        <w:rPr>
          <w:rStyle w:val="StyleUnderline"/>
        </w:rPr>
        <w:t>the OST should be modified to allow for greater certainty and predictability with respect to asteroid mining</w:t>
      </w:r>
      <w:r w:rsidRPr="0058629B">
        <w:rPr>
          <w:sz w:val="14"/>
        </w:rPr>
        <w:t xml:space="preserve">. </w:t>
      </w:r>
      <w:r w:rsidRPr="00F222B2">
        <w:rPr>
          <w:rStyle w:val="StyleUnderline"/>
        </w:rPr>
        <w:t>The possibility that asteroid mining could be illegal under international law likely disincentivizes entry into this new endeavor by adding risk and uncertainty</w:t>
      </w:r>
      <w:r w:rsidRPr="0058629B">
        <w:rPr>
          <w:sz w:val="14"/>
        </w:rPr>
        <w:t xml:space="preserve">. This section outlines what a revised framework should look like. First, </w:t>
      </w:r>
      <w:r w:rsidRPr="00F222B2">
        <w:rPr>
          <w:rStyle w:val="StyleUnderline"/>
        </w:rPr>
        <w:t>the law governing space should remain international in nature to further the interests of peaceful cooperation and facilitate dispute resolution</w:t>
      </w:r>
      <w:r w:rsidRPr="0058629B">
        <w:rPr>
          <w:sz w:val="14"/>
        </w:rPr>
        <w:t xml:space="preserve">. Second, </w:t>
      </w:r>
      <w:r w:rsidRPr="00F222B2">
        <w:rPr>
          <w:rStyle w:val="StyleUnderline"/>
        </w:rPr>
        <w:t>this framework should present minimal regulatory barriers for entry given the benefits that asteroid mining could bring to all mankind</w:t>
      </w:r>
      <w:r w:rsidRPr="0058629B">
        <w:rPr>
          <w:sz w:val="14"/>
        </w:rPr>
        <w:t>. The development of whaling law provides a use-</w:t>
      </w:r>
      <w:proofErr w:type="spellStart"/>
      <w:r w:rsidRPr="0058629B">
        <w:rPr>
          <w:sz w:val="14"/>
        </w:rPr>
        <w:t>ful</w:t>
      </w:r>
      <w:proofErr w:type="spellEnd"/>
      <w:r w:rsidRPr="0058629B">
        <w:rPr>
          <w:sz w:val="14"/>
        </w:rPr>
        <w:t xml:space="preserve"> historical example of how norms and rules for the asteroid mining industry could evolve in a way that facilitates efficient governance of this endeavor.</w:t>
      </w:r>
    </w:p>
    <w:p w14:paraId="5F5B5F83" w14:textId="77777777" w:rsidR="00634FFB" w:rsidRPr="0058629B" w:rsidRDefault="00634FFB" w:rsidP="00634FFB">
      <w:pPr>
        <w:rPr>
          <w:sz w:val="14"/>
        </w:rPr>
      </w:pPr>
      <w:r w:rsidRPr="0058629B">
        <w:rPr>
          <w:sz w:val="14"/>
        </w:rPr>
        <w:t>A. The Desirability of an International Framework</w:t>
      </w:r>
    </w:p>
    <w:p w14:paraId="4F6C0A58" w14:textId="77777777" w:rsidR="00634FFB" w:rsidRPr="0058629B" w:rsidRDefault="00634FFB" w:rsidP="00634FFB">
      <w:pPr>
        <w:rPr>
          <w:sz w:val="14"/>
        </w:rPr>
      </w:pPr>
      <w:r w:rsidRPr="00340194">
        <w:rPr>
          <w:rStyle w:val="StyleUnderline"/>
          <w:highlight w:val="yellow"/>
        </w:rPr>
        <w:t>The preservation of space</w:t>
      </w:r>
      <w:r w:rsidRPr="00F222B2">
        <w:rPr>
          <w:rStyle w:val="StyleUnderline"/>
        </w:rPr>
        <w:t xml:space="preserve"> as a zone </w:t>
      </w:r>
      <w:r w:rsidRPr="00340194">
        <w:rPr>
          <w:rStyle w:val="Emphasis"/>
          <w:highlight w:val="yellow"/>
        </w:rPr>
        <w:t>governed by i</w:t>
      </w:r>
      <w:r w:rsidRPr="0058629B">
        <w:rPr>
          <w:rStyle w:val="Emphasis"/>
        </w:rPr>
        <w:t xml:space="preserve">nternational </w:t>
      </w:r>
      <w:r w:rsidRPr="00340194">
        <w:rPr>
          <w:rStyle w:val="Emphasis"/>
          <w:highlight w:val="yellow"/>
        </w:rPr>
        <w:t>law</w:t>
      </w:r>
      <w:r w:rsidRPr="0058629B">
        <w:rPr>
          <w:sz w:val="14"/>
        </w:rPr>
        <w:t xml:space="preserve">, in contrast to a system predicated on national jurisdiction, </w:t>
      </w:r>
      <w:r w:rsidRPr="0058629B">
        <w:rPr>
          <w:rStyle w:val="StyleUnderline"/>
        </w:rPr>
        <w:t>is desirable</w:t>
      </w:r>
      <w:r w:rsidRPr="00F222B2">
        <w:rPr>
          <w:rStyle w:val="StyleUnderline"/>
        </w:rPr>
        <w:t xml:space="preserve"> in that it </w:t>
      </w:r>
      <w:r w:rsidRPr="00340194">
        <w:rPr>
          <w:rStyle w:val="Emphasis"/>
          <w:highlight w:val="yellow"/>
        </w:rPr>
        <w:t>promotes peace</w:t>
      </w:r>
      <w:r w:rsidRPr="00340194">
        <w:rPr>
          <w:rStyle w:val="StyleUnderline"/>
          <w:highlight w:val="yellow"/>
        </w:rPr>
        <w:t xml:space="preserve">, </w:t>
      </w:r>
      <w:r w:rsidRPr="00340194">
        <w:rPr>
          <w:rStyle w:val="Emphasis"/>
          <w:highlight w:val="yellow"/>
        </w:rPr>
        <w:t>facilitates dispute resolution</w:t>
      </w:r>
      <w:r w:rsidRPr="00340194">
        <w:rPr>
          <w:rStyle w:val="StyleUnderline"/>
          <w:highlight w:val="yellow"/>
        </w:rPr>
        <w:t xml:space="preserve">, </w:t>
      </w:r>
      <w:r w:rsidRPr="005935B4">
        <w:rPr>
          <w:rStyle w:val="StyleUnderline"/>
        </w:rPr>
        <w:t>and</w:t>
      </w:r>
      <w:r w:rsidRPr="00340194">
        <w:rPr>
          <w:rStyle w:val="StyleUnderline"/>
          <w:highlight w:val="yellow"/>
        </w:rPr>
        <w:t xml:space="preserve"> allows </w:t>
      </w:r>
      <w:r w:rsidRPr="005935B4">
        <w:rPr>
          <w:rStyle w:val="StyleUnderline"/>
        </w:rPr>
        <w:t>for</w:t>
      </w:r>
      <w:r w:rsidRPr="00340194">
        <w:rPr>
          <w:rStyle w:val="StyleUnderline"/>
          <w:highlight w:val="yellow"/>
        </w:rPr>
        <w:t xml:space="preserve"> more </w:t>
      </w:r>
      <w:r w:rsidRPr="00340194">
        <w:rPr>
          <w:rStyle w:val="Emphasis"/>
          <w:highlight w:val="yellow"/>
        </w:rPr>
        <w:t>coordinated efforts</w:t>
      </w:r>
      <w:r w:rsidRPr="00340194">
        <w:rPr>
          <w:rStyle w:val="StyleUnderline"/>
          <w:highlight w:val="yellow"/>
        </w:rPr>
        <w:t xml:space="preserve"> in addressing issues </w:t>
      </w:r>
      <w:r w:rsidRPr="00E918A8">
        <w:rPr>
          <w:rStyle w:val="StyleUnderline"/>
        </w:rPr>
        <w:t>relevant to all entities</w:t>
      </w:r>
      <w:r w:rsidRPr="00F222B2">
        <w:rPr>
          <w:rStyle w:val="StyleUnderline"/>
        </w:rPr>
        <w:t xml:space="preserve"> operating in space</w:t>
      </w:r>
      <w:r w:rsidRPr="0058629B">
        <w:rPr>
          <w:sz w:val="14"/>
        </w:rPr>
        <w:t xml:space="preserve">.98 As illustrated by the recent legislative activity in the United States and Luxembourg, the risk of inaction is the resultant domination of the extraterrestrial environment by individual nations rather than by international agreement.99 </w:t>
      </w:r>
      <w:r w:rsidRPr="0060452D">
        <w:rPr>
          <w:rStyle w:val="StyleUnderline"/>
        </w:rPr>
        <w:t>It would take only minor changes to the OST to resolve some of the ambiguities in the status quo and help bring the benefits of asteroid mining to humanity as a whole.</w:t>
      </w:r>
      <w:r w:rsidRPr="0058629B">
        <w:rPr>
          <w:sz w:val="14"/>
        </w:rPr>
        <w:t xml:space="preserve"> A revision of this treaty rather than a wholesale abandonment of the agreement—whether that abandonment is in fact or merely in practice—would better maintain the international character of space.</w:t>
      </w:r>
    </w:p>
    <w:p w14:paraId="7ED59F11" w14:textId="77777777" w:rsidR="00634FFB" w:rsidRPr="0058629B" w:rsidRDefault="00634FFB" w:rsidP="00634FFB">
      <w:pPr>
        <w:rPr>
          <w:sz w:val="14"/>
        </w:rPr>
      </w:pPr>
      <w:r w:rsidRPr="0058629B">
        <w:rPr>
          <w:sz w:val="14"/>
        </w:rPr>
        <w:t xml:space="preserve">The OST reflects Cold War era concerns about the militarization of space.100 Private companies, now ascendant in the growing space economy, simply do not have the military capacity or intention of sovereign governments. In short, the factual backdrop for the signing of the OST has changed. </w:t>
      </w:r>
      <w:r w:rsidRPr="0060452D">
        <w:rPr>
          <w:rStyle w:val="StyleUnderline"/>
        </w:rPr>
        <w:t xml:space="preserve">One straightforward means of authorizing private companies to extract space resources would be to </w:t>
      </w:r>
      <w:r w:rsidRPr="00340194">
        <w:rPr>
          <w:rStyle w:val="StyleUnderline"/>
          <w:highlight w:val="yellow"/>
        </w:rPr>
        <w:t xml:space="preserve">revise the OST to </w:t>
      </w:r>
      <w:r w:rsidRPr="00340194">
        <w:rPr>
          <w:rStyle w:val="Emphasis"/>
          <w:highlight w:val="yellow"/>
        </w:rPr>
        <w:t>clarify</w:t>
      </w:r>
      <w:r w:rsidRPr="0060452D">
        <w:rPr>
          <w:rStyle w:val="StyleUnderline"/>
        </w:rPr>
        <w:t xml:space="preserve"> that the language in </w:t>
      </w:r>
      <w:r w:rsidRPr="002757A5">
        <w:rPr>
          <w:rStyle w:val="StyleUnderline"/>
        </w:rPr>
        <w:t xml:space="preserve">Article II </w:t>
      </w:r>
      <w:r w:rsidRPr="00340194">
        <w:rPr>
          <w:rStyle w:val="StyleUnderline"/>
          <w:highlight w:val="yellow"/>
        </w:rPr>
        <w:t>prohibiting</w:t>
      </w:r>
      <w:r w:rsidRPr="0060452D">
        <w:rPr>
          <w:rStyle w:val="StyleUnderline"/>
        </w:rPr>
        <w:t xml:space="preserve"> national </w:t>
      </w:r>
      <w:r w:rsidRPr="00340194">
        <w:rPr>
          <w:rStyle w:val="StyleUnderline"/>
          <w:highlight w:val="yellow"/>
        </w:rPr>
        <w:t xml:space="preserve">appropriation </w:t>
      </w:r>
      <w:r w:rsidRPr="00340194">
        <w:rPr>
          <w:rStyle w:val="Emphasis"/>
          <w:highlight w:val="yellow"/>
        </w:rPr>
        <w:t>does not apply to private companies</w:t>
      </w:r>
      <w:r w:rsidRPr="0058629B">
        <w:rPr>
          <w:sz w:val="14"/>
        </w:rPr>
        <w:t xml:space="preserve">. </w:t>
      </w:r>
      <w:r w:rsidRPr="0060452D">
        <w:rPr>
          <w:rStyle w:val="StyleUnderline"/>
        </w:rPr>
        <w:t xml:space="preserve">This could be achieved </w:t>
      </w:r>
      <w:r w:rsidRPr="00340194">
        <w:rPr>
          <w:rStyle w:val="StyleUnderline"/>
          <w:highlight w:val="yellow"/>
        </w:rPr>
        <w:t>by</w:t>
      </w:r>
      <w:r w:rsidRPr="0060452D">
        <w:rPr>
          <w:rStyle w:val="StyleUnderline"/>
        </w:rPr>
        <w:t xml:space="preserve"> simply </w:t>
      </w:r>
      <w:r w:rsidRPr="00340194">
        <w:rPr>
          <w:rStyle w:val="Emphasis"/>
          <w:highlight w:val="yellow"/>
        </w:rPr>
        <w:t>adding a sentence to the end of Article VI</w:t>
      </w:r>
      <w:r w:rsidRPr="0060452D">
        <w:rPr>
          <w:rStyle w:val="StyleUnderline"/>
        </w:rPr>
        <w:t xml:space="preserve">: </w:t>
      </w:r>
      <w:r w:rsidRPr="00C564E0">
        <w:rPr>
          <w:rStyle w:val="StyleUnderline"/>
        </w:rPr>
        <w:t>Under the revised treaty, companies shall remain under the supervision of the countries in which they are based but</w:t>
      </w:r>
      <w:r w:rsidRPr="0060452D">
        <w:rPr>
          <w:rStyle w:val="StyleUnderline"/>
        </w:rPr>
        <w:t xml:space="preserve"> are not capable of national appropriation by use or occupation</w:t>
      </w:r>
      <w:r w:rsidRPr="0058629B">
        <w:rPr>
          <w:sz w:val="14"/>
        </w:rPr>
        <w:t xml:space="preserve">. This revision would create something of a line-drawing problem given the partnerships between sovereign space agencies and private companies,101 as well as a possible loophole by which unscrupulous nations could take advantage of the corporate form. Additional safeguards might be necessary to prevent this possibility. </w:t>
      </w:r>
      <w:r w:rsidRPr="0060452D">
        <w:rPr>
          <w:rStyle w:val="StyleUnderline"/>
        </w:rPr>
        <w:t>This revision could</w:t>
      </w:r>
      <w:r w:rsidRPr="0058629B">
        <w:rPr>
          <w:sz w:val="14"/>
        </w:rPr>
        <w:t xml:space="preserve">, however, </w:t>
      </w:r>
      <w:r w:rsidRPr="0060452D">
        <w:rPr>
          <w:rStyle w:val="StyleUnderline"/>
        </w:rPr>
        <w:t>promote peaceful coexistence and uniformity in space law, as well as create certainty as to the legality of asteroid mining by private companies</w:t>
      </w:r>
      <w:r w:rsidRPr="0058629B">
        <w:rPr>
          <w:sz w:val="14"/>
        </w:rPr>
        <w:t>.</w:t>
      </w:r>
    </w:p>
    <w:p w14:paraId="64444BDB" w14:textId="77777777" w:rsidR="00634FFB" w:rsidRPr="00900970" w:rsidRDefault="00634FFB" w:rsidP="00634FFB">
      <w:pPr>
        <w:rPr>
          <w:sz w:val="14"/>
        </w:rPr>
      </w:pPr>
      <w:r w:rsidRPr="0058629B">
        <w:rPr>
          <w:sz w:val="14"/>
        </w:rPr>
        <w:t xml:space="preserve">Another possibility is to create a new set of international rules for extraction of space resources. Assignment of such property rights could take the form of a first-come, first-served system102 or it could depend on an Earth-side registration process.103 Arguably, extraction is different than the forbidden uses enumerated in the OST in that it is a temporary occupation and not inherently an exercise of military might or the flexing of sovereign muscle.104 While the United States and Luxembourg both interpret asteroid mining to be legal under the existing treaty,105 the promulgation of rules governing the endeavor would add clarity as to the legality of the enterprise. This approach would have the advantage of treating sovereign actors and private companies alike, but would require more substantial revision of the OST, </w:t>
      </w:r>
      <w:r w:rsidRPr="00900970">
        <w:rPr>
          <w:sz w:val="14"/>
        </w:rPr>
        <w:t>or a new international agreement altogether.</w:t>
      </w:r>
    </w:p>
    <w:p w14:paraId="2B1EF3FD" w14:textId="77777777" w:rsidR="00634FFB" w:rsidRPr="0058629B" w:rsidRDefault="00634FFB" w:rsidP="00634FFB">
      <w:pPr>
        <w:rPr>
          <w:sz w:val="14"/>
        </w:rPr>
      </w:pPr>
      <w:r w:rsidRPr="00340194">
        <w:rPr>
          <w:rStyle w:val="StyleUnderline"/>
          <w:highlight w:val="yellow"/>
        </w:rPr>
        <w:t>An amended OST</w:t>
      </w:r>
      <w:r w:rsidRPr="00900970">
        <w:rPr>
          <w:sz w:val="14"/>
        </w:rPr>
        <w:t xml:space="preserve"> or a new treaty </w:t>
      </w:r>
      <w:r w:rsidRPr="00900970">
        <w:rPr>
          <w:rStyle w:val="StyleUnderline"/>
        </w:rPr>
        <w:t xml:space="preserve">governing the extraction of space resources would have the benefit of </w:t>
      </w:r>
      <w:r w:rsidRPr="00900970">
        <w:rPr>
          <w:rStyle w:val="Emphasis"/>
        </w:rPr>
        <w:t>maintaining the peaceful order of space</w:t>
      </w:r>
      <w:r w:rsidRPr="00900970">
        <w:rPr>
          <w:rStyle w:val="StyleUnderline"/>
        </w:rPr>
        <w:t>.</w:t>
      </w:r>
      <w:r w:rsidRPr="00900970">
        <w:rPr>
          <w:sz w:val="14"/>
        </w:rPr>
        <w:t xml:space="preserve"> While admittedly the product of a different era, the post-national and peaceable foundation of the OST is still desirable in an international environment where many nations are armed to the proverbial nuclear teeth. </w:t>
      </w:r>
      <w:r w:rsidRPr="00900970">
        <w:rPr>
          <w:rStyle w:val="StyleUnderline"/>
        </w:rPr>
        <w:t>Peaceful use of outer space is a laudable objective and o</w:t>
      </w:r>
      <w:r w:rsidRPr="0060452D">
        <w:rPr>
          <w:rStyle w:val="StyleUnderline"/>
        </w:rPr>
        <w:t>ne served most effectively by international agreement</w:t>
      </w:r>
      <w:r w:rsidRPr="0058629B">
        <w:rPr>
          <w:sz w:val="14"/>
        </w:rPr>
        <w:t xml:space="preserve"> rather than by competing national claims of sovereignty.106</w:t>
      </w:r>
    </w:p>
    <w:p w14:paraId="5D830C2C" w14:textId="77777777" w:rsidR="00634FFB" w:rsidRPr="0058629B" w:rsidRDefault="00634FFB" w:rsidP="00634FFB">
      <w:pPr>
        <w:rPr>
          <w:sz w:val="14"/>
        </w:rPr>
      </w:pPr>
      <w:r w:rsidRPr="0060452D">
        <w:rPr>
          <w:rStyle w:val="StyleUnderline"/>
        </w:rPr>
        <w:t>An international system would also facilitate dispute resolution</w:t>
      </w:r>
      <w:r w:rsidRPr="0058629B">
        <w:rPr>
          <w:sz w:val="14"/>
        </w:rPr>
        <w:t xml:space="preserve">. In a borderless </w:t>
      </w:r>
      <w:r w:rsidRPr="0060452D">
        <w:rPr>
          <w:rStyle w:val="StyleUnderline"/>
        </w:rPr>
        <w:t>and</w:t>
      </w:r>
      <w:r w:rsidRPr="0058629B">
        <w:rPr>
          <w:sz w:val="14"/>
        </w:rPr>
        <w:t xml:space="preserve"> extra-jurisdictional realm like outer space, a system predicated on national sovereignty and ownership is not instructive as to whose laws—or whose choice of law rules—would control in the event of disputed title of an asteroid or the commission of a </w:t>
      </w:r>
      <w:proofErr w:type="spellStart"/>
      <w:r w:rsidRPr="0058629B">
        <w:rPr>
          <w:sz w:val="14"/>
        </w:rPr>
        <w:t>tort</w:t>
      </w:r>
      <w:proofErr w:type="spellEnd"/>
      <w:r w:rsidRPr="0058629B">
        <w:rPr>
          <w:sz w:val="14"/>
        </w:rPr>
        <w:t xml:space="preserve"> between two actors from different nations.107 The United Nations Convention on the Law of the Sea (the “UNCLOS”) established the International Tribunal for the Law of the Sea (the “ITLOS”) as a means of providing a venue in which similar disputes could be adjudicated between actors with conflicting legal regimes.108 Outer space has a great deal of similarity to the high seas: both are vast, both are easily treated as a non-appropriable international commons, and both are an in-between space in the sense of existing between bodies of terra </w:t>
      </w:r>
      <w:proofErr w:type="spellStart"/>
      <w:r w:rsidRPr="0058629B">
        <w:rPr>
          <w:sz w:val="14"/>
        </w:rPr>
        <w:t>firma</w:t>
      </w:r>
      <w:proofErr w:type="spellEnd"/>
      <w:r w:rsidRPr="0058629B">
        <w:rPr>
          <w:sz w:val="14"/>
        </w:rPr>
        <w:t>. 109 An international mechanism like ITLOS ought to be established for resolving space disputes such that parties can seek a neutral arbiter to resolve conflict and laws can be uniformly applied to all entities irrespective of their country of origin.110</w:t>
      </w:r>
    </w:p>
    <w:p w14:paraId="0776D6F8" w14:textId="77777777" w:rsidR="00634FFB" w:rsidRPr="0058629B" w:rsidRDefault="00634FFB" w:rsidP="00634FFB">
      <w:pPr>
        <w:rPr>
          <w:sz w:val="14"/>
        </w:rPr>
      </w:pPr>
      <w:r w:rsidRPr="0058629B">
        <w:rPr>
          <w:sz w:val="14"/>
        </w:rPr>
        <w:t xml:space="preserve">Finally, an international system </w:t>
      </w:r>
      <w:r w:rsidRPr="00340194">
        <w:rPr>
          <w:rStyle w:val="StyleUnderline"/>
          <w:highlight w:val="yellow"/>
        </w:rPr>
        <w:t>could</w:t>
      </w:r>
      <w:r w:rsidRPr="0060452D">
        <w:rPr>
          <w:rStyle w:val="StyleUnderline"/>
        </w:rPr>
        <w:t xml:space="preserve"> more easily </w:t>
      </w:r>
      <w:r w:rsidRPr="00340194">
        <w:rPr>
          <w:rStyle w:val="Emphasis"/>
          <w:highlight w:val="yellow"/>
        </w:rPr>
        <w:t>allow for coop</w:t>
      </w:r>
      <w:r w:rsidRPr="0058629B">
        <w:rPr>
          <w:rStyle w:val="Emphasis"/>
        </w:rPr>
        <w:t>eration</w:t>
      </w:r>
      <w:r w:rsidRPr="0060452D">
        <w:rPr>
          <w:rStyle w:val="StyleUnderline"/>
        </w:rPr>
        <w:t xml:space="preserve"> </w:t>
      </w:r>
      <w:r w:rsidRPr="00340194">
        <w:rPr>
          <w:rStyle w:val="StyleUnderline"/>
          <w:highlight w:val="yellow"/>
        </w:rPr>
        <w:t>between nations and private entities in addressing</w:t>
      </w:r>
      <w:r w:rsidRPr="0060452D">
        <w:rPr>
          <w:rStyle w:val="StyleUnderline"/>
        </w:rPr>
        <w:t xml:space="preserve"> issues that affect the spacefaring community as a whole</w:t>
      </w:r>
      <w:r w:rsidRPr="0058629B">
        <w:rPr>
          <w:sz w:val="14"/>
        </w:rPr>
        <w:t xml:space="preserve">. </w:t>
      </w:r>
      <w:r w:rsidRPr="0060452D">
        <w:rPr>
          <w:rStyle w:val="StyleUnderline"/>
        </w:rPr>
        <w:t xml:space="preserve">The emergence of </w:t>
      </w:r>
      <w:r w:rsidRPr="00340194">
        <w:rPr>
          <w:rStyle w:val="Emphasis"/>
          <w:highlight w:val="yellow"/>
        </w:rPr>
        <w:t>space debris</w:t>
      </w:r>
      <w:r w:rsidRPr="00340194">
        <w:rPr>
          <w:rStyle w:val="StyleUnderline"/>
          <w:highlight w:val="yellow"/>
        </w:rPr>
        <w:t xml:space="preserve"> and</w:t>
      </w:r>
      <w:r w:rsidRPr="0060452D">
        <w:rPr>
          <w:rStyle w:val="StyleUnderline"/>
        </w:rPr>
        <w:t xml:space="preserve"> the use of </w:t>
      </w:r>
      <w:r w:rsidRPr="00340194">
        <w:rPr>
          <w:rStyle w:val="Emphasis"/>
          <w:highlight w:val="yellow"/>
        </w:rPr>
        <w:t>nuclear power</w:t>
      </w:r>
      <w:r w:rsidRPr="0060452D">
        <w:rPr>
          <w:rStyle w:val="StyleUnderline"/>
        </w:rPr>
        <w:t xml:space="preserve"> sources in space are examples of developing issues that bear on the ease and safety of space travel for all</w:t>
      </w:r>
      <w:r w:rsidRPr="0058629B">
        <w:rPr>
          <w:sz w:val="14"/>
        </w:rPr>
        <w:t xml:space="preserve">.111 </w:t>
      </w:r>
      <w:r w:rsidRPr="0058629B">
        <w:rPr>
          <w:rStyle w:val="StyleUnderline"/>
        </w:rPr>
        <w:t>Left to</w:t>
      </w:r>
      <w:r w:rsidRPr="0058629B">
        <w:rPr>
          <w:sz w:val="14"/>
        </w:rPr>
        <w:t xml:space="preserve"> national governments or </w:t>
      </w:r>
      <w:r w:rsidRPr="0060452D">
        <w:rPr>
          <w:rStyle w:val="StyleUnderline"/>
        </w:rPr>
        <w:t xml:space="preserve">individual corporations, it seems plausible that lack of oversight could result in a tragedy of the </w:t>
      </w:r>
      <w:r w:rsidRPr="0058629B">
        <w:rPr>
          <w:rStyle w:val="StyleUnderline"/>
        </w:rPr>
        <w:t>commons.</w:t>
      </w:r>
      <w:r w:rsidRPr="0058629B">
        <w:rPr>
          <w:sz w:val="14"/>
        </w:rPr>
        <w:t xml:space="preserve">112 By contrast, </w:t>
      </w:r>
      <w:r w:rsidRPr="0060452D">
        <w:rPr>
          <w:rStyle w:val="StyleUnderline"/>
        </w:rPr>
        <w:t>an international framework is well-suited to consider the problems of the space ecosystem in a way that transcends national boundaries</w:t>
      </w:r>
      <w:r w:rsidRPr="0058629B">
        <w:rPr>
          <w:sz w:val="14"/>
        </w:rPr>
        <w:t>. The UNCLOS Preamble, for example, demonstrates an awareness that “problems of ocean space are closely interrelated and need to be considered as a whole.”113 The compelling interests of peace, uniformity, and cooperation in outer space illustrate the desirability of an international framework to govern asteroid mining; to tweak rather than jettison the existing law. The resulting clarity and predictability would incentivize asteroid mining through reducing legal risk and uncertainty.</w:t>
      </w:r>
    </w:p>
    <w:p w14:paraId="7521998B" w14:textId="77777777" w:rsidR="00634FFB" w:rsidRPr="00753BBF" w:rsidRDefault="00634FFB" w:rsidP="00634FFB">
      <w:pPr>
        <w:rPr>
          <w:sz w:val="8"/>
          <w:szCs w:val="16"/>
        </w:rPr>
      </w:pPr>
      <w:r w:rsidRPr="00753BBF">
        <w:rPr>
          <w:sz w:val="8"/>
          <w:szCs w:val="16"/>
        </w:rPr>
        <w:t>A counterproposal to an international framework is a system in which nations assign property rights according to domestic law. It would be possible to take a terra nullius approach to property rights relating to celestial bodies.114 In the Western Sahara advisory opinion, the International Court of Justice defined terra nullius as “a legal term of art employed in connection with ‘occupation’ as one of the accepted legal methods of acquiring sovereignty over territory.”115 For a nation to peaceably acquire sovereignty through occupation, the land must be “terra nullius—a territory belonging to no-one—at the time of the act alleged to constitute the ‘occupation[.]’ ”116 This legal approach was prevalent during the colonial era: explorers and emigrants acting in the name of European sovereigns declared ownership of territory by right of discovery and occupation.117 By authorizing U.S. citizens to extract materials from asteroids through the Commercial Space Launch Competitiveness Act, the United States has started down a path in which property rights in space flow from the jurisdiction of individual sovereign nations.118 Luxembourg has taken a similar approach through its own legislation.119</w:t>
      </w:r>
    </w:p>
    <w:p w14:paraId="250C6534" w14:textId="77777777" w:rsidR="00634FFB" w:rsidRPr="00753BBF" w:rsidRDefault="00634FFB" w:rsidP="00634FFB">
      <w:pPr>
        <w:rPr>
          <w:sz w:val="8"/>
          <w:szCs w:val="16"/>
        </w:rPr>
      </w:pPr>
      <w:r w:rsidRPr="00753BBF">
        <w:rPr>
          <w:sz w:val="8"/>
          <w:szCs w:val="16"/>
        </w:rPr>
        <w:t>There are some notable advantages to this approach. The absence of an international policing or enforcement mechanism in space arguably points in favor of regulation by nations with spaceflight capacity. Given the generally acknowledged challenges of enforcing international law,120 one might wonder whether domestic governments might be better positioned to monitor and control private entities based within their borders. A nation-centric approach would also likely incentivize investment in asteroid mining, prompting countries and private actors to invest more aggressively so as not to lose the new space race.121 Assuming, as this Note does, that the development of the asteroid mining industry is in the interest of humanity as a whole, this approach has some appeal.</w:t>
      </w:r>
    </w:p>
    <w:p w14:paraId="67935188" w14:textId="77777777" w:rsidR="00634FFB" w:rsidRPr="00753BBF" w:rsidRDefault="00634FFB" w:rsidP="00634FFB">
      <w:pPr>
        <w:rPr>
          <w:sz w:val="8"/>
          <w:szCs w:val="16"/>
        </w:rPr>
      </w:pPr>
      <w:r w:rsidRPr="00753BBF">
        <w:rPr>
          <w:sz w:val="8"/>
          <w:szCs w:val="16"/>
        </w:rPr>
        <w:t xml:space="preserve">However, a nation-centric, first possession framework has drawbacks that highlight the desirability of an international governance regime for asteroid mining. First, the experience of colonization was one that prompted conflict between colonizers.122 The peaceful character of space is one of the great achievements of the OST, and it should not be jettisoned. Second, a regime characterized by national actors could spark a race to the bottom with respect to domestic regulation, leading to the same “flags of convenience” problem present in the maritime context as asteroid mining and spaceflight companies relocate to avoid taxes, labor and safety standards, and tort liability.123 An international framework, by contrast, could more easily prevent this problem by facilitating the creation of uniform standards for labor, safety, and liability, making relocation to under-regulated states a less attractive prospect. The drawbacks of a system governed by individual nations, in conjunction with the advantages of a global system illustrated above, point to the desirability of a revised framework governing asteroid mining that is international in character. </w:t>
      </w:r>
    </w:p>
    <w:p w14:paraId="19ABBFDA" w14:textId="77777777" w:rsidR="00634FFB" w:rsidRPr="0058629B" w:rsidRDefault="00634FFB" w:rsidP="00634FFB">
      <w:pPr>
        <w:rPr>
          <w:sz w:val="14"/>
        </w:rPr>
      </w:pPr>
      <w:r w:rsidRPr="0058629B">
        <w:rPr>
          <w:sz w:val="14"/>
        </w:rPr>
        <w:t>B. A System with Minimal Regulatory Barriers to Entry</w:t>
      </w:r>
    </w:p>
    <w:p w14:paraId="6CEBC1D2" w14:textId="77777777" w:rsidR="00634FFB" w:rsidRPr="0058629B" w:rsidRDefault="00634FFB" w:rsidP="00634FFB">
      <w:pPr>
        <w:rPr>
          <w:rStyle w:val="StyleUnderline"/>
        </w:rPr>
      </w:pPr>
      <w:r w:rsidRPr="002757A5">
        <w:rPr>
          <w:rStyle w:val="StyleUnderline"/>
        </w:rPr>
        <w:t>Whatever approach is chosen</w:t>
      </w:r>
      <w:r w:rsidRPr="0058629B">
        <w:rPr>
          <w:rStyle w:val="StyleUnderline"/>
        </w:rPr>
        <w:t xml:space="preserve"> to resolve the ambiguities in the OST </w:t>
      </w:r>
      <w:r w:rsidRPr="002757A5">
        <w:rPr>
          <w:rStyle w:val="StyleUnderline"/>
        </w:rPr>
        <w:t>ought not to be overly restrictive</w:t>
      </w:r>
      <w:r w:rsidRPr="0058629B">
        <w:rPr>
          <w:rStyle w:val="StyleUnderline"/>
        </w:rPr>
        <w:t xml:space="preserve"> or create burdensome regulatory obstacles for private asteroid mining companies</w:t>
      </w:r>
      <w:r w:rsidRPr="0058629B">
        <w:rPr>
          <w:sz w:val="14"/>
        </w:rPr>
        <w:t xml:space="preserve">. Substantial regulation could discourage investment and hamper the development of an already capital-intensive and high-risk industry.124 The ideal regulatory system for asteroid mining should maintain an international character for the reasons described in the previous section but should not impose cumbersome regulation on asteroid mining companies at this stage in their development. Rather, </w:t>
      </w:r>
      <w:r w:rsidRPr="00340194">
        <w:rPr>
          <w:rStyle w:val="StyleUnderline"/>
          <w:highlight w:val="yellow"/>
        </w:rPr>
        <w:t xml:space="preserve">allowing norms to </w:t>
      </w:r>
      <w:r w:rsidRPr="00340194">
        <w:rPr>
          <w:rStyle w:val="Emphasis"/>
          <w:highlight w:val="yellow"/>
        </w:rPr>
        <w:t>develop over time</w:t>
      </w:r>
      <w:r w:rsidRPr="00340194">
        <w:rPr>
          <w:rStyle w:val="StyleUnderline"/>
          <w:highlight w:val="yellow"/>
        </w:rPr>
        <w:t xml:space="preserve"> through the resolution of disputes between</w:t>
      </w:r>
      <w:r w:rsidRPr="0058629B">
        <w:rPr>
          <w:rStyle w:val="StyleUnderline"/>
        </w:rPr>
        <w:t xml:space="preserve"> asteroid mining </w:t>
      </w:r>
      <w:r w:rsidRPr="00340194">
        <w:rPr>
          <w:rStyle w:val="StyleUnderline"/>
          <w:highlight w:val="yellow"/>
        </w:rPr>
        <w:t>companies would</w:t>
      </w:r>
      <w:r w:rsidRPr="0058629B">
        <w:rPr>
          <w:rStyle w:val="StyleUnderline"/>
        </w:rPr>
        <w:t xml:space="preserve"> likely </w:t>
      </w:r>
      <w:r w:rsidRPr="00340194">
        <w:rPr>
          <w:rStyle w:val="StyleUnderline"/>
          <w:highlight w:val="yellow"/>
        </w:rPr>
        <w:t xml:space="preserve">result in the </w:t>
      </w:r>
      <w:r w:rsidRPr="00340194">
        <w:rPr>
          <w:rStyle w:val="Emphasis"/>
          <w:highlight w:val="yellow"/>
        </w:rPr>
        <w:t>most efficient regulatory system</w:t>
      </w:r>
      <w:r w:rsidRPr="0058629B">
        <w:rPr>
          <w:rStyle w:val="StyleUnderline"/>
        </w:rPr>
        <w:t xml:space="preserve"> and would be more attractive to companies and nations that might be tempted to disregard the treaty.</w:t>
      </w:r>
    </w:p>
    <w:p w14:paraId="2B7774E6" w14:textId="77777777" w:rsidR="00634FFB" w:rsidRPr="0058629B" w:rsidRDefault="00634FFB" w:rsidP="00634FFB">
      <w:pPr>
        <w:rPr>
          <w:sz w:val="14"/>
        </w:rPr>
      </w:pPr>
      <w:r w:rsidRPr="0058629B">
        <w:rPr>
          <w:rStyle w:val="StyleUnderline"/>
        </w:rPr>
        <w:t>The development of whaling custom offers insight into the extent to which “property rights may arise anarchically out of social custom.”</w:t>
      </w:r>
      <w:r w:rsidRPr="0058629B">
        <w:rPr>
          <w:sz w:val="14"/>
        </w:rPr>
        <w:t xml:space="preserve">125 </w:t>
      </w:r>
      <w:r w:rsidRPr="0058629B">
        <w:rPr>
          <w:rStyle w:val="StyleUnderline"/>
        </w:rPr>
        <w:t>The analogy to asteroid mining is strong in that both are extractive, high-risk, and capital-intensive industries that take place in what is effectively mare liberum</w:t>
      </w:r>
      <w:r w:rsidRPr="0058629B">
        <w:rPr>
          <w:sz w:val="14"/>
        </w:rPr>
        <w:t xml:space="preserve"> (free sea).126 Herman Melville in Moby-Dick suggests the whaling industry was not governed by a “formal whaling code,” but rather that the “fishermen have been their own legislators and lawyers in this matter.”127 Over time, the custom developed that “I. A Fast-Fish belongs to the party fast to it [and] II. A Loose-Fish is fair game for anybody who can soonest catch it.”128 While Melville concedes that “the commentaries of the whalemen themselves sometimes consist in hard words and harder knocks—the Coke-upon-Littleton of the fist,”129 he also notes that this code is “universal, undisputed law applicable to all cases”130 that prevents “vexatious and violent disputes [arising] between the fishermen.”131 By and large, whalers were able to govern themselves by crafting norms over time that suited their needs.</w:t>
      </w:r>
    </w:p>
    <w:p w14:paraId="20CC6CB4" w14:textId="77777777" w:rsidR="00634FFB" w:rsidRPr="00753BBF" w:rsidRDefault="00634FFB" w:rsidP="00634FFB">
      <w:pPr>
        <w:rPr>
          <w:sz w:val="8"/>
          <w:szCs w:val="16"/>
        </w:rPr>
      </w:pPr>
      <w:r w:rsidRPr="00753BBF">
        <w:rPr>
          <w:sz w:val="8"/>
          <w:szCs w:val="16"/>
        </w:rPr>
        <w:t xml:space="preserve">Robert </w:t>
      </w:r>
      <w:proofErr w:type="spellStart"/>
      <w:r w:rsidRPr="00753BBF">
        <w:rPr>
          <w:sz w:val="8"/>
          <w:szCs w:val="16"/>
        </w:rPr>
        <w:t>Ellickson</w:t>
      </w:r>
      <w:proofErr w:type="spellEnd"/>
      <w:r w:rsidRPr="00753BBF">
        <w:rPr>
          <w:sz w:val="8"/>
          <w:szCs w:val="16"/>
        </w:rPr>
        <w:t xml:space="preserve">, in his Hypothesis of Wealth-Maximizing Norms, cited the development of whaling norms as supporting the idea that, “when people are situated in a close-knit group, they will tend to develop for the ordinary run of problems norms that are wealth-maximizing.”132 </w:t>
      </w:r>
      <w:proofErr w:type="spellStart"/>
      <w:r w:rsidRPr="00753BBF">
        <w:rPr>
          <w:sz w:val="8"/>
          <w:szCs w:val="16"/>
        </w:rPr>
        <w:t>Ellickson</w:t>
      </w:r>
      <w:proofErr w:type="spellEnd"/>
      <w:r w:rsidRPr="00753BBF">
        <w:rPr>
          <w:sz w:val="8"/>
          <w:szCs w:val="16"/>
        </w:rPr>
        <w:t xml:space="preserve"> defines wealth-maximizing norms as those that minimize the sum of transaction costs and deadweight losses that the members of a group objectively incur.133 Those involved in the group activity are likely to develop rules in a utilitarian manner, preferring “bright-line rules that would eliminate arguments to fuzzy rules that would prolong disputes.”134 The few asteroid mining companies currently in existence are not only a close-knit group under </w:t>
      </w:r>
      <w:proofErr w:type="spellStart"/>
      <w:r w:rsidRPr="00753BBF">
        <w:rPr>
          <w:sz w:val="8"/>
          <w:szCs w:val="16"/>
        </w:rPr>
        <w:t>Ellickson’s</w:t>
      </w:r>
      <w:proofErr w:type="spellEnd"/>
      <w:r w:rsidRPr="00753BBF">
        <w:rPr>
          <w:sz w:val="8"/>
          <w:szCs w:val="16"/>
        </w:rPr>
        <w:t xml:space="preserve"> definition,135 but are best positioned to create rules that will give rise to greater clarity and reduce transaction costs due to their proximity to and soon-to-be-developed experience with the business of asteroid mining. Rules like these would incentivize asteroid mining through greater legal clarity and predictability, thus facilitating the delivery of asteroid mining’s benefits to all mankind.</w:t>
      </w:r>
    </w:p>
    <w:p w14:paraId="5D73045D" w14:textId="77777777" w:rsidR="00634FFB" w:rsidRPr="00753BBF" w:rsidRDefault="00634FFB" w:rsidP="00634FFB">
      <w:pPr>
        <w:rPr>
          <w:sz w:val="8"/>
          <w:szCs w:val="16"/>
        </w:rPr>
      </w:pPr>
      <w:r w:rsidRPr="00753BBF">
        <w:rPr>
          <w:sz w:val="8"/>
          <w:szCs w:val="16"/>
        </w:rPr>
        <w:t>The UNCLOS ratification debate helps illustrate why a more substantial regulatory regime might prove counterproductive for the international community. One of the primary reasons cited by American opponents of ratification is that accession to the treaty would subject American mining companies “to the whims of an unelected and unaccountable bureaucracy and would force them to pay excessive fees to the International Seabed Authority for redistribution to developing countries.”136 While other commentators have dismissed these concerns as “pure nonsense,” noting that these same companies favor accession to the treaty for the sake of having a clear legal claim to mined minerals,137 it is easy to imagine that a similar scheme of bureaucratic redistribution in the context of asteroid mining might be disregarded by the United States. A decision by nations leading the way on asteroid mining to opt out of a treaty would for all practical purposes cripple future treaty efforts. A key advantage of the proposed regulatory framework described in this Note is a practical one: it would offer the attractive prospect of legal clarity without an international bureaucratic bogeyman, making it more likely that key national stakeholders like the United States would sign on.</w:t>
      </w:r>
    </w:p>
    <w:p w14:paraId="207B4EDC" w14:textId="77777777" w:rsidR="00634FFB" w:rsidRPr="0058629B" w:rsidRDefault="00634FFB" w:rsidP="00634FFB">
      <w:pPr>
        <w:rPr>
          <w:sz w:val="14"/>
        </w:rPr>
      </w:pPr>
      <w:r w:rsidRPr="0058629B">
        <w:rPr>
          <w:sz w:val="14"/>
        </w:rPr>
        <w:t>Conclusion</w:t>
      </w:r>
    </w:p>
    <w:p w14:paraId="358D170E" w14:textId="77777777" w:rsidR="00634FFB" w:rsidRDefault="00634FFB" w:rsidP="00634FFB">
      <w:pPr>
        <w:rPr>
          <w:sz w:val="14"/>
        </w:rPr>
      </w:pPr>
      <w:r w:rsidRPr="00340194">
        <w:rPr>
          <w:rStyle w:val="StyleUnderline"/>
          <w:highlight w:val="yellow"/>
        </w:rPr>
        <w:t>Maintaining the international character of outer space</w:t>
      </w:r>
      <w:r w:rsidRPr="0058629B">
        <w:rPr>
          <w:rStyle w:val="StyleUnderline"/>
        </w:rPr>
        <w:t xml:space="preserve"> while allowing private companies to develop their own governing norms under a slightly revised OST </w:t>
      </w:r>
      <w:r w:rsidRPr="008C0B5D">
        <w:rPr>
          <w:rStyle w:val="StyleUnderline"/>
        </w:rPr>
        <w:t>would</w:t>
      </w:r>
      <w:r w:rsidRPr="0058629B">
        <w:rPr>
          <w:rStyle w:val="StyleUnderline"/>
        </w:rPr>
        <w:t xml:space="preserve"> preempt the outbreak of a new race by sovereign governments to colonize space; </w:t>
      </w:r>
      <w:r w:rsidRPr="00340194">
        <w:rPr>
          <w:rStyle w:val="StyleUnderline"/>
          <w:highlight w:val="yellow"/>
        </w:rPr>
        <w:t xml:space="preserve">create </w:t>
      </w:r>
      <w:r w:rsidRPr="002757A5">
        <w:rPr>
          <w:rStyle w:val="Emphasis"/>
        </w:rPr>
        <w:t xml:space="preserve">greater </w:t>
      </w:r>
      <w:r w:rsidRPr="00340194">
        <w:rPr>
          <w:rStyle w:val="Emphasis"/>
          <w:highlight w:val="yellow"/>
        </w:rPr>
        <w:t>certainty</w:t>
      </w:r>
      <w:r w:rsidRPr="00340194">
        <w:rPr>
          <w:rStyle w:val="StyleUnderline"/>
          <w:highlight w:val="yellow"/>
        </w:rPr>
        <w:t xml:space="preserve"> for those undertaking</w:t>
      </w:r>
      <w:r w:rsidRPr="0058629B">
        <w:rPr>
          <w:rStyle w:val="StyleUnderline"/>
        </w:rPr>
        <w:t xml:space="preserve"> the enterprise of </w:t>
      </w:r>
      <w:r w:rsidRPr="0058629B">
        <w:rPr>
          <w:rStyle w:val="Emphasis"/>
        </w:rPr>
        <w:t xml:space="preserve">asteroid </w:t>
      </w:r>
      <w:r w:rsidRPr="00340194">
        <w:rPr>
          <w:rStyle w:val="Emphasis"/>
          <w:highlight w:val="yellow"/>
        </w:rPr>
        <w:t>mining</w:t>
      </w:r>
      <w:r w:rsidRPr="0058629B">
        <w:rPr>
          <w:rStyle w:val="StyleUnderline"/>
        </w:rPr>
        <w:t>; and permit the development of an efficient system tailored to maximize returns on celestial investment</w:t>
      </w:r>
      <w:r w:rsidRPr="0058629B">
        <w:rPr>
          <w:sz w:val="14"/>
        </w:rPr>
        <w:t xml:space="preserve">. </w:t>
      </w:r>
      <w:r w:rsidRPr="0058629B">
        <w:rPr>
          <w:rStyle w:val="StyleUnderline"/>
        </w:rPr>
        <w:t>The asteroid mining industry has the potential to confer benefits on all mankind as a means of facilitating space travel, spurring the development of science and technology, mitigating the potential for a calamitous asteroid impact, and facilitating climate change mitigation efforts</w:t>
      </w:r>
      <w:r w:rsidRPr="0058629B">
        <w:rPr>
          <w:sz w:val="14"/>
        </w:rPr>
        <w:t>. As such, it is in the interest of all nations to revise the OST to allow greater certainty in this endeavor. While the “entire unimaginable infinity of creation”138 is still out of reach based on our existing physics and engineering capabilities, asteroid mining is a critical step in beginning to harness celestial resources and more fully explore the intricacies of the universe around us.</w:t>
      </w:r>
    </w:p>
    <w:p w14:paraId="00BA325B" w14:textId="77777777" w:rsidR="00634FFB" w:rsidRPr="009B62E0" w:rsidRDefault="00634FFB" w:rsidP="00634FFB">
      <w:pPr>
        <w:pStyle w:val="Heading4"/>
      </w:pPr>
      <w:r>
        <w:t xml:space="preserve">“Beneficial use” solves </w:t>
      </w:r>
      <w:r>
        <w:rPr>
          <w:u w:val="single"/>
        </w:rPr>
        <w:t>every deficit</w:t>
      </w:r>
      <w:r>
        <w:t xml:space="preserve"> AND provides </w:t>
      </w:r>
      <w:r w:rsidRPr="00F71DCA">
        <w:rPr>
          <w:u w:val="single"/>
        </w:rPr>
        <w:t>incentives</w:t>
      </w:r>
      <w:r>
        <w:t xml:space="preserve">- </w:t>
      </w:r>
      <w:r w:rsidRPr="00F71DCA">
        <w:rPr>
          <w:u w:val="single"/>
        </w:rPr>
        <w:t>appropriation is key</w:t>
      </w:r>
    </w:p>
    <w:p w14:paraId="022A7E5E" w14:textId="77777777" w:rsidR="00634FFB" w:rsidRDefault="00634FFB" w:rsidP="00634FFB">
      <w:r w:rsidRPr="003B0B67">
        <w:rPr>
          <w:rStyle w:val="Style13ptBold"/>
        </w:rPr>
        <w:t>Meyers, 15</w:t>
      </w:r>
      <w:r>
        <w:t xml:space="preserve"> -- J.D. candidate at the University of Oregon Law School</w:t>
      </w:r>
    </w:p>
    <w:p w14:paraId="333E7D32" w14:textId="77777777" w:rsidR="00634FFB" w:rsidRDefault="00634FFB" w:rsidP="00634FFB">
      <w:r>
        <w:t xml:space="preserve">[Ross, "The doctrine of appropriation and asteroid mining: Incentivizing the private exploration and development of outer space", Oregon Review of International Law 17, 2015, 183-204, accessed 1-9-22] </w:t>
      </w:r>
    </w:p>
    <w:p w14:paraId="7F55AA1B" w14:textId="77777777" w:rsidR="00634FFB" w:rsidRDefault="00634FFB" w:rsidP="00634FFB"/>
    <w:p w14:paraId="146BD58B" w14:textId="77777777" w:rsidR="00634FFB" w:rsidRPr="00EA3983" w:rsidRDefault="00634FFB" w:rsidP="00634FFB">
      <w:pPr>
        <w:rPr>
          <w:sz w:val="12"/>
        </w:rPr>
      </w:pPr>
      <w:r w:rsidRPr="00EA3983">
        <w:rPr>
          <w:sz w:val="12"/>
        </w:rPr>
        <w:t xml:space="preserve">THE </w:t>
      </w:r>
      <w:r w:rsidRPr="00340194">
        <w:rPr>
          <w:rStyle w:val="StyleUnderline"/>
          <w:highlight w:val="yellow"/>
        </w:rPr>
        <w:t>CURRENT</w:t>
      </w:r>
      <w:r w:rsidRPr="00EA3983">
        <w:rPr>
          <w:sz w:val="12"/>
        </w:rPr>
        <w:t xml:space="preserve"> INTERNATIONAL </w:t>
      </w:r>
      <w:r w:rsidRPr="00340194">
        <w:rPr>
          <w:rStyle w:val="StyleUnderline"/>
          <w:highlight w:val="yellow"/>
        </w:rPr>
        <w:t>TREATIES</w:t>
      </w:r>
      <w:r w:rsidRPr="00EA3983">
        <w:rPr>
          <w:sz w:val="12"/>
        </w:rPr>
        <w:t xml:space="preserve"> THAT REGULATE THE OWNERSHIP OF ASTEROIDS </w:t>
      </w:r>
      <w:r w:rsidRPr="00340194">
        <w:rPr>
          <w:rStyle w:val="Emphasis"/>
          <w:highlight w:val="yellow"/>
        </w:rPr>
        <w:t>FAIL TO INCENTIVIZE</w:t>
      </w:r>
      <w:r w:rsidRPr="00340194">
        <w:rPr>
          <w:rStyle w:val="StyleUnderline"/>
          <w:highlight w:val="yellow"/>
        </w:rPr>
        <w:t xml:space="preserve"> </w:t>
      </w:r>
      <w:r w:rsidRPr="008C0B5D">
        <w:rPr>
          <w:rStyle w:val="StyleUnderline"/>
        </w:rPr>
        <w:t xml:space="preserve">THE </w:t>
      </w:r>
      <w:r w:rsidRPr="00340194">
        <w:rPr>
          <w:rStyle w:val="StyleUnderline"/>
          <w:highlight w:val="yellow"/>
        </w:rPr>
        <w:t>DEVELOPMENT</w:t>
      </w:r>
      <w:r w:rsidRPr="007912A0">
        <w:rPr>
          <w:rStyle w:val="StyleUnderline"/>
        </w:rPr>
        <w:t xml:space="preserve"> AND EXPLORATION </w:t>
      </w:r>
      <w:r w:rsidRPr="00340194">
        <w:rPr>
          <w:rStyle w:val="StyleUnderline"/>
          <w:highlight w:val="yellow"/>
        </w:rPr>
        <w:t>OF OUTER SPACE</w:t>
      </w:r>
    </w:p>
    <w:p w14:paraId="07EBFDCE" w14:textId="77777777" w:rsidR="00634FFB" w:rsidRPr="00EA3983" w:rsidRDefault="00634FFB" w:rsidP="00634FFB">
      <w:pPr>
        <w:rPr>
          <w:sz w:val="12"/>
        </w:rPr>
      </w:pPr>
      <w:r w:rsidRPr="00EA3983">
        <w:rPr>
          <w:sz w:val="12"/>
        </w:rPr>
        <w:t xml:space="preserve">Currently, </w:t>
      </w:r>
      <w:r w:rsidRPr="007912A0">
        <w:rPr>
          <w:rStyle w:val="StyleUnderline"/>
        </w:rPr>
        <w:t>there are two outdated international treaties that attempt to adjudicate</w:t>
      </w:r>
      <w:r w:rsidRPr="00EA3983">
        <w:rPr>
          <w:sz w:val="12"/>
        </w:rPr>
        <w:t xml:space="preserve"> the use and exploration of </w:t>
      </w:r>
      <w:r w:rsidRPr="007912A0">
        <w:rPr>
          <w:rStyle w:val="StyleUnderline"/>
        </w:rPr>
        <w:t>space</w:t>
      </w:r>
      <w:r w:rsidRPr="00EA3983">
        <w:rPr>
          <w:sz w:val="12"/>
        </w:rPr>
        <w:t xml:space="preserve">. The first treaty, the Treaty on Principles Governing the Activities of States in the Exploration and Use of Outer Space, Including the Moon and Other Celestial Bodies (1968), is an archaic but influential agreement ratified by nearly all of the world nations that have successfully launched a shuttle into space.47 The second treaty, The Agreement Governing the Activities of States on the Moon and Other Celestial Bodies (1979), was an attempt to reform some of the principles from the Outer Space Treaty that failed to garner popular acceptance because it was not signed by any nations with national space programs.48 While </w:t>
      </w:r>
      <w:r w:rsidRPr="007912A0">
        <w:rPr>
          <w:rStyle w:val="StyleUnderline"/>
        </w:rPr>
        <w:t>both treaties</w:t>
      </w:r>
      <w:r w:rsidRPr="00EA3983">
        <w:rPr>
          <w:sz w:val="12"/>
        </w:rPr>
        <w:t xml:space="preserve"> attempt to deal with many issues, including the ownership of celestial bodies, both </w:t>
      </w:r>
      <w:r w:rsidRPr="00EA3983">
        <w:rPr>
          <w:rStyle w:val="StyleUnderline"/>
        </w:rPr>
        <w:t>fail to allow</w:t>
      </w:r>
      <w:r w:rsidRPr="007912A0">
        <w:rPr>
          <w:rStyle w:val="StyleUnderline"/>
        </w:rPr>
        <w:t xml:space="preserve"> for the ownership and development of asteroids by government or private entities</w:t>
      </w:r>
      <w:r w:rsidRPr="00EA3983">
        <w:rPr>
          <w:sz w:val="12"/>
        </w:rPr>
        <w:t xml:space="preserve">. Because they were written during the space race in a period of international distrust, it makes sense that these treaties would be concerned with tempering the race to establish sovereign control over celestial bodies. However, </w:t>
      </w:r>
      <w:r w:rsidRPr="007912A0">
        <w:rPr>
          <w:rStyle w:val="StyleUnderline"/>
        </w:rPr>
        <w:t>as space exploration shifts from being financed and controlled by national governments to being financed by private industry, these concerns may be less important</w:t>
      </w:r>
      <w:r w:rsidRPr="00EA3983">
        <w:rPr>
          <w:sz w:val="12"/>
        </w:rPr>
        <w:t>.49</w:t>
      </w:r>
    </w:p>
    <w:p w14:paraId="0374862E" w14:textId="77777777" w:rsidR="00634FFB" w:rsidRPr="00EA3983" w:rsidRDefault="00634FFB" w:rsidP="00634FFB">
      <w:pPr>
        <w:rPr>
          <w:sz w:val="12"/>
        </w:rPr>
      </w:pPr>
      <w:r w:rsidRPr="00EA3983">
        <w:rPr>
          <w:sz w:val="12"/>
        </w:rPr>
        <w:t>NASA (National Aeronautics and Space Administration), the U.S. space program, was once a well-funded program. It was the focus of the American people in 1961 when President John F. Kennedy announced before a joint session of Congress the ambitious goal of sending a man to the moon.50 The funding for NASA has dwindled in modern times, and the organization now gets around 0.5% of the federal budget, which is the lowest it has been since Kennedy’s 1961 speech.51</w:t>
      </w:r>
    </w:p>
    <w:p w14:paraId="284C4AFC" w14:textId="77777777" w:rsidR="00634FFB" w:rsidRPr="00EA3983" w:rsidRDefault="00634FFB" w:rsidP="00634FFB">
      <w:pPr>
        <w:rPr>
          <w:sz w:val="12"/>
        </w:rPr>
      </w:pPr>
      <w:r w:rsidRPr="00EA3983">
        <w:rPr>
          <w:sz w:val="12"/>
        </w:rPr>
        <w:t xml:space="preserve">Despite a decrease in national space program funding, corporate space missions are on the rise. In 2010, President Obama proposed that NASA exit the business of flying astronauts from Earth to low Earth orbit and move it to private companies.52 Several companies have stepped up to bat, and corporate space programs now include space tourism, supply missions, and in one case a one-way colonization mission to Mars.53 </w:t>
      </w:r>
      <w:r w:rsidRPr="00340194">
        <w:rPr>
          <w:rStyle w:val="StyleUnderline"/>
          <w:highlight w:val="yellow"/>
        </w:rPr>
        <w:t>Corporate interest</w:t>
      </w:r>
      <w:r w:rsidRPr="007912A0">
        <w:rPr>
          <w:rStyle w:val="StyleUnderline"/>
        </w:rPr>
        <w:t xml:space="preserve"> in space</w:t>
      </w:r>
      <w:r w:rsidRPr="00EA3983">
        <w:rPr>
          <w:sz w:val="12"/>
        </w:rPr>
        <w:t xml:space="preserve"> tourism and </w:t>
      </w:r>
      <w:r w:rsidRPr="007912A0">
        <w:rPr>
          <w:rStyle w:val="StyleUnderline"/>
        </w:rPr>
        <w:t xml:space="preserve">development </w:t>
      </w:r>
      <w:r w:rsidRPr="00340194">
        <w:rPr>
          <w:rStyle w:val="StyleUnderline"/>
          <w:highlight w:val="yellow"/>
        </w:rPr>
        <w:t xml:space="preserve">demonstrates </w:t>
      </w:r>
      <w:r w:rsidRPr="008C0B5D">
        <w:rPr>
          <w:rStyle w:val="StyleUnderline"/>
        </w:rPr>
        <w:t xml:space="preserve">a </w:t>
      </w:r>
      <w:r w:rsidRPr="00340194">
        <w:rPr>
          <w:rStyle w:val="StyleUnderline"/>
          <w:highlight w:val="yellow"/>
        </w:rPr>
        <w:t xml:space="preserve">strong </w:t>
      </w:r>
      <w:r w:rsidRPr="00340194">
        <w:rPr>
          <w:rStyle w:val="Emphasis"/>
          <w:highlight w:val="yellow"/>
        </w:rPr>
        <w:t>private</w:t>
      </w:r>
      <w:r w:rsidRPr="007912A0">
        <w:rPr>
          <w:rStyle w:val="StyleUnderline"/>
        </w:rPr>
        <w:t xml:space="preserve"> commercial </w:t>
      </w:r>
      <w:r w:rsidRPr="00340194">
        <w:rPr>
          <w:rStyle w:val="Emphasis"/>
          <w:highlight w:val="yellow"/>
        </w:rPr>
        <w:t>interest</w:t>
      </w:r>
      <w:r w:rsidRPr="007912A0">
        <w:rPr>
          <w:rStyle w:val="StyleUnderline"/>
        </w:rPr>
        <w:t xml:space="preserve"> in space as an industry</w:t>
      </w:r>
      <w:r w:rsidRPr="00EA3983">
        <w:rPr>
          <w:sz w:val="12"/>
        </w:rPr>
        <w:t xml:space="preserve">, which could serve to finance the exploration of space in a period where national governments do not have an active financial interest in space. However, </w:t>
      </w:r>
      <w:r w:rsidRPr="007912A0">
        <w:rPr>
          <w:rStyle w:val="StyleUnderline"/>
        </w:rPr>
        <w:t>under current international treaties, the ownership of asteroids is prohibited, preventing corporations willing to invest in asteroid mining from having a secure claim</w:t>
      </w:r>
      <w:r w:rsidRPr="00EA3983">
        <w:rPr>
          <w:sz w:val="12"/>
        </w:rPr>
        <w:t xml:space="preserve">. </w:t>
      </w:r>
    </w:p>
    <w:p w14:paraId="11E568D6" w14:textId="77777777" w:rsidR="00634FFB" w:rsidRPr="009B62E0" w:rsidRDefault="00634FFB" w:rsidP="00634FFB">
      <w:pPr>
        <w:rPr>
          <w:sz w:val="8"/>
          <w:szCs w:val="18"/>
        </w:rPr>
      </w:pPr>
      <w:r w:rsidRPr="009B62E0">
        <w:rPr>
          <w:sz w:val="8"/>
          <w:szCs w:val="18"/>
        </w:rPr>
        <w:t>A. The Treaty on Principles Governing the Activities of States in the Exploration and Use of Outer Space, Including the Moon and Other Celestial Bodies (1967) Prohibits Commercial Property Claims</w:t>
      </w:r>
    </w:p>
    <w:p w14:paraId="28F39191" w14:textId="77777777" w:rsidR="00634FFB" w:rsidRPr="009B62E0" w:rsidRDefault="00634FFB" w:rsidP="00634FFB">
      <w:pPr>
        <w:rPr>
          <w:sz w:val="8"/>
          <w:szCs w:val="18"/>
        </w:rPr>
      </w:pPr>
      <w:r w:rsidRPr="009B62E0">
        <w:rPr>
          <w:sz w:val="8"/>
          <w:szCs w:val="18"/>
        </w:rPr>
        <w:t>The Treaty on Principles Governing the Activities of States in the Exploration and Use of Outer Space, Including the Moon and Other Celestial Bodies (Outer Space Treaty of 1967), is currently the most influential source of international legislation regarding space law.54 Ratified in 1967 by most of the U.N. nations that had successfully launched a shuttle into space, the Outer Space Treaty of 1967 carries much more weight than the subsequent “Moon Treaty” of 1978.</w:t>
      </w:r>
    </w:p>
    <w:p w14:paraId="23242784" w14:textId="77777777" w:rsidR="00634FFB" w:rsidRPr="009B62E0" w:rsidRDefault="00634FFB" w:rsidP="00634FFB">
      <w:pPr>
        <w:rPr>
          <w:sz w:val="8"/>
          <w:szCs w:val="18"/>
        </w:rPr>
      </w:pPr>
      <w:r w:rsidRPr="009B62E0">
        <w:rPr>
          <w:sz w:val="8"/>
          <w:szCs w:val="18"/>
        </w:rPr>
        <w:t>The Outer Space Treaty of 1967 addresses many different issues, including the military development of space,55 the commission of aid to distressed astronauts,56 international liability for damage caused by space objects,57 and the guaranteed cooperation between state-actors in space.58 While the agreement does an admirable job dealing with many of these issues, it fails to grant any kind of ownership claims over celestial bodies.</w:t>
      </w:r>
    </w:p>
    <w:p w14:paraId="3D0CC380" w14:textId="77777777" w:rsidR="00634FFB" w:rsidRPr="009B62E0" w:rsidRDefault="00634FFB" w:rsidP="00634FFB">
      <w:pPr>
        <w:rPr>
          <w:sz w:val="8"/>
          <w:szCs w:val="18"/>
        </w:rPr>
      </w:pPr>
      <w:r w:rsidRPr="009B62E0">
        <w:rPr>
          <w:sz w:val="8"/>
          <w:szCs w:val="18"/>
        </w:rPr>
        <w:t>Under the Outer Space Treaty of 1967, both government and private entities are prohibited from claiming ownership over celestial bodies. Article II of the agreement explicitly states that, “Outer space, including the Moon and other celestial bodies, is not subject to national appropriation by claim of sovereignty, by means of use or occupation, or by any other means.”59</w:t>
      </w:r>
    </w:p>
    <w:p w14:paraId="2DB4E975" w14:textId="77777777" w:rsidR="00634FFB" w:rsidRPr="009B62E0" w:rsidRDefault="00634FFB" w:rsidP="00634FFB">
      <w:pPr>
        <w:rPr>
          <w:sz w:val="8"/>
          <w:szCs w:val="18"/>
        </w:rPr>
      </w:pPr>
      <w:r w:rsidRPr="009B62E0">
        <w:rPr>
          <w:sz w:val="8"/>
          <w:szCs w:val="18"/>
        </w:rPr>
        <w:t>While this statement seems reasonable for preventing a government from, say, claiming the moon, it makes no distinction between the moon and asteroids, planets, meteorites, comets, or other celestial bodies. By preventing the ownership of celestial bodies, even those that have no utility beyond the resources they contain, the treaty effectively destroys the financial gain that could motivate corporations to explore and develop space.</w:t>
      </w:r>
    </w:p>
    <w:p w14:paraId="106CECD2" w14:textId="77777777" w:rsidR="00634FFB" w:rsidRPr="009B62E0" w:rsidRDefault="00634FFB" w:rsidP="00634FFB">
      <w:pPr>
        <w:rPr>
          <w:sz w:val="8"/>
          <w:szCs w:val="18"/>
        </w:rPr>
      </w:pPr>
      <w:r w:rsidRPr="009B62E0">
        <w:rPr>
          <w:sz w:val="8"/>
          <w:szCs w:val="18"/>
        </w:rPr>
        <w:t>B. The Agreement Governing the Activities of States on the Moon and Other Celestial Bodies (1979) Also Fails to Recognize the Need to Provide Ownership Rights in Celestial Bodies</w:t>
      </w:r>
    </w:p>
    <w:p w14:paraId="3DC5FA6C" w14:textId="77777777" w:rsidR="00634FFB" w:rsidRPr="009B62E0" w:rsidRDefault="00634FFB" w:rsidP="00634FFB">
      <w:pPr>
        <w:rPr>
          <w:sz w:val="8"/>
          <w:szCs w:val="18"/>
        </w:rPr>
      </w:pPr>
      <w:r w:rsidRPr="009B62E0">
        <w:rPr>
          <w:sz w:val="8"/>
          <w:szCs w:val="18"/>
        </w:rPr>
        <w:t>The Agreement Governing the Activities of States on the Moon and Other Celestial Bodies of 1979 (The Moon Treaty) also fails to create property rights in celestial bodies in a way that would incentivize space travel.60 Widely considered a failure, the Moon Treaty was an attempt to reform the Outer Space Treaty of 1967, but it was not ratified by any nation that had successfully launched a shuttle into space.</w:t>
      </w:r>
    </w:p>
    <w:p w14:paraId="6F24DBAC" w14:textId="77777777" w:rsidR="00634FFB" w:rsidRPr="009B62E0" w:rsidRDefault="00634FFB" w:rsidP="00634FFB">
      <w:pPr>
        <w:rPr>
          <w:sz w:val="8"/>
          <w:szCs w:val="18"/>
        </w:rPr>
      </w:pPr>
      <w:r w:rsidRPr="009B62E0">
        <w:rPr>
          <w:sz w:val="8"/>
          <w:szCs w:val="18"/>
        </w:rPr>
        <w:t>The Moon Treaty took an idealistic approach to international space law, and if it were more effective it would have established an international regime to carry out its goals.61 The stated goals of the regime were to develop the natural resources of the moon and other celestial bodies, rationally manage those resources, and expand opportunities for parties to use and share the resources.62</w:t>
      </w:r>
    </w:p>
    <w:p w14:paraId="740C3889" w14:textId="77777777" w:rsidR="00634FFB" w:rsidRPr="009B62E0" w:rsidRDefault="00634FFB" w:rsidP="00634FFB">
      <w:pPr>
        <w:rPr>
          <w:sz w:val="8"/>
          <w:szCs w:val="18"/>
        </w:rPr>
      </w:pPr>
      <w:r w:rsidRPr="009B62E0">
        <w:rPr>
          <w:sz w:val="8"/>
          <w:szCs w:val="18"/>
        </w:rPr>
        <w:t>While the creation of said regime never occurred, it is clear the drafters of the Moon Treaty clearly foresaw the need for international agreement regarding space resources. Among other things, the Moon Treaty prohibits state parties from developing a military presence on the moon or any other celestial body,63 or excluding other state parties from scientific investigation in space.64 The Moon Treaty also attempts to require that any scientific discoveries useful to mankind be shared with the Secretary-General of the United Nations as well as the public and the international scientific community.65 Unlike the Outer Space Treaty of 1967, the Moon Treaty calls for the U.N. to maintain control over space, and has numerous provisions that call for approval by the Secretary-General of the United Nations before a state party can act.</w:t>
      </w:r>
    </w:p>
    <w:p w14:paraId="13E1E512" w14:textId="77777777" w:rsidR="00634FFB" w:rsidRPr="009B62E0" w:rsidRDefault="00634FFB" w:rsidP="00634FFB">
      <w:pPr>
        <w:rPr>
          <w:sz w:val="8"/>
          <w:szCs w:val="18"/>
        </w:rPr>
      </w:pPr>
      <w:r w:rsidRPr="009B62E0">
        <w:rPr>
          <w:sz w:val="8"/>
          <w:szCs w:val="18"/>
        </w:rPr>
        <w:t>The Moon Treaty was an attempt to rationally manage space resources by creating an international regime to oversee space development. It fell short, however, by failing to grant substantive commercial rights that would incentivize space travel, making no distinction between planets, comets, asteroids, or space debris with respect to its provisions (like the Outer Space Treaty), and by applying its provisions exclusively to state parties with few references to private action.66</w:t>
      </w:r>
    </w:p>
    <w:p w14:paraId="5C1D9C69" w14:textId="77777777" w:rsidR="00634FFB" w:rsidRPr="009B62E0" w:rsidRDefault="00634FFB" w:rsidP="00634FFB">
      <w:pPr>
        <w:rPr>
          <w:sz w:val="8"/>
          <w:szCs w:val="18"/>
        </w:rPr>
      </w:pPr>
      <w:r w:rsidRPr="009B62E0">
        <w:rPr>
          <w:sz w:val="8"/>
          <w:szCs w:val="18"/>
        </w:rPr>
        <w:t>Article 11, paragraph 2 of The Moon Treaty states that “[t]he moon is not subject to national appropriation by any claim of sovereignty, by means of use or occupation, or by any means.”67 Thus, under the Moon Treaty, no entity can lay claim of ownership upon anything in space, regardless of the purpose of the claim. The agreement goes further to say explicitly that the surface, subsurface, and the natural resources in place on the moon will not become property of any state; international intergovernmental or nongovernmental organization; national organization or nongovernmental entity; or of any natural person.68 Put differently, the Moon Treaty explicitly prohibits both private and government actors from making commercial claims over the moon, and since the treaty is meant to apply to any celestial body within the solar system, it follows that the same rule applies to space resources like those found on asteroids. While protecting space resources for science is certainly a laudable goal, the Moon Treaty prevents commercial claims in space, effectively stonewalling space’s development. One can hardly imagine a corporation spending the tremendous amount of money necessary to launch a space mission if the only payoff would be the chance to do research that would ultimately have to be shared with the public, including the corporation’s competitors.</w:t>
      </w:r>
    </w:p>
    <w:p w14:paraId="77063CCF" w14:textId="77777777" w:rsidR="00634FFB" w:rsidRPr="009B62E0" w:rsidRDefault="00634FFB" w:rsidP="00634FFB">
      <w:pPr>
        <w:rPr>
          <w:sz w:val="8"/>
          <w:szCs w:val="18"/>
        </w:rPr>
      </w:pPr>
      <w:r w:rsidRPr="009B62E0">
        <w:rPr>
          <w:sz w:val="8"/>
          <w:szCs w:val="18"/>
        </w:rPr>
        <w:t xml:space="preserve">Like the Outer Space Treaty of 1968, the shortcomings of the Moon Treaty demonstrate the need for new international legislation regarding the right to own and use space resources like asteroids. The exploration and development of space could be incentivized and facilitated by a new international treaty that affords property rights to private and government entities in asteroids. The doctrine of appropriation would be a logical governing rule. </w:t>
      </w:r>
    </w:p>
    <w:p w14:paraId="4557DB24" w14:textId="77777777" w:rsidR="00634FFB" w:rsidRPr="00EA3983" w:rsidRDefault="00634FFB" w:rsidP="00634FFB">
      <w:pPr>
        <w:rPr>
          <w:sz w:val="12"/>
        </w:rPr>
      </w:pPr>
      <w:r w:rsidRPr="00EA3983">
        <w:rPr>
          <w:sz w:val="12"/>
        </w:rPr>
        <w:t>III THE APPLICATION OF THE DOCTRINE OF APPROPRIATION TO ASTEROID MINING WOULD INCENTIVIZE CORPORATE SPACE EXPLORATION WHILE PREVENTING WASTE AND ABSTRACT CLAIMS</w:t>
      </w:r>
    </w:p>
    <w:p w14:paraId="567EDD5A" w14:textId="77777777" w:rsidR="00634FFB" w:rsidRPr="00EA3983" w:rsidRDefault="00634FFB" w:rsidP="00634FFB">
      <w:pPr>
        <w:rPr>
          <w:sz w:val="12"/>
        </w:rPr>
      </w:pPr>
      <w:r w:rsidRPr="007912A0">
        <w:rPr>
          <w:rStyle w:val="StyleUnderline"/>
        </w:rPr>
        <w:t xml:space="preserve">Like water during the expansion of the American West, </w:t>
      </w:r>
      <w:r w:rsidRPr="00340194">
        <w:rPr>
          <w:rStyle w:val="StyleUnderline"/>
          <w:highlight w:val="yellow"/>
        </w:rPr>
        <w:t>the exploration of space can be</w:t>
      </w:r>
      <w:r w:rsidRPr="007912A0">
        <w:rPr>
          <w:rStyle w:val="StyleUnderline"/>
        </w:rPr>
        <w:t xml:space="preserve"> financed and </w:t>
      </w:r>
      <w:r w:rsidRPr="00340194">
        <w:rPr>
          <w:rStyle w:val="Emphasis"/>
          <w:highlight w:val="yellow"/>
        </w:rPr>
        <w:t>incentivized</w:t>
      </w:r>
      <w:r w:rsidRPr="00340194">
        <w:rPr>
          <w:rStyle w:val="StyleUnderline"/>
          <w:highlight w:val="yellow"/>
        </w:rPr>
        <w:t xml:space="preserve"> by </w:t>
      </w:r>
      <w:r w:rsidRPr="00340194">
        <w:rPr>
          <w:rStyle w:val="Emphasis"/>
          <w:highlight w:val="yellow"/>
        </w:rPr>
        <w:t>granting rights in resources</w:t>
      </w:r>
      <w:r w:rsidRPr="00340194">
        <w:rPr>
          <w:rStyle w:val="StyleUnderline"/>
          <w:highlight w:val="yellow"/>
        </w:rPr>
        <w:t xml:space="preserve"> to those who secure</w:t>
      </w:r>
      <w:r w:rsidRPr="007912A0">
        <w:rPr>
          <w:rStyle w:val="StyleUnderline"/>
        </w:rPr>
        <w:t xml:space="preserve"> new </w:t>
      </w:r>
      <w:r w:rsidRPr="00E56197">
        <w:rPr>
          <w:rStyle w:val="StyleUnderline"/>
        </w:rPr>
        <w:t xml:space="preserve">resources </w:t>
      </w:r>
      <w:r w:rsidRPr="00340194">
        <w:rPr>
          <w:rStyle w:val="StyleUnderline"/>
          <w:highlight w:val="yellow"/>
        </w:rPr>
        <w:t xml:space="preserve">and put them to </w:t>
      </w:r>
      <w:r w:rsidRPr="00340194">
        <w:rPr>
          <w:rStyle w:val="Emphasis"/>
          <w:highlight w:val="yellow"/>
        </w:rPr>
        <w:t>beneficial use</w:t>
      </w:r>
      <w:r w:rsidRPr="00EA3983">
        <w:rPr>
          <w:sz w:val="12"/>
        </w:rPr>
        <w:t xml:space="preserve">. Some legal scholars have suggested the traditional rule of capture be applied to asteroids,69 or that rights to asteroids be purchased directly from an international agency and owned as chattel.70 However, like water during America’s westward expansion, asteroids are not easily classified under traditional property regimes. Thus, </w:t>
      </w:r>
      <w:r w:rsidRPr="007912A0">
        <w:rPr>
          <w:rStyle w:val="StyleUnderline"/>
        </w:rPr>
        <w:t xml:space="preserve">a doctrine of appropriation would be more appropriate for asteroids than a traditional rule of capture or a chattel system, because </w:t>
      </w:r>
      <w:r w:rsidRPr="00340194">
        <w:rPr>
          <w:rStyle w:val="StyleUnderline"/>
          <w:highlight w:val="yellow"/>
        </w:rPr>
        <w:t>a system based on</w:t>
      </w:r>
      <w:r w:rsidRPr="007912A0">
        <w:rPr>
          <w:rStyle w:val="StyleUnderline"/>
        </w:rPr>
        <w:t xml:space="preserve"> the traditional </w:t>
      </w:r>
      <w:r w:rsidRPr="00340194">
        <w:rPr>
          <w:rStyle w:val="Emphasis"/>
          <w:highlight w:val="yellow"/>
        </w:rPr>
        <w:t>rule of capture</w:t>
      </w:r>
      <w:r w:rsidRPr="007912A0">
        <w:rPr>
          <w:rStyle w:val="StyleUnderline"/>
        </w:rPr>
        <w:t xml:space="preserve"> or chattel </w:t>
      </w:r>
      <w:r w:rsidRPr="00E56197">
        <w:rPr>
          <w:rStyle w:val="StyleUnderline"/>
        </w:rPr>
        <w:t xml:space="preserve">would </w:t>
      </w:r>
      <w:r w:rsidRPr="00340194">
        <w:rPr>
          <w:rStyle w:val="StyleUnderline"/>
          <w:highlight w:val="yellow"/>
        </w:rPr>
        <w:t xml:space="preserve">result in </w:t>
      </w:r>
      <w:r w:rsidRPr="00340194">
        <w:rPr>
          <w:rStyle w:val="Emphasis"/>
          <w:highlight w:val="yellow"/>
        </w:rPr>
        <w:t>waste</w:t>
      </w:r>
      <w:r w:rsidRPr="00340194">
        <w:rPr>
          <w:rStyle w:val="StyleUnderline"/>
          <w:highlight w:val="yellow"/>
        </w:rPr>
        <w:t xml:space="preserve">, </w:t>
      </w:r>
      <w:r w:rsidRPr="00340194">
        <w:rPr>
          <w:rStyle w:val="Emphasis"/>
          <w:highlight w:val="yellow"/>
        </w:rPr>
        <w:t>abstract claims</w:t>
      </w:r>
      <w:r w:rsidRPr="00340194">
        <w:rPr>
          <w:rStyle w:val="StyleUnderline"/>
          <w:highlight w:val="yellow"/>
        </w:rPr>
        <w:t>,</w:t>
      </w:r>
      <w:r w:rsidRPr="00E56197">
        <w:rPr>
          <w:rStyle w:val="StyleUnderline"/>
        </w:rPr>
        <w:t xml:space="preserve"> and </w:t>
      </w:r>
      <w:r w:rsidRPr="00340194">
        <w:rPr>
          <w:rStyle w:val="Emphasis"/>
          <w:highlight w:val="yellow"/>
        </w:rPr>
        <w:t>complicated legal issues</w:t>
      </w:r>
      <w:r w:rsidRPr="00EA3983">
        <w:rPr>
          <w:sz w:val="12"/>
        </w:rPr>
        <w:t>.</w:t>
      </w:r>
    </w:p>
    <w:p w14:paraId="5BFEA767" w14:textId="77777777" w:rsidR="00634FFB" w:rsidRPr="009B62E0" w:rsidRDefault="00634FFB" w:rsidP="00634FFB">
      <w:pPr>
        <w:rPr>
          <w:sz w:val="8"/>
          <w:szCs w:val="18"/>
        </w:rPr>
      </w:pPr>
      <w:r w:rsidRPr="009B62E0">
        <w:rPr>
          <w:sz w:val="8"/>
          <w:szCs w:val="18"/>
        </w:rPr>
        <w:t>First, asteroid claims cannot be adjudicated under the traditional rule of capture, or as chattel, because such systems would be incredibly wasteful. As of now, scientists have observed approximately 450,000 asteroids in our solar system.71</w:t>
      </w:r>
    </w:p>
    <w:p w14:paraId="5368EEDC" w14:textId="77777777" w:rsidR="00634FFB" w:rsidRPr="009B62E0" w:rsidRDefault="00634FFB" w:rsidP="00634FFB">
      <w:pPr>
        <w:rPr>
          <w:sz w:val="8"/>
          <w:szCs w:val="18"/>
        </w:rPr>
      </w:pPr>
      <w:r w:rsidRPr="009B62E0">
        <w:rPr>
          <w:sz w:val="8"/>
          <w:szCs w:val="18"/>
        </w:rPr>
        <w:t>But only a fraction of the observable bodies will be cost effective to mine. While it might one day be possible for a single entity to finance several mining missions at once, current costs associated with such a venture would limit almost any space-mining program to one or two asteroids, at least initially.72 The traditional rule of capture could allow an entity to quickly claim multiple asteroids merely by landing on them and planting a flag, without requiring the entity to show it can reasonably use the resources they have claimed. Even worse would be a system where the same corporation could claim asteroids simply by discovering their existence and registering the claim. Allowing this type of unregulated claim would incentivize larger corporations capable of space travel to quickly claim reachable asteroids, but the claims could easily outpace those entities’ realistic expectations on what they could use. Under a traditional rule of capture system, the solar system could be divvied up long before the resources could conceivably be mined. A rule similar to the doctrine of appropriation used for water claims in the United States would alleviate this concern by limiting claims to those where a claimant can show a reasonable beneficial use for the resource.</w:t>
      </w:r>
    </w:p>
    <w:p w14:paraId="7BA062F5" w14:textId="77777777" w:rsidR="00634FFB" w:rsidRPr="009B62E0" w:rsidRDefault="00634FFB" w:rsidP="00634FFB">
      <w:pPr>
        <w:rPr>
          <w:sz w:val="8"/>
          <w:szCs w:val="18"/>
        </w:rPr>
      </w:pPr>
      <w:r w:rsidRPr="009B62E0">
        <w:rPr>
          <w:sz w:val="8"/>
          <w:szCs w:val="18"/>
        </w:rPr>
        <w:t>Another concern posed by the traditional rule of capture or chattel system would be the creation of abstract claims. Some legal scholars have advocated for a system where asteroids would be categorized as chattel, and rights in asteroids would be granted to an entity that could identify an asteroid and register ownership of it with an international agency.73 The advantage of such a system would be that it would allow an international agency to keep track of asteroids, and it would allow for the mapping of the reachable solar system. The problem with this approach, however, is that it would result in abstract claims. If an entity could claim the rights to an asteroid without actual possession, there is nothing to prevent that company from claiming ownership long in advance of any real possibility of landing on it. One of the reasons for creating the doctrine of appropriation was to limit abstract claims over resources that were not being used in any reasonable way. Just as the plaintiffs in Hague had no recourse against the third party who wasted the natural gas reserve, there would be no cause of action against an entity that has the rights to an asteroid, but chooses not to exercise them.74 This may be particularly harmful to society because asteroids contain volatiles that may be essential to creating rocket fuel in space, which, in turn, may be crucial to deep space exploration.</w:t>
      </w:r>
    </w:p>
    <w:p w14:paraId="53014691" w14:textId="77777777" w:rsidR="00634FFB" w:rsidRPr="009B62E0" w:rsidRDefault="00634FFB" w:rsidP="00634FFB">
      <w:pPr>
        <w:rPr>
          <w:sz w:val="8"/>
          <w:szCs w:val="18"/>
        </w:rPr>
      </w:pPr>
      <w:r w:rsidRPr="009B62E0">
        <w:rPr>
          <w:sz w:val="8"/>
          <w:szCs w:val="18"/>
        </w:rPr>
        <w:t>Using asteroid-bound volatiles to make rocket fuel would reduce the cost and increase the range of space exploratory missions, possibly improving the human race’s ability to explore and develop space. Under a system were entities could claim asteroids without actual possession, those entities could exclude others from landing on the asteroids and using such resources, even when such resources are languishing unused in space. To prevent the creation of such abstract claims over asteroids, the doctrine of appropriation could be modified as to only grant rights only to entities who are able to demonstrate both actual possession and beneficial use. This would ensure that asteroids claims are limited to those where the resources are actually being used, thus, maximizing the utility of such celestial bodies to society.</w:t>
      </w:r>
    </w:p>
    <w:p w14:paraId="72FD025D" w14:textId="77777777" w:rsidR="00634FFB" w:rsidRPr="009B62E0" w:rsidRDefault="00634FFB" w:rsidP="00634FFB">
      <w:pPr>
        <w:rPr>
          <w:sz w:val="8"/>
          <w:szCs w:val="18"/>
        </w:rPr>
      </w:pPr>
      <w:r w:rsidRPr="009B62E0">
        <w:rPr>
          <w:sz w:val="8"/>
          <w:szCs w:val="18"/>
        </w:rPr>
        <w:t>Finally, asteroids cannot be adjudicated under the traditional rule of capture or a chattel system because their unique propensity to collide with other celestial bodies would result in vexing legal issues. Pop culture has popularized the notion of an asteroid crashing into the surface of Earth in movies and books, but interspace collisions may be a real concern. Asteroids are constantly moving through space, and they often crash into other asteroids or space debris, and sometimes onto the surface of planets. So real is the concern that space agencies regularly keep track of NEOs, or Near Earth Objects, which include around 10,000 asteroids large enough to be tracked in space.75 Imagine the scenario in the popular movie Armageddon, where society wrestles with the mechanics of destroying a huge asteroid that is headed straight for Earth.76 It would be strange, indeed, if the situation were further complicated by an entity owning the asteroid. Would the Earth have to compensate the company for the loss of resources, or would the company be forced to assume liability for the damage caused by the collision? What if the asteroid, rather than crashing into Earth, crashed instead into another asteroid owned by different entity? It makes sense that a company with actual possession of an asteroid should have a claim for actual mining equipment destroyed, but it seems unreasonable to treat the entire rock as the entity’s chattel. By limiting asteroid claims under a doctrine of appropriation-like system, society will be saved the headache of attempting to adjudicate such absurd situations.</w:t>
      </w:r>
    </w:p>
    <w:p w14:paraId="6F5093E2" w14:textId="77777777" w:rsidR="00634FFB" w:rsidRPr="009B62E0" w:rsidRDefault="00634FFB" w:rsidP="00634FFB">
      <w:pPr>
        <w:rPr>
          <w:sz w:val="8"/>
          <w:szCs w:val="18"/>
        </w:rPr>
      </w:pPr>
      <w:r w:rsidRPr="009B62E0">
        <w:rPr>
          <w:sz w:val="8"/>
          <w:szCs w:val="18"/>
        </w:rPr>
        <w:t xml:space="preserve">Because the traditional rule of capture or a chattel system for the ownership of asteroids would result in waste, abstract claims, and absurd legal dilemmas, a modified doctrine of appropriation should replace existing outdated international space law relating to asteroids. </w:t>
      </w:r>
    </w:p>
    <w:p w14:paraId="014626BD" w14:textId="77777777" w:rsidR="00634FFB" w:rsidRPr="00EA3983" w:rsidRDefault="00634FFB" w:rsidP="00634FFB">
      <w:pPr>
        <w:rPr>
          <w:sz w:val="12"/>
        </w:rPr>
      </w:pPr>
      <w:r w:rsidRPr="00EA3983">
        <w:rPr>
          <w:sz w:val="12"/>
        </w:rPr>
        <w:t>CONCLUSION</w:t>
      </w:r>
    </w:p>
    <w:p w14:paraId="7B48C7D8" w14:textId="77777777" w:rsidR="00634FFB" w:rsidRPr="00A27A08" w:rsidRDefault="00634FFB" w:rsidP="00634FFB">
      <w:pPr>
        <w:rPr>
          <w:sz w:val="12"/>
        </w:rPr>
      </w:pPr>
      <w:r w:rsidRPr="000F2346">
        <w:rPr>
          <w:rStyle w:val="StyleUnderline"/>
        </w:rPr>
        <w:t>The</w:t>
      </w:r>
      <w:r w:rsidRPr="00340194">
        <w:rPr>
          <w:rStyle w:val="StyleUnderline"/>
          <w:highlight w:val="yellow"/>
        </w:rPr>
        <w:t xml:space="preserve"> doctrine of appropriation </w:t>
      </w:r>
      <w:r w:rsidRPr="000F2346">
        <w:rPr>
          <w:rStyle w:val="StyleUnderline"/>
        </w:rPr>
        <w:t xml:space="preserve">is a </w:t>
      </w:r>
      <w:r w:rsidRPr="00340194">
        <w:rPr>
          <w:rStyle w:val="Emphasis"/>
          <w:highlight w:val="yellow"/>
        </w:rPr>
        <w:t xml:space="preserve">reasonable rule for </w:t>
      </w:r>
      <w:r w:rsidRPr="000F2346">
        <w:rPr>
          <w:rStyle w:val="Emphasis"/>
        </w:rPr>
        <w:t xml:space="preserve">adjudicating </w:t>
      </w:r>
      <w:r w:rsidRPr="00340194">
        <w:rPr>
          <w:rStyle w:val="Emphasis"/>
          <w:highlight w:val="yellow"/>
        </w:rPr>
        <w:t>asteroid claims</w:t>
      </w:r>
      <w:r w:rsidRPr="00EA3983">
        <w:rPr>
          <w:rStyle w:val="StyleUnderline"/>
        </w:rPr>
        <w:t>, and it could easily be modified to apply to asteroid mining.</w:t>
      </w:r>
      <w:r w:rsidRPr="00A27A08">
        <w:rPr>
          <w:sz w:val="12"/>
        </w:rPr>
        <w:t xml:space="preserve"> In the context of water rights, the doctrine of appropriation requires that the claimant be a landowner in order to claim the right to use a water source. It does not make sense, however, for the international community to grant complete ownership over asteroids toa single entity, so the landowner requirement of the rule should be removed. A similar modification would need to be made to the "beneficial use" language of the doctrine.</w:t>
      </w:r>
    </w:p>
    <w:p w14:paraId="3227A999" w14:textId="77777777" w:rsidR="00634FFB" w:rsidRPr="00EA3983" w:rsidRDefault="00634FFB" w:rsidP="00634FFB">
      <w:pPr>
        <w:rPr>
          <w:rStyle w:val="StyleUnderline"/>
        </w:rPr>
      </w:pPr>
      <w:r w:rsidRPr="00A27A08">
        <w:rPr>
          <w:sz w:val="12"/>
        </w:rPr>
        <w:t xml:space="preserve">In the context of water rights, an appropriator obtains rights only to water that he or she can reasonably put to beneficial use. </w:t>
      </w:r>
      <w:r w:rsidRPr="00340194">
        <w:rPr>
          <w:rStyle w:val="StyleUnderline"/>
          <w:highlight w:val="yellow"/>
        </w:rPr>
        <w:t>The metals</w:t>
      </w:r>
      <w:r w:rsidRPr="00EA3983">
        <w:rPr>
          <w:rStyle w:val="StyleUnderline"/>
        </w:rPr>
        <w:t xml:space="preserve"> contained in asteroids </w:t>
      </w:r>
      <w:r w:rsidRPr="00340194">
        <w:rPr>
          <w:rStyle w:val="StyleUnderline"/>
          <w:highlight w:val="yellow"/>
        </w:rPr>
        <w:t>have</w:t>
      </w:r>
      <w:r w:rsidRPr="00EA3983">
        <w:rPr>
          <w:rStyle w:val="StyleUnderline"/>
        </w:rPr>
        <w:t xml:space="preserve"> a </w:t>
      </w:r>
      <w:r w:rsidRPr="00340194">
        <w:rPr>
          <w:rStyle w:val="StyleUnderline"/>
          <w:highlight w:val="yellow"/>
        </w:rPr>
        <w:t>high</w:t>
      </w:r>
      <w:r w:rsidRPr="00EA3983">
        <w:rPr>
          <w:rStyle w:val="StyleUnderline"/>
        </w:rPr>
        <w:t xml:space="preserve"> level of </w:t>
      </w:r>
      <w:r w:rsidRPr="00340194">
        <w:rPr>
          <w:rStyle w:val="Emphasis"/>
          <w:highlight w:val="yellow"/>
        </w:rPr>
        <w:t>marketability</w:t>
      </w:r>
      <w:r w:rsidRPr="00EA3983">
        <w:rPr>
          <w:rStyle w:val="StyleUnderline"/>
        </w:rPr>
        <w:t>.</w:t>
      </w:r>
      <w:r w:rsidRPr="00A27A08">
        <w:rPr>
          <w:sz w:val="12"/>
        </w:rPr>
        <w:t xml:space="preserve"> For that reason, </w:t>
      </w:r>
      <w:r w:rsidRPr="00EA3983">
        <w:rPr>
          <w:rStyle w:val="StyleUnderline"/>
        </w:rPr>
        <w:t>a mining entity could potentially put any amount of obtained metal to beneficial use</w:t>
      </w:r>
      <w:r w:rsidRPr="00A27A08">
        <w:rPr>
          <w:sz w:val="12"/>
        </w:rPr>
        <w:t xml:space="preserve">, in the sense that the resources can be sold. This, however, would defeat the purpose of the rule, which is to limit such unreasonable claims. To ameliorate this problem, </w:t>
      </w:r>
      <w:r w:rsidRPr="00EA3983">
        <w:rPr>
          <w:rStyle w:val="StyleUnderline"/>
        </w:rPr>
        <w:t xml:space="preserve">the doctrine of </w:t>
      </w:r>
      <w:r w:rsidRPr="00340194">
        <w:rPr>
          <w:rStyle w:val="StyleUnderline"/>
          <w:highlight w:val="yellow"/>
        </w:rPr>
        <w:t>appropriation could</w:t>
      </w:r>
      <w:r w:rsidRPr="00EA3983">
        <w:rPr>
          <w:rStyle w:val="StyleUnderline"/>
        </w:rPr>
        <w:t xml:space="preserve"> be modified to </w:t>
      </w:r>
      <w:r w:rsidRPr="00340194">
        <w:rPr>
          <w:rStyle w:val="StyleUnderline"/>
          <w:highlight w:val="yellow"/>
        </w:rPr>
        <w:t>define "</w:t>
      </w:r>
      <w:r w:rsidRPr="00340194">
        <w:rPr>
          <w:rStyle w:val="Emphasis"/>
          <w:highlight w:val="yellow"/>
        </w:rPr>
        <w:t>beneficial use</w:t>
      </w:r>
      <w:r w:rsidRPr="00340194">
        <w:rPr>
          <w:rStyle w:val="StyleUnderline"/>
          <w:highlight w:val="yellow"/>
        </w:rPr>
        <w:t xml:space="preserve"> "constructively</w:t>
      </w:r>
      <w:r w:rsidRPr="00EA3983">
        <w:rPr>
          <w:rStyle w:val="StyleUnderline"/>
        </w:rPr>
        <w:t xml:space="preserve"> by providing that beneficial use is assumed for any resources that have been removed from the asteroid that the mining entity can reasonably hope to transport to market in a return journey</w:t>
      </w:r>
      <w:r w:rsidRPr="00A27A08">
        <w:rPr>
          <w:sz w:val="12"/>
        </w:rPr>
        <w:t xml:space="preserve">. </w:t>
      </w:r>
      <w:r w:rsidRPr="00EA3983">
        <w:rPr>
          <w:rStyle w:val="StyleUnderline"/>
        </w:rPr>
        <w:t xml:space="preserve">With the astronomical cost of undertaking a trip to such an asteroid, </w:t>
      </w:r>
      <w:r w:rsidRPr="00340194">
        <w:rPr>
          <w:rStyle w:val="StyleUnderline"/>
          <w:highlight w:val="yellow"/>
        </w:rPr>
        <w:t>this</w:t>
      </w:r>
      <w:r w:rsidRPr="00EA3983">
        <w:rPr>
          <w:rStyle w:val="StyleUnderline"/>
        </w:rPr>
        <w:t xml:space="preserve"> modification </w:t>
      </w:r>
      <w:r w:rsidRPr="00340194">
        <w:rPr>
          <w:rStyle w:val="StyleUnderline"/>
          <w:highlight w:val="yellow"/>
        </w:rPr>
        <w:t xml:space="preserve">would </w:t>
      </w:r>
      <w:r w:rsidRPr="00340194">
        <w:rPr>
          <w:rStyle w:val="Emphasis"/>
          <w:highlight w:val="yellow"/>
        </w:rPr>
        <w:t>limit</w:t>
      </w:r>
      <w:r w:rsidRPr="00EA3983">
        <w:rPr>
          <w:rStyle w:val="StyleUnderline"/>
        </w:rPr>
        <w:t xml:space="preserve"> mining </w:t>
      </w:r>
      <w:r w:rsidRPr="00340194">
        <w:rPr>
          <w:rStyle w:val="StyleUnderline"/>
          <w:highlight w:val="yellow"/>
        </w:rPr>
        <w:t>entities to only what they can carry back</w:t>
      </w:r>
      <w:r w:rsidRPr="00EA3983">
        <w:rPr>
          <w:rStyle w:val="StyleUnderline"/>
        </w:rPr>
        <w:t xml:space="preserve">, thereby </w:t>
      </w:r>
      <w:r w:rsidRPr="00340194">
        <w:rPr>
          <w:rStyle w:val="StyleUnderline"/>
          <w:highlight w:val="yellow"/>
        </w:rPr>
        <w:t>leaving</w:t>
      </w:r>
      <w:r w:rsidRPr="00EA3983">
        <w:rPr>
          <w:rStyle w:val="StyleUnderline"/>
        </w:rPr>
        <w:t xml:space="preserve"> the </w:t>
      </w:r>
      <w:r w:rsidRPr="00340194">
        <w:rPr>
          <w:rStyle w:val="Emphasis"/>
          <w:highlight w:val="yellow"/>
        </w:rPr>
        <w:t>untapped resources available</w:t>
      </w:r>
      <w:r w:rsidRPr="00340194">
        <w:rPr>
          <w:rStyle w:val="StyleUnderline"/>
          <w:highlight w:val="yellow"/>
        </w:rPr>
        <w:t xml:space="preserve"> to other entities</w:t>
      </w:r>
      <w:r w:rsidRPr="00EA3983">
        <w:rPr>
          <w:rStyle w:val="StyleUnderline"/>
        </w:rPr>
        <w:t xml:space="preserve"> capable of making the same trip. </w:t>
      </w:r>
      <w:r w:rsidRPr="00A27A08">
        <w:rPr>
          <w:sz w:val="12"/>
        </w:rPr>
        <w:t xml:space="preserve">Considering the size and profitability of metal deposits on asteroids, </w:t>
      </w:r>
      <w:r w:rsidRPr="009B62E0">
        <w:rPr>
          <w:rStyle w:val="StyleUnderline"/>
        </w:rPr>
        <w:t>this</w:t>
      </w:r>
      <w:r w:rsidRPr="00EA3983">
        <w:rPr>
          <w:rStyle w:val="StyleUnderline"/>
        </w:rPr>
        <w:t xml:space="preserve"> modification to the doctrine of </w:t>
      </w:r>
      <w:r w:rsidRPr="00340194">
        <w:rPr>
          <w:rStyle w:val="StyleUnderline"/>
          <w:highlight w:val="yellow"/>
        </w:rPr>
        <w:t xml:space="preserve">appropriation would </w:t>
      </w:r>
      <w:r w:rsidRPr="00340194">
        <w:rPr>
          <w:rStyle w:val="Emphasis"/>
          <w:highlight w:val="yellow"/>
        </w:rPr>
        <w:t>not be</w:t>
      </w:r>
      <w:r w:rsidRPr="009B62E0">
        <w:rPr>
          <w:rStyle w:val="Emphasis"/>
        </w:rPr>
        <w:t xml:space="preserve"> overly </w:t>
      </w:r>
      <w:r w:rsidRPr="00340194">
        <w:rPr>
          <w:rStyle w:val="Emphasis"/>
          <w:highlight w:val="yellow"/>
        </w:rPr>
        <w:t>burdensome</w:t>
      </w:r>
      <w:r w:rsidRPr="00EA3983">
        <w:rPr>
          <w:rStyle w:val="StyleUnderline"/>
        </w:rPr>
        <w:t xml:space="preserve"> to corporate interests. At the same time</w:t>
      </w:r>
      <w:r w:rsidRPr="009B62E0">
        <w:rPr>
          <w:rStyle w:val="StyleUnderline"/>
        </w:rPr>
        <w:t>,</w:t>
      </w:r>
      <w:r w:rsidRPr="00EA3983">
        <w:rPr>
          <w:rStyle w:val="StyleUnderline"/>
        </w:rPr>
        <w:t xml:space="preserve"> it </w:t>
      </w:r>
      <w:r w:rsidRPr="00340194">
        <w:rPr>
          <w:rStyle w:val="StyleUnderline"/>
          <w:highlight w:val="yellow"/>
        </w:rPr>
        <w:t>would</w:t>
      </w:r>
      <w:r w:rsidRPr="00EA3983">
        <w:rPr>
          <w:rStyle w:val="StyleUnderline"/>
        </w:rPr>
        <w:t xml:space="preserve"> satisfy the economic imperative of </w:t>
      </w:r>
      <w:r w:rsidRPr="00340194">
        <w:rPr>
          <w:rStyle w:val="Emphasis"/>
          <w:highlight w:val="yellow"/>
        </w:rPr>
        <w:t>promot</w:t>
      </w:r>
      <w:r w:rsidRPr="009B62E0">
        <w:rPr>
          <w:rStyle w:val="Emphasis"/>
        </w:rPr>
        <w:t xml:space="preserve">ing the </w:t>
      </w:r>
      <w:r w:rsidRPr="00340194">
        <w:rPr>
          <w:rStyle w:val="Emphasis"/>
          <w:highlight w:val="yellow"/>
        </w:rPr>
        <w:t>rapid development of asteroid resources</w:t>
      </w:r>
      <w:r w:rsidRPr="00EA3983">
        <w:rPr>
          <w:rStyle w:val="StyleUnderline"/>
        </w:rPr>
        <w:t xml:space="preserve">. </w:t>
      </w:r>
    </w:p>
    <w:p w14:paraId="36A228D3" w14:textId="77777777" w:rsidR="00634FFB" w:rsidRPr="00A27A08" w:rsidRDefault="00634FFB" w:rsidP="00634FFB">
      <w:pPr>
        <w:rPr>
          <w:sz w:val="12"/>
        </w:rPr>
      </w:pPr>
      <w:r w:rsidRPr="00A27A08">
        <w:rPr>
          <w:sz w:val="12"/>
        </w:rPr>
        <w:t xml:space="preserve">By changing the landowner requirement, and qualifying the “beneficial use" language, the </w:t>
      </w:r>
      <w:r w:rsidRPr="00EA3983">
        <w:rPr>
          <w:rStyle w:val="StyleUnderline"/>
        </w:rPr>
        <w:t>doctrine of appropriation would be essentially ready for application to asteroid mining claims.</w:t>
      </w:r>
      <w:r w:rsidRPr="00A27A08">
        <w:rPr>
          <w:sz w:val="12"/>
        </w:rPr>
        <w:t xml:space="preserve"> The only other changes necessary would be some additional requirements that are common to other space related provisions, like those found in the Outer Space Treaty of 1968. For example, a reporting requirement or clause guaranteeing asylum for other astronauts. A functional rule might read something like this: </w:t>
      </w:r>
    </w:p>
    <w:p w14:paraId="0605031E" w14:textId="77777777" w:rsidR="00634FFB" w:rsidRPr="00A27A08" w:rsidRDefault="00634FFB" w:rsidP="00634FFB">
      <w:pPr>
        <w:rPr>
          <w:sz w:val="12"/>
          <w:szCs w:val="12"/>
        </w:rPr>
      </w:pPr>
      <w:r w:rsidRPr="00A27A08">
        <w:rPr>
          <w:sz w:val="12"/>
          <w:szCs w:val="12"/>
        </w:rPr>
        <w:t xml:space="preserve">State parties or private entities may, upon actual possession, lay claim to natural resources found on or below the surface of asteroids. Rights to appropriate are given in order of seniority, starting with the first party to land on the surface of the asteroid and establish control over the resources, be it water, methane, metal, or any other beneficial substances. A party will be said to have established control over a resource once he has mined the substance and removed it from the asteroid. A senior appropriator may use as much of the asteroid's resources as he can take from the asteroid and put to beneficial use, and may continue to enlarge his share until another junior appropriator begins to appropriate resources from source for beneficial use. For the purposes of this Agreement, "beneficial use “refers to the amount of resources that an appropriator has removed from the asteroid that the actor may reasonably hope to bring home in a return voyage. Resources in excess of what an appropriator can reasonably hope to transport to market in a single voyage do not qualify as having a beneficial use, and are therefore not yet claimed. This means that the extraction of metal from an asteroid does not serve to provide ownership if the appropriator plans on letting the resources languish until another voyage is undertaken to secure the resources and bring them back to Earth. Junior appropriators receive rights in the source of resources (the asteroid) as they find it, and may prevent the senior appropriator from enlarging his share to the junior appropriator’s detriment under a no-injury rule. No state party will attempt to hinder other parties from landing on or using the asteroid, and parties will assist other entities on an asteroid, should they need emergency assistance. Mining claims on asteroids will be reported to the Secretary-General of the United Nations, and state parties agree to release the location of the asteroid, and any scientific findings to the United Nations, the general public, and the scientific community. In the event that the asteroid is on a collision course with any other celestial body, all state parties agree to follow the course of action suggested by the United Nations. Should the United Nations decide the asteroid must be destroyed, no state party may claim liability for resources contained within the asteroid, but not yet captured. This provision applies only to asteroids as classified by the scientific community, and does not apply to planets, comets, meteorites, or any other celestial body not mentioned. </w:t>
      </w:r>
    </w:p>
    <w:p w14:paraId="09554EEC" w14:textId="77777777" w:rsidR="00634FFB" w:rsidRPr="009B62E0" w:rsidRDefault="00634FFB" w:rsidP="00634FFB">
      <w:pPr>
        <w:rPr>
          <w:u w:val="single"/>
        </w:rPr>
      </w:pPr>
      <w:r w:rsidRPr="00EA3983">
        <w:rPr>
          <w:rStyle w:val="StyleUnderline"/>
        </w:rPr>
        <w:t xml:space="preserve">There is no doubt that </w:t>
      </w:r>
      <w:r w:rsidRPr="00340194">
        <w:rPr>
          <w:rStyle w:val="StyleUnderline"/>
          <w:highlight w:val="yellow"/>
        </w:rPr>
        <w:t xml:space="preserve">asteroids may be </w:t>
      </w:r>
      <w:r w:rsidRPr="00340194">
        <w:rPr>
          <w:rStyle w:val="Emphasis"/>
          <w:highlight w:val="yellow"/>
        </w:rPr>
        <w:t>extremely beneficial</w:t>
      </w:r>
      <w:r w:rsidRPr="00EA3983">
        <w:rPr>
          <w:rStyle w:val="StyleUnderline"/>
        </w:rPr>
        <w:t xml:space="preserve"> to mankind, both as a source of resources and as a jumping-off point to far off locations in space</w:t>
      </w:r>
      <w:r w:rsidRPr="00A27A08">
        <w:rPr>
          <w:sz w:val="12"/>
        </w:rPr>
        <w:t xml:space="preserve">. The human-race has progressed scientifically and technologically to the point that </w:t>
      </w:r>
      <w:r w:rsidRPr="00340194">
        <w:rPr>
          <w:rStyle w:val="StyleUnderline"/>
          <w:highlight w:val="yellow"/>
        </w:rPr>
        <w:t>space travel</w:t>
      </w:r>
      <w:r w:rsidRPr="0043103B">
        <w:rPr>
          <w:rStyle w:val="StyleUnderline"/>
        </w:rPr>
        <w:t xml:space="preserve"> is </w:t>
      </w:r>
      <w:r w:rsidRPr="00340194">
        <w:rPr>
          <w:rStyle w:val="Emphasis"/>
          <w:highlight w:val="yellow"/>
        </w:rPr>
        <w:t>within commercial reach</w:t>
      </w:r>
      <w:r w:rsidRPr="00EA3983">
        <w:rPr>
          <w:rStyle w:val="StyleUnderline"/>
        </w:rPr>
        <w:t xml:space="preserve">, and the need for new international laws governing the ownership of space has never been more </w:t>
      </w:r>
      <w:r w:rsidRPr="009B62E0">
        <w:rPr>
          <w:rStyle w:val="StyleUnderline"/>
        </w:rPr>
        <w:t>apparent.</w:t>
      </w:r>
      <w:r w:rsidRPr="00A27A08">
        <w:rPr>
          <w:sz w:val="12"/>
        </w:rPr>
        <w:t xml:space="preserve"> The Outer </w:t>
      </w:r>
      <w:r w:rsidRPr="001803E8">
        <w:rPr>
          <w:sz w:val="12"/>
        </w:rPr>
        <w:t xml:space="preserve">Space Treaty of 1968 made great strides in developing rational rules for space and many of its provisions should be maintained in their original form. However, </w:t>
      </w:r>
      <w:r w:rsidRPr="001803E8">
        <w:rPr>
          <w:rStyle w:val="StyleUnderline"/>
        </w:rPr>
        <w:t xml:space="preserve">by allowing ownership of asteroids under the doctrine of appropriation, the international community can </w:t>
      </w:r>
      <w:r w:rsidRPr="001803E8">
        <w:rPr>
          <w:rStyle w:val="Emphasis"/>
        </w:rPr>
        <w:t>incentivize</w:t>
      </w:r>
      <w:r w:rsidRPr="001803E8">
        <w:rPr>
          <w:rStyle w:val="StyleUnderline"/>
        </w:rPr>
        <w:t xml:space="preserve"> the exploration and </w:t>
      </w:r>
      <w:r w:rsidRPr="001803E8">
        <w:rPr>
          <w:rStyle w:val="Emphasis"/>
        </w:rPr>
        <w:t>development</w:t>
      </w:r>
      <w:r w:rsidRPr="001803E8">
        <w:rPr>
          <w:rStyle w:val="StyleUnderline"/>
        </w:rPr>
        <w:t xml:space="preserve"> of space in a way that reflects the needs of society in general, </w:t>
      </w:r>
      <w:r w:rsidRPr="001803E8">
        <w:rPr>
          <w:rStyle w:val="Emphasis"/>
        </w:rPr>
        <w:t>without vesting an absolute monopoly</w:t>
      </w:r>
      <w:r w:rsidRPr="001803E8">
        <w:rPr>
          <w:rStyle w:val="StyleUnderline"/>
        </w:rPr>
        <w:t xml:space="preserve"> in a single entity. The doctrine of appropriation helped drive American westward expansion, and its application to space mining would help drive the human race in its expansion into the space, the final frontier.</w:t>
      </w:r>
    </w:p>
    <w:p w14:paraId="28C16FFA" w14:textId="77777777" w:rsidR="00634FFB" w:rsidRDefault="00634FFB" w:rsidP="00634FFB">
      <w:pPr>
        <w:pStyle w:val="Heading4"/>
      </w:pPr>
      <w:r w:rsidRPr="00A73650">
        <w:rPr>
          <w:u w:val="single"/>
        </w:rPr>
        <w:t>Even pricing in</w:t>
      </w:r>
      <w:r>
        <w:t xml:space="preserve"> the costs of mining, the economic benefits outweigh- the counterplan jumpstarts a </w:t>
      </w:r>
      <w:r w:rsidRPr="00A73650">
        <w:rPr>
          <w:u w:val="single"/>
        </w:rPr>
        <w:t>space economy</w:t>
      </w:r>
      <w:r>
        <w:t xml:space="preserve"> that </w:t>
      </w:r>
      <w:r w:rsidRPr="00A73650">
        <w:rPr>
          <w:u w:val="single"/>
        </w:rPr>
        <w:t>spills over</w:t>
      </w:r>
      <w:r>
        <w:t xml:space="preserve"> to tech </w:t>
      </w:r>
      <w:r w:rsidRPr="00A73650">
        <w:rPr>
          <w:u w:val="single"/>
        </w:rPr>
        <w:t>innovation</w:t>
      </w:r>
      <w:r>
        <w:t xml:space="preserve">, </w:t>
      </w:r>
      <w:r w:rsidRPr="00A73650">
        <w:rPr>
          <w:u w:val="single"/>
        </w:rPr>
        <w:t>planetary defense</w:t>
      </w:r>
      <w:r>
        <w:t xml:space="preserve">, and </w:t>
      </w:r>
      <w:r w:rsidRPr="00A73650">
        <w:rPr>
          <w:u w:val="single"/>
        </w:rPr>
        <w:t>climate change</w:t>
      </w:r>
    </w:p>
    <w:p w14:paraId="1FF1A529" w14:textId="77777777" w:rsidR="00634FFB" w:rsidRDefault="00634FFB" w:rsidP="00634FFB">
      <w:proofErr w:type="spellStart"/>
      <w:r w:rsidRPr="009B578E">
        <w:rPr>
          <w:rStyle w:val="Style13ptBold"/>
        </w:rPr>
        <w:t>Heise</w:t>
      </w:r>
      <w:proofErr w:type="spellEnd"/>
      <w:r w:rsidRPr="009B578E">
        <w:rPr>
          <w:rStyle w:val="Style13ptBold"/>
        </w:rPr>
        <w:t>, 18</w:t>
      </w:r>
      <w:r>
        <w:t xml:space="preserve"> -- Managing Notes Editor, Michigan Journal of International Law</w:t>
      </w:r>
    </w:p>
    <w:p w14:paraId="1459D97C" w14:textId="77777777" w:rsidR="00634FFB" w:rsidRDefault="00634FFB" w:rsidP="00634FFB">
      <w:r>
        <w:t xml:space="preserve">[Jack, "Space, the Final Frontier of Enterprise: Incentivizing Asteroid Mining Under a Revised International Framework, 40 Mich. J. Int'l L. 189, 2018, </w:t>
      </w:r>
      <w:hyperlink r:id="rId7" w:history="1">
        <w:r w:rsidRPr="0021041F">
          <w:rPr>
            <w:rStyle w:val="Hyperlink"/>
          </w:rPr>
          <w:t>https://repository.law.umich.edu/mjil/vol40/iss1/5</w:t>
        </w:r>
      </w:hyperlink>
      <w:r>
        <w:t xml:space="preserve">, accessed 6-24-21] </w:t>
      </w:r>
    </w:p>
    <w:p w14:paraId="55F91761" w14:textId="77777777" w:rsidR="00634FFB" w:rsidRDefault="00634FFB" w:rsidP="00634FFB"/>
    <w:p w14:paraId="5002B9F5" w14:textId="77777777" w:rsidR="00634FFB" w:rsidRPr="00F358C0" w:rsidRDefault="00634FFB" w:rsidP="00634FFB">
      <w:pPr>
        <w:rPr>
          <w:sz w:val="14"/>
        </w:rPr>
      </w:pPr>
      <w:r w:rsidRPr="0058629B">
        <w:rPr>
          <w:rStyle w:val="StyleUnderline"/>
        </w:rPr>
        <w:t xml:space="preserve">A casual Internet search for asteroid mining is likely to turn up </w:t>
      </w:r>
      <w:r w:rsidRPr="00F358C0">
        <w:rPr>
          <w:rStyle w:val="Emphasis"/>
        </w:rPr>
        <w:t>sky-high dollar value estimates of asteroids</w:t>
      </w:r>
      <w:r w:rsidRPr="00F358C0">
        <w:rPr>
          <w:sz w:val="14"/>
        </w:rPr>
        <w:t xml:space="preserve">. From Neil deGrasse Tyson saying that asteroid mining will make the first trillionaire,12 to a </w:t>
      </w:r>
      <w:r w:rsidRPr="00F358C0">
        <w:rPr>
          <w:rStyle w:val="StyleUnderline"/>
        </w:rPr>
        <w:t>Goldman Sachs note</w:t>
      </w:r>
      <w:r w:rsidRPr="00F358C0">
        <w:rPr>
          <w:sz w:val="14"/>
        </w:rPr>
        <w:t xml:space="preserve"> stating that </w:t>
      </w:r>
      <w:r w:rsidRPr="00340194">
        <w:rPr>
          <w:rStyle w:val="StyleUnderline"/>
          <w:highlight w:val="yellow"/>
        </w:rPr>
        <w:t>a single asteroid could contain</w:t>
      </w:r>
      <w:r w:rsidRPr="00F358C0">
        <w:rPr>
          <w:rStyle w:val="StyleUnderline"/>
        </w:rPr>
        <w:t xml:space="preserve"> </w:t>
      </w:r>
      <w:r w:rsidRPr="00F358C0">
        <w:rPr>
          <w:rStyle w:val="Emphasis"/>
        </w:rPr>
        <w:t>$25</w:t>
      </w:r>
      <w:r w:rsidRPr="00A73650">
        <w:rPr>
          <w:rStyle w:val="Emphasis"/>
        </w:rPr>
        <w:t>–</w:t>
      </w:r>
      <w:r w:rsidRPr="00340194">
        <w:rPr>
          <w:rStyle w:val="Emphasis"/>
          <w:highlight w:val="yellow"/>
        </w:rPr>
        <w:t>$50 billion</w:t>
      </w:r>
      <w:r w:rsidRPr="00F358C0">
        <w:rPr>
          <w:rStyle w:val="StyleUnderline"/>
        </w:rPr>
        <w:t xml:space="preserve"> worth </w:t>
      </w:r>
      <w:r w:rsidRPr="00340194">
        <w:rPr>
          <w:rStyle w:val="StyleUnderline"/>
          <w:highlight w:val="yellow"/>
        </w:rPr>
        <w:t>of platinum</w:t>
      </w:r>
      <w:r w:rsidRPr="005935B4">
        <w:rPr>
          <w:rStyle w:val="StyleUnderline"/>
        </w:rPr>
        <w:t xml:space="preserve"> relative to a $2.</w:t>
      </w:r>
      <w:r w:rsidRPr="00F358C0">
        <w:rPr>
          <w:rStyle w:val="StyleUnderline"/>
        </w:rPr>
        <w:t xml:space="preserve">6 </w:t>
      </w:r>
      <w:r w:rsidRPr="005935B4">
        <w:rPr>
          <w:rStyle w:val="StyleUnderline"/>
        </w:rPr>
        <w:t>billion cost of an</w:t>
      </w:r>
      <w:r w:rsidRPr="00F358C0">
        <w:rPr>
          <w:rStyle w:val="StyleUnderline"/>
        </w:rPr>
        <w:t xml:space="preserve"> asteroid-grabbing </w:t>
      </w:r>
      <w:r w:rsidRPr="005935B4">
        <w:rPr>
          <w:rStyle w:val="StyleUnderline"/>
        </w:rPr>
        <w:t>spacecraft</w:t>
      </w:r>
      <w:r w:rsidRPr="00F358C0">
        <w:rPr>
          <w:sz w:val="14"/>
        </w:rPr>
        <w:t xml:space="preserve">,13 to reports that </w:t>
      </w:r>
      <w:r w:rsidRPr="00F358C0">
        <w:rPr>
          <w:rStyle w:val="StyleUnderline"/>
        </w:rPr>
        <w:t xml:space="preserve">NASA is sending a probe to an asteroid worth </w:t>
      </w:r>
      <w:r w:rsidRPr="00F358C0">
        <w:rPr>
          <w:rStyle w:val="Emphasis"/>
        </w:rPr>
        <w:t>$10,000 quadrillion</w:t>
      </w:r>
      <w:r w:rsidRPr="00F358C0">
        <w:rPr>
          <w:sz w:val="14"/>
        </w:rPr>
        <w:t>, the profit element of this enterprise is not lost on observers.14 However, these estimates depend on the extraction of metals like platinum, their return to Earth, and sale at the current market price, which, as the aforementioned Goldman Sachs note concedes, would “crater the global price of platinum . . . .”15</w:t>
      </w:r>
    </w:p>
    <w:p w14:paraId="13A4BE0E" w14:textId="77777777" w:rsidR="00634FFB" w:rsidRPr="00F358C0" w:rsidRDefault="00634FFB" w:rsidP="00634FFB">
      <w:pPr>
        <w:rPr>
          <w:rStyle w:val="StyleUnderline"/>
        </w:rPr>
      </w:pPr>
      <w:r w:rsidRPr="00F358C0">
        <w:rPr>
          <w:sz w:val="14"/>
        </w:rPr>
        <w:t xml:space="preserve">Instead of attempting to mine metals, </w:t>
      </w:r>
      <w:r w:rsidRPr="00340194">
        <w:rPr>
          <w:rStyle w:val="StyleUnderline"/>
          <w:highlight w:val="yellow"/>
        </w:rPr>
        <w:t>the initial step</w:t>
      </w:r>
      <w:r w:rsidRPr="00F358C0">
        <w:rPr>
          <w:rStyle w:val="StyleUnderline"/>
        </w:rPr>
        <w:t xml:space="preserve"> in asteroid mining</w:t>
      </w:r>
      <w:r w:rsidRPr="00F358C0">
        <w:rPr>
          <w:sz w:val="14"/>
        </w:rPr>
        <w:t xml:space="preserve"> proposed by Planetary Resources, the most prominent asteroid mining company in existence today, </w:t>
      </w:r>
      <w:r w:rsidRPr="00340194">
        <w:rPr>
          <w:rStyle w:val="StyleUnderline"/>
          <w:highlight w:val="yellow"/>
        </w:rPr>
        <w:t xml:space="preserve">is to </w:t>
      </w:r>
      <w:r w:rsidRPr="00340194">
        <w:rPr>
          <w:rStyle w:val="Emphasis"/>
          <w:highlight w:val="yellow"/>
        </w:rPr>
        <w:t xml:space="preserve">mine </w:t>
      </w:r>
      <w:r w:rsidRPr="00C63DAE">
        <w:rPr>
          <w:rStyle w:val="Emphasis"/>
        </w:rPr>
        <w:t>asteroids for water</w:t>
      </w:r>
      <w:r w:rsidRPr="00C63DAE">
        <w:rPr>
          <w:sz w:val="14"/>
        </w:rPr>
        <w:t>.</w:t>
      </w:r>
      <w:r w:rsidRPr="00C63DAE">
        <w:rPr>
          <w:rStyle w:val="StyleUnderline"/>
        </w:rPr>
        <w:t>16 By making propellant available</w:t>
      </w:r>
      <w:r w:rsidRPr="00F358C0">
        <w:rPr>
          <w:rStyle w:val="StyleUnderline"/>
        </w:rPr>
        <w:t xml:space="preserve"> in space, asteroid mining “increases the payload capacity of rockets, enables the creation of a space highway with fuel depots located at various points of need throughout the Solar System, and </w:t>
      </w:r>
      <w:r w:rsidRPr="00340194">
        <w:rPr>
          <w:rStyle w:val="StyleUnderline"/>
          <w:highlight w:val="yellow"/>
        </w:rPr>
        <w:t xml:space="preserve">allows spacecraft to </w:t>
      </w:r>
      <w:r w:rsidRPr="00340194">
        <w:rPr>
          <w:rStyle w:val="Emphasis"/>
          <w:highlight w:val="yellow"/>
        </w:rPr>
        <w:t>travel</w:t>
      </w:r>
      <w:r w:rsidRPr="00F358C0">
        <w:rPr>
          <w:rStyle w:val="Emphasis"/>
        </w:rPr>
        <w:t xml:space="preserve"> much </w:t>
      </w:r>
      <w:r w:rsidRPr="00340194">
        <w:rPr>
          <w:rStyle w:val="Emphasis"/>
          <w:highlight w:val="yellow"/>
        </w:rPr>
        <w:t>farther</w:t>
      </w:r>
      <w:r w:rsidRPr="00F358C0">
        <w:rPr>
          <w:sz w:val="14"/>
        </w:rPr>
        <w:t xml:space="preserve">.”17 In other words, </w:t>
      </w:r>
      <w:r w:rsidRPr="00F358C0">
        <w:rPr>
          <w:rStyle w:val="StyleUnderline"/>
        </w:rPr>
        <w:t>the business of asteroid mining, at least in its infancy, is not about harvesting valuable metals and returning them to Earth</w:t>
      </w:r>
      <w:r w:rsidRPr="00F358C0">
        <w:rPr>
          <w:sz w:val="14"/>
        </w:rPr>
        <w:t xml:space="preserve">,18 </w:t>
      </w:r>
      <w:r w:rsidRPr="00F358C0">
        <w:rPr>
          <w:rStyle w:val="StyleUnderline"/>
        </w:rPr>
        <w:t xml:space="preserve">but rather about </w:t>
      </w:r>
      <w:r w:rsidRPr="00F358C0">
        <w:rPr>
          <w:rStyle w:val="Emphasis"/>
        </w:rPr>
        <w:t>providing raw materials</w:t>
      </w:r>
      <w:r w:rsidRPr="00F358C0">
        <w:rPr>
          <w:rStyle w:val="StyleUnderline"/>
        </w:rPr>
        <w:t xml:space="preserve"> </w:t>
      </w:r>
      <w:r w:rsidRPr="00A73650">
        <w:rPr>
          <w:rStyle w:val="StyleUnderline"/>
        </w:rPr>
        <w:t xml:space="preserve">to enable the </w:t>
      </w:r>
      <w:r w:rsidRPr="00A73650">
        <w:rPr>
          <w:rStyle w:val="Emphasis"/>
        </w:rPr>
        <w:t>growth of the space economy</w:t>
      </w:r>
      <w:r w:rsidRPr="00F358C0">
        <w:rPr>
          <w:rStyle w:val="StyleUnderline"/>
        </w:rPr>
        <w:t>.</w:t>
      </w:r>
    </w:p>
    <w:p w14:paraId="321BCE97" w14:textId="77777777" w:rsidR="00634FFB" w:rsidRPr="00F358C0" w:rsidRDefault="00634FFB" w:rsidP="00634FFB">
      <w:pPr>
        <w:rPr>
          <w:sz w:val="14"/>
        </w:rPr>
      </w:pPr>
      <w:r w:rsidRPr="00F358C0">
        <w:rPr>
          <w:sz w:val="14"/>
        </w:rPr>
        <w:t xml:space="preserve">The impetus to provide in-space materials to the space economy is a matter of physics. Launching an object into space is expensive: SpaceX’s Falcon 9—with the capacity to carry just over 50,000 pounds of payload into low Earth orbit19—costs an estimated $36.7 million to launch and uses between $200,000 and $300,000 in fuel each trip.20 </w:t>
      </w:r>
      <w:r w:rsidRPr="00F358C0">
        <w:rPr>
          <w:rStyle w:val="StyleUnderline"/>
        </w:rPr>
        <w:t xml:space="preserve">If asteroid mining companies were able to provide some of the </w:t>
      </w:r>
      <w:r w:rsidRPr="00F358C0">
        <w:rPr>
          <w:rStyle w:val="Emphasis"/>
        </w:rPr>
        <w:t>propellant in space</w:t>
      </w:r>
      <w:r w:rsidRPr="00F358C0">
        <w:rPr>
          <w:rStyle w:val="StyleUnderline"/>
        </w:rPr>
        <w:t xml:space="preserve">, that would </w:t>
      </w:r>
      <w:r w:rsidRPr="00F358C0">
        <w:rPr>
          <w:rStyle w:val="Emphasis"/>
        </w:rPr>
        <w:t xml:space="preserve">not only </w:t>
      </w:r>
      <w:r w:rsidRPr="00340194">
        <w:rPr>
          <w:rStyle w:val="Emphasis"/>
          <w:highlight w:val="yellow"/>
        </w:rPr>
        <w:t>reduce fuel costs</w:t>
      </w:r>
      <w:r w:rsidRPr="00F358C0">
        <w:rPr>
          <w:rStyle w:val="StyleUnderline"/>
        </w:rPr>
        <w:t xml:space="preserve">, but </w:t>
      </w:r>
      <w:r w:rsidRPr="00C63DAE">
        <w:rPr>
          <w:rStyle w:val="StyleUnderline"/>
        </w:rPr>
        <w:t xml:space="preserve">would </w:t>
      </w:r>
      <w:r w:rsidRPr="00C63DAE">
        <w:rPr>
          <w:rStyle w:val="Emphasis"/>
        </w:rPr>
        <w:t>reduce</w:t>
      </w:r>
      <w:r w:rsidRPr="00F358C0">
        <w:rPr>
          <w:rStyle w:val="Emphasis"/>
        </w:rPr>
        <w:t xml:space="preserve"> the overall </w:t>
      </w:r>
      <w:r w:rsidRPr="00340194">
        <w:rPr>
          <w:rStyle w:val="Emphasis"/>
          <w:highlight w:val="yellow"/>
        </w:rPr>
        <w:t>launch weight</w:t>
      </w:r>
      <w:r w:rsidRPr="00F358C0">
        <w:rPr>
          <w:rStyle w:val="StyleUnderline"/>
        </w:rPr>
        <w:t xml:space="preserve">, </w:t>
      </w:r>
      <w:r w:rsidRPr="00F358C0">
        <w:rPr>
          <w:rStyle w:val="Emphasis"/>
        </w:rPr>
        <w:t>freeing up more space for payload</w:t>
      </w:r>
      <w:r w:rsidRPr="00F358C0">
        <w:rPr>
          <w:sz w:val="14"/>
        </w:rPr>
        <w:t>.21</w:t>
      </w:r>
    </w:p>
    <w:p w14:paraId="6FD156D6" w14:textId="77777777" w:rsidR="00634FFB" w:rsidRPr="00F358C0" w:rsidRDefault="00634FFB" w:rsidP="00634FFB">
      <w:pPr>
        <w:rPr>
          <w:sz w:val="14"/>
        </w:rPr>
      </w:pPr>
      <w:r w:rsidRPr="00F358C0">
        <w:rPr>
          <w:sz w:val="14"/>
        </w:rPr>
        <w:t xml:space="preserve">In sum, </w:t>
      </w:r>
      <w:r w:rsidRPr="00F358C0">
        <w:rPr>
          <w:rStyle w:val="StyleUnderline"/>
        </w:rPr>
        <w:t xml:space="preserve">should asteroid mining companies be able to provide fuel in space, it could </w:t>
      </w:r>
      <w:r w:rsidRPr="00F358C0">
        <w:rPr>
          <w:rStyle w:val="Emphasis"/>
        </w:rPr>
        <w:t>dramatically reduce the costs</w:t>
      </w:r>
      <w:r w:rsidRPr="00F358C0">
        <w:rPr>
          <w:rStyle w:val="StyleUnderline"/>
        </w:rPr>
        <w:t xml:space="preserve"> of transporting rockets </w:t>
      </w:r>
      <w:r w:rsidRPr="00C63DAE">
        <w:rPr>
          <w:rStyle w:val="StyleUnderline"/>
        </w:rPr>
        <w:t>and cargo</w:t>
      </w:r>
      <w:r w:rsidRPr="00F358C0">
        <w:rPr>
          <w:rStyle w:val="StyleUnderline"/>
        </w:rPr>
        <w:t xml:space="preserve"> into space</w:t>
      </w:r>
      <w:r w:rsidRPr="00F358C0">
        <w:rPr>
          <w:sz w:val="14"/>
        </w:rPr>
        <w:t>—</w:t>
      </w:r>
      <w:r w:rsidRPr="00F358C0">
        <w:rPr>
          <w:rStyle w:val="StyleUnderline"/>
        </w:rPr>
        <w:t xml:space="preserve">both into </w:t>
      </w:r>
      <w:r w:rsidRPr="00F358C0">
        <w:rPr>
          <w:rStyle w:val="Emphasis"/>
        </w:rPr>
        <w:t>low Earth orbit</w:t>
      </w:r>
      <w:r w:rsidRPr="00F358C0">
        <w:rPr>
          <w:rStyle w:val="StyleUnderline"/>
        </w:rPr>
        <w:t xml:space="preserve"> and to </w:t>
      </w:r>
      <w:r w:rsidRPr="00F358C0">
        <w:rPr>
          <w:rStyle w:val="Emphasis"/>
        </w:rPr>
        <w:t>more distant targets</w:t>
      </w:r>
      <w:r w:rsidRPr="00F358C0">
        <w:rPr>
          <w:rStyle w:val="StyleUnderline"/>
        </w:rPr>
        <w:t>, like Mars.</w:t>
      </w:r>
      <w:r w:rsidRPr="00F358C0">
        <w:rPr>
          <w:sz w:val="14"/>
        </w:rPr>
        <w:t xml:space="preserve"> </w:t>
      </w:r>
      <w:r w:rsidRPr="00F358C0">
        <w:rPr>
          <w:rStyle w:val="StyleUnderline"/>
        </w:rPr>
        <w:t xml:space="preserve">Having this infrastructure in place could </w:t>
      </w:r>
      <w:r w:rsidRPr="00C63DAE">
        <w:rPr>
          <w:rStyle w:val="StyleUnderline"/>
        </w:rPr>
        <w:t xml:space="preserve">also </w:t>
      </w:r>
      <w:r w:rsidRPr="00C63DAE">
        <w:rPr>
          <w:rStyle w:val="Emphasis"/>
        </w:rPr>
        <w:t>reduce</w:t>
      </w:r>
      <w:r w:rsidRPr="00F358C0">
        <w:rPr>
          <w:rStyle w:val="Emphasis"/>
        </w:rPr>
        <w:t xml:space="preserve"> the </w:t>
      </w:r>
      <w:r w:rsidRPr="00340194">
        <w:rPr>
          <w:rStyle w:val="Emphasis"/>
          <w:highlight w:val="yellow"/>
        </w:rPr>
        <w:t>long-term costs</w:t>
      </w:r>
      <w:r w:rsidRPr="00340194">
        <w:rPr>
          <w:rStyle w:val="StyleUnderline"/>
          <w:highlight w:val="yellow"/>
        </w:rPr>
        <w:t xml:space="preserve"> of</w:t>
      </w:r>
      <w:r w:rsidRPr="00F358C0">
        <w:rPr>
          <w:rStyle w:val="StyleUnderline"/>
        </w:rPr>
        <w:t xml:space="preserve"> the asteroid </w:t>
      </w:r>
      <w:r w:rsidRPr="00340194">
        <w:rPr>
          <w:rStyle w:val="StyleUnderline"/>
          <w:highlight w:val="yellow"/>
        </w:rPr>
        <w:t>mining</w:t>
      </w:r>
      <w:r w:rsidRPr="00F358C0">
        <w:rPr>
          <w:rStyle w:val="StyleUnderline"/>
        </w:rPr>
        <w:t xml:space="preserve"> business itself, given that the business model involves launching objects into space</w:t>
      </w:r>
      <w:r w:rsidRPr="00F358C0">
        <w:rPr>
          <w:sz w:val="14"/>
        </w:rPr>
        <w:t>. While a 2012 study estimated the total cost of an asteroid retrieval mission at $2.6 billion,22 a substantial reduction in launch costs would result in meaningful savings.23 This model of asteroid mining as a provider of in-space resources, then, can facilitate the growth of the space economy: future forays into space would have their costs greatly reduced by a “space highway with fuel depots.”24</w:t>
      </w:r>
    </w:p>
    <w:p w14:paraId="4CFD43BB" w14:textId="77777777" w:rsidR="00634FFB" w:rsidRPr="00F358C0" w:rsidRDefault="00634FFB" w:rsidP="00634FFB">
      <w:pPr>
        <w:rPr>
          <w:sz w:val="14"/>
        </w:rPr>
      </w:pPr>
      <w:r w:rsidRPr="00F358C0">
        <w:rPr>
          <w:sz w:val="14"/>
        </w:rPr>
        <w:t>B. Public and Private Actors in the Asteroid Mining Space</w:t>
      </w:r>
    </w:p>
    <w:p w14:paraId="2B1C3DAB" w14:textId="77777777" w:rsidR="00634FFB" w:rsidRPr="00F358C0" w:rsidRDefault="00634FFB" w:rsidP="00634FFB">
      <w:pPr>
        <w:rPr>
          <w:sz w:val="14"/>
        </w:rPr>
      </w:pPr>
      <w:r w:rsidRPr="00F358C0">
        <w:rPr>
          <w:sz w:val="14"/>
        </w:rPr>
        <w:t>Both private companies and the space agencies of sovereign governments bear mentioning in a full discussion of asteroid mining. The role of the private sector in space has expanded substantially in the past decade, leading some commentators to suggest that the private sector has eclipsed the public sector in this arena.25 The asteroid mining industry, as detailed above, both depends upon and tends to facilitate this development. Sovereign space agencies, by contrast, conduct a waning share of activity in space and increasingly operate by way of public-private partnerships as an investor in the space economy.26 This marks an important shift from the factual backdrop of the original OST in that private, independent companies are increasingly taking the wheel.</w:t>
      </w:r>
    </w:p>
    <w:p w14:paraId="75768FB3" w14:textId="77777777" w:rsidR="00634FFB" w:rsidRPr="00F358C0" w:rsidRDefault="00634FFB" w:rsidP="00634FFB">
      <w:pPr>
        <w:rPr>
          <w:sz w:val="14"/>
        </w:rPr>
      </w:pPr>
      <w:r w:rsidRPr="00F358C0">
        <w:rPr>
          <w:sz w:val="14"/>
        </w:rPr>
        <w:t xml:space="preserve">As explored above, </w:t>
      </w:r>
      <w:r w:rsidRPr="00F358C0">
        <w:rPr>
          <w:rStyle w:val="StyleUnderline"/>
        </w:rPr>
        <w:t xml:space="preserve">the asteroid mining business facilitates the </w:t>
      </w:r>
      <w:r w:rsidRPr="00F358C0">
        <w:rPr>
          <w:rStyle w:val="Emphasis"/>
        </w:rPr>
        <w:t>growth of the space economy</w:t>
      </w:r>
      <w:r w:rsidRPr="00F358C0">
        <w:rPr>
          <w:rStyle w:val="StyleUnderline"/>
        </w:rPr>
        <w:t xml:space="preserve"> by reducing launch costs</w:t>
      </w:r>
      <w:r w:rsidRPr="00F358C0">
        <w:rPr>
          <w:sz w:val="14"/>
        </w:rPr>
        <w:t xml:space="preserve">. However, </w:t>
      </w:r>
      <w:r w:rsidRPr="00F358C0">
        <w:rPr>
          <w:rStyle w:val="StyleUnderline"/>
        </w:rPr>
        <w:t xml:space="preserve">the future of asteroid mining as a </w:t>
      </w:r>
      <w:r w:rsidRPr="00F358C0">
        <w:rPr>
          <w:rStyle w:val="Emphasis"/>
        </w:rPr>
        <w:t>lucrative industry</w:t>
      </w:r>
      <w:r w:rsidRPr="00F358C0">
        <w:rPr>
          <w:rStyle w:val="StyleUnderline"/>
        </w:rPr>
        <w:t xml:space="preserve"> also depends upon the existence and growth of a </w:t>
      </w:r>
      <w:r w:rsidRPr="00F358C0">
        <w:rPr>
          <w:rStyle w:val="Emphasis"/>
        </w:rPr>
        <w:t>robust space economy</w:t>
      </w:r>
      <w:r w:rsidRPr="00F358C0">
        <w:rPr>
          <w:sz w:val="14"/>
        </w:rPr>
        <w:t xml:space="preserve">. </w:t>
      </w:r>
      <w:r w:rsidRPr="00F358C0">
        <w:rPr>
          <w:rStyle w:val="StyleUnderline"/>
        </w:rPr>
        <w:t xml:space="preserve">The </w:t>
      </w:r>
      <w:r w:rsidRPr="00F358C0">
        <w:rPr>
          <w:rStyle w:val="Emphasis"/>
        </w:rPr>
        <w:t>symbiotic relationships</w:t>
      </w:r>
      <w:r w:rsidRPr="00F358C0">
        <w:rPr>
          <w:rStyle w:val="StyleUnderline"/>
        </w:rPr>
        <w:t xml:space="preserve"> that could develop between private companies deserves emphasis. The viability of asteroid mining depends on a space economy to which asteroid mining companies can </w:t>
      </w:r>
      <w:r w:rsidRPr="00F358C0">
        <w:rPr>
          <w:rStyle w:val="Emphasis"/>
        </w:rPr>
        <w:t>sell fuel and metals</w:t>
      </w:r>
      <w:r w:rsidRPr="00F358C0">
        <w:rPr>
          <w:rStyle w:val="StyleUnderline"/>
        </w:rPr>
        <w:t xml:space="preserve">: the lack of a current market in asteroid resources should </w:t>
      </w:r>
      <w:r w:rsidRPr="00F358C0">
        <w:rPr>
          <w:rStyle w:val="Emphasis"/>
        </w:rPr>
        <w:t>resolve itself</w:t>
      </w:r>
      <w:r w:rsidRPr="00F358C0">
        <w:rPr>
          <w:rStyle w:val="StyleUnderline"/>
        </w:rPr>
        <w:t xml:space="preserve"> “when the space population hits critical mass, demanding infrastructure</w:t>
      </w:r>
      <w:r w:rsidRPr="00F358C0">
        <w:rPr>
          <w:sz w:val="14"/>
        </w:rPr>
        <w:t>.”27 For spaceflight companies,28 a crucial component to reduce costs is access to propellant in space.29</w:t>
      </w:r>
    </w:p>
    <w:p w14:paraId="6073CA46" w14:textId="77777777" w:rsidR="00634FFB" w:rsidRPr="00F358C0" w:rsidRDefault="00634FFB" w:rsidP="00634FFB">
      <w:pPr>
        <w:rPr>
          <w:sz w:val="14"/>
        </w:rPr>
      </w:pPr>
      <w:r w:rsidRPr="00F358C0">
        <w:rPr>
          <w:sz w:val="14"/>
        </w:rPr>
        <w:t>Sovereign governments continue to play a significant, albeit declining, role in the space economy. NASA’s share of the national budget decreased from 4.4% in 1966 to 0.5% in 2014.30 Its current strategy centers on partnership with the private space economy: “NASA helps mitigate financial risk, while the private sector conducts research and innovation more efficiently than NASA can . . . .”31 Similarly Luxembourg, which lacks its own space agency,32 opened a 200 million Euro fund in 2016 to bring asteroid mining companies to the country.33 Planetary Resources has availed itself of opportunities offered by both NASA and Luxembourg, performing contract work with the former and securing funding from the latter.34</w:t>
      </w:r>
    </w:p>
    <w:p w14:paraId="5523D032" w14:textId="77777777" w:rsidR="00634FFB" w:rsidRPr="00F358C0" w:rsidRDefault="00634FFB" w:rsidP="00634FFB">
      <w:pPr>
        <w:rPr>
          <w:sz w:val="14"/>
        </w:rPr>
      </w:pPr>
      <w:r w:rsidRPr="00F358C0">
        <w:rPr>
          <w:sz w:val="14"/>
        </w:rPr>
        <w:t xml:space="preserve">While sovereign governments do hold some of the purse strings relevant to asteroid mining companies and the space economy as a whole, </w:t>
      </w:r>
      <w:r w:rsidRPr="00340194">
        <w:rPr>
          <w:rStyle w:val="StyleUnderline"/>
          <w:highlight w:val="yellow"/>
        </w:rPr>
        <w:t xml:space="preserve">private companies </w:t>
      </w:r>
      <w:r w:rsidRPr="00C63DAE">
        <w:rPr>
          <w:rStyle w:val="StyleUnderline"/>
        </w:rPr>
        <w:t xml:space="preserve">are </w:t>
      </w:r>
      <w:r w:rsidRPr="00C63DAE">
        <w:rPr>
          <w:rStyle w:val="Emphasis"/>
        </w:rPr>
        <w:t xml:space="preserve">increasingly </w:t>
      </w:r>
      <w:r w:rsidRPr="00340194">
        <w:rPr>
          <w:rStyle w:val="Emphasis"/>
          <w:highlight w:val="yellow"/>
        </w:rPr>
        <w:t xml:space="preserve">displacing national </w:t>
      </w:r>
      <w:r w:rsidRPr="00C63DAE">
        <w:rPr>
          <w:rStyle w:val="Emphasis"/>
        </w:rPr>
        <w:t>space</w:t>
      </w:r>
      <w:r w:rsidRPr="00340194">
        <w:rPr>
          <w:rStyle w:val="Emphasis"/>
          <w:highlight w:val="yellow"/>
        </w:rPr>
        <w:t xml:space="preserve"> agencies</w:t>
      </w:r>
      <w:r w:rsidRPr="00F358C0">
        <w:rPr>
          <w:sz w:val="14"/>
        </w:rPr>
        <w:t xml:space="preserve">.35 </w:t>
      </w:r>
      <w:r w:rsidRPr="00F358C0">
        <w:rPr>
          <w:rStyle w:val="StyleUnderline"/>
        </w:rPr>
        <w:t xml:space="preserve">A private space economy that is </w:t>
      </w:r>
      <w:r w:rsidRPr="00F358C0">
        <w:rPr>
          <w:rStyle w:val="Emphasis"/>
        </w:rPr>
        <w:t>increasingly independent from sovereign governments</w:t>
      </w:r>
      <w:r w:rsidRPr="00F358C0">
        <w:rPr>
          <w:rStyle w:val="StyleUnderline"/>
        </w:rPr>
        <w:t xml:space="preserve"> tends to undermine the factual framework upon which the original OST relied</w:t>
      </w:r>
      <w:r w:rsidRPr="00F358C0">
        <w:rPr>
          <w:sz w:val="14"/>
        </w:rPr>
        <w:t>.36 Specifically, Article VI assigns responsibility for nongovernmental entities to national governments, the implicit assumption likely being that private entities would be acting at the behest of a sovereign.37 This concern is increasingly unsubstantiated in an environment in which private, independent companies are ascendant.38</w:t>
      </w:r>
    </w:p>
    <w:p w14:paraId="59F6F62A" w14:textId="77777777" w:rsidR="00634FFB" w:rsidRPr="00F358C0" w:rsidRDefault="00634FFB" w:rsidP="00634FFB">
      <w:pPr>
        <w:rPr>
          <w:sz w:val="14"/>
        </w:rPr>
      </w:pPr>
      <w:r w:rsidRPr="00F358C0">
        <w:rPr>
          <w:sz w:val="14"/>
        </w:rPr>
        <w:t>C. Global Benefits of Asteroid Mining</w:t>
      </w:r>
    </w:p>
    <w:p w14:paraId="724E8797" w14:textId="77777777" w:rsidR="00634FFB" w:rsidRPr="00F358C0" w:rsidRDefault="00634FFB" w:rsidP="00634FFB">
      <w:pPr>
        <w:rPr>
          <w:sz w:val="14"/>
        </w:rPr>
      </w:pPr>
      <w:r w:rsidRPr="00F358C0">
        <w:rPr>
          <w:rStyle w:val="StyleUnderline"/>
        </w:rPr>
        <w:t xml:space="preserve">Asteroid </w:t>
      </w:r>
      <w:r w:rsidRPr="00340194">
        <w:rPr>
          <w:rStyle w:val="StyleUnderline"/>
          <w:highlight w:val="yellow"/>
        </w:rPr>
        <w:t>mining</w:t>
      </w:r>
      <w:r w:rsidRPr="00F358C0">
        <w:rPr>
          <w:rStyle w:val="StyleUnderline"/>
        </w:rPr>
        <w:t xml:space="preserve"> has the potential to </w:t>
      </w:r>
      <w:r w:rsidRPr="00340194">
        <w:rPr>
          <w:rStyle w:val="Emphasis"/>
          <w:highlight w:val="yellow"/>
        </w:rPr>
        <w:t>facilitate space travel</w:t>
      </w:r>
      <w:r w:rsidRPr="00F358C0">
        <w:rPr>
          <w:rStyle w:val="StyleUnderline"/>
        </w:rPr>
        <w:t xml:space="preserve">, an outcome the OST holds to be in the interest of </w:t>
      </w:r>
      <w:r w:rsidRPr="00F358C0">
        <w:rPr>
          <w:rStyle w:val="Emphasis"/>
        </w:rPr>
        <w:t>humanity as a whole</w:t>
      </w:r>
      <w:r w:rsidRPr="00F358C0">
        <w:rPr>
          <w:sz w:val="14"/>
        </w:rPr>
        <w:t xml:space="preserve">.39 </w:t>
      </w:r>
      <w:r w:rsidRPr="00F358C0">
        <w:rPr>
          <w:rStyle w:val="StyleUnderline"/>
        </w:rPr>
        <w:t xml:space="preserve">The potential of asteroid mining to </w:t>
      </w:r>
      <w:r w:rsidRPr="00F358C0">
        <w:rPr>
          <w:rStyle w:val="Emphasis"/>
        </w:rPr>
        <w:t>reduce the cost of spaceflight</w:t>
      </w:r>
      <w:r w:rsidRPr="00F358C0">
        <w:rPr>
          <w:rStyle w:val="StyleUnderline"/>
        </w:rPr>
        <w:t xml:space="preserve">, moreover, could </w:t>
      </w:r>
      <w:r w:rsidRPr="00F358C0">
        <w:rPr>
          <w:rStyle w:val="Emphasis"/>
        </w:rPr>
        <w:t>facilitate the growth of the space economy</w:t>
      </w:r>
      <w:r w:rsidRPr="00F358C0">
        <w:rPr>
          <w:sz w:val="14"/>
        </w:rPr>
        <w:t xml:space="preserve">. </w:t>
      </w:r>
      <w:r w:rsidRPr="00F358C0">
        <w:rPr>
          <w:rStyle w:val="StyleUnderline"/>
        </w:rPr>
        <w:t xml:space="preserve">Asteroid mining thus aligns with another stated purposes of the OST in the sense that </w:t>
      </w:r>
      <w:r w:rsidRPr="00983C4F">
        <w:rPr>
          <w:rStyle w:val="StyleUnderline"/>
        </w:rPr>
        <w:t xml:space="preserve">an expanded space economy could provide </w:t>
      </w:r>
      <w:r w:rsidRPr="00983C4F">
        <w:rPr>
          <w:rStyle w:val="Emphasis"/>
        </w:rPr>
        <w:t>substantial benefits to all mankind</w:t>
      </w:r>
      <w:r w:rsidRPr="00F358C0">
        <w:rPr>
          <w:sz w:val="14"/>
        </w:rPr>
        <w:t xml:space="preserve">.40 </w:t>
      </w:r>
      <w:r w:rsidRPr="002A1CC0">
        <w:rPr>
          <w:rStyle w:val="Emphasis"/>
        </w:rPr>
        <w:t>First</w:t>
      </w:r>
      <w:r w:rsidRPr="00F358C0">
        <w:rPr>
          <w:rStyle w:val="StyleUnderline"/>
        </w:rPr>
        <w:t xml:space="preserve">, </w:t>
      </w:r>
      <w:r w:rsidRPr="002A1CC0">
        <w:rPr>
          <w:rStyle w:val="StyleUnderline"/>
        </w:rPr>
        <w:t>in seeking to face</w:t>
      </w:r>
      <w:r w:rsidRPr="00F358C0">
        <w:rPr>
          <w:rStyle w:val="StyleUnderline"/>
        </w:rPr>
        <w:t xml:space="preserve"> the challenges posed by space travel, </w:t>
      </w:r>
      <w:r w:rsidRPr="002A1CC0">
        <w:rPr>
          <w:rStyle w:val="StyleUnderline"/>
        </w:rPr>
        <w:t>the public</w:t>
      </w:r>
      <w:r w:rsidRPr="00F358C0">
        <w:rPr>
          <w:rStyle w:val="StyleUnderline"/>
        </w:rPr>
        <w:t xml:space="preserve"> sector </w:t>
      </w:r>
      <w:r w:rsidRPr="002A1CC0">
        <w:rPr>
          <w:rStyle w:val="StyleUnderline"/>
        </w:rPr>
        <w:t>space race gave rise to</w:t>
      </w:r>
      <w:r w:rsidRPr="00F358C0">
        <w:rPr>
          <w:rStyle w:val="StyleUnderline"/>
        </w:rPr>
        <w:t xml:space="preserve"> </w:t>
      </w:r>
      <w:r w:rsidRPr="00F358C0">
        <w:rPr>
          <w:rStyle w:val="Emphasis"/>
        </w:rPr>
        <w:t xml:space="preserve">numerous </w:t>
      </w:r>
      <w:r w:rsidRPr="002A1CC0">
        <w:rPr>
          <w:rStyle w:val="Emphasis"/>
        </w:rPr>
        <w:t>technological innovations</w:t>
      </w:r>
      <w:r w:rsidRPr="00F358C0">
        <w:rPr>
          <w:rStyle w:val="StyleUnderline"/>
        </w:rPr>
        <w:t>, ranging from LEDs to emergency blankets to memory foam</w:t>
      </w:r>
      <w:r w:rsidRPr="00F358C0">
        <w:rPr>
          <w:sz w:val="14"/>
        </w:rPr>
        <w:t xml:space="preserve">.41 </w:t>
      </w:r>
      <w:r w:rsidRPr="00F358C0">
        <w:rPr>
          <w:rStyle w:val="StyleUnderline"/>
        </w:rPr>
        <w:t xml:space="preserve">It seems likely that </w:t>
      </w:r>
      <w:r w:rsidRPr="00340194">
        <w:rPr>
          <w:rStyle w:val="StyleUnderline"/>
          <w:highlight w:val="yellow"/>
        </w:rPr>
        <w:t>the private space race would result in</w:t>
      </w:r>
      <w:r w:rsidRPr="00F358C0">
        <w:rPr>
          <w:rStyle w:val="StyleUnderline"/>
        </w:rPr>
        <w:t xml:space="preserve"> a </w:t>
      </w:r>
      <w:r w:rsidRPr="00F358C0">
        <w:rPr>
          <w:rStyle w:val="Emphasis"/>
        </w:rPr>
        <w:t xml:space="preserve">similar degree of </w:t>
      </w:r>
      <w:r w:rsidRPr="00340194">
        <w:rPr>
          <w:rStyle w:val="Emphasis"/>
          <w:highlight w:val="yellow"/>
        </w:rPr>
        <w:t>innovation</w:t>
      </w:r>
      <w:r w:rsidRPr="00F358C0">
        <w:rPr>
          <w:rStyle w:val="StyleUnderline"/>
        </w:rPr>
        <w:t xml:space="preserve">, the products of </w:t>
      </w:r>
      <w:r w:rsidRPr="00340194">
        <w:rPr>
          <w:rStyle w:val="StyleUnderline"/>
          <w:highlight w:val="yellow"/>
        </w:rPr>
        <w:t>which</w:t>
      </w:r>
      <w:r w:rsidRPr="00F358C0">
        <w:rPr>
          <w:rStyle w:val="StyleUnderline"/>
        </w:rPr>
        <w:t xml:space="preserve"> could </w:t>
      </w:r>
      <w:r w:rsidRPr="00340194">
        <w:rPr>
          <w:rStyle w:val="Emphasis"/>
          <w:highlight w:val="yellow"/>
        </w:rPr>
        <w:t>benefit</w:t>
      </w:r>
      <w:r w:rsidRPr="00F358C0">
        <w:rPr>
          <w:rStyle w:val="Emphasis"/>
        </w:rPr>
        <w:t xml:space="preserve"> people across </w:t>
      </w:r>
      <w:r w:rsidRPr="00340194">
        <w:rPr>
          <w:rStyle w:val="Emphasis"/>
          <w:highlight w:val="yellow"/>
        </w:rPr>
        <w:t>the globe</w:t>
      </w:r>
      <w:r w:rsidRPr="00F358C0">
        <w:rPr>
          <w:sz w:val="14"/>
        </w:rPr>
        <w:t>.</w:t>
      </w:r>
    </w:p>
    <w:p w14:paraId="49B49FFE" w14:textId="77777777" w:rsidR="00634FFB" w:rsidRPr="00F358C0" w:rsidRDefault="00634FFB" w:rsidP="00634FFB">
      <w:pPr>
        <w:rPr>
          <w:sz w:val="14"/>
        </w:rPr>
      </w:pPr>
      <w:r w:rsidRPr="002A1CC0">
        <w:rPr>
          <w:rStyle w:val="Emphasis"/>
        </w:rPr>
        <w:t>Second</w:t>
      </w:r>
      <w:r w:rsidRPr="00F358C0">
        <w:rPr>
          <w:rStyle w:val="StyleUnderline"/>
        </w:rPr>
        <w:t>, a successful mission to Mars could provide benefits beyond a mere sense of interplanetary accomplishment</w:t>
      </w:r>
      <w:r w:rsidRPr="00F358C0">
        <w:rPr>
          <w:sz w:val="14"/>
        </w:rPr>
        <w:t xml:space="preserve">. NASA </w:t>
      </w:r>
      <w:r w:rsidRPr="001803E8">
        <w:rPr>
          <w:sz w:val="14"/>
        </w:rPr>
        <w:t xml:space="preserve">suggests that, given the parallels between the formation and evolution of Mars and Earth, a voyage there could help “us learn more about our own planet’s history and future.”42 </w:t>
      </w:r>
      <w:r w:rsidRPr="001803E8">
        <w:rPr>
          <w:rStyle w:val="StyleUnderline"/>
        </w:rPr>
        <w:t xml:space="preserve">The scientific advancements from such a mission cannot currently be anticipated and are </w:t>
      </w:r>
      <w:r w:rsidRPr="001803E8">
        <w:rPr>
          <w:rStyle w:val="Emphasis"/>
        </w:rPr>
        <w:t>difficult to predict</w:t>
      </w:r>
      <w:r w:rsidRPr="001803E8">
        <w:rPr>
          <w:rStyle w:val="StyleUnderline"/>
        </w:rPr>
        <w:t>, but “expand[</w:t>
      </w:r>
      <w:proofErr w:type="spellStart"/>
      <w:r w:rsidRPr="001803E8">
        <w:rPr>
          <w:rStyle w:val="StyleUnderline"/>
        </w:rPr>
        <w:t>ing</w:t>
      </w:r>
      <w:proofErr w:type="spellEnd"/>
      <w:r w:rsidRPr="001803E8">
        <w:rPr>
          <w:rStyle w:val="StyleUnderline"/>
        </w:rPr>
        <w:t xml:space="preserve">] the frontiers of knowledge” in this manner could well bring </w:t>
      </w:r>
      <w:r w:rsidRPr="001803E8">
        <w:rPr>
          <w:rStyle w:val="Emphasis"/>
        </w:rPr>
        <w:t>benefits to all mankind</w:t>
      </w:r>
      <w:r w:rsidRPr="001803E8">
        <w:rPr>
          <w:sz w:val="14"/>
        </w:rPr>
        <w:t>.43</w:t>
      </w:r>
    </w:p>
    <w:p w14:paraId="316AC218" w14:textId="77777777" w:rsidR="00634FFB" w:rsidRPr="00F358C0" w:rsidRDefault="00634FFB" w:rsidP="00634FFB">
      <w:pPr>
        <w:rPr>
          <w:rStyle w:val="StyleUnderline"/>
        </w:rPr>
      </w:pPr>
      <w:r w:rsidRPr="002A1CC0">
        <w:rPr>
          <w:rStyle w:val="Emphasis"/>
        </w:rPr>
        <w:t>Third</w:t>
      </w:r>
      <w:r w:rsidRPr="00F358C0">
        <w:rPr>
          <w:rStyle w:val="StyleUnderline"/>
        </w:rPr>
        <w:t xml:space="preserve">, the </w:t>
      </w:r>
      <w:r w:rsidRPr="00340194">
        <w:rPr>
          <w:rStyle w:val="StyleUnderline"/>
          <w:highlight w:val="yellow"/>
        </w:rPr>
        <w:t>development of</w:t>
      </w:r>
      <w:r w:rsidRPr="00F358C0">
        <w:rPr>
          <w:rStyle w:val="StyleUnderline"/>
        </w:rPr>
        <w:t xml:space="preserve"> asteroid </w:t>
      </w:r>
      <w:r w:rsidRPr="00340194">
        <w:rPr>
          <w:rStyle w:val="StyleUnderline"/>
          <w:highlight w:val="yellow"/>
        </w:rPr>
        <w:t>mining tech</w:t>
      </w:r>
      <w:r w:rsidRPr="00F358C0">
        <w:rPr>
          <w:rStyle w:val="StyleUnderline"/>
        </w:rPr>
        <w:t xml:space="preserve">nology </w:t>
      </w:r>
      <w:r w:rsidRPr="00340194">
        <w:rPr>
          <w:rStyle w:val="StyleUnderline"/>
          <w:highlight w:val="yellow"/>
        </w:rPr>
        <w:t>could</w:t>
      </w:r>
      <w:r w:rsidRPr="00F358C0">
        <w:rPr>
          <w:rStyle w:val="StyleUnderline"/>
        </w:rPr>
        <w:t xml:space="preserve"> also help </w:t>
      </w:r>
      <w:r w:rsidRPr="00340194">
        <w:rPr>
          <w:rStyle w:val="Emphasis"/>
          <w:highlight w:val="yellow"/>
        </w:rPr>
        <w:t>advance asteroid diversion tactics</w:t>
      </w:r>
      <w:r w:rsidRPr="00F358C0">
        <w:rPr>
          <w:rStyle w:val="StyleUnderline"/>
        </w:rPr>
        <w:t xml:space="preserve">. The </w:t>
      </w:r>
      <w:r w:rsidRPr="00A73650">
        <w:rPr>
          <w:rStyle w:val="Emphasis"/>
        </w:rPr>
        <w:t>development of the technology</w:t>
      </w:r>
      <w:r w:rsidRPr="00F358C0">
        <w:rPr>
          <w:rStyle w:val="StyleUnderline"/>
        </w:rPr>
        <w:t xml:space="preserve"> required to conduct successful asteroid mining operations could “help us to divert any incoming asteroids</w:t>
      </w:r>
      <w:r w:rsidRPr="00F358C0">
        <w:rPr>
          <w:sz w:val="14"/>
        </w:rPr>
        <w:t xml:space="preserve">.”44 </w:t>
      </w:r>
      <w:r w:rsidRPr="00F358C0">
        <w:rPr>
          <w:rStyle w:val="StyleUnderline"/>
        </w:rPr>
        <w:t xml:space="preserve">This is of </w:t>
      </w:r>
      <w:r w:rsidRPr="00A73650">
        <w:rPr>
          <w:rStyle w:val="Emphasis"/>
        </w:rPr>
        <w:t>great importance</w:t>
      </w:r>
      <w:r w:rsidRPr="00F358C0">
        <w:rPr>
          <w:rStyle w:val="StyleUnderline"/>
        </w:rPr>
        <w:t xml:space="preserve"> since NASA recently eliminated its Asteroid Redirect Mission due to funding cuts</w:t>
      </w:r>
      <w:r w:rsidRPr="00F358C0">
        <w:rPr>
          <w:sz w:val="14"/>
        </w:rPr>
        <w:t xml:space="preserve">;45 NASA’s project was hailed by some scientists as a “critical step in demonstrating we can protect our planet from a future asteroid impact . . . .”46 </w:t>
      </w:r>
      <w:r w:rsidRPr="00F358C0">
        <w:rPr>
          <w:rStyle w:val="StyleUnderline"/>
        </w:rPr>
        <w:t xml:space="preserve">Asteroid mining could step in and </w:t>
      </w:r>
      <w:r w:rsidRPr="00A73650">
        <w:rPr>
          <w:rStyle w:val="Emphasis"/>
        </w:rPr>
        <w:t>fill an important void</w:t>
      </w:r>
      <w:r w:rsidRPr="00F358C0">
        <w:rPr>
          <w:rStyle w:val="StyleUnderline"/>
        </w:rPr>
        <w:t xml:space="preserve">. </w:t>
      </w:r>
      <w:r w:rsidRPr="0043103B">
        <w:rPr>
          <w:rStyle w:val="StyleUnderline"/>
        </w:rPr>
        <w:t>While the probability of</w:t>
      </w:r>
      <w:r w:rsidRPr="00F358C0">
        <w:rPr>
          <w:rStyle w:val="StyleUnderline"/>
        </w:rPr>
        <w:t xml:space="preserve"> an </w:t>
      </w:r>
      <w:r w:rsidRPr="0043103B">
        <w:rPr>
          <w:rStyle w:val="StyleUnderline"/>
        </w:rPr>
        <w:t>Armageddon</w:t>
      </w:r>
      <w:r w:rsidRPr="00F358C0">
        <w:rPr>
          <w:rStyle w:val="StyleUnderline"/>
        </w:rPr>
        <w:t xml:space="preserve">-causing impact </w:t>
      </w:r>
      <w:r w:rsidRPr="0043103B">
        <w:rPr>
          <w:rStyle w:val="StyleUnderline"/>
        </w:rPr>
        <w:t xml:space="preserve">is </w:t>
      </w:r>
      <w:r w:rsidRPr="00076BDB">
        <w:rPr>
          <w:rStyle w:val="StyleUnderline"/>
        </w:rPr>
        <w:t xml:space="preserve">low, the effects of an </w:t>
      </w:r>
      <w:r w:rsidRPr="00076BDB">
        <w:rPr>
          <w:rStyle w:val="Emphasis"/>
        </w:rPr>
        <w:t>impact</w:t>
      </w:r>
      <w:r w:rsidRPr="00076BDB">
        <w:rPr>
          <w:rStyle w:val="StyleUnderline"/>
        </w:rPr>
        <w:t xml:space="preserve"> would be </w:t>
      </w:r>
      <w:r w:rsidRPr="00076BDB">
        <w:rPr>
          <w:rStyle w:val="Emphasis"/>
        </w:rPr>
        <w:t>extremely severe</w:t>
      </w:r>
      <w:r w:rsidRPr="00F358C0">
        <w:rPr>
          <w:sz w:val="14"/>
        </w:rPr>
        <w:t xml:space="preserve">.47 </w:t>
      </w:r>
      <w:r w:rsidRPr="00C564E0">
        <w:rPr>
          <w:rStyle w:val="StyleUnderline"/>
        </w:rPr>
        <w:t xml:space="preserve">Even </w:t>
      </w:r>
      <w:r w:rsidRPr="00C564E0">
        <w:rPr>
          <w:rStyle w:val="Emphasis"/>
        </w:rPr>
        <w:t>some mitigation</w:t>
      </w:r>
      <w:r w:rsidRPr="00C564E0">
        <w:rPr>
          <w:rStyle w:val="StyleUnderline"/>
        </w:rPr>
        <w:t xml:space="preserve"> of this risk as a byproduct of asteroid mining would be a </w:t>
      </w:r>
      <w:r w:rsidRPr="00C564E0">
        <w:rPr>
          <w:rStyle w:val="Emphasis"/>
        </w:rPr>
        <w:t>benefit to humanity as a whole</w:t>
      </w:r>
      <w:r w:rsidRPr="00C564E0">
        <w:rPr>
          <w:rStyle w:val="StyleUnderline"/>
        </w:rPr>
        <w:t>.</w:t>
      </w:r>
    </w:p>
    <w:p w14:paraId="67A4DEFE" w14:textId="77777777" w:rsidR="00634FFB" w:rsidRDefault="00634FFB" w:rsidP="00634FFB">
      <w:pPr>
        <w:rPr>
          <w:sz w:val="14"/>
        </w:rPr>
      </w:pPr>
      <w:r w:rsidRPr="002A1CC0">
        <w:rPr>
          <w:rStyle w:val="Emphasis"/>
        </w:rPr>
        <w:t>Finally</w:t>
      </w:r>
      <w:r w:rsidRPr="00F358C0">
        <w:rPr>
          <w:rStyle w:val="StyleUnderline"/>
        </w:rPr>
        <w:t xml:space="preserve">, </w:t>
      </w:r>
      <w:r w:rsidRPr="00340194">
        <w:rPr>
          <w:rStyle w:val="StyleUnderline"/>
          <w:highlight w:val="yellow"/>
        </w:rPr>
        <w:t>reduced</w:t>
      </w:r>
      <w:r w:rsidRPr="00F358C0">
        <w:rPr>
          <w:rStyle w:val="StyleUnderline"/>
        </w:rPr>
        <w:t xml:space="preserve"> launch </w:t>
      </w:r>
      <w:r w:rsidRPr="00340194">
        <w:rPr>
          <w:rStyle w:val="StyleUnderline"/>
          <w:highlight w:val="yellow"/>
        </w:rPr>
        <w:t xml:space="preserve">costs </w:t>
      </w:r>
      <w:r w:rsidRPr="00076BDB">
        <w:rPr>
          <w:rStyle w:val="StyleUnderline"/>
        </w:rPr>
        <w:t>could</w:t>
      </w:r>
      <w:r w:rsidRPr="00340194">
        <w:rPr>
          <w:rStyle w:val="StyleUnderline"/>
          <w:highlight w:val="yellow"/>
        </w:rPr>
        <w:t xml:space="preserve"> facilitate measures to </w:t>
      </w:r>
      <w:r w:rsidRPr="00340194">
        <w:rPr>
          <w:rStyle w:val="Emphasis"/>
          <w:highlight w:val="yellow"/>
        </w:rPr>
        <w:t>combat</w:t>
      </w:r>
      <w:r w:rsidRPr="00A73650">
        <w:rPr>
          <w:rStyle w:val="Emphasis"/>
        </w:rPr>
        <w:t xml:space="preserve"> global </w:t>
      </w:r>
      <w:r w:rsidRPr="00340194">
        <w:rPr>
          <w:rStyle w:val="Emphasis"/>
          <w:highlight w:val="yellow"/>
        </w:rPr>
        <w:t>climate change</w:t>
      </w:r>
      <w:r w:rsidRPr="00F358C0">
        <w:rPr>
          <w:sz w:val="14"/>
        </w:rPr>
        <w:t xml:space="preserve">. </w:t>
      </w:r>
      <w:r w:rsidRPr="00F358C0">
        <w:rPr>
          <w:rStyle w:val="StyleUnderline"/>
        </w:rPr>
        <w:t xml:space="preserve">One proposed solution for </w:t>
      </w:r>
      <w:r w:rsidRPr="00340194">
        <w:rPr>
          <w:rStyle w:val="StyleUnderline"/>
          <w:highlight w:val="yellow"/>
        </w:rPr>
        <w:t>canceling out</w:t>
      </w:r>
      <w:r w:rsidRPr="00F358C0">
        <w:rPr>
          <w:rStyle w:val="StyleUnderline"/>
        </w:rPr>
        <w:t xml:space="preserve"> predicted </w:t>
      </w:r>
      <w:r w:rsidRPr="00340194">
        <w:rPr>
          <w:rStyle w:val="StyleUnderline"/>
          <w:highlight w:val="yellow"/>
        </w:rPr>
        <w:t>increases in</w:t>
      </w:r>
      <w:r w:rsidRPr="00F358C0">
        <w:rPr>
          <w:rStyle w:val="StyleUnderline"/>
        </w:rPr>
        <w:t xml:space="preserve"> average worldwide </w:t>
      </w:r>
      <w:r w:rsidRPr="00340194">
        <w:rPr>
          <w:rStyle w:val="StyleUnderline"/>
          <w:highlight w:val="yellow"/>
        </w:rPr>
        <w:t>temperature</w:t>
      </w:r>
      <w:r w:rsidRPr="00F358C0">
        <w:rPr>
          <w:rStyle w:val="StyleUnderline"/>
        </w:rPr>
        <w:t xml:space="preserve"> is to “prevent[] . . . about </w:t>
      </w:r>
      <w:r w:rsidRPr="002A1CC0">
        <w:rPr>
          <w:rStyle w:val="Emphasis"/>
        </w:rPr>
        <w:t>1%</w:t>
      </w:r>
      <w:r w:rsidRPr="00F358C0">
        <w:rPr>
          <w:rStyle w:val="StyleUnderline"/>
        </w:rPr>
        <w:t xml:space="preserve"> of incoming solar radiation—insolation—from reaching the Earth. This </w:t>
      </w:r>
      <w:r w:rsidRPr="00340194">
        <w:rPr>
          <w:rStyle w:val="StyleUnderline"/>
          <w:highlight w:val="yellow"/>
        </w:rPr>
        <w:t xml:space="preserve">could be done by </w:t>
      </w:r>
      <w:r w:rsidRPr="00340194">
        <w:rPr>
          <w:rStyle w:val="Emphasis"/>
          <w:highlight w:val="yellow"/>
        </w:rPr>
        <w:t>scattering into space</w:t>
      </w:r>
      <w:r w:rsidRPr="00F358C0">
        <w:rPr>
          <w:rStyle w:val="StyleUnderline"/>
        </w:rPr>
        <w:t xml:space="preserve"> from the vicinity of Earth an appropriately small fraction of total insolation.</w:t>
      </w:r>
      <w:r w:rsidRPr="00F358C0">
        <w:rPr>
          <w:sz w:val="14"/>
        </w:rPr>
        <w:t xml:space="preserve">”48 </w:t>
      </w:r>
      <w:r w:rsidRPr="00F358C0">
        <w:rPr>
          <w:rStyle w:val="StyleUnderline"/>
        </w:rPr>
        <w:t xml:space="preserve">Asteroid </w:t>
      </w:r>
      <w:r w:rsidRPr="00340194">
        <w:rPr>
          <w:rStyle w:val="StyleUnderline"/>
          <w:highlight w:val="yellow"/>
        </w:rPr>
        <w:t>mining could facilitate</w:t>
      </w:r>
      <w:r w:rsidRPr="00F358C0">
        <w:rPr>
          <w:rStyle w:val="StyleUnderline"/>
        </w:rPr>
        <w:t xml:space="preserve"> such </w:t>
      </w:r>
      <w:r w:rsidRPr="002A1CC0">
        <w:rPr>
          <w:rStyle w:val="StyleUnderline"/>
        </w:rPr>
        <w:t>measures</w:t>
      </w:r>
      <w:r w:rsidRPr="00F358C0">
        <w:rPr>
          <w:rStyle w:val="StyleUnderline"/>
        </w:rPr>
        <w:t xml:space="preserve"> in that “[</w:t>
      </w:r>
      <w:r w:rsidRPr="00340194">
        <w:rPr>
          <w:rStyle w:val="StyleUnderline"/>
          <w:highlight w:val="yellow"/>
        </w:rPr>
        <w:t>t]</w:t>
      </w:r>
      <w:proofErr w:type="spellStart"/>
      <w:r w:rsidRPr="00340194">
        <w:rPr>
          <w:rStyle w:val="StyleUnderline"/>
          <w:highlight w:val="yellow"/>
        </w:rPr>
        <w:t>ech</w:t>
      </w:r>
      <w:r w:rsidRPr="00F358C0">
        <w:rPr>
          <w:rStyle w:val="StyleUnderline"/>
        </w:rPr>
        <w:t>nologies</w:t>
      </w:r>
      <w:proofErr w:type="spellEnd"/>
      <w:r w:rsidRPr="00F358C0">
        <w:rPr>
          <w:rStyle w:val="StyleUnderline"/>
        </w:rPr>
        <w:t xml:space="preserve"> </w:t>
      </w:r>
      <w:r w:rsidRPr="00340194">
        <w:rPr>
          <w:rStyle w:val="StyleUnderline"/>
          <w:highlight w:val="yellow"/>
        </w:rPr>
        <w:t>that</w:t>
      </w:r>
      <w:r w:rsidRPr="00F358C0">
        <w:rPr>
          <w:rStyle w:val="StyleUnderline"/>
        </w:rPr>
        <w:t xml:space="preserve"> could </w:t>
      </w:r>
      <w:r w:rsidRPr="00A73650">
        <w:rPr>
          <w:rStyle w:val="Emphasis"/>
        </w:rPr>
        <w:t xml:space="preserve">greatly </w:t>
      </w:r>
      <w:r w:rsidRPr="00340194">
        <w:rPr>
          <w:rStyle w:val="Emphasis"/>
          <w:highlight w:val="yellow"/>
        </w:rPr>
        <w:t>decrease the cost of space-launch</w:t>
      </w:r>
      <w:r w:rsidRPr="00F358C0">
        <w:rPr>
          <w:rStyle w:val="StyleUnderline"/>
        </w:rPr>
        <w:t xml:space="preserve"> could make a telling difference in the practicality of all types of </w:t>
      </w:r>
      <w:proofErr w:type="spellStart"/>
      <w:r w:rsidRPr="00A73650">
        <w:rPr>
          <w:rStyle w:val="Emphasis"/>
        </w:rPr>
        <w:t>spacedeployed</w:t>
      </w:r>
      <w:proofErr w:type="spellEnd"/>
      <w:r w:rsidRPr="00A73650">
        <w:rPr>
          <w:rStyle w:val="Emphasis"/>
        </w:rPr>
        <w:t xml:space="preserve"> scattering systems of scales</w:t>
      </w:r>
      <w:r w:rsidRPr="00F358C0">
        <w:rPr>
          <w:rStyle w:val="StyleUnderline"/>
        </w:rPr>
        <w:t xml:space="preserve"> appropriate to insolation modulation</w:t>
      </w:r>
      <w:r w:rsidRPr="00F358C0">
        <w:rPr>
          <w:sz w:val="14"/>
        </w:rPr>
        <w:t xml:space="preserve">.”49 There are certainly intermediate measures to combat climate change that ought to be taken first, but </w:t>
      </w:r>
      <w:r w:rsidRPr="00F358C0">
        <w:rPr>
          <w:rStyle w:val="StyleUnderline"/>
        </w:rPr>
        <w:t xml:space="preserve">asteroid mining would </w:t>
      </w:r>
      <w:r w:rsidRPr="00A73650">
        <w:rPr>
          <w:rStyle w:val="Emphasis"/>
        </w:rPr>
        <w:t>facilitate this expedited solution</w:t>
      </w:r>
      <w:r w:rsidRPr="00F358C0">
        <w:rPr>
          <w:sz w:val="14"/>
        </w:rPr>
        <w:t xml:space="preserve">. </w:t>
      </w:r>
      <w:r w:rsidRPr="00076BDB">
        <w:rPr>
          <w:rStyle w:val="StyleUnderline"/>
        </w:rPr>
        <w:t>While some of the benefits of asteroid mining would doubtless accrue primarily to those nations with asteroid mining companies within their</w:t>
      </w:r>
      <w:r w:rsidRPr="00F358C0">
        <w:rPr>
          <w:rStyle w:val="StyleUnderline"/>
        </w:rPr>
        <w:t xml:space="preserve"> borders, </w:t>
      </w:r>
      <w:r w:rsidRPr="00076BDB">
        <w:rPr>
          <w:rStyle w:val="StyleUnderline"/>
        </w:rPr>
        <w:t>the benefits noted</w:t>
      </w:r>
      <w:r w:rsidRPr="00F358C0">
        <w:rPr>
          <w:rStyle w:val="StyleUnderline"/>
        </w:rPr>
        <w:t xml:space="preserve"> in this section—space exploration as a </w:t>
      </w:r>
      <w:r w:rsidRPr="00A73650">
        <w:rPr>
          <w:rStyle w:val="Emphasis"/>
        </w:rPr>
        <w:t>general proposition</w:t>
      </w:r>
      <w:r w:rsidRPr="00F358C0">
        <w:rPr>
          <w:rStyle w:val="StyleUnderline"/>
        </w:rPr>
        <w:t xml:space="preserve">, </w:t>
      </w:r>
      <w:r w:rsidRPr="00A73650">
        <w:rPr>
          <w:rStyle w:val="Emphasis"/>
        </w:rPr>
        <w:t>technological and scientific development</w:t>
      </w:r>
      <w:r w:rsidRPr="00F358C0">
        <w:rPr>
          <w:rStyle w:val="StyleUnderline"/>
        </w:rPr>
        <w:t xml:space="preserve">, improvement of </w:t>
      </w:r>
      <w:r w:rsidRPr="00A73650">
        <w:rPr>
          <w:rStyle w:val="Emphasis"/>
        </w:rPr>
        <w:t>asteroid diversion technology</w:t>
      </w:r>
      <w:r w:rsidRPr="00F358C0">
        <w:rPr>
          <w:rStyle w:val="StyleUnderline"/>
        </w:rPr>
        <w:t xml:space="preserve">, and facilitated means of </w:t>
      </w:r>
      <w:r w:rsidRPr="00A73650">
        <w:rPr>
          <w:rStyle w:val="Emphasis"/>
        </w:rPr>
        <w:t>swiftly countering climate change</w:t>
      </w:r>
      <w:r w:rsidRPr="00F358C0">
        <w:rPr>
          <w:rStyle w:val="StyleUnderline"/>
        </w:rPr>
        <w:t>—</w:t>
      </w:r>
      <w:r w:rsidRPr="00340194">
        <w:rPr>
          <w:rStyle w:val="StyleUnderline"/>
          <w:highlight w:val="yellow"/>
        </w:rPr>
        <w:t>would</w:t>
      </w:r>
      <w:r w:rsidRPr="00F358C0">
        <w:rPr>
          <w:rStyle w:val="StyleUnderline"/>
        </w:rPr>
        <w:t xml:space="preserve"> </w:t>
      </w:r>
      <w:r w:rsidRPr="00A73650">
        <w:rPr>
          <w:rStyle w:val="Emphasis"/>
        </w:rPr>
        <w:t xml:space="preserve">inure substantially to the </w:t>
      </w:r>
      <w:r w:rsidRPr="00340194">
        <w:rPr>
          <w:rStyle w:val="Emphasis"/>
          <w:highlight w:val="yellow"/>
        </w:rPr>
        <w:t>benefit</w:t>
      </w:r>
      <w:r w:rsidRPr="00F358C0">
        <w:rPr>
          <w:rStyle w:val="Emphasis"/>
        </w:rPr>
        <w:t xml:space="preserve"> of </w:t>
      </w:r>
      <w:r w:rsidRPr="00340194">
        <w:rPr>
          <w:rStyle w:val="Emphasis"/>
          <w:highlight w:val="yellow"/>
        </w:rPr>
        <w:t>all</w:t>
      </w:r>
      <w:r w:rsidRPr="00F358C0">
        <w:rPr>
          <w:rStyle w:val="Emphasis"/>
        </w:rPr>
        <w:t xml:space="preserve"> mankind</w:t>
      </w:r>
      <w:r w:rsidRPr="00F358C0">
        <w:rPr>
          <w:sz w:val="14"/>
        </w:rPr>
        <w:t xml:space="preserve">. </w:t>
      </w:r>
    </w:p>
    <w:p w14:paraId="3B0BB308" w14:textId="77777777" w:rsidR="00634FFB" w:rsidRDefault="00634FFB" w:rsidP="00634FFB">
      <w:pPr>
        <w:pStyle w:val="Heading4"/>
      </w:pPr>
      <w:r>
        <w:t xml:space="preserve">Asteroids cause </w:t>
      </w:r>
      <w:r w:rsidRPr="00596CFE">
        <w:rPr>
          <w:u w:val="single"/>
        </w:rPr>
        <w:t>extinction</w:t>
      </w:r>
    </w:p>
    <w:p w14:paraId="4ADFFDF1" w14:textId="77777777" w:rsidR="00634FFB" w:rsidRDefault="00634FFB" w:rsidP="00634FFB">
      <w:r w:rsidRPr="001B3A96">
        <w:rPr>
          <w:rStyle w:val="Style13ptBold"/>
        </w:rPr>
        <w:t>Baum, 19</w:t>
      </w:r>
      <w:r>
        <w:t xml:space="preserve"> -- executive director of the Global Catastrophic Risk Institute</w:t>
      </w:r>
    </w:p>
    <w:p w14:paraId="0E1DDDB2" w14:textId="77777777" w:rsidR="00634FFB" w:rsidRDefault="00634FFB" w:rsidP="00634FFB">
      <w:r>
        <w:t xml:space="preserve">[Seth, Risk-Risk Tradeoff Analysis of Nuclear Explosives for Asteroid Deflection, Risk Analysis, vol. 39, no. 11, November 2019, p. 2427-2442, </w:t>
      </w:r>
      <w:hyperlink r:id="rId8" w:history="1">
        <w:r w:rsidRPr="001F5FCA">
          <w:rPr>
            <w:rStyle w:val="Hyperlink"/>
          </w:rPr>
          <w:t>https://doi.org/10.1111/risa.13339</w:t>
        </w:r>
      </w:hyperlink>
      <w:r>
        <w:t xml:space="preserve">, accessed 1-8-22]  </w:t>
      </w:r>
    </w:p>
    <w:p w14:paraId="2ACEB2A8" w14:textId="77777777" w:rsidR="00634FFB" w:rsidRPr="001B3A96" w:rsidRDefault="00634FFB" w:rsidP="00634FFB"/>
    <w:p w14:paraId="56A8AB53" w14:textId="77777777" w:rsidR="00634FFB" w:rsidRPr="00DB7304" w:rsidRDefault="00634FFB" w:rsidP="00634FFB">
      <w:pPr>
        <w:rPr>
          <w:sz w:val="12"/>
        </w:rPr>
      </w:pPr>
      <w:r w:rsidRPr="00DB7304">
        <w:rPr>
          <w:sz w:val="12"/>
        </w:rPr>
        <w:t>4.3 Severity of Asteroid Collision and Violent Nuclear Conflict</w:t>
      </w:r>
    </w:p>
    <w:p w14:paraId="1FC17642" w14:textId="77777777" w:rsidR="00634FFB" w:rsidRPr="00DB7304" w:rsidRDefault="00634FFB" w:rsidP="00634FFB">
      <w:pPr>
        <w:rPr>
          <w:sz w:val="12"/>
        </w:rPr>
      </w:pPr>
      <w:r w:rsidRPr="001B3A96">
        <w:rPr>
          <w:rStyle w:val="StyleUnderline"/>
        </w:rPr>
        <w:t>Both asteroid collisions and nuclear weapons detonations involve explosions</w:t>
      </w:r>
      <w:r w:rsidRPr="00DB7304">
        <w:rPr>
          <w:sz w:val="12"/>
        </w:rPr>
        <w:t xml:space="preserve">. </w:t>
      </w:r>
      <w:r w:rsidRPr="001B3A96">
        <w:rPr>
          <w:rStyle w:val="StyleUnderline"/>
        </w:rPr>
        <w:t>Their effects are likewise similar</w:t>
      </w:r>
      <w:r w:rsidRPr="00DB7304">
        <w:rPr>
          <w:sz w:val="12"/>
        </w:rPr>
        <w:t>. A primary difference is the absence of ionizing radiation from asteroid collisions.</w:t>
      </w:r>
    </w:p>
    <w:p w14:paraId="5BE2730E" w14:textId="77777777" w:rsidR="00634FFB" w:rsidRPr="00DB7304" w:rsidRDefault="00634FFB" w:rsidP="00634FFB">
      <w:pPr>
        <w:rPr>
          <w:sz w:val="12"/>
        </w:rPr>
      </w:pPr>
      <w:r w:rsidRPr="00DB7304">
        <w:rPr>
          <w:sz w:val="12"/>
        </w:rPr>
        <w:t xml:space="preserve">The standard physical measure for the severity of asteroid collisions and nuclear detonations is the amount of energy released, in units of tons (T), kilotons (KT), or megatons (MT) of TNT equivalent.10 The 2013 Chelyabinsk asteroid collision was about 20m in diameter and 500KT (Brown et al., 2013). This is about double the smallest size believed to be able to cause damage on Earth’s surface; smaller collisions explode harmlessly in the upper atmosphere (Harris et al., 2015). The Chicxulub impactor was an estimated 10km and 108MT (Chapman &amp; Morrison, 1994). Nuclear weapons have been made as small as around 10T (the U.S. W54 weapon) and as large as 50MT (the Soviet Tsar </w:t>
      </w:r>
      <w:proofErr w:type="spellStart"/>
      <w:r w:rsidRPr="00DB7304">
        <w:rPr>
          <w:sz w:val="12"/>
        </w:rPr>
        <w:t>Bomba</w:t>
      </w:r>
      <w:proofErr w:type="spellEnd"/>
      <w:r w:rsidRPr="00DB7304">
        <w:rPr>
          <w:sz w:val="12"/>
        </w:rPr>
        <w:t>). There is no physical limit to how large of a nuclear weapon can be built. Common nuclear weapon yields are tens to hundreds of KT, and some have yields of several MT (Kristensen and Norris, 2018a, 2018b, 2018c).</w:t>
      </w:r>
    </w:p>
    <w:p w14:paraId="1964B8F4" w14:textId="77777777" w:rsidR="00634FFB" w:rsidRPr="00DB7304" w:rsidRDefault="00634FFB" w:rsidP="00634FFB">
      <w:pPr>
        <w:rPr>
          <w:sz w:val="12"/>
        </w:rPr>
      </w:pPr>
      <w:r w:rsidRPr="00DB7304">
        <w:rPr>
          <w:sz w:val="12"/>
        </w:rPr>
        <w:t>The extent of the damage depends on the amount of energy released and the location on Earth. The 1908 Tunguska collision caused ecological damage across a wide area of Siberia but no significant human harm, though if it had collided four hours later it could have hit Saint Petersburg (Longo, 2007). The locations of asteroid collisions are essentially random, so most occur at ocean locations. The locations of nuclear weapons explosions are not random. In military planning, most nuclear weapons are targeted at either cities or military installations, while test explosions are conducted in remote locations or underground to minimize harm.</w:t>
      </w:r>
    </w:p>
    <w:p w14:paraId="48182C73" w14:textId="77777777" w:rsidR="00634FFB" w:rsidRPr="00DB7304" w:rsidRDefault="00634FFB" w:rsidP="00634FFB">
      <w:pPr>
        <w:rPr>
          <w:sz w:val="12"/>
        </w:rPr>
      </w:pPr>
      <w:r w:rsidRPr="001B3A96">
        <w:rPr>
          <w:rStyle w:val="StyleUnderline"/>
        </w:rPr>
        <w:t>The local harms from asteroid collisions</w:t>
      </w:r>
      <w:r w:rsidRPr="00DB7304">
        <w:rPr>
          <w:sz w:val="12"/>
        </w:rPr>
        <w:t xml:space="preserve"> and nuclear weapons explosions </w:t>
      </w:r>
      <w:r w:rsidRPr="001B3A96">
        <w:rPr>
          <w:rStyle w:val="StyleUnderline"/>
        </w:rPr>
        <w:t>are relatively simple and well understood.</w:t>
      </w:r>
      <w:r w:rsidRPr="00DB7304">
        <w:rPr>
          <w:sz w:val="12"/>
        </w:rPr>
        <w:t xml:space="preserve"> </w:t>
      </w:r>
      <w:r w:rsidRPr="001B3A96">
        <w:rPr>
          <w:rStyle w:val="StyleUnderline"/>
        </w:rPr>
        <w:t>The immediate vicinity is disturbed or destroyed</w:t>
      </w:r>
      <w:r w:rsidRPr="00DB7304">
        <w:rPr>
          <w:sz w:val="12"/>
        </w:rPr>
        <w:t>. The Hiroshima and Nagasaki bombings provide indicative data. They were hit with bombs of 15-20KT yield detonated at altitudes around 500-600m (to maximize damage) over the center city. Fatalities were about 120,000 people in Hiroshima and 60,000 in Nagasaki; the Hiroshima number is likely larger due to flatter terrain and drier conditions that enabled the blast and accompanying firestorm to spread (Toon et al., 2007). Nuclear detonations with higher yields and at larger cities could bring many times more fatalities.</w:t>
      </w:r>
    </w:p>
    <w:p w14:paraId="626E2060" w14:textId="77777777" w:rsidR="00634FFB" w:rsidRPr="00DB7304" w:rsidRDefault="00634FFB" w:rsidP="00634FFB">
      <w:pPr>
        <w:rPr>
          <w:sz w:val="12"/>
        </w:rPr>
      </w:pPr>
      <w:r w:rsidRPr="00DB7304">
        <w:rPr>
          <w:sz w:val="12"/>
        </w:rPr>
        <w:t xml:space="preserve">In comparison, </w:t>
      </w:r>
      <w:r w:rsidRPr="001B3A96">
        <w:rPr>
          <w:rStyle w:val="StyleUnderline"/>
        </w:rPr>
        <w:t xml:space="preserve">local effects from </w:t>
      </w:r>
      <w:r w:rsidRPr="00340194">
        <w:rPr>
          <w:rStyle w:val="StyleUnderline"/>
          <w:highlight w:val="yellow"/>
        </w:rPr>
        <w:t>asteroid collisions</w:t>
      </w:r>
      <w:r w:rsidRPr="001B3A96">
        <w:rPr>
          <w:rStyle w:val="StyleUnderline"/>
        </w:rPr>
        <w:t xml:space="preserve"> could be larger than single nuclear detonations due to their potential for larger event energies</w:t>
      </w:r>
      <w:r w:rsidRPr="00DB7304">
        <w:rPr>
          <w:sz w:val="12"/>
        </w:rPr>
        <w:t>. However, local effects from asteroid collisions would typically see less human harm due to their occurrence at random locations, which are likely to be uninhabited or sparsely populated. Asteroid risk analyses commonly calculate local severity based on the population within a 2 to 4 psi blast overpressure damage area (Canavan, 1993, 1994; Garrick, 2008; Mathias, 2017; Stokes et al., 2003), which is based on studies of nuclear weapons (</w:t>
      </w:r>
      <w:proofErr w:type="spellStart"/>
      <w:r w:rsidRPr="00DB7304">
        <w:rPr>
          <w:sz w:val="12"/>
        </w:rPr>
        <w:t>Glastone</w:t>
      </w:r>
      <w:proofErr w:type="spellEnd"/>
      <w:r w:rsidRPr="00DB7304">
        <w:rPr>
          <w:sz w:val="12"/>
        </w:rPr>
        <w:t xml:space="preserve">, 1962; </w:t>
      </w:r>
      <w:proofErr w:type="spellStart"/>
      <w:r w:rsidRPr="00DB7304">
        <w:rPr>
          <w:sz w:val="12"/>
        </w:rPr>
        <w:t>Glastone</w:t>
      </w:r>
      <w:proofErr w:type="spellEnd"/>
      <w:r w:rsidRPr="00DB7304">
        <w:rPr>
          <w:sz w:val="12"/>
        </w:rPr>
        <w:t xml:space="preserve"> &amp; Dolan, 1977).</w:t>
      </w:r>
    </w:p>
    <w:p w14:paraId="35DCF298" w14:textId="77777777" w:rsidR="00634FFB" w:rsidRPr="00DB7304" w:rsidRDefault="00634FFB" w:rsidP="00634FFB">
      <w:pPr>
        <w:rPr>
          <w:sz w:val="12"/>
        </w:rPr>
      </w:pPr>
      <w:r w:rsidRPr="001B3A96">
        <w:rPr>
          <w:rStyle w:val="StyleUnderline"/>
        </w:rPr>
        <w:t xml:space="preserve">A sufficiently large asteroid collision at an ocean </w:t>
      </w:r>
      <w:r w:rsidRPr="00340194">
        <w:rPr>
          <w:rStyle w:val="StyleUnderline"/>
          <w:highlight w:val="yellow"/>
        </w:rPr>
        <w:t xml:space="preserve">would cause a </w:t>
      </w:r>
      <w:r w:rsidRPr="00340194">
        <w:rPr>
          <w:rStyle w:val="Emphasis"/>
          <w:highlight w:val="yellow"/>
        </w:rPr>
        <w:t>tsunami</w:t>
      </w:r>
      <w:r w:rsidRPr="00DB7304">
        <w:rPr>
          <w:sz w:val="12"/>
        </w:rPr>
        <w:t xml:space="preserve">. The current literature lacks consensus on how severe the tsunami would be. </w:t>
      </w:r>
      <w:proofErr w:type="spellStart"/>
      <w:r w:rsidRPr="001B3A96">
        <w:rPr>
          <w:rStyle w:val="StyleUnderline"/>
        </w:rPr>
        <w:t>Gusiakov</w:t>
      </w:r>
      <w:proofErr w:type="spellEnd"/>
      <w:r w:rsidRPr="001B3A96">
        <w:rPr>
          <w:rStyle w:val="StyleUnderline"/>
        </w:rPr>
        <w:t xml:space="preserve"> et al. (2010) propose that several massive asteroid-caused tsunamis have occurred in recent millennia</w:t>
      </w:r>
      <w:r w:rsidRPr="00DB7304">
        <w:rPr>
          <w:sz w:val="12"/>
        </w:rPr>
        <w:t xml:space="preserve">, but this proposition is hotly disputed (Bourgeois &amp; Weiss, 2009; Goff et al., 2010; Pinter &amp; </w:t>
      </w:r>
      <w:proofErr w:type="spellStart"/>
      <w:r w:rsidRPr="00DB7304">
        <w:rPr>
          <w:sz w:val="12"/>
        </w:rPr>
        <w:t>Ishman</w:t>
      </w:r>
      <w:proofErr w:type="spellEnd"/>
      <w:r w:rsidRPr="00DB7304">
        <w:rPr>
          <w:sz w:val="12"/>
        </w:rPr>
        <w:t>, 2008). Other studies suggest that asteroid-caused tsunamis are much less severe (</w:t>
      </w:r>
      <w:proofErr w:type="spellStart"/>
      <w:r w:rsidRPr="00DB7304">
        <w:rPr>
          <w:sz w:val="12"/>
        </w:rPr>
        <w:t>Gisler</w:t>
      </w:r>
      <w:proofErr w:type="spellEnd"/>
      <w:r w:rsidRPr="00DB7304">
        <w:rPr>
          <w:sz w:val="12"/>
        </w:rPr>
        <w:t xml:space="preserve">, Weaver, &amp; </w:t>
      </w:r>
      <w:proofErr w:type="spellStart"/>
      <w:r w:rsidRPr="00DB7304">
        <w:rPr>
          <w:sz w:val="12"/>
        </w:rPr>
        <w:t>Gittings</w:t>
      </w:r>
      <w:proofErr w:type="spellEnd"/>
      <w:r w:rsidRPr="00DB7304">
        <w:rPr>
          <w:sz w:val="12"/>
        </w:rPr>
        <w:t xml:space="preserve">, 2011; </w:t>
      </w:r>
      <w:proofErr w:type="spellStart"/>
      <w:r w:rsidRPr="00DB7304">
        <w:rPr>
          <w:sz w:val="12"/>
        </w:rPr>
        <w:t>Korycansky</w:t>
      </w:r>
      <w:proofErr w:type="spellEnd"/>
      <w:r w:rsidRPr="00DB7304">
        <w:rPr>
          <w:sz w:val="12"/>
        </w:rPr>
        <w:t xml:space="preserve"> &amp; </w:t>
      </w:r>
      <w:proofErr w:type="spellStart"/>
      <w:r w:rsidRPr="00DB7304">
        <w:rPr>
          <w:sz w:val="12"/>
        </w:rPr>
        <w:t>Lynett</w:t>
      </w:r>
      <w:proofErr w:type="spellEnd"/>
      <w:r w:rsidRPr="00DB7304">
        <w:rPr>
          <w:sz w:val="12"/>
        </w:rPr>
        <w:t>, 2005).</w:t>
      </w:r>
    </w:p>
    <w:p w14:paraId="78538463" w14:textId="77777777" w:rsidR="00634FFB" w:rsidRPr="00DB7304" w:rsidRDefault="00634FFB" w:rsidP="00634FFB">
      <w:pPr>
        <w:rPr>
          <w:sz w:val="12"/>
        </w:rPr>
      </w:pPr>
      <w:r w:rsidRPr="001B3A96">
        <w:rPr>
          <w:rStyle w:val="StyleUnderline"/>
        </w:rPr>
        <w:t xml:space="preserve">The most severe asteroid </w:t>
      </w:r>
      <w:r w:rsidRPr="00DB7304">
        <w:rPr>
          <w:rStyle w:val="StyleUnderline"/>
        </w:rPr>
        <w:t xml:space="preserve">collisions </w:t>
      </w:r>
      <w:r w:rsidRPr="00340194">
        <w:rPr>
          <w:rStyle w:val="StyleUnderline"/>
          <w:highlight w:val="yellow"/>
        </w:rPr>
        <w:t>and</w:t>
      </w:r>
      <w:r w:rsidRPr="00DB7304">
        <w:rPr>
          <w:rStyle w:val="StyleUnderline"/>
        </w:rPr>
        <w:t xml:space="preserve"> nuclear wars can cause</w:t>
      </w:r>
      <w:r w:rsidRPr="001B3A96">
        <w:rPr>
          <w:rStyle w:val="StyleUnderline"/>
        </w:rPr>
        <w:t xml:space="preserve"> </w:t>
      </w:r>
      <w:r w:rsidRPr="00340194">
        <w:rPr>
          <w:rStyle w:val="Emphasis"/>
          <w:highlight w:val="yellow"/>
        </w:rPr>
        <w:t>global environmental effects</w:t>
      </w:r>
      <w:r w:rsidRPr="00DB7304">
        <w:rPr>
          <w:sz w:val="12"/>
        </w:rPr>
        <w:t xml:space="preserve">. </w:t>
      </w:r>
      <w:r w:rsidRPr="00DB7304">
        <w:rPr>
          <w:rStyle w:val="StyleUnderline"/>
        </w:rPr>
        <w:t>The core mechanism is the transport of particulate matter into the stratosphere, where it can spread worldwide and remain aloft for years or decades</w:t>
      </w:r>
      <w:r w:rsidRPr="00DB7304">
        <w:rPr>
          <w:sz w:val="12"/>
        </w:rPr>
        <w:t xml:space="preserve">. </w:t>
      </w:r>
      <w:r w:rsidRPr="00DB7304">
        <w:rPr>
          <w:rStyle w:val="StyleUnderline"/>
        </w:rPr>
        <w:t xml:space="preserve">Large asteroid </w:t>
      </w:r>
      <w:r w:rsidRPr="00340194">
        <w:rPr>
          <w:rStyle w:val="StyleUnderline"/>
          <w:highlight w:val="yellow"/>
        </w:rPr>
        <w:t>collisions create</w:t>
      </w:r>
      <w:r w:rsidRPr="00DB7304">
        <w:rPr>
          <w:rStyle w:val="StyleUnderline"/>
        </w:rPr>
        <w:t xml:space="preserve"> large quantities of </w:t>
      </w:r>
      <w:r w:rsidRPr="00340194">
        <w:rPr>
          <w:rStyle w:val="Emphasis"/>
          <w:highlight w:val="yellow"/>
        </w:rPr>
        <w:t>dust</w:t>
      </w:r>
      <w:r w:rsidRPr="00340194">
        <w:rPr>
          <w:rStyle w:val="StyleUnderline"/>
          <w:highlight w:val="yellow"/>
        </w:rPr>
        <w:t xml:space="preserve"> and</w:t>
      </w:r>
      <w:r w:rsidRPr="00DB7304">
        <w:rPr>
          <w:rStyle w:val="StyleUnderline"/>
        </w:rPr>
        <w:t xml:space="preserve"> large fireballs; the fire heats the dust so that some portion of it rises into the stratosphere.</w:t>
      </w:r>
      <w:r w:rsidRPr="00DB7304">
        <w:rPr>
          <w:sz w:val="12"/>
        </w:rPr>
        <w:t xml:space="preserve"> </w:t>
      </w:r>
      <w:r w:rsidRPr="00DB7304">
        <w:rPr>
          <w:rStyle w:val="StyleUnderline"/>
        </w:rPr>
        <w:t>The largest collisions</w:t>
      </w:r>
      <w:r w:rsidRPr="00DB7304">
        <w:rPr>
          <w:sz w:val="12"/>
        </w:rPr>
        <w:t xml:space="preserve">, such as the 10km Chicxulub impactor, </w:t>
      </w:r>
      <w:r w:rsidRPr="00DB7304">
        <w:rPr>
          <w:rStyle w:val="StyleUnderline"/>
        </w:rPr>
        <w:t>can also eject debris from the collision site into space</w:t>
      </w:r>
      <w:r w:rsidRPr="00DB7304">
        <w:rPr>
          <w:sz w:val="12"/>
        </w:rPr>
        <w:t xml:space="preserve">; </w:t>
      </w:r>
      <w:r w:rsidRPr="00DB7304">
        <w:rPr>
          <w:rStyle w:val="StyleUnderline"/>
        </w:rPr>
        <w:t xml:space="preserve">upon reentry into the atmosphere, the debris heats up enough to spark </w:t>
      </w:r>
      <w:r w:rsidRPr="00340194">
        <w:rPr>
          <w:rStyle w:val="Emphasis"/>
          <w:highlight w:val="yellow"/>
        </w:rPr>
        <w:t>global fires</w:t>
      </w:r>
      <w:r w:rsidRPr="00DB7304">
        <w:rPr>
          <w:sz w:val="12"/>
        </w:rPr>
        <w:t xml:space="preserve"> (Toon, </w:t>
      </w:r>
      <w:proofErr w:type="spellStart"/>
      <w:r w:rsidRPr="00DB7304">
        <w:rPr>
          <w:sz w:val="12"/>
        </w:rPr>
        <w:t>Zahnle</w:t>
      </w:r>
      <w:proofErr w:type="spellEnd"/>
      <w:r w:rsidRPr="00DB7304">
        <w:rPr>
          <w:sz w:val="12"/>
        </w:rPr>
        <w:t>, Morrison, Turco, &amp; Covey, 1997</w:t>
      </w:r>
      <w:r w:rsidRPr="00DB7304">
        <w:rPr>
          <w:rStyle w:val="StyleUnderline"/>
        </w:rPr>
        <w:t xml:space="preserve">). The fires are </w:t>
      </w:r>
      <w:r w:rsidRPr="00340194">
        <w:rPr>
          <w:rStyle w:val="Emphasis"/>
          <w:highlight w:val="yellow"/>
        </w:rPr>
        <w:t>a major impact in their own right</w:t>
      </w:r>
      <w:r w:rsidRPr="00340194">
        <w:rPr>
          <w:rStyle w:val="StyleUnderline"/>
          <w:highlight w:val="yellow"/>
        </w:rPr>
        <w:t xml:space="preserve"> </w:t>
      </w:r>
      <w:r w:rsidRPr="00DB7304">
        <w:rPr>
          <w:rStyle w:val="StyleUnderline"/>
        </w:rPr>
        <w:t>and can send additional smoke into the stratosphere</w:t>
      </w:r>
      <w:r w:rsidRPr="00DB7304">
        <w:rPr>
          <w:sz w:val="12"/>
        </w:rPr>
        <w:t>. For nuclear explosions, there is also a fireball and smoke, in this case from the burning of cities or other military targets.</w:t>
      </w:r>
    </w:p>
    <w:p w14:paraId="370ABBA2" w14:textId="77777777" w:rsidR="00634FFB" w:rsidRPr="00DB7304" w:rsidRDefault="00634FFB" w:rsidP="00634FFB">
      <w:pPr>
        <w:rPr>
          <w:sz w:val="12"/>
        </w:rPr>
      </w:pPr>
      <w:r w:rsidRPr="00340194">
        <w:rPr>
          <w:rStyle w:val="StyleUnderline"/>
          <w:highlight w:val="yellow"/>
        </w:rPr>
        <w:t>While in the stratosphere</w:t>
      </w:r>
      <w:r w:rsidRPr="00DB7304">
        <w:rPr>
          <w:rStyle w:val="StyleUnderline"/>
        </w:rPr>
        <w:t xml:space="preserve">, </w:t>
      </w:r>
      <w:r w:rsidRPr="00340194">
        <w:rPr>
          <w:rStyle w:val="StyleUnderline"/>
          <w:highlight w:val="yellow"/>
        </w:rPr>
        <w:t>the particulate</w:t>
      </w:r>
      <w:r w:rsidRPr="00DB7304">
        <w:rPr>
          <w:rStyle w:val="StyleUnderline"/>
        </w:rPr>
        <w:t xml:space="preserve"> matter </w:t>
      </w:r>
      <w:r w:rsidRPr="00340194">
        <w:rPr>
          <w:rStyle w:val="Emphasis"/>
          <w:highlight w:val="yellow"/>
        </w:rPr>
        <w:t>blocks sunlight</w:t>
      </w:r>
      <w:r w:rsidRPr="00340194">
        <w:rPr>
          <w:rStyle w:val="StyleUnderline"/>
          <w:highlight w:val="yellow"/>
        </w:rPr>
        <w:t xml:space="preserve"> and </w:t>
      </w:r>
      <w:r w:rsidRPr="00340194">
        <w:rPr>
          <w:rStyle w:val="Emphasis"/>
          <w:highlight w:val="yellow"/>
        </w:rPr>
        <w:t>destroys ozone</w:t>
      </w:r>
      <w:r w:rsidRPr="00DB7304">
        <w:rPr>
          <w:sz w:val="12"/>
        </w:rPr>
        <w:t xml:space="preserve"> (Toon et al., 2007). </w:t>
      </w:r>
      <w:r w:rsidRPr="00DB7304">
        <w:rPr>
          <w:rStyle w:val="StyleUnderline"/>
        </w:rPr>
        <w:t>The ozone loss increases the amount of ultraviolet radiation reaching the surface, causing skin cancer and other harms</w:t>
      </w:r>
      <w:r w:rsidRPr="00DB7304">
        <w:rPr>
          <w:sz w:val="12"/>
        </w:rPr>
        <w:t xml:space="preserve"> (Mills, Toon, Turco, </w:t>
      </w:r>
      <w:proofErr w:type="spellStart"/>
      <w:r w:rsidRPr="00DB7304">
        <w:rPr>
          <w:sz w:val="12"/>
        </w:rPr>
        <w:t>Kinnison</w:t>
      </w:r>
      <w:proofErr w:type="spellEnd"/>
      <w:r w:rsidRPr="00DB7304">
        <w:rPr>
          <w:sz w:val="12"/>
        </w:rPr>
        <w:t xml:space="preserve">, &amp; Garcia, 2008). </w:t>
      </w:r>
      <w:r w:rsidRPr="00DB7304">
        <w:rPr>
          <w:rStyle w:val="StyleUnderline"/>
        </w:rPr>
        <w:t xml:space="preserve">The </w:t>
      </w:r>
      <w:r w:rsidRPr="00340194">
        <w:rPr>
          <w:rStyle w:val="StyleUnderline"/>
          <w:highlight w:val="yellow"/>
        </w:rPr>
        <w:t xml:space="preserve">blocked sunlight causes </w:t>
      </w:r>
      <w:r w:rsidRPr="00340194">
        <w:rPr>
          <w:rStyle w:val="Emphasis"/>
          <w:highlight w:val="yellow"/>
        </w:rPr>
        <w:t>abrupt cooling</w:t>
      </w:r>
      <w:r w:rsidRPr="00DB7304">
        <w:rPr>
          <w:rStyle w:val="StyleUnderline"/>
        </w:rPr>
        <w:t xml:space="preserve"> of Earth’s surface </w:t>
      </w:r>
      <w:r w:rsidRPr="00340194">
        <w:rPr>
          <w:rStyle w:val="StyleUnderline"/>
          <w:highlight w:val="yellow"/>
        </w:rPr>
        <w:t>and</w:t>
      </w:r>
      <w:r w:rsidRPr="00DB7304">
        <w:rPr>
          <w:rStyle w:val="StyleUnderline"/>
        </w:rPr>
        <w:t xml:space="preserve"> in turn </w:t>
      </w:r>
      <w:r w:rsidRPr="0069703C">
        <w:rPr>
          <w:rStyle w:val="StyleUnderline"/>
        </w:rPr>
        <w:t>reduced</w:t>
      </w:r>
      <w:r w:rsidRPr="00DB7304">
        <w:rPr>
          <w:rStyle w:val="StyleUnderline"/>
        </w:rPr>
        <w:t xml:space="preserve"> precipitation due to a weakened hydrological cycle</w:t>
      </w:r>
      <w:r w:rsidRPr="00DB7304">
        <w:rPr>
          <w:sz w:val="12"/>
        </w:rPr>
        <w:t xml:space="preserve">. </w:t>
      </w:r>
      <w:r w:rsidRPr="00DB7304">
        <w:rPr>
          <w:rStyle w:val="StyleUnderline"/>
        </w:rPr>
        <w:t xml:space="preserve">The cool, dry, and dark conditions </w:t>
      </w:r>
      <w:r w:rsidRPr="00340194">
        <w:rPr>
          <w:rStyle w:val="Emphasis"/>
          <w:highlight w:val="yellow"/>
        </w:rPr>
        <w:t>reduce plant growth</w:t>
      </w:r>
      <w:r w:rsidRPr="00DB7304">
        <w:rPr>
          <w:rStyle w:val="StyleUnderline"/>
        </w:rPr>
        <w:t>.</w:t>
      </w:r>
      <w:r w:rsidRPr="00DB7304">
        <w:rPr>
          <w:sz w:val="12"/>
        </w:rPr>
        <w:t xml:space="preserve"> Recent studies use modern climate and crop models to examine the effects for a hypothetical </w:t>
      </w:r>
      <w:proofErr w:type="spellStart"/>
      <w:r w:rsidRPr="00DB7304">
        <w:rPr>
          <w:sz w:val="12"/>
        </w:rPr>
        <w:t>IndiaPakistan</w:t>
      </w:r>
      <w:proofErr w:type="spellEnd"/>
      <w:r w:rsidRPr="00DB7304">
        <w:rPr>
          <w:sz w:val="12"/>
        </w:rPr>
        <w:t xml:space="preserve"> nuclear war scenario with 100 weapons (50 per side) each of 15KT yield. </w:t>
      </w:r>
      <w:r w:rsidRPr="00DB7304">
        <w:rPr>
          <w:rStyle w:val="StyleUnderline"/>
        </w:rPr>
        <w:t xml:space="preserve">The </w:t>
      </w:r>
      <w:r w:rsidRPr="00340194">
        <w:rPr>
          <w:rStyle w:val="StyleUnderline"/>
          <w:highlight w:val="yellow"/>
        </w:rPr>
        <w:t xml:space="preserve">studies find </w:t>
      </w:r>
      <w:r w:rsidRPr="00340194">
        <w:rPr>
          <w:rStyle w:val="Emphasis"/>
          <w:highlight w:val="yellow"/>
        </w:rPr>
        <w:t>agriculture declines</w:t>
      </w:r>
      <w:r w:rsidRPr="00DB7304">
        <w:rPr>
          <w:rStyle w:val="StyleUnderline"/>
        </w:rPr>
        <w:t xml:space="preserve"> in the range of approximately 2% to 50% depending on the crop and location</w:t>
      </w:r>
      <w:r w:rsidRPr="00DB7304">
        <w:rPr>
          <w:sz w:val="12"/>
        </w:rPr>
        <w:t xml:space="preserve">.11 </w:t>
      </w:r>
      <w:r w:rsidRPr="00DB7304">
        <w:rPr>
          <w:rStyle w:val="StyleUnderline"/>
        </w:rPr>
        <w:t xml:space="preserve">Another study compares the crop data to existing poverty and malnourishment and estimates that the crop declines </w:t>
      </w:r>
      <w:r w:rsidRPr="00340194">
        <w:rPr>
          <w:rStyle w:val="StyleUnderline"/>
          <w:highlight w:val="yellow"/>
        </w:rPr>
        <w:t xml:space="preserve">could </w:t>
      </w:r>
      <w:r w:rsidRPr="00340194">
        <w:rPr>
          <w:rStyle w:val="Emphasis"/>
          <w:highlight w:val="yellow"/>
        </w:rPr>
        <w:t>threaten starvation for two billion</w:t>
      </w:r>
      <w:r w:rsidRPr="00DB7304">
        <w:rPr>
          <w:rStyle w:val="StyleUnderline"/>
        </w:rPr>
        <w:t xml:space="preserve"> people</w:t>
      </w:r>
      <w:r w:rsidRPr="00DB7304">
        <w:rPr>
          <w:sz w:val="12"/>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the 100 weapon scenario used in these studies is not the largest potential scenario. Larger nuclear wars and </w:t>
      </w:r>
      <w:r w:rsidRPr="00DB7304">
        <w:rPr>
          <w:rStyle w:val="StyleUnderline"/>
        </w:rPr>
        <w:t>large asteroid collisions could cause greater harm</w:t>
      </w:r>
      <w:r w:rsidRPr="00DB7304">
        <w:rPr>
          <w:sz w:val="12"/>
        </w:rPr>
        <w:t xml:space="preserve">. </w:t>
      </w:r>
      <w:r w:rsidRPr="00DB7304">
        <w:rPr>
          <w:rStyle w:val="StyleUnderline"/>
        </w:rPr>
        <w:t xml:space="preserve">The </w:t>
      </w:r>
      <w:r w:rsidRPr="0069703C">
        <w:rPr>
          <w:rStyle w:val="StyleUnderline"/>
        </w:rPr>
        <w:t>largest</w:t>
      </w:r>
      <w:r w:rsidRPr="00DB7304">
        <w:rPr>
          <w:rStyle w:val="StyleUnderline"/>
        </w:rPr>
        <w:t xml:space="preserve"> </w:t>
      </w:r>
      <w:r w:rsidRPr="00340194">
        <w:rPr>
          <w:rStyle w:val="StyleUnderline"/>
          <w:highlight w:val="yellow"/>
        </w:rPr>
        <w:t>asteroid collisions could</w:t>
      </w:r>
      <w:r w:rsidRPr="00DB7304">
        <w:rPr>
          <w:rStyle w:val="StyleUnderline"/>
        </w:rPr>
        <w:t xml:space="preserve"> even </w:t>
      </w:r>
      <w:r w:rsidRPr="00340194">
        <w:rPr>
          <w:rStyle w:val="StyleUnderline"/>
          <w:highlight w:val="yellow"/>
        </w:rPr>
        <w:t xml:space="preserve">reduce sunlight below the </w:t>
      </w:r>
      <w:r w:rsidRPr="00340194">
        <w:rPr>
          <w:rStyle w:val="Emphasis"/>
          <w:highlight w:val="yellow"/>
        </w:rPr>
        <w:t>minimum needed for vision</w:t>
      </w:r>
      <w:r w:rsidRPr="00DB7304">
        <w:rPr>
          <w:sz w:val="12"/>
        </w:rPr>
        <w:t xml:space="preserve"> (Toon et al., 1997). </w:t>
      </w:r>
      <w:r w:rsidRPr="00DB7304">
        <w:rPr>
          <w:rStyle w:val="StyleUnderline"/>
        </w:rPr>
        <w:t>Asteroid risk analyses have proposed that the global environmental disruption from large collisions could cause one billion deaths</w:t>
      </w:r>
      <w:r w:rsidRPr="00DB7304">
        <w:rPr>
          <w:sz w:val="12"/>
        </w:rPr>
        <w:t xml:space="preserve"> (NRC, 2010) </w:t>
      </w:r>
      <w:r w:rsidRPr="00DB7304">
        <w:rPr>
          <w:rStyle w:val="StyleUnderline"/>
        </w:rPr>
        <w:t>or the death of 25% of all humans</w:t>
      </w:r>
      <w:r w:rsidRPr="00DB7304">
        <w:rPr>
          <w:sz w:val="12"/>
        </w:rPr>
        <w:t xml:space="preserve"> (Chapman, 2004; Chapman &amp; Morrison, 1994; Morrison, 1992), though these figures have not been rigorously justified (Baum, 2018a).</w:t>
      </w:r>
    </w:p>
    <w:p w14:paraId="31CCFE75" w14:textId="77777777" w:rsidR="00634FFB" w:rsidRPr="00DB7304" w:rsidRDefault="00634FFB" w:rsidP="00634FFB">
      <w:pPr>
        <w:rPr>
          <w:sz w:val="12"/>
        </w:rPr>
      </w:pPr>
      <w:r w:rsidRPr="00DB7304">
        <w:rPr>
          <w:rStyle w:val="StyleUnderline"/>
        </w:rPr>
        <w:t>The harms from asteroid collisions</w:t>
      </w:r>
      <w:r w:rsidRPr="00DB7304">
        <w:rPr>
          <w:sz w:val="12"/>
        </w:rPr>
        <w:t xml:space="preserve"> and nuclear wars can also </w:t>
      </w:r>
      <w:r w:rsidRPr="00DB7304">
        <w:rPr>
          <w:rStyle w:val="StyleUnderline"/>
        </w:rPr>
        <w:t xml:space="preserve">include important secondary effects. The </w:t>
      </w:r>
      <w:r w:rsidRPr="00340194">
        <w:rPr>
          <w:rStyle w:val="StyleUnderline"/>
          <w:highlight w:val="yellow"/>
        </w:rPr>
        <w:t>food shortages</w:t>
      </w:r>
      <w:r w:rsidRPr="00DB7304">
        <w:rPr>
          <w:rStyle w:val="StyleUnderline"/>
        </w:rPr>
        <w:t xml:space="preserve"> from severe global environmental disruption </w:t>
      </w:r>
      <w:r w:rsidRPr="00340194">
        <w:rPr>
          <w:rStyle w:val="StyleUnderline"/>
          <w:highlight w:val="yellow"/>
        </w:rPr>
        <w:t>could lead to</w:t>
      </w:r>
      <w:r w:rsidRPr="00DB7304">
        <w:rPr>
          <w:rStyle w:val="StyleUnderline"/>
        </w:rPr>
        <w:t xml:space="preserve"> infectious </w:t>
      </w:r>
      <w:r w:rsidRPr="00340194">
        <w:rPr>
          <w:rStyle w:val="Emphasis"/>
          <w:highlight w:val="yellow"/>
        </w:rPr>
        <w:t>disease outbreaks</w:t>
      </w:r>
      <w:r w:rsidRPr="00DB7304">
        <w:rPr>
          <w:rStyle w:val="StyleUnderline"/>
        </w:rPr>
        <w:t xml:space="preserve"> as public health conditions deteriorate</w:t>
      </w:r>
      <w:r w:rsidRPr="00DB7304">
        <w:rPr>
          <w:sz w:val="12"/>
        </w:rPr>
        <w:t xml:space="preserve"> (Helfand, 2013). </w:t>
      </w:r>
      <w:r w:rsidRPr="00340194">
        <w:rPr>
          <w:rStyle w:val="Emphasis"/>
          <w:highlight w:val="yellow"/>
        </w:rPr>
        <w:t>Law and order</w:t>
      </w:r>
      <w:r w:rsidRPr="00340194">
        <w:rPr>
          <w:rStyle w:val="StyleUnderline"/>
          <w:highlight w:val="yellow"/>
        </w:rPr>
        <w:t xml:space="preserve"> could be lost</w:t>
      </w:r>
      <w:r w:rsidRPr="00DB7304">
        <w:rPr>
          <w:rStyle w:val="StyleUnderline"/>
        </w:rPr>
        <w:t xml:space="preserve"> in at least some locations as people struggle for survival</w:t>
      </w:r>
      <w:r w:rsidRPr="00DB7304">
        <w:rPr>
          <w:sz w:val="12"/>
        </w:rPr>
        <w:t xml:space="preserve"> (Maher &amp; Baum, 2013). </w:t>
      </w:r>
      <w:r w:rsidRPr="00340194">
        <w:rPr>
          <w:rStyle w:val="StyleUnderline"/>
          <w:highlight w:val="yellow"/>
        </w:rPr>
        <w:t xml:space="preserve">Today’s </w:t>
      </w:r>
      <w:r w:rsidRPr="005935B4">
        <w:rPr>
          <w:rStyle w:val="StyleUnderline"/>
        </w:rPr>
        <w:t>complex</w:t>
      </w:r>
      <w:r w:rsidRPr="00DB7304">
        <w:rPr>
          <w:rStyle w:val="StyleUnderline"/>
        </w:rPr>
        <w:t xml:space="preserve"> global political-economic </w:t>
      </w:r>
      <w:r w:rsidRPr="00340194">
        <w:rPr>
          <w:rStyle w:val="StyleUnderline"/>
          <w:highlight w:val="yellow"/>
        </w:rPr>
        <w:t xml:space="preserve">system already shows </w:t>
      </w:r>
      <w:r w:rsidRPr="00340194">
        <w:rPr>
          <w:rStyle w:val="Emphasis"/>
          <w:highlight w:val="yellow"/>
        </w:rPr>
        <w:t>fragility to shocks</w:t>
      </w:r>
      <w:r w:rsidRPr="00DB7304">
        <w:rPr>
          <w:sz w:val="12"/>
        </w:rPr>
        <w:t xml:space="preserve"> such as the 2007- 2008 financial crisis (Centeno, Nag, Patterson, Shaver, &amp; </w:t>
      </w:r>
      <w:proofErr w:type="spellStart"/>
      <w:r w:rsidRPr="00DB7304">
        <w:rPr>
          <w:sz w:val="12"/>
        </w:rPr>
        <w:t>Windawi</w:t>
      </w:r>
      <w:proofErr w:type="spellEnd"/>
      <w:r w:rsidRPr="00DB7304">
        <w:rPr>
          <w:sz w:val="12"/>
        </w:rPr>
        <w:t xml:space="preserve">, 2015); </w:t>
      </w:r>
      <w:r w:rsidRPr="00DB7304">
        <w:rPr>
          <w:rStyle w:val="StyleUnderline"/>
        </w:rPr>
        <w:t>an asteroid collision or nuclear war could be an extremely large shock</w:t>
      </w:r>
      <w:r w:rsidRPr="00DB7304">
        <w:rPr>
          <w:sz w:val="12"/>
        </w:rPr>
        <w:t xml:space="preserve">. </w:t>
      </w:r>
      <w:r w:rsidRPr="00DB7304">
        <w:rPr>
          <w:rStyle w:val="StyleUnderline"/>
        </w:rPr>
        <w:t>The systemic consequences of a nuclear war would be further worsened by the likely loss of major world cities that serve as important hubs in the global economy</w:t>
      </w:r>
      <w:r w:rsidRPr="00DB7304">
        <w:rPr>
          <w:sz w:val="12"/>
        </w:rPr>
        <w:t>. Even a single detonation in nuclear terrorism would have ripple effects across the global political-economic system (similar to, but likely larger than, the response prompted by the terrorist attacks of 11 September 2001).</w:t>
      </w:r>
    </w:p>
    <w:p w14:paraId="204AA8B8" w14:textId="77777777" w:rsidR="00634FFB" w:rsidRPr="00DB7304" w:rsidRDefault="00634FFB" w:rsidP="00634FFB">
      <w:pPr>
        <w:rPr>
          <w:sz w:val="12"/>
        </w:rPr>
      </w:pPr>
      <w:r w:rsidRPr="00DB7304">
        <w:rPr>
          <w:rStyle w:val="StyleUnderline"/>
        </w:rPr>
        <w:t xml:space="preserve">It is possible for </w:t>
      </w:r>
      <w:r w:rsidRPr="00340194">
        <w:rPr>
          <w:rStyle w:val="StyleUnderline"/>
          <w:highlight w:val="yellow"/>
        </w:rPr>
        <w:t>asteroid collisions</w:t>
      </w:r>
      <w:r w:rsidRPr="00DB7304">
        <w:rPr>
          <w:rStyle w:val="StyleUnderline"/>
        </w:rPr>
        <w:t xml:space="preserve"> to </w:t>
      </w:r>
      <w:r w:rsidRPr="0069703C">
        <w:rPr>
          <w:rStyle w:val="StyleUnderline"/>
        </w:rPr>
        <w:t>cause nuclear war</w:t>
      </w:r>
      <w:r w:rsidRPr="00DB7304">
        <w:rPr>
          <w:rStyle w:val="StyleUnderline"/>
        </w:rPr>
        <w:t xml:space="preserve">. An asteroid explosion </w:t>
      </w:r>
      <w:r w:rsidRPr="00340194">
        <w:rPr>
          <w:rStyle w:val="StyleUnderline"/>
          <w:highlight w:val="yellow"/>
        </w:rPr>
        <w:t xml:space="preserve">could be </w:t>
      </w:r>
      <w:r w:rsidRPr="00340194">
        <w:rPr>
          <w:rStyle w:val="Emphasis"/>
          <w:highlight w:val="yellow"/>
        </w:rPr>
        <w:t>misinterpreted as a nuclear attack</w:t>
      </w:r>
      <w:r w:rsidRPr="00340194">
        <w:rPr>
          <w:rStyle w:val="StyleUnderline"/>
          <w:highlight w:val="yellow"/>
        </w:rPr>
        <w:t>, prompting</w:t>
      </w:r>
      <w:r w:rsidRPr="00DB7304">
        <w:rPr>
          <w:rStyle w:val="StyleUnderline"/>
        </w:rPr>
        <w:t xml:space="preserve"> nuclear attack that is believed to be </w:t>
      </w:r>
      <w:r w:rsidRPr="00340194">
        <w:rPr>
          <w:rStyle w:val="Emphasis"/>
          <w:highlight w:val="yellow"/>
        </w:rPr>
        <w:t>retaliation</w:t>
      </w:r>
      <w:r w:rsidRPr="00DB7304">
        <w:rPr>
          <w:sz w:val="12"/>
        </w:rPr>
        <w:t>. For example, the 2013 Chelyabinsk event occurred near an important Russian military installation, prompting concerns about the event’s interpretation (Harris et al., 2015).</w:t>
      </w:r>
    </w:p>
    <w:p w14:paraId="6B3768FE" w14:textId="77777777" w:rsidR="00634FFB" w:rsidRPr="00DB7304" w:rsidRDefault="00634FFB" w:rsidP="00634FFB">
      <w:pPr>
        <w:rPr>
          <w:sz w:val="12"/>
        </w:rPr>
      </w:pPr>
      <w:r w:rsidRPr="00DB7304">
        <w:rPr>
          <w:sz w:val="12"/>
        </w:rPr>
        <w:t>The ultimate severity of an asteroid collision or violent nuclear conflict use would depend on how human society reacts. Would the reaction be disciplined and constructive: bury the dead, heal the sick, feed the hungry, and rebuild all that has fallen? Or would the reaction be disorderly and destructive: leave the rubble in place, fight for scarce resources, and descend into minimalist tribalism or worse? Prior studies have identified some key issues, including the viability of trade (Cantor, Henry, &amp; Rayner, 1989) and the self-sufficiency of local communities (Maher &amp; Baum, 2013). However, the issue has received little research attention and remains poorly understood. This leaves considerable uncertainty in the total human harm from an asteroid collision or nuclear weapons use. Previously published point estimates of the human consequences of asteroid collisions12 and nuclear wars (Helfand, 2013) do not account for this uncertainty and are likely to be inaccurate.</w:t>
      </w:r>
    </w:p>
    <w:p w14:paraId="47C3C36C" w14:textId="77777777" w:rsidR="00634FFB" w:rsidRPr="00DB7304" w:rsidRDefault="00634FFB" w:rsidP="00634FFB">
      <w:pPr>
        <w:rPr>
          <w:sz w:val="12"/>
        </w:rPr>
      </w:pPr>
      <w:r w:rsidRPr="00DB7304">
        <w:rPr>
          <w:rStyle w:val="StyleUnderline"/>
        </w:rPr>
        <w:t>Of particular importance are the consequences for future generations</w:t>
      </w:r>
      <w:r w:rsidRPr="00DB7304">
        <w:rPr>
          <w:sz w:val="12"/>
        </w:rPr>
        <w:t xml:space="preserve">, which could vastly outnumber the present generation. </w:t>
      </w:r>
      <w:r w:rsidRPr="00340194">
        <w:rPr>
          <w:rStyle w:val="StyleUnderline"/>
          <w:highlight w:val="yellow"/>
        </w:rPr>
        <w:t>If an asteroid</w:t>
      </w:r>
      <w:r w:rsidRPr="00DB7304">
        <w:rPr>
          <w:rStyle w:val="StyleUnderline"/>
        </w:rPr>
        <w:t xml:space="preserve"> collision</w:t>
      </w:r>
      <w:r w:rsidRPr="00DB7304">
        <w:rPr>
          <w:sz w:val="12"/>
        </w:rPr>
        <w:t xml:space="preserve"> or nuclear war </w:t>
      </w:r>
      <w:r w:rsidRPr="00340194">
        <w:rPr>
          <w:rStyle w:val="StyleUnderline"/>
          <w:highlight w:val="yellow"/>
        </w:rPr>
        <w:t xml:space="preserve">would </w:t>
      </w:r>
      <w:r w:rsidRPr="00340194">
        <w:rPr>
          <w:rStyle w:val="Emphasis"/>
          <w:highlight w:val="yellow"/>
        </w:rPr>
        <w:t>cause</w:t>
      </w:r>
      <w:r w:rsidRPr="0069703C">
        <w:rPr>
          <w:rStyle w:val="Emphasis"/>
        </w:rPr>
        <w:t xml:space="preserve"> human </w:t>
      </w:r>
      <w:r w:rsidRPr="00340194">
        <w:rPr>
          <w:rStyle w:val="Emphasis"/>
          <w:highlight w:val="yellow"/>
        </w:rPr>
        <w:t>extinction</w:t>
      </w:r>
      <w:r w:rsidRPr="00DB7304">
        <w:rPr>
          <w:rStyle w:val="StyleUnderline"/>
        </w:rPr>
        <w:t xml:space="preserve">, then </w:t>
      </w:r>
      <w:r w:rsidRPr="00340194">
        <w:rPr>
          <w:rStyle w:val="StyleUnderline"/>
          <w:highlight w:val="yellow"/>
        </w:rPr>
        <w:t xml:space="preserve">there would be </w:t>
      </w:r>
      <w:r w:rsidRPr="00340194">
        <w:rPr>
          <w:rStyle w:val="Emphasis"/>
          <w:highlight w:val="yellow"/>
        </w:rPr>
        <w:t>no future generations</w:t>
      </w:r>
      <w:r w:rsidRPr="00DB7304">
        <w:rPr>
          <w:sz w:val="12"/>
        </w:rPr>
        <w:t xml:space="preserve">. Alternatively, </w:t>
      </w:r>
      <w:r w:rsidRPr="00DB7304">
        <w:rPr>
          <w:rStyle w:val="StyleUnderline"/>
        </w:rPr>
        <w:t>if survivors fail to recover a large population and advanced technological civilization, then future generations would be permanently diminished</w:t>
      </w:r>
      <w:r w:rsidRPr="00DB7304">
        <w:rPr>
          <w:sz w:val="12"/>
        </w:rPr>
        <w:t>. The largest long-term factor is whether future generations would colonize space and benefit from its astronomically large amount of resources (</w:t>
      </w:r>
      <w:proofErr w:type="spellStart"/>
      <w:r w:rsidRPr="00DB7304">
        <w:rPr>
          <w:sz w:val="12"/>
        </w:rPr>
        <w:t>Tonn</w:t>
      </w:r>
      <w:proofErr w:type="spellEnd"/>
      <w:r w:rsidRPr="00DB7304">
        <w:rPr>
          <w:sz w:val="12"/>
        </w:rPr>
        <w:t xml:space="preserve">, 1999). However, it is not presently known which asteroid collisions or nuclear wars (if any) would cause the permanent collapse of human civilization and thus the loss of the large future benefits (Baum et al., 2019). Given the enormous stakes, </w:t>
      </w:r>
      <w:r w:rsidRPr="00DB7304">
        <w:rPr>
          <w:rStyle w:val="StyleUnderline"/>
        </w:rPr>
        <w:t>prudent risk management would aim for very low probabilities of permanent collapse</w:t>
      </w:r>
      <w:r w:rsidRPr="00DB7304">
        <w:rPr>
          <w:sz w:val="12"/>
        </w:rPr>
        <w:t xml:space="preserve"> (</w:t>
      </w:r>
      <w:proofErr w:type="spellStart"/>
      <w:r w:rsidRPr="00DB7304">
        <w:rPr>
          <w:sz w:val="12"/>
        </w:rPr>
        <w:t>Tonn</w:t>
      </w:r>
      <w:proofErr w:type="spellEnd"/>
      <w:r w:rsidRPr="00DB7304">
        <w:rPr>
          <w:sz w:val="12"/>
        </w:rPr>
        <w:t>, 2009).</w:t>
      </w:r>
    </w:p>
    <w:p w14:paraId="3C2CD67C" w14:textId="77777777" w:rsidR="00634FFB" w:rsidRPr="0058629B" w:rsidRDefault="00634FFB" w:rsidP="00634FFB">
      <w:pPr>
        <w:rPr>
          <w:sz w:val="14"/>
        </w:rPr>
      </w:pPr>
    </w:p>
    <w:p w14:paraId="1F2D1B21" w14:textId="77777777" w:rsidR="00634FFB" w:rsidRPr="00720223" w:rsidRDefault="00634FFB" w:rsidP="00634FFB">
      <w:pPr>
        <w:pStyle w:val="Heading4"/>
      </w:pPr>
      <w:r>
        <w:t xml:space="preserve">Warming </w:t>
      </w:r>
      <w:r w:rsidRPr="000B5CEA">
        <w:rPr>
          <w:u w:val="single"/>
        </w:rPr>
        <w:t>turns</w:t>
      </w:r>
      <w:r>
        <w:t xml:space="preserve"> nuclear war and </w:t>
      </w:r>
      <w:r w:rsidRPr="00720223">
        <w:rPr>
          <w:u w:val="single"/>
        </w:rPr>
        <w:t>death spirals</w:t>
      </w:r>
      <w:r>
        <w:t xml:space="preserve"> make resilience </w:t>
      </w:r>
      <w:r w:rsidRPr="00720223">
        <w:rPr>
          <w:u w:val="single"/>
        </w:rPr>
        <w:t>impossible</w:t>
      </w:r>
      <w:r w:rsidRPr="006175C6">
        <w:t>.</w:t>
      </w:r>
    </w:p>
    <w:p w14:paraId="207690CA" w14:textId="77777777" w:rsidR="00634FFB" w:rsidRDefault="00634FFB" w:rsidP="00634FFB">
      <w:r w:rsidRPr="00720223">
        <w:rPr>
          <w:rStyle w:val="Style13ptBold"/>
        </w:rPr>
        <w:t>Beard</w:t>
      </w:r>
      <w:r w:rsidRPr="00720223">
        <w:rPr>
          <w:rStyle w:val="Style13ptBold"/>
          <w:b w:val="0"/>
          <w:bCs w:val="0"/>
        </w:rPr>
        <w:t xml:space="preserve"> et al. </w:t>
      </w:r>
      <w:r w:rsidRPr="00720223">
        <w:rPr>
          <w:rStyle w:val="Style13ptBold"/>
        </w:rPr>
        <w:t>21</w:t>
      </w:r>
      <w:r>
        <w:t xml:space="preserve"> [S.J. Beard, Lauren Holt, Asaf </w:t>
      </w:r>
      <w:proofErr w:type="spellStart"/>
      <w:r>
        <w:t>Tzachor</w:t>
      </w:r>
      <w:proofErr w:type="spellEnd"/>
      <w:r>
        <w:t xml:space="preserve">, Luke Kemp, Shahar </w:t>
      </w:r>
      <w:proofErr w:type="spellStart"/>
      <w:r>
        <w:t>Avin</w:t>
      </w:r>
      <w:proofErr w:type="spellEnd"/>
      <w:r>
        <w:t xml:space="preserve">, Phil Torres, and Haydn Belfield, * </w:t>
      </w:r>
      <w:r w:rsidRPr="00720223">
        <w:t>Centre for the Study of Existential Risk</w:t>
      </w:r>
      <w:r>
        <w:t>, “</w:t>
      </w:r>
      <w:r w:rsidRPr="00720223">
        <w:t>Assessing climate change’s contribution to global catastrophic risk</w:t>
      </w:r>
      <w:r>
        <w:t xml:space="preserve">,” 2021, </w:t>
      </w:r>
      <w:r w:rsidRPr="00720223">
        <w:rPr>
          <w:i/>
          <w:iCs/>
        </w:rPr>
        <w:t>Futures</w:t>
      </w:r>
      <w:r>
        <w:t xml:space="preserve">, Vol. 127, </w:t>
      </w:r>
      <w:r w:rsidRPr="00720223">
        <w:t>https://doi.org/10.1016/j.futures.2020.102673</w:t>
      </w:r>
      <w:r>
        <w:t>, Table 1 &amp; Fig. 2 Omitted]</w:t>
      </w:r>
    </w:p>
    <w:p w14:paraId="7F9D5A03" w14:textId="77777777" w:rsidR="00634FFB" w:rsidRDefault="00634FFB" w:rsidP="00634FFB"/>
    <w:p w14:paraId="529333FA" w14:textId="77777777" w:rsidR="00634FFB" w:rsidRPr="00E3230F" w:rsidRDefault="00634FFB" w:rsidP="00634FFB">
      <w:pPr>
        <w:rPr>
          <w:sz w:val="16"/>
          <w:szCs w:val="16"/>
        </w:rPr>
      </w:pPr>
      <w:r w:rsidRPr="00E3230F">
        <w:rPr>
          <w:sz w:val="16"/>
          <w:szCs w:val="16"/>
        </w:rPr>
        <w:t>3.1. Climate change and planetary boundaries</w:t>
      </w:r>
    </w:p>
    <w:p w14:paraId="743DE6A4" w14:textId="77777777" w:rsidR="00634FFB" w:rsidRPr="00F51164" w:rsidRDefault="00634FFB" w:rsidP="00634FFB">
      <w:pPr>
        <w:rPr>
          <w:sz w:val="16"/>
        </w:rPr>
      </w:pPr>
      <w:r w:rsidRPr="00F51164">
        <w:rPr>
          <w:rStyle w:val="StyleUnderline"/>
        </w:rPr>
        <w:t>While most</w:t>
      </w:r>
      <w:r w:rsidRPr="00F51164">
        <w:rPr>
          <w:sz w:val="16"/>
        </w:rPr>
        <w:t xml:space="preserve"> of the </w:t>
      </w:r>
      <w:r w:rsidRPr="00F51164">
        <w:rPr>
          <w:rStyle w:val="StyleUnderline"/>
        </w:rPr>
        <w:t>impacts of climate change</w:t>
      </w:r>
      <w:r w:rsidRPr="00F51164">
        <w:rPr>
          <w:sz w:val="16"/>
        </w:rPr>
        <w:t xml:space="preserve"> so far </w:t>
      </w:r>
      <w:r w:rsidRPr="00F51164">
        <w:rPr>
          <w:rStyle w:val="StyleUnderline"/>
        </w:rPr>
        <w:t>have fallen within</w:t>
      </w:r>
      <w:r w:rsidRPr="00F51164">
        <w:rPr>
          <w:sz w:val="16"/>
        </w:rPr>
        <w:t xml:space="preserve"> the range of </w:t>
      </w:r>
      <w:r w:rsidRPr="00F51164">
        <w:rPr>
          <w:rStyle w:val="StyleUnderline"/>
        </w:rPr>
        <w:t>what was experienced during the Holocene</w:t>
      </w:r>
      <w:r w:rsidRPr="00F51164">
        <w:rPr>
          <w:sz w:val="16"/>
        </w:rPr>
        <w:t xml:space="preserve">, the rate of change is faster than in the Holocene and </w:t>
      </w:r>
      <w:r w:rsidRPr="00F51164">
        <w:rPr>
          <w:rStyle w:val="StyleUnderline"/>
        </w:rPr>
        <w:t>we are</w:t>
      </w:r>
      <w:r w:rsidRPr="00F51164">
        <w:rPr>
          <w:sz w:val="16"/>
        </w:rPr>
        <w:t xml:space="preserve"> now </w:t>
      </w:r>
      <w:r w:rsidRPr="00F51164">
        <w:rPr>
          <w:rStyle w:val="StyleUnderline"/>
        </w:rPr>
        <w:t xml:space="preserve">beginning to see climate change </w:t>
      </w:r>
      <w:r w:rsidRPr="00F51164">
        <w:rPr>
          <w:rStyle w:val="Emphasis"/>
        </w:rPr>
        <w:t>push</w:t>
      </w:r>
      <w:r w:rsidRPr="00F51164">
        <w:rPr>
          <w:rStyle w:val="StyleUnderline"/>
        </w:rPr>
        <w:t xml:space="preserve"> </w:t>
      </w:r>
      <w:r w:rsidRPr="00F51164">
        <w:rPr>
          <w:rStyle w:val="Emphasis"/>
        </w:rPr>
        <w:t>beyond</w:t>
      </w:r>
      <w:r w:rsidRPr="00F51164">
        <w:rPr>
          <w:sz w:val="16"/>
        </w:rPr>
        <w:t xml:space="preserve"> these </w:t>
      </w:r>
      <w:r w:rsidRPr="00F51164">
        <w:rPr>
          <w:rStyle w:val="Emphasis"/>
        </w:rPr>
        <w:t>boundaries</w:t>
      </w:r>
      <w:r w:rsidRPr="00F51164">
        <w:rPr>
          <w:sz w:val="16"/>
        </w:rPr>
        <w:t>. In the latest edition of the planetary boundaries’ framework, climate change is placed in the zone of increasing risk, implying that while this boundary has been breached, there remains some potential for normal functioning and recovery (Steffen et al., 2015). It thus lies between what the authors identify as the ‘safe zone’ and other ‘high risk’ transgressions, such as disruption to the biochemical flows of nitrogen and phosphorus and loss of biosphere integrity.</w:t>
      </w:r>
    </w:p>
    <w:p w14:paraId="05C62635" w14:textId="77777777" w:rsidR="00634FFB" w:rsidRPr="00F51164" w:rsidRDefault="00634FFB" w:rsidP="00634FFB">
      <w:pPr>
        <w:rPr>
          <w:rStyle w:val="StyleUnderline"/>
        </w:rPr>
      </w:pPr>
      <w:r w:rsidRPr="00F51164">
        <w:rPr>
          <w:sz w:val="16"/>
        </w:rPr>
        <w:t xml:space="preserve">As part of their discussion of BRIHN Baum and </w:t>
      </w:r>
      <w:proofErr w:type="spellStart"/>
      <w:r w:rsidRPr="00F51164">
        <w:rPr>
          <w:sz w:val="16"/>
        </w:rPr>
        <w:t>Handoh</w:t>
      </w:r>
      <w:proofErr w:type="spellEnd"/>
      <w:r w:rsidRPr="00F51164">
        <w:rPr>
          <w:sz w:val="16"/>
        </w:rPr>
        <w:t xml:space="preserve"> (2014) note that climate change is the planetary boundary for which the risk to humanity has received most meaningful consideration and they suggest that this attention is deserved. Yet little research attention has been paid to climate change’s extreme or catastrophic effects. </w:t>
      </w:r>
      <w:proofErr w:type="spellStart"/>
      <w:r w:rsidRPr="00F51164">
        <w:rPr>
          <w:sz w:val="16"/>
        </w:rPr>
        <w:t>Kareiva</w:t>
      </w:r>
      <w:proofErr w:type="spellEnd"/>
      <w:r w:rsidRPr="00F51164">
        <w:rPr>
          <w:sz w:val="16"/>
        </w:rPr>
        <w:t xml:space="preserve"> and Carranza (2018) argue that, despite currently falling outside of the area of high risk, </w:t>
      </w:r>
      <w:r w:rsidRPr="00340194">
        <w:rPr>
          <w:rStyle w:val="StyleUnderline"/>
          <w:highlight w:val="yellow"/>
        </w:rPr>
        <w:t>climate change</w:t>
      </w:r>
      <w:r w:rsidRPr="00F51164">
        <w:rPr>
          <w:rStyle w:val="StyleUnderline"/>
        </w:rPr>
        <w:t xml:space="preserve"> has</w:t>
      </w:r>
      <w:r w:rsidRPr="00F51164">
        <w:rPr>
          <w:sz w:val="16"/>
        </w:rPr>
        <w:t xml:space="preserve"> the </w:t>
      </w:r>
      <w:r w:rsidRPr="00F51164">
        <w:rPr>
          <w:rStyle w:val="Emphasis"/>
        </w:rPr>
        <w:t>clear potential</w:t>
      </w:r>
      <w:r w:rsidRPr="00F51164">
        <w:rPr>
          <w:rStyle w:val="StyleUnderline"/>
        </w:rPr>
        <w:t xml:space="preserve"> to </w:t>
      </w:r>
      <w:r w:rsidRPr="00340194">
        <w:rPr>
          <w:rStyle w:val="StyleUnderline"/>
          <w:highlight w:val="yellow"/>
        </w:rPr>
        <w:t xml:space="preserve">push humanity across a threshold of </w:t>
      </w:r>
      <w:r w:rsidRPr="00340194">
        <w:rPr>
          <w:rStyle w:val="Emphasis"/>
          <w:highlight w:val="yellow"/>
        </w:rPr>
        <w:t>irreversible</w:t>
      </w:r>
      <w:r w:rsidRPr="00340194">
        <w:rPr>
          <w:rStyle w:val="StyleUnderline"/>
          <w:highlight w:val="yellow"/>
        </w:rPr>
        <w:t xml:space="preserve"> </w:t>
      </w:r>
      <w:r w:rsidRPr="00340194">
        <w:rPr>
          <w:rStyle w:val="Emphasis"/>
          <w:highlight w:val="yellow"/>
        </w:rPr>
        <w:t>loss</w:t>
      </w:r>
      <w:r w:rsidRPr="00340194">
        <w:rPr>
          <w:rStyle w:val="StyleUnderline"/>
          <w:highlight w:val="yellow"/>
        </w:rPr>
        <w:t xml:space="preserve"> by</w:t>
      </w:r>
      <w:r w:rsidRPr="00F51164">
        <w:rPr>
          <w:sz w:val="16"/>
        </w:rPr>
        <w:t xml:space="preserve"> “</w:t>
      </w:r>
      <w:r w:rsidRPr="00340194">
        <w:rPr>
          <w:rStyle w:val="Emphasis"/>
          <w:highlight w:val="yellow"/>
        </w:rPr>
        <w:t>changing</w:t>
      </w:r>
      <w:r w:rsidRPr="00F51164">
        <w:rPr>
          <w:rStyle w:val="Emphasis"/>
        </w:rPr>
        <w:t xml:space="preserve"> major </w:t>
      </w:r>
      <w:r w:rsidRPr="00340194">
        <w:rPr>
          <w:rStyle w:val="Emphasis"/>
          <w:highlight w:val="yellow"/>
        </w:rPr>
        <w:t>ocean circulation patterns</w:t>
      </w:r>
      <w:r w:rsidRPr="00F51164">
        <w:rPr>
          <w:sz w:val="16"/>
        </w:rPr>
        <w:t xml:space="preserve">, causing massive </w:t>
      </w:r>
      <w:r w:rsidRPr="00340194">
        <w:rPr>
          <w:rStyle w:val="Emphasis"/>
        </w:rPr>
        <w:t>sea-level rise</w:t>
      </w:r>
      <w:r w:rsidRPr="00340194">
        <w:rPr>
          <w:rStyle w:val="StyleUnderline"/>
        </w:rPr>
        <w:t xml:space="preserve">, and </w:t>
      </w:r>
      <w:r w:rsidRPr="00340194">
        <w:rPr>
          <w:rStyle w:val="Emphasis"/>
        </w:rPr>
        <w:t>increasing</w:t>
      </w:r>
      <w:r w:rsidRPr="00340194">
        <w:rPr>
          <w:rStyle w:val="StyleUnderline"/>
        </w:rPr>
        <w:t xml:space="preserve"> the </w:t>
      </w:r>
      <w:r w:rsidRPr="00340194">
        <w:rPr>
          <w:rStyle w:val="Emphasis"/>
        </w:rPr>
        <w:t>frequency</w:t>
      </w:r>
      <w:r w:rsidRPr="00340194">
        <w:rPr>
          <w:rStyle w:val="StyleUnderline"/>
        </w:rPr>
        <w:t xml:space="preserve"> and </w:t>
      </w:r>
      <w:r w:rsidRPr="00340194">
        <w:rPr>
          <w:rStyle w:val="Emphasis"/>
        </w:rPr>
        <w:t>severity</w:t>
      </w:r>
      <w:r w:rsidRPr="00340194">
        <w:rPr>
          <w:rStyle w:val="StyleUnderline"/>
        </w:rPr>
        <w:t xml:space="preserve"> of </w:t>
      </w:r>
      <w:r w:rsidRPr="00340194">
        <w:rPr>
          <w:rStyle w:val="Emphasis"/>
        </w:rPr>
        <w:t>extreme</w:t>
      </w:r>
      <w:r w:rsidRPr="00340194">
        <w:rPr>
          <w:rStyle w:val="StyleUnderline"/>
        </w:rPr>
        <w:t xml:space="preserve"> </w:t>
      </w:r>
      <w:r w:rsidRPr="00340194">
        <w:rPr>
          <w:rStyle w:val="Emphasis"/>
        </w:rPr>
        <w:t>events</w:t>
      </w:r>
      <w:r w:rsidRPr="00F51164">
        <w:rPr>
          <w:sz w:val="16"/>
        </w:rPr>
        <w:t xml:space="preserve">… that displace people, and ruin economies.” </w:t>
      </w:r>
      <w:r w:rsidRPr="00340194">
        <w:rPr>
          <w:rStyle w:val="StyleUnderline"/>
          <w:highlight w:val="yellow"/>
        </w:rPr>
        <w:t>Even if humanity was resilient to</w:t>
      </w:r>
      <w:r w:rsidRPr="002E5256">
        <w:rPr>
          <w:rStyle w:val="StyleUnderline"/>
        </w:rPr>
        <w:t xml:space="preserve"> </w:t>
      </w:r>
      <w:r w:rsidRPr="00340194">
        <w:rPr>
          <w:rStyle w:val="Emphasis"/>
          <w:highlight w:val="yellow"/>
        </w:rPr>
        <w:t>each</w:t>
      </w:r>
      <w:r w:rsidRPr="00F51164">
        <w:rPr>
          <w:sz w:val="16"/>
        </w:rPr>
        <w:t xml:space="preserve"> of these </w:t>
      </w:r>
      <w:r w:rsidRPr="00F51164">
        <w:rPr>
          <w:rStyle w:val="Emphasis"/>
        </w:rPr>
        <w:t xml:space="preserve">individual </w:t>
      </w:r>
      <w:r w:rsidRPr="002E5256">
        <w:rPr>
          <w:rStyle w:val="Emphasis"/>
        </w:rPr>
        <w:t>impact</w:t>
      </w:r>
      <w:r w:rsidRPr="00D32768">
        <w:rPr>
          <w:sz w:val="16"/>
        </w:rPr>
        <w:t>s</w:t>
      </w:r>
      <w:r w:rsidRPr="00F51164">
        <w:rPr>
          <w:sz w:val="16"/>
        </w:rPr>
        <w:t xml:space="preserve">, </w:t>
      </w:r>
      <w:r w:rsidRPr="00340194">
        <w:rPr>
          <w:rStyle w:val="StyleUnderline"/>
          <w:highlight w:val="yellow"/>
        </w:rPr>
        <w:t>a</w:t>
      </w:r>
      <w:r w:rsidRPr="00F51164">
        <w:rPr>
          <w:rStyle w:val="StyleUnderline"/>
        </w:rPr>
        <w:t xml:space="preserve"> global </w:t>
      </w:r>
      <w:r w:rsidRPr="00340194">
        <w:rPr>
          <w:rStyle w:val="StyleUnderline"/>
          <w:highlight w:val="yellow"/>
        </w:rPr>
        <w:t>catastrophe could occur if</w:t>
      </w:r>
      <w:r w:rsidRPr="00F51164">
        <w:rPr>
          <w:sz w:val="16"/>
        </w:rPr>
        <w:t xml:space="preserve"> these </w:t>
      </w:r>
      <w:r w:rsidRPr="00340194">
        <w:rPr>
          <w:rStyle w:val="StyleUnderline"/>
          <w:highlight w:val="yellow"/>
        </w:rPr>
        <w:t>impacts</w:t>
      </w:r>
      <w:r w:rsidRPr="00F51164">
        <w:rPr>
          <w:sz w:val="16"/>
        </w:rPr>
        <w:t xml:space="preserve"> were to </w:t>
      </w:r>
      <w:r w:rsidRPr="00340194">
        <w:rPr>
          <w:rStyle w:val="StyleUnderline"/>
          <w:highlight w:val="yellow"/>
        </w:rPr>
        <w:t xml:space="preserve">occur </w:t>
      </w:r>
      <w:r w:rsidRPr="00340194">
        <w:rPr>
          <w:rStyle w:val="Emphasis"/>
          <w:highlight w:val="yellow"/>
        </w:rPr>
        <w:t>rapidly</w:t>
      </w:r>
      <w:r w:rsidRPr="00340194">
        <w:rPr>
          <w:rStyle w:val="StyleUnderline"/>
          <w:highlight w:val="yellow"/>
        </w:rPr>
        <w:t xml:space="preserve"> and </w:t>
      </w:r>
      <w:r w:rsidRPr="00340194">
        <w:rPr>
          <w:rStyle w:val="Emphasis"/>
          <w:highlight w:val="yellow"/>
        </w:rPr>
        <w:t>simultaneously</w:t>
      </w:r>
      <w:r w:rsidRPr="00F51164">
        <w:rPr>
          <w:rStyle w:val="StyleUnderline"/>
        </w:rPr>
        <w:t>.</w:t>
      </w:r>
    </w:p>
    <w:p w14:paraId="1DB45FDA" w14:textId="77777777" w:rsidR="00634FFB" w:rsidRPr="00F51164" w:rsidRDefault="00634FFB" w:rsidP="00634FFB">
      <w:pPr>
        <w:rPr>
          <w:sz w:val="16"/>
        </w:rPr>
      </w:pPr>
      <w:r w:rsidRPr="00F51164">
        <w:rPr>
          <w:sz w:val="16"/>
        </w:rPr>
        <w:t xml:space="preserve">One scenario that has received comparatively more attention is that of the </w:t>
      </w:r>
      <w:r w:rsidRPr="00F51164">
        <w:rPr>
          <w:rStyle w:val="StyleUnderline"/>
        </w:rPr>
        <w:t xml:space="preserve">global climate crossing </w:t>
      </w:r>
      <w:r w:rsidRPr="00340194">
        <w:rPr>
          <w:rStyle w:val="StyleUnderline"/>
          <w:highlight w:val="yellow"/>
        </w:rPr>
        <w:t>a tipping point</w:t>
      </w:r>
      <w:r w:rsidRPr="00F51164">
        <w:rPr>
          <w:rStyle w:val="StyleUnderline"/>
        </w:rPr>
        <w:t xml:space="preserve"> </w:t>
      </w:r>
      <w:r w:rsidRPr="00F51164">
        <w:rPr>
          <w:sz w:val="16"/>
        </w:rPr>
        <w:t xml:space="preserve">that </w:t>
      </w:r>
      <w:r w:rsidRPr="00F51164">
        <w:rPr>
          <w:rStyle w:val="StyleUnderline"/>
        </w:rPr>
        <w:t xml:space="preserve">would </w:t>
      </w:r>
      <w:r w:rsidRPr="00340194">
        <w:rPr>
          <w:rStyle w:val="StyleUnderline"/>
          <w:highlight w:val="yellow"/>
        </w:rPr>
        <w:t>trigger</w:t>
      </w:r>
      <w:r w:rsidRPr="00F51164">
        <w:rPr>
          <w:rStyle w:val="StyleUnderline"/>
        </w:rPr>
        <w:t xml:space="preserve"> </w:t>
      </w:r>
      <w:r w:rsidRPr="00F51164">
        <w:rPr>
          <w:rStyle w:val="Emphasis"/>
        </w:rPr>
        <w:t>environmental</w:t>
      </w:r>
      <w:r w:rsidRPr="00F51164">
        <w:rPr>
          <w:rStyle w:val="StyleUnderline"/>
        </w:rPr>
        <w:t xml:space="preserve"> </w:t>
      </w:r>
      <w:r w:rsidRPr="00340194">
        <w:rPr>
          <w:rStyle w:val="Emphasis"/>
          <w:highlight w:val="yellow"/>
        </w:rPr>
        <w:t>feedback</w:t>
      </w:r>
      <w:r w:rsidRPr="00340194">
        <w:rPr>
          <w:rStyle w:val="StyleUnderline"/>
          <w:highlight w:val="yellow"/>
        </w:rPr>
        <w:t xml:space="preserve"> </w:t>
      </w:r>
      <w:r w:rsidRPr="00340194">
        <w:rPr>
          <w:rStyle w:val="Emphasis"/>
          <w:highlight w:val="yellow"/>
        </w:rPr>
        <w:t>loops</w:t>
      </w:r>
      <w:r w:rsidRPr="00F51164">
        <w:rPr>
          <w:sz w:val="16"/>
        </w:rPr>
        <w:t xml:space="preserve"> (</w:t>
      </w:r>
      <w:r w:rsidRPr="00F51164">
        <w:rPr>
          <w:rStyle w:val="StyleUnderline"/>
        </w:rPr>
        <w:t xml:space="preserve">such as </w:t>
      </w:r>
      <w:r w:rsidRPr="00F51164">
        <w:rPr>
          <w:rStyle w:val="Emphasis"/>
        </w:rPr>
        <w:t>declining</w:t>
      </w:r>
      <w:r w:rsidRPr="00F51164">
        <w:rPr>
          <w:rStyle w:val="StyleUnderline"/>
        </w:rPr>
        <w:t xml:space="preserve"> </w:t>
      </w:r>
      <w:r w:rsidRPr="00F51164">
        <w:rPr>
          <w:rStyle w:val="Emphasis"/>
        </w:rPr>
        <w:t>albedo</w:t>
      </w:r>
      <w:r w:rsidRPr="00F51164">
        <w:rPr>
          <w:rStyle w:val="StyleUnderline"/>
        </w:rPr>
        <w:t xml:space="preserve"> from melting ice or</w:t>
      </w:r>
      <w:r w:rsidRPr="00F51164">
        <w:rPr>
          <w:sz w:val="16"/>
        </w:rPr>
        <w:t xml:space="preserve"> the release of </w:t>
      </w:r>
      <w:r w:rsidRPr="00F51164">
        <w:rPr>
          <w:rStyle w:val="Emphasis"/>
        </w:rPr>
        <w:t>methane</w:t>
      </w:r>
      <w:r w:rsidRPr="00F51164">
        <w:rPr>
          <w:rStyle w:val="StyleUnderline"/>
        </w:rPr>
        <w:t xml:space="preserve"> from clathrates</w:t>
      </w:r>
      <w:r w:rsidRPr="00F51164">
        <w:rPr>
          <w:sz w:val="16"/>
        </w:rPr>
        <w:t xml:space="preserve">) </w:t>
      </w:r>
      <w:r w:rsidRPr="00F51164">
        <w:rPr>
          <w:rStyle w:val="StyleUnderline"/>
        </w:rPr>
        <w:t xml:space="preserve">and </w:t>
      </w:r>
      <w:r w:rsidRPr="00F51164">
        <w:rPr>
          <w:rStyle w:val="Emphasis"/>
        </w:rPr>
        <w:t>cascading</w:t>
      </w:r>
      <w:r w:rsidRPr="00F51164">
        <w:rPr>
          <w:rStyle w:val="StyleUnderline"/>
        </w:rPr>
        <w:t xml:space="preserve"> </w:t>
      </w:r>
      <w:r w:rsidRPr="00F51164">
        <w:rPr>
          <w:rStyle w:val="Emphasis"/>
        </w:rPr>
        <w:t>effects</w:t>
      </w:r>
      <w:r w:rsidRPr="00F51164">
        <w:rPr>
          <w:sz w:val="16"/>
        </w:rPr>
        <w:t xml:space="preserve"> (such a</w:t>
      </w:r>
      <w:r w:rsidRPr="00F51164">
        <w:rPr>
          <w:rStyle w:val="Emphasis"/>
        </w:rPr>
        <w:t xml:space="preserve"> shifting rainfall</w:t>
      </w:r>
      <w:r w:rsidRPr="00F51164">
        <w:rPr>
          <w:rStyle w:val="StyleUnderline"/>
        </w:rPr>
        <w:t xml:space="preserve"> patterns</w:t>
      </w:r>
      <w:r w:rsidRPr="00F51164">
        <w:rPr>
          <w:sz w:val="16"/>
        </w:rPr>
        <w:t xml:space="preserve"> that </w:t>
      </w:r>
      <w:r w:rsidRPr="00F51164">
        <w:rPr>
          <w:rStyle w:val="StyleUnderline"/>
        </w:rPr>
        <w:t xml:space="preserve">trigger </w:t>
      </w:r>
      <w:r w:rsidRPr="00F51164">
        <w:rPr>
          <w:rStyle w:val="Emphasis"/>
        </w:rPr>
        <w:t>desertification</w:t>
      </w:r>
      <w:r w:rsidRPr="00F51164">
        <w:rPr>
          <w:rStyle w:val="StyleUnderline"/>
        </w:rPr>
        <w:t xml:space="preserve"> and </w:t>
      </w:r>
      <w:r w:rsidRPr="00F51164">
        <w:rPr>
          <w:rStyle w:val="Emphasis"/>
        </w:rPr>
        <w:t>soil</w:t>
      </w:r>
      <w:r w:rsidRPr="00F51164">
        <w:rPr>
          <w:rStyle w:val="StyleUnderline"/>
        </w:rPr>
        <w:t xml:space="preserve"> </w:t>
      </w:r>
      <w:r w:rsidRPr="00F51164">
        <w:rPr>
          <w:rStyle w:val="Emphasis"/>
        </w:rPr>
        <w:t>erosion</w:t>
      </w:r>
      <w:r w:rsidRPr="00F51164">
        <w:rPr>
          <w:sz w:val="16"/>
        </w:rPr>
        <w:t xml:space="preserve">). </w:t>
      </w:r>
      <w:r w:rsidRPr="00F51164">
        <w:rPr>
          <w:rStyle w:val="StyleUnderline"/>
        </w:rPr>
        <w:t xml:space="preserve">After this point, anthropogenic activity may </w:t>
      </w:r>
      <w:r w:rsidRPr="00D32768">
        <w:rPr>
          <w:rStyle w:val="Emphasis"/>
        </w:rPr>
        <w:t>cease</w:t>
      </w:r>
      <w:r w:rsidRPr="00F51164">
        <w:rPr>
          <w:rStyle w:val="Emphasis"/>
        </w:rPr>
        <w:t xml:space="preserve"> to be the main driver of climate change,</w:t>
      </w:r>
      <w:r w:rsidRPr="00F51164">
        <w:rPr>
          <w:rStyle w:val="StyleUnderline"/>
        </w:rPr>
        <w:t xml:space="preserve"> making it </w:t>
      </w:r>
      <w:r w:rsidRPr="00F51164">
        <w:rPr>
          <w:rStyle w:val="Emphasis"/>
        </w:rPr>
        <w:t>accelerate</w:t>
      </w:r>
      <w:r w:rsidRPr="00F51164">
        <w:rPr>
          <w:rStyle w:val="StyleUnderline"/>
        </w:rPr>
        <w:t xml:space="preserve"> and </w:t>
      </w:r>
      <w:r w:rsidRPr="00F51164">
        <w:rPr>
          <w:rStyle w:val="Emphasis"/>
        </w:rPr>
        <w:t>become harder to stop</w:t>
      </w:r>
      <w:r w:rsidRPr="00F51164">
        <w:rPr>
          <w:sz w:val="16"/>
        </w:rPr>
        <w:t xml:space="preserve"> (King et al., 2015).</w:t>
      </w:r>
    </w:p>
    <w:p w14:paraId="2BCDE232" w14:textId="77777777" w:rsidR="00634FFB" w:rsidRPr="00F51164" w:rsidRDefault="00634FFB" w:rsidP="00634FFB">
      <w:pPr>
        <w:rPr>
          <w:sz w:val="16"/>
        </w:rPr>
      </w:pPr>
      <w:r w:rsidRPr="00F51164">
        <w:rPr>
          <w:sz w:val="16"/>
        </w:rPr>
        <w:t xml:space="preserve">Other scenarios can be discerned from the numerous historical cases in which the modest, usually regional, climatic changes experienced during the Holocene have been implicated in the collapse of previous societies, including the Anasazi, the </w:t>
      </w:r>
      <w:proofErr w:type="spellStart"/>
      <w:r w:rsidRPr="00F51164">
        <w:rPr>
          <w:sz w:val="16"/>
        </w:rPr>
        <w:t>Tiwanaku</w:t>
      </w:r>
      <w:proofErr w:type="spellEnd"/>
      <w:r w:rsidRPr="00F51164">
        <w:rPr>
          <w:sz w:val="16"/>
        </w:rPr>
        <w:t xml:space="preserve">, the Akkadians, the Western Roman Empire, the lowland Maya, and dozens of others (Diamond, 2005, Fagan, 2008). These provide a precedent for how a </w:t>
      </w:r>
      <w:r w:rsidRPr="00F51164">
        <w:rPr>
          <w:rStyle w:val="StyleUnderline"/>
        </w:rPr>
        <w:t xml:space="preserve">changing climate can </w:t>
      </w:r>
      <w:r w:rsidRPr="00F51164">
        <w:rPr>
          <w:rStyle w:val="Emphasis"/>
        </w:rPr>
        <w:t>trigger</w:t>
      </w:r>
      <w:r w:rsidRPr="00F51164">
        <w:rPr>
          <w:sz w:val="16"/>
        </w:rPr>
        <w:t xml:space="preserve"> or contribute to </w:t>
      </w:r>
      <w:r w:rsidRPr="00F51164">
        <w:rPr>
          <w:rStyle w:val="Emphasis"/>
        </w:rPr>
        <w:t>societal breakdown.</w:t>
      </w:r>
      <w:r w:rsidRPr="00F51164">
        <w:rPr>
          <w:sz w:val="16"/>
        </w:rPr>
        <w:t xml:space="preserve"> At present, our understanding of this phenomena is limited, and the IPCC has labelled its findings as “low confidence” due to a lack of understanding of cause and effect and restrictions in historical data (Klein et al., 2014). Further study and cooperation between archaeologists, historians, climate scientists and global catastrophic risk scholars could overcome some of these limitations by identifying how the impacts of climate change translate into social transformation and collapse, and hence what the impacts of more rapid and extreme climatic changes might be. There is also the potential for larger studies into how global climate variations have coincided with collapse and violence at the regional level (Zhang, </w:t>
      </w:r>
      <w:proofErr w:type="spellStart"/>
      <w:r w:rsidRPr="00F51164">
        <w:rPr>
          <w:sz w:val="16"/>
        </w:rPr>
        <w:t>Chiyung</w:t>
      </w:r>
      <w:proofErr w:type="spellEnd"/>
      <w:r w:rsidRPr="00F51164">
        <w:rPr>
          <w:sz w:val="16"/>
        </w:rPr>
        <w:t xml:space="preserve">, </w:t>
      </w:r>
      <w:proofErr w:type="spellStart"/>
      <w:r w:rsidRPr="00F51164">
        <w:rPr>
          <w:sz w:val="16"/>
        </w:rPr>
        <w:t>Chusheng</w:t>
      </w:r>
      <w:proofErr w:type="spellEnd"/>
      <w:r w:rsidRPr="00F51164">
        <w:rPr>
          <w:sz w:val="16"/>
        </w:rPr>
        <w:t xml:space="preserve">, </w:t>
      </w:r>
      <w:proofErr w:type="spellStart"/>
      <w:r w:rsidRPr="00F51164">
        <w:rPr>
          <w:sz w:val="16"/>
        </w:rPr>
        <w:t>Yuanqing</w:t>
      </w:r>
      <w:proofErr w:type="spellEnd"/>
      <w:r w:rsidRPr="00F51164">
        <w:rPr>
          <w:sz w:val="16"/>
        </w:rPr>
        <w:t>, &amp; Fung, 2005; Zhang et al., 2006). However, these need to be interpreted and generalized with care given the differences between pre-industrial and modern societies.</w:t>
      </w:r>
    </w:p>
    <w:p w14:paraId="146B7441" w14:textId="77777777" w:rsidR="00634FFB" w:rsidRPr="00F51164" w:rsidRDefault="00634FFB" w:rsidP="00634FFB">
      <w:pPr>
        <w:rPr>
          <w:sz w:val="16"/>
        </w:rPr>
      </w:pPr>
      <w:r w:rsidRPr="00F51164">
        <w:rPr>
          <w:sz w:val="16"/>
        </w:rPr>
        <w:t>Societies also have a long history of adapting to, and recovering from, climate change induced collapses (</w:t>
      </w:r>
      <w:proofErr w:type="spellStart"/>
      <w:r w:rsidRPr="00F51164">
        <w:rPr>
          <w:sz w:val="16"/>
        </w:rPr>
        <w:t>McAnany</w:t>
      </w:r>
      <w:proofErr w:type="spellEnd"/>
      <w:r w:rsidRPr="00F51164">
        <w:rPr>
          <w:sz w:val="16"/>
        </w:rPr>
        <w:t xml:space="preserve"> and </w:t>
      </w:r>
      <w:proofErr w:type="spellStart"/>
      <w:r w:rsidRPr="00F51164">
        <w:rPr>
          <w:sz w:val="16"/>
        </w:rPr>
        <w:t>Yoffee</w:t>
      </w:r>
      <w:proofErr w:type="spellEnd"/>
      <w:r w:rsidRPr="00F51164">
        <w:rPr>
          <w:sz w:val="16"/>
        </w:rPr>
        <w:t xml:space="preserve">, 2009). However, </w:t>
      </w:r>
      <w:r w:rsidRPr="00F51164">
        <w:rPr>
          <w:rStyle w:val="StyleUnderline"/>
        </w:rPr>
        <w:t>there are</w:t>
      </w:r>
      <w:r w:rsidRPr="00F51164">
        <w:rPr>
          <w:sz w:val="16"/>
        </w:rPr>
        <w:t xml:space="preserve"> two </w:t>
      </w:r>
      <w:r w:rsidRPr="00F51164">
        <w:rPr>
          <w:rStyle w:val="Emphasis"/>
        </w:rPr>
        <w:t xml:space="preserve">reasons to </w:t>
      </w:r>
      <w:r w:rsidRPr="00340194">
        <w:rPr>
          <w:rStyle w:val="Emphasis"/>
          <w:highlight w:val="yellow"/>
        </w:rPr>
        <w:t xml:space="preserve">be </w:t>
      </w:r>
      <w:proofErr w:type="spellStart"/>
      <w:r w:rsidRPr="00340194">
        <w:rPr>
          <w:rStyle w:val="Emphasis"/>
          <w:highlight w:val="yellow"/>
        </w:rPr>
        <w:t>sceptical</w:t>
      </w:r>
      <w:proofErr w:type="spellEnd"/>
      <w:r w:rsidRPr="00F51164">
        <w:rPr>
          <w:rStyle w:val="StyleUnderline"/>
        </w:rPr>
        <w:t xml:space="preserve"> that</w:t>
      </w:r>
      <w:r w:rsidRPr="00F51164">
        <w:rPr>
          <w:sz w:val="16"/>
        </w:rPr>
        <w:t xml:space="preserve"> such </w:t>
      </w:r>
      <w:r w:rsidRPr="00340194">
        <w:rPr>
          <w:rStyle w:val="StyleUnderline"/>
          <w:highlight w:val="yellow"/>
        </w:rPr>
        <w:t>resilience can be</w:t>
      </w:r>
      <w:r w:rsidRPr="00F51164">
        <w:rPr>
          <w:sz w:val="16"/>
        </w:rPr>
        <w:t xml:space="preserve"> easily </w:t>
      </w:r>
      <w:r w:rsidRPr="00340194">
        <w:rPr>
          <w:rStyle w:val="StyleUnderline"/>
          <w:highlight w:val="yellow"/>
        </w:rPr>
        <w:t>extrapolated</w:t>
      </w:r>
      <w:r w:rsidRPr="00F51164">
        <w:rPr>
          <w:rStyle w:val="StyleUnderline"/>
        </w:rPr>
        <w:t xml:space="preserve"> into the future.</w:t>
      </w:r>
      <w:r w:rsidRPr="00F51164">
        <w:rPr>
          <w:sz w:val="16"/>
        </w:rPr>
        <w:t xml:space="preserve"> First, </w:t>
      </w:r>
      <w:r w:rsidRPr="00F51164">
        <w:rPr>
          <w:rStyle w:val="StyleUnderline"/>
        </w:rPr>
        <w:t xml:space="preserve">the relatively </w:t>
      </w:r>
      <w:r w:rsidRPr="002E5256">
        <w:rPr>
          <w:rStyle w:val="StyleUnderline"/>
        </w:rPr>
        <w:t>stable</w:t>
      </w:r>
      <w:r w:rsidRPr="00F51164">
        <w:rPr>
          <w:rStyle w:val="StyleUnderline"/>
        </w:rPr>
        <w:t xml:space="preserve"> context of the </w:t>
      </w:r>
      <w:r w:rsidRPr="002E5256">
        <w:rPr>
          <w:rStyle w:val="StyleUnderline"/>
        </w:rPr>
        <w:t>Holocene</w:t>
      </w:r>
      <w:r w:rsidRPr="00F51164">
        <w:rPr>
          <w:sz w:val="16"/>
        </w:rPr>
        <w:t xml:space="preserve">, with well-functioning, resilient ecosystems, has </w:t>
      </w:r>
      <w:r w:rsidRPr="00F51164">
        <w:rPr>
          <w:rStyle w:val="Emphasis"/>
        </w:rPr>
        <w:t xml:space="preserve">greatly </w:t>
      </w:r>
      <w:r w:rsidRPr="002E5256">
        <w:rPr>
          <w:rStyle w:val="Emphasis"/>
        </w:rPr>
        <w:t>assisted recovery</w:t>
      </w:r>
      <w:r w:rsidRPr="00F51164">
        <w:rPr>
          <w:rStyle w:val="StyleUnderline"/>
        </w:rPr>
        <w:t xml:space="preserve">, while </w:t>
      </w:r>
      <w:r w:rsidRPr="00340194">
        <w:rPr>
          <w:rStyle w:val="Emphasis"/>
          <w:highlight w:val="yellow"/>
        </w:rPr>
        <w:t>anthropogenic</w:t>
      </w:r>
      <w:r w:rsidRPr="00F51164">
        <w:rPr>
          <w:rStyle w:val="Emphasis"/>
        </w:rPr>
        <w:t xml:space="preserve"> climate </w:t>
      </w:r>
      <w:r w:rsidRPr="00340194">
        <w:rPr>
          <w:rStyle w:val="Emphasis"/>
          <w:highlight w:val="yellow"/>
        </w:rPr>
        <w:t>change is more rapid, pervasive, global, and severe</w:t>
      </w:r>
      <w:r w:rsidRPr="00F51164">
        <w:rPr>
          <w:rStyle w:val="Emphasis"/>
        </w:rPr>
        <w:t>.</w:t>
      </w:r>
      <w:r w:rsidRPr="00F51164">
        <w:rPr>
          <w:sz w:val="16"/>
        </w:rPr>
        <w:t xml:space="preserve"> Large-scale states did not emerge until the onset of the Holocene (</w:t>
      </w:r>
      <w:proofErr w:type="spellStart"/>
      <w:r w:rsidRPr="00F51164">
        <w:rPr>
          <w:sz w:val="16"/>
        </w:rPr>
        <w:t>Richerson</w:t>
      </w:r>
      <w:proofErr w:type="spellEnd"/>
      <w:r w:rsidRPr="00F51164">
        <w:rPr>
          <w:sz w:val="16"/>
        </w:rPr>
        <w:t xml:space="preserve">, Boyd, &amp; </w:t>
      </w:r>
      <w:proofErr w:type="spellStart"/>
      <w:r w:rsidRPr="00F51164">
        <w:rPr>
          <w:sz w:val="16"/>
        </w:rPr>
        <w:t>Bettinger</w:t>
      </w:r>
      <w:proofErr w:type="spellEnd"/>
      <w:r w:rsidRPr="00F51164">
        <w:rPr>
          <w:sz w:val="16"/>
        </w:rPr>
        <w:t xml:space="preserve">, 2001), and </w:t>
      </w:r>
      <w:r w:rsidRPr="00F51164">
        <w:rPr>
          <w:rStyle w:val="StyleUnderline"/>
        </w:rPr>
        <w:t>societies</w:t>
      </w:r>
      <w:r w:rsidRPr="00F51164">
        <w:rPr>
          <w:sz w:val="16"/>
        </w:rPr>
        <w:t xml:space="preserve"> have since </w:t>
      </w:r>
      <w:r w:rsidRPr="00F51164">
        <w:rPr>
          <w:rStyle w:val="StyleUnderline"/>
        </w:rPr>
        <w:t>remained in a</w:t>
      </w:r>
      <w:r w:rsidRPr="00F51164">
        <w:rPr>
          <w:rStyle w:val="Emphasis"/>
        </w:rPr>
        <w:t xml:space="preserve"> surprisingly narrow climatic niche</w:t>
      </w:r>
      <w:r w:rsidRPr="00F51164">
        <w:rPr>
          <w:sz w:val="16"/>
        </w:rPr>
        <w:t xml:space="preserve"> of roughly 15 mean annual average temperature (Xu, Kohler, </w:t>
      </w:r>
      <w:proofErr w:type="spellStart"/>
      <w:r w:rsidRPr="00F51164">
        <w:rPr>
          <w:sz w:val="16"/>
        </w:rPr>
        <w:t>Lenton</w:t>
      </w:r>
      <w:proofErr w:type="spellEnd"/>
      <w:r w:rsidRPr="00F51164">
        <w:rPr>
          <w:sz w:val="16"/>
        </w:rPr>
        <w:t xml:space="preserve">, </w:t>
      </w:r>
      <w:proofErr w:type="spellStart"/>
      <w:r w:rsidRPr="00F51164">
        <w:rPr>
          <w:sz w:val="16"/>
        </w:rPr>
        <w:t>Svenning</w:t>
      </w:r>
      <w:proofErr w:type="spellEnd"/>
      <w:r w:rsidRPr="00F51164">
        <w:rPr>
          <w:sz w:val="16"/>
        </w:rPr>
        <w:t xml:space="preserve">, &amp; </w:t>
      </w:r>
      <w:proofErr w:type="spellStart"/>
      <w:r w:rsidRPr="00F51164">
        <w:rPr>
          <w:sz w:val="16"/>
        </w:rPr>
        <w:t>Scheffer</w:t>
      </w:r>
      <w:proofErr w:type="spellEnd"/>
      <w:r w:rsidRPr="00F51164">
        <w:rPr>
          <w:sz w:val="16"/>
        </w:rPr>
        <w:t>, 2020). A return to agrarian or hunter-gatherer lifestyles could thus have more devastating and long-lasting effects in a world of rapid climate change and ecological disruption (</w:t>
      </w:r>
      <w:proofErr w:type="spellStart"/>
      <w:r w:rsidRPr="00F51164">
        <w:rPr>
          <w:sz w:val="16"/>
        </w:rPr>
        <w:t>Gowdy</w:t>
      </w:r>
      <w:proofErr w:type="spellEnd"/>
      <w:r w:rsidRPr="00F51164">
        <w:rPr>
          <w:sz w:val="16"/>
        </w:rPr>
        <w:t xml:space="preserve">, 2020).7 Second, </w:t>
      </w:r>
      <w:r w:rsidRPr="00340194">
        <w:rPr>
          <w:rStyle w:val="StyleUnderline"/>
          <w:highlight w:val="yellow"/>
        </w:rPr>
        <w:t>modern</w:t>
      </w:r>
      <w:r w:rsidRPr="00F51164">
        <w:rPr>
          <w:rStyle w:val="StyleUnderline"/>
        </w:rPr>
        <w:t xml:space="preserve"> human </w:t>
      </w:r>
      <w:r w:rsidRPr="00340194">
        <w:rPr>
          <w:rStyle w:val="StyleUnderline"/>
          <w:highlight w:val="yellow"/>
        </w:rPr>
        <w:t>societies</w:t>
      </w:r>
      <w:r w:rsidRPr="00F51164">
        <w:rPr>
          <w:sz w:val="16"/>
        </w:rPr>
        <w:t xml:space="preserve"> may have </w:t>
      </w:r>
      <w:r w:rsidRPr="00340194">
        <w:rPr>
          <w:rStyle w:val="StyleUnderline"/>
          <w:highlight w:val="yellow"/>
        </w:rPr>
        <w:t>developed</w:t>
      </w:r>
      <w:r w:rsidRPr="00340194">
        <w:rPr>
          <w:rStyle w:val="Emphasis"/>
          <w:highlight w:val="yellow"/>
        </w:rPr>
        <w:t xml:space="preserve"> hidden fragilities</w:t>
      </w:r>
      <w:r w:rsidRPr="00340194">
        <w:rPr>
          <w:rStyle w:val="StyleUnderline"/>
          <w:highlight w:val="yellow"/>
        </w:rPr>
        <w:t xml:space="preserve"> that </w:t>
      </w:r>
      <w:r w:rsidRPr="00340194">
        <w:rPr>
          <w:rStyle w:val="Emphasis"/>
          <w:highlight w:val="yellow"/>
        </w:rPr>
        <w:t>amplify</w:t>
      </w:r>
      <w:r w:rsidRPr="00F51164">
        <w:rPr>
          <w:sz w:val="16"/>
        </w:rPr>
        <w:t xml:space="preserve"> the </w:t>
      </w:r>
      <w:r w:rsidRPr="00340194">
        <w:rPr>
          <w:rStyle w:val="Emphasis"/>
          <w:highlight w:val="yellow"/>
        </w:rPr>
        <w:t>shocks</w:t>
      </w:r>
      <w:r w:rsidRPr="00F51164">
        <w:rPr>
          <w:rStyle w:val="StyleUnderline"/>
        </w:rPr>
        <w:t xml:space="preserve"> posed by climate change</w:t>
      </w:r>
      <w:r w:rsidRPr="00F51164">
        <w:rPr>
          <w:sz w:val="16"/>
        </w:rPr>
        <w:t xml:space="preserve"> (Mannheim 2020) </w:t>
      </w:r>
      <w:r w:rsidRPr="00F51164">
        <w:rPr>
          <w:rStyle w:val="StyleUnderline"/>
        </w:rPr>
        <w:t xml:space="preserve">and the </w:t>
      </w:r>
      <w:r w:rsidRPr="00F51164">
        <w:rPr>
          <w:rStyle w:val="Emphasis"/>
        </w:rPr>
        <w:t>complex, tightly-coupled</w:t>
      </w:r>
      <w:r w:rsidRPr="00F51164">
        <w:rPr>
          <w:rStyle w:val="StyleUnderline"/>
        </w:rPr>
        <w:t xml:space="preserve"> and </w:t>
      </w:r>
      <w:r w:rsidRPr="00F51164">
        <w:rPr>
          <w:rStyle w:val="Emphasis"/>
        </w:rPr>
        <w:t>interdependent</w:t>
      </w:r>
      <w:r w:rsidRPr="00F51164">
        <w:rPr>
          <w:rStyle w:val="StyleUnderline"/>
        </w:rPr>
        <w:t xml:space="preserve"> </w:t>
      </w:r>
      <w:r w:rsidRPr="00F51164">
        <w:rPr>
          <w:rStyle w:val="Emphasis"/>
        </w:rPr>
        <w:t>nature</w:t>
      </w:r>
      <w:r w:rsidRPr="00F51164">
        <w:rPr>
          <w:rStyle w:val="StyleUnderline"/>
        </w:rPr>
        <w:t xml:space="preserve"> of our socio-economic systems makes it</w:t>
      </w:r>
      <w:r w:rsidRPr="00F51164">
        <w:rPr>
          <w:sz w:val="16"/>
        </w:rPr>
        <w:t xml:space="preserve"> more </w:t>
      </w:r>
      <w:r w:rsidRPr="00F51164">
        <w:rPr>
          <w:rStyle w:val="Emphasis"/>
        </w:rPr>
        <w:t>likely</w:t>
      </w:r>
      <w:r w:rsidRPr="00F51164">
        <w:rPr>
          <w:rStyle w:val="StyleUnderline"/>
        </w:rPr>
        <w:t xml:space="preserve"> that</w:t>
      </w:r>
      <w:r w:rsidRPr="00F51164">
        <w:rPr>
          <w:sz w:val="16"/>
        </w:rPr>
        <w:t xml:space="preserve"> the </w:t>
      </w:r>
      <w:r w:rsidRPr="00340194">
        <w:rPr>
          <w:rStyle w:val="StyleUnderline"/>
          <w:highlight w:val="yellow"/>
        </w:rPr>
        <w:t>failure</w:t>
      </w:r>
      <w:r w:rsidRPr="00F51164">
        <w:rPr>
          <w:rStyle w:val="StyleUnderline"/>
        </w:rPr>
        <w:t xml:space="preserve"> of a few key states or industries</w:t>
      </w:r>
      <w:r w:rsidRPr="00F51164">
        <w:rPr>
          <w:sz w:val="16"/>
        </w:rPr>
        <w:t xml:space="preserve"> due to climate change </w:t>
      </w:r>
      <w:r w:rsidRPr="00340194">
        <w:rPr>
          <w:rStyle w:val="StyleUnderline"/>
          <w:highlight w:val="yellow"/>
        </w:rPr>
        <w:t xml:space="preserve">could </w:t>
      </w:r>
      <w:r w:rsidRPr="00340194">
        <w:rPr>
          <w:rStyle w:val="Emphasis"/>
          <w:highlight w:val="yellow"/>
        </w:rPr>
        <w:t>cascade</w:t>
      </w:r>
      <w:r w:rsidRPr="00340194">
        <w:rPr>
          <w:rStyle w:val="StyleUnderline"/>
          <w:highlight w:val="yellow"/>
        </w:rPr>
        <w:t xml:space="preserve"> into</w:t>
      </w:r>
      <w:r w:rsidRPr="00F51164">
        <w:rPr>
          <w:sz w:val="16"/>
        </w:rPr>
        <w:t xml:space="preserve"> a </w:t>
      </w:r>
      <w:r w:rsidRPr="00F51164">
        <w:rPr>
          <w:rStyle w:val="Emphasis"/>
        </w:rPr>
        <w:t>global</w:t>
      </w:r>
      <w:r w:rsidRPr="00F51164">
        <w:rPr>
          <w:rStyle w:val="StyleUnderline"/>
        </w:rPr>
        <w:t xml:space="preserve"> </w:t>
      </w:r>
      <w:r w:rsidRPr="00340194">
        <w:rPr>
          <w:rStyle w:val="Emphasis"/>
          <w:highlight w:val="yellow"/>
        </w:rPr>
        <w:t>collapse</w:t>
      </w:r>
      <w:r w:rsidRPr="00F51164">
        <w:rPr>
          <w:sz w:val="16"/>
        </w:rPr>
        <w:t xml:space="preserve"> (Kemp, 2019).</w:t>
      </w:r>
    </w:p>
    <w:p w14:paraId="79579E27" w14:textId="77777777" w:rsidR="00634FFB" w:rsidRPr="00E3230F" w:rsidRDefault="00634FFB" w:rsidP="00634FFB">
      <w:pPr>
        <w:rPr>
          <w:sz w:val="16"/>
        </w:rPr>
      </w:pPr>
      <w:r w:rsidRPr="00E3230F">
        <w:rPr>
          <w:sz w:val="16"/>
        </w:rPr>
        <w:t xml:space="preserve">A third set of plausible scenarios stem from climate change’s broader environmental impacts. Apart from being a planetary boundary of its own, Steffen et al. (2015) point out that </w:t>
      </w:r>
      <w:r w:rsidRPr="00F51164">
        <w:rPr>
          <w:rStyle w:val="StyleUnderline"/>
        </w:rPr>
        <w:t xml:space="preserve">climate change is </w:t>
      </w:r>
      <w:r w:rsidRPr="00F51164">
        <w:rPr>
          <w:rStyle w:val="Emphasis"/>
        </w:rPr>
        <w:t>intimately</w:t>
      </w:r>
      <w:r w:rsidRPr="00F51164">
        <w:rPr>
          <w:rStyle w:val="StyleUnderline"/>
        </w:rPr>
        <w:t xml:space="preserve"> </w:t>
      </w:r>
      <w:r w:rsidRPr="00F51164">
        <w:rPr>
          <w:rStyle w:val="Emphasis"/>
        </w:rPr>
        <w:t>connected</w:t>
      </w:r>
      <w:r w:rsidRPr="00F51164">
        <w:rPr>
          <w:rStyle w:val="StyleUnderline"/>
        </w:rPr>
        <w:t xml:space="preserve"> with </w:t>
      </w:r>
      <w:r w:rsidRPr="00F51164">
        <w:rPr>
          <w:rStyle w:val="Emphasis"/>
        </w:rPr>
        <w:t>other planetary boundaries</w:t>
      </w:r>
      <w:r w:rsidRPr="00E3230F">
        <w:rPr>
          <w:sz w:val="16"/>
        </w:rPr>
        <w:t xml:space="preserve"> (see Table 1). Climate change is thus identified by the authors as one of two ‘core’ boundaries with the potential “to drive the Earth system into a new state should they be substantially and persistently transgressed.” This transformative potential was elaborated on in subsequent work exploring how the world could be pushed towards a ‘Hothouse Earth’ state, even with anthropogenic temperature rises as low as 2 °C (Steffen et al., 2018). </w:t>
      </w:r>
    </w:p>
    <w:p w14:paraId="315B3561" w14:textId="77777777" w:rsidR="00634FFB" w:rsidRPr="00E3230F" w:rsidRDefault="00634FFB" w:rsidP="00634FFB">
      <w:pPr>
        <w:rPr>
          <w:sz w:val="16"/>
        </w:rPr>
      </w:pPr>
      <w:r w:rsidRPr="002E5256">
        <w:rPr>
          <w:rStyle w:val="StyleUnderline"/>
        </w:rPr>
        <w:t>The</w:t>
      </w:r>
      <w:r w:rsidRPr="00E3230F">
        <w:rPr>
          <w:rStyle w:val="StyleUnderline"/>
        </w:rPr>
        <w:t xml:space="preserve"> connection between climate change and </w:t>
      </w:r>
      <w:r w:rsidRPr="002E5256">
        <w:rPr>
          <w:rStyle w:val="Emphasis"/>
        </w:rPr>
        <w:t>biosphere</w:t>
      </w:r>
      <w:r w:rsidRPr="002E5256">
        <w:rPr>
          <w:rStyle w:val="StyleUnderline"/>
        </w:rPr>
        <w:t xml:space="preserve"> </w:t>
      </w:r>
      <w:r w:rsidRPr="002E5256">
        <w:rPr>
          <w:rStyle w:val="Emphasis"/>
        </w:rPr>
        <w:t>integrity</w:t>
      </w:r>
      <w:r w:rsidRPr="00E3230F">
        <w:rPr>
          <w:sz w:val="16"/>
        </w:rPr>
        <w:t xml:space="preserve"> (the survival of complex adaptive ecosystems supporting diverse forms of life) </w:t>
      </w:r>
      <w:r w:rsidRPr="00E3230F">
        <w:rPr>
          <w:rStyle w:val="StyleUnderline"/>
        </w:rPr>
        <w:t xml:space="preserve">is </w:t>
      </w:r>
      <w:r w:rsidRPr="00E3230F">
        <w:rPr>
          <w:rStyle w:val="Emphasis"/>
        </w:rPr>
        <w:t>particularly</w:t>
      </w:r>
      <w:r w:rsidRPr="00E3230F">
        <w:rPr>
          <w:rStyle w:val="StyleUnderline"/>
        </w:rPr>
        <w:t xml:space="preserve"> </w:t>
      </w:r>
      <w:r w:rsidRPr="00E3230F">
        <w:rPr>
          <w:rStyle w:val="Emphasis"/>
        </w:rPr>
        <w:t>strong</w:t>
      </w:r>
      <w:r w:rsidRPr="00E3230F">
        <w:rPr>
          <w:rStyle w:val="StyleUnderline"/>
        </w:rPr>
        <w:t>.</w:t>
      </w:r>
      <w:r w:rsidRPr="00E3230F">
        <w:rPr>
          <w:sz w:val="16"/>
        </w:rPr>
        <w:t xml:space="preserve"> The IPCC is highly confident that climate change is adversely impacting terrestrial ecosystems, contributing to desertification and land degradation in many areas and changing the range, abundance and seasonality of many plant and animal species (</w:t>
      </w:r>
      <w:proofErr w:type="spellStart"/>
      <w:r w:rsidRPr="00E3230F">
        <w:rPr>
          <w:sz w:val="16"/>
        </w:rPr>
        <w:t>Arneth</w:t>
      </w:r>
      <w:proofErr w:type="spellEnd"/>
      <w:r w:rsidRPr="00E3230F">
        <w:rPr>
          <w:sz w:val="16"/>
        </w:rPr>
        <w:t xml:space="preserve"> et al., 2019). Similarly, the Intergovernmental Science-Policy Platform on Biodiversity and Ecosystem Services (IPBES) has reported that climate change is restricting the range of nearly half the world’s threatened mammal species and a quarter of threatened birds, with marine, coastal, and arctic ecosystems worst affected (Diaz et al., 2019). According to one estimate, </w:t>
      </w:r>
      <w:r w:rsidRPr="00E3230F">
        <w:rPr>
          <w:rStyle w:val="StyleUnderline"/>
        </w:rPr>
        <w:t xml:space="preserve">climate change could cause 15–37 % of </w:t>
      </w:r>
      <w:r w:rsidRPr="00E3230F">
        <w:rPr>
          <w:rStyle w:val="Emphasis"/>
        </w:rPr>
        <w:t>all</w:t>
      </w:r>
      <w:r w:rsidRPr="00E3230F">
        <w:rPr>
          <w:rStyle w:val="StyleUnderline"/>
        </w:rPr>
        <w:t xml:space="preserve"> </w:t>
      </w:r>
      <w:r w:rsidRPr="00E3230F">
        <w:rPr>
          <w:rStyle w:val="Emphasis"/>
        </w:rPr>
        <w:t>species</w:t>
      </w:r>
      <w:r w:rsidRPr="00E3230F">
        <w:rPr>
          <w:rStyle w:val="StyleUnderline"/>
        </w:rPr>
        <w:t xml:space="preserve"> to be</w:t>
      </w:r>
      <w:r w:rsidRPr="00E3230F">
        <w:rPr>
          <w:sz w:val="16"/>
        </w:rPr>
        <w:t xml:space="preserve">come ‘committed to </w:t>
      </w:r>
      <w:r w:rsidRPr="00E3230F">
        <w:rPr>
          <w:rStyle w:val="Emphasis"/>
        </w:rPr>
        <w:t>extinct</w:t>
      </w:r>
      <w:r w:rsidRPr="00E3230F">
        <w:rPr>
          <w:sz w:val="16"/>
        </w:rPr>
        <w:t xml:space="preserve">ion’ </w:t>
      </w:r>
      <w:r w:rsidRPr="00E3230F">
        <w:rPr>
          <w:rStyle w:val="StyleUnderline"/>
        </w:rPr>
        <w:t>by mid-century</w:t>
      </w:r>
      <w:r w:rsidRPr="00E3230F">
        <w:rPr>
          <w:sz w:val="16"/>
        </w:rPr>
        <w:t xml:space="preserve"> (Thomas et al., 2004). </w:t>
      </w:r>
    </w:p>
    <w:p w14:paraId="131BA3C8" w14:textId="77777777" w:rsidR="00634FFB" w:rsidRPr="007C645C" w:rsidRDefault="00634FFB" w:rsidP="00634FFB">
      <w:pPr>
        <w:rPr>
          <w:sz w:val="16"/>
        </w:rPr>
      </w:pPr>
      <w:r w:rsidRPr="00340194">
        <w:rPr>
          <w:rStyle w:val="StyleUnderline"/>
          <w:highlight w:val="yellow"/>
        </w:rPr>
        <w:t xml:space="preserve">Disruption to biosphere integrity can have </w:t>
      </w:r>
      <w:r w:rsidRPr="00340194">
        <w:rPr>
          <w:rStyle w:val="Emphasis"/>
          <w:highlight w:val="yellow"/>
        </w:rPr>
        <w:t>profound</w:t>
      </w:r>
      <w:r w:rsidRPr="00E3230F">
        <w:rPr>
          <w:rStyle w:val="StyleUnderline"/>
        </w:rPr>
        <w:t xml:space="preserve"> </w:t>
      </w:r>
      <w:r w:rsidRPr="00E3230F">
        <w:rPr>
          <w:rStyle w:val="Emphasis"/>
        </w:rPr>
        <w:t>economic</w:t>
      </w:r>
      <w:r w:rsidRPr="00E3230F">
        <w:rPr>
          <w:rStyle w:val="StyleUnderline"/>
        </w:rPr>
        <w:t xml:space="preserve"> and </w:t>
      </w:r>
      <w:r w:rsidRPr="00E3230F">
        <w:rPr>
          <w:rStyle w:val="Emphasis"/>
        </w:rPr>
        <w:t xml:space="preserve">social </w:t>
      </w:r>
      <w:r w:rsidRPr="00340194">
        <w:rPr>
          <w:rStyle w:val="Emphasis"/>
          <w:highlight w:val="yellow"/>
        </w:rPr>
        <w:t>repercussions</w:t>
      </w:r>
      <w:r w:rsidRPr="007C645C">
        <w:rPr>
          <w:rStyle w:val="StyleUnderline"/>
        </w:rPr>
        <w:t xml:space="preserve">, ranging from </w:t>
      </w:r>
      <w:r w:rsidRPr="007C645C">
        <w:rPr>
          <w:rStyle w:val="Emphasis"/>
        </w:rPr>
        <w:t>loss of ecosystem services</w:t>
      </w:r>
      <w:r w:rsidRPr="007C645C">
        <w:rPr>
          <w:rStyle w:val="StyleUnderline"/>
        </w:rPr>
        <w:t xml:space="preserve"> and </w:t>
      </w:r>
      <w:r w:rsidRPr="007C645C">
        <w:rPr>
          <w:rStyle w:val="Emphasis"/>
        </w:rPr>
        <w:t>natural resources</w:t>
      </w:r>
      <w:r w:rsidRPr="007C645C">
        <w:rPr>
          <w:rStyle w:val="StyleUnderline"/>
        </w:rPr>
        <w:t xml:space="preserve"> to</w:t>
      </w:r>
      <w:r w:rsidRPr="007C645C">
        <w:rPr>
          <w:sz w:val="16"/>
        </w:rPr>
        <w:t xml:space="preserve"> the </w:t>
      </w:r>
      <w:r w:rsidRPr="007C645C">
        <w:rPr>
          <w:rStyle w:val="Emphasis"/>
        </w:rPr>
        <w:t>destruction</w:t>
      </w:r>
      <w:r w:rsidRPr="007C645C">
        <w:rPr>
          <w:rStyle w:val="StyleUnderline"/>
        </w:rPr>
        <w:t xml:space="preserve"> </w:t>
      </w:r>
      <w:r w:rsidRPr="007C645C">
        <w:rPr>
          <w:rStyle w:val="Emphasis"/>
        </w:rPr>
        <w:t>of</w:t>
      </w:r>
      <w:r w:rsidRPr="007C645C">
        <w:rPr>
          <w:rStyle w:val="StyleUnderline"/>
        </w:rPr>
        <w:t xml:space="preserve"> </w:t>
      </w:r>
      <w:r w:rsidRPr="007C645C">
        <w:rPr>
          <w:rStyle w:val="Emphasis"/>
        </w:rPr>
        <w:t>traditional</w:t>
      </w:r>
      <w:r w:rsidRPr="007C645C">
        <w:rPr>
          <w:rStyle w:val="StyleUnderline"/>
        </w:rPr>
        <w:t xml:space="preserve"> </w:t>
      </w:r>
      <w:r w:rsidRPr="007C645C">
        <w:rPr>
          <w:rStyle w:val="Emphasis"/>
        </w:rPr>
        <w:t>knowledge</w:t>
      </w:r>
      <w:r w:rsidRPr="007C645C">
        <w:rPr>
          <w:rStyle w:val="StyleUnderline"/>
        </w:rPr>
        <w:t xml:space="preserve"> and </w:t>
      </w:r>
      <w:r w:rsidRPr="007C645C">
        <w:rPr>
          <w:rStyle w:val="Emphasis"/>
        </w:rPr>
        <w:t>livelihoods</w:t>
      </w:r>
      <w:r w:rsidRPr="007C645C">
        <w:rPr>
          <w:rStyle w:val="StyleUnderline"/>
        </w:rPr>
        <w:t>.</w:t>
      </w:r>
      <w:r w:rsidRPr="007C645C">
        <w:rPr>
          <w:sz w:val="16"/>
        </w:rPr>
        <w:t xml:space="preserve"> For instance, desertification, which threatens a quarter of Earth’s land area and a fifth of the population, is already estimated to cost developing nations 4–8 % of their GDP (United Nations, 2011). Many other rapid regime shifts involving loss of biosphere integrity have been observed, including shifts in arid vegetation, freshwater eutrophication, and the collapse of fish populations (Amano et al. 2020). There is a theoretical possibility of still more profound regime shifts at the global level (Rocha, Peterson, </w:t>
      </w:r>
      <w:proofErr w:type="spellStart"/>
      <w:r w:rsidRPr="007C645C">
        <w:rPr>
          <w:sz w:val="16"/>
        </w:rPr>
        <w:t>Bodin</w:t>
      </w:r>
      <w:proofErr w:type="spellEnd"/>
      <w:r w:rsidRPr="007C645C">
        <w:rPr>
          <w:sz w:val="16"/>
        </w:rPr>
        <w:t xml:space="preserve">, &amp; Levin, 2018). However, the contribution of loss of biosphere integrity to GCR is yet to be assessed. </w:t>
      </w:r>
      <w:proofErr w:type="spellStart"/>
      <w:r w:rsidRPr="007C645C">
        <w:rPr>
          <w:sz w:val="16"/>
        </w:rPr>
        <w:t>Kareiva</w:t>
      </w:r>
      <w:proofErr w:type="spellEnd"/>
      <w:r w:rsidRPr="007C645C">
        <w:rPr>
          <w:sz w:val="16"/>
        </w:rPr>
        <w:t xml:space="preserve"> and Carranza (2018) argue that it is unlikely to threaten human civilization, due both to a lack of plausible mechanisms for this threat and the fact that “local and regional biodiversity is often staying the same because species from elsewhere replace local losses.” However, in their classification of GCRs, </w:t>
      </w:r>
      <w:proofErr w:type="spellStart"/>
      <w:r w:rsidRPr="007C645C">
        <w:rPr>
          <w:sz w:val="16"/>
        </w:rPr>
        <w:t>Avin</w:t>
      </w:r>
      <w:proofErr w:type="spellEnd"/>
      <w:r w:rsidRPr="007C645C">
        <w:rPr>
          <w:sz w:val="16"/>
        </w:rPr>
        <w:t xml:space="preserve"> et al. (2018) suggest the potential for ecological collapse to threaten the safety boundaries of multiple critical systems with diverse spread mechanisms at a range of scales, from the biogeochemical and anatomical to the ecological and </w:t>
      </w:r>
      <w:proofErr w:type="spellStart"/>
      <w:r w:rsidRPr="007C645C">
        <w:rPr>
          <w:sz w:val="16"/>
        </w:rPr>
        <w:t>sociotechnological</w:t>
      </w:r>
      <w:proofErr w:type="spellEnd"/>
      <w:r w:rsidRPr="007C645C">
        <w:rPr>
          <w:sz w:val="16"/>
        </w:rPr>
        <w:t>. Note that both these studies were conducted for largely conceptual purposes and should not be taken as rigorous analyses of this risk, this topic warrants further investigation.</w:t>
      </w:r>
    </w:p>
    <w:p w14:paraId="2666E575" w14:textId="77777777" w:rsidR="00634FFB" w:rsidRPr="007C645C" w:rsidRDefault="00634FFB" w:rsidP="00634FFB">
      <w:pPr>
        <w:rPr>
          <w:sz w:val="16"/>
          <w:szCs w:val="16"/>
        </w:rPr>
      </w:pPr>
      <w:r w:rsidRPr="007C645C">
        <w:rPr>
          <w:sz w:val="16"/>
          <w:szCs w:val="16"/>
        </w:rPr>
        <w:t>3.2. Classifying climate change’s contributions to global catastrophic risk</w:t>
      </w:r>
    </w:p>
    <w:p w14:paraId="547D7D03" w14:textId="77777777" w:rsidR="00634FFB" w:rsidRPr="007C645C" w:rsidRDefault="00634FFB" w:rsidP="00634FFB">
      <w:pPr>
        <w:rPr>
          <w:sz w:val="16"/>
          <w:szCs w:val="16"/>
        </w:rPr>
      </w:pPr>
      <w:r w:rsidRPr="007C645C">
        <w:rPr>
          <w:sz w:val="16"/>
          <w:szCs w:val="16"/>
        </w:rPr>
        <w:t xml:space="preserve">Climate change’s contribution to GCR goes well beyond its impact on the earth system. Taking </w:t>
      </w:r>
      <w:proofErr w:type="spellStart"/>
      <w:r w:rsidRPr="007C645C">
        <w:rPr>
          <w:sz w:val="16"/>
          <w:szCs w:val="16"/>
        </w:rPr>
        <w:t>Avin</w:t>
      </w:r>
      <w:proofErr w:type="spellEnd"/>
      <w:r w:rsidRPr="007C645C">
        <w:rPr>
          <w:sz w:val="16"/>
          <w:szCs w:val="16"/>
        </w:rPr>
        <w:t xml:space="preserve"> et al.’s list of critical systems, we note that previous studies have mostly focused on the effects of climate change on physical and biogeochemical systems (e.g. global temperature and sea-level rise) or the lower-level critical systems that are most directly related to human health and survival (e.g. Heath Stress). However, these represent a very limited assessment of risk as it only accounts for climate change as a direct hazard/ threat and our "ontological" vulnerabilities to it. A more comprehensive risk assessment must consider the higher-order critical systems threatened by climate change passively (through a lack of alternatives) and actively (through intentional design).</w:t>
      </w:r>
    </w:p>
    <w:p w14:paraId="6D31CF2D" w14:textId="77777777" w:rsidR="00634FFB" w:rsidRPr="007C645C" w:rsidRDefault="00634FFB" w:rsidP="00634FFB">
      <w:pPr>
        <w:rPr>
          <w:sz w:val="16"/>
        </w:rPr>
      </w:pPr>
      <w:r w:rsidRPr="007C645C">
        <w:rPr>
          <w:rStyle w:val="StyleUnderline"/>
        </w:rPr>
        <w:t>The probability of</w:t>
      </w:r>
      <w:r w:rsidRPr="007C645C">
        <w:rPr>
          <w:sz w:val="16"/>
        </w:rPr>
        <w:t xml:space="preserve"> a </w:t>
      </w:r>
      <w:r w:rsidRPr="007C645C">
        <w:rPr>
          <w:rStyle w:val="StyleUnderline"/>
        </w:rPr>
        <w:t xml:space="preserve">global catastrophe is </w:t>
      </w:r>
      <w:r w:rsidRPr="007C645C">
        <w:rPr>
          <w:rStyle w:val="Emphasis"/>
        </w:rPr>
        <w:t>higher</w:t>
      </w:r>
      <w:r w:rsidRPr="007C645C">
        <w:rPr>
          <w:rStyle w:val="StyleUnderline"/>
        </w:rPr>
        <w:t xml:space="preserve"> when </w:t>
      </w:r>
      <w:proofErr w:type="spellStart"/>
      <w:r w:rsidRPr="007C645C">
        <w:rPr>
          <w:rStyle w:val="Emphasis"/>
        </w:rPr>
        <w:t>sociotechnological</w:t>
      </w:r>
      <w:proofErr w:type="spellEnd"/>
      <w:r w:rsidRPr="007C645C">
        <w:rPr>
          <w:rStyle w:val="StyleUnderline"/>
        </w:rPr>
        <w:t xml:space="preserve"> and </w:t>
      </w:r>
      <w:r w:rsidRPr="007C645C">
        <w:rPr>
          <w:rStyle w:val="Emphasis"/>
        </w:rPr>
        <w:t>environmental</w:t>
      </w:r>
      <w:r w:rsidRPr="007C645C">
        <w:rPr>
          <w:rStyle w:val="StyleUnderline"/>
        </w:rPr>
        <w:t xml:space="preserve"> </w:t>
      </w:r>
      <w:r w:rsidRPr="007C645C">
        <w:rPr>
          <w:rStyle w:val="Emphasis"/>
        </w:rPr>
        <w:t>systems</w:t>
      </w:r>
      <w:r w:rsidRPr="007C645C">
        <w:rPr>
          <w:rStyle w:val="StyleUnderline"/>
        </w:rPr>
        <w:t xml:space="preserve"> are </w:t>
      </w:r>
      <w:r w:rsidRPr="007C645C">
        <w:rPr>
          <w:rStyle w:val="Emphasis"/>
        </w:rPr>
        <w:t>tightly</w:t>
      </w:r>
      <w:r w:rsidRPr="007C645C">
        <w:rPr>
          <w:rStyle w:val="StyleUnderline"/>
        </w:rPr>
        <w:t xml:space="preserve"> </w:t>
      </w:r>
      <w:r w:rsidRPr="007C645C">
        <w:rPr>
          <w:rStyle w:val="Emphasis"/>
        </w:rPr>
        <w:t>coupled</w:t>
      </w:r>
      <w:r w:rsidRPr="007C645C">
        <w:rPr>
          <w:rStyle w:val="StyleUnderline"/>
        </w:rPr>
        <w:t>, creating</w:t>
      </w:r>
      <w:r w:rsidRPr="007C645C">
        <w:rPr>
          <w:sz w:val="16"/>
        </w:rPr>
        <w:t xml:space="preserve"> a potential for </w:t>
      </w:r>
      <w:r w:rsidRPr="007C645C">
        <w:rPr>
          <w:rStyle w:val="Emphasis"/>
        </w:rPr>
        <w:t>reinforcing feedback loops.</w:t>
      </w:r>
      <w:r w:rsidRPr="007C645C">
        <w:rPr>
          <w:sz w:val="16"/>
        </w:rPr>
        <w:t xml:space="preserve"> If environmental change produces social changes that perpetuate further environmental change, then this could actively work against our efforts at adaptation. When this change has the potential to produce significant harm, via human vulnerabilities and exposure, we describe such loops as </w:t>
      </w:r>
      <w:r w:rsidRPr="007C645C">
        <w:rPr>
          <w:rStyle w:val="Emphasis"/>
        </w:rPr>
        <w:t xml:space="preserve">‘global systems </w:t>
      </w:r>
      <w:r w:rsidRPr="00340194">
        <w:rPr>
          <w:rStyle w:val="Emphasis"/>
          <w:highlight w:val="yellow"/>
        </w:rPr>
        <w:t>death spirals</w:t>
      </w:r>
      <w:r w:rsidRPr="007C645C">
        <w:rPr>
          <w:rStyle w:val="Emphasis"/>
        </w:rPr>
        <w:t>.’</w:t>
      </w:r>
      <w:r w:rsidRPr="007C645C">
        <w:rPr>
          <w:sz w:val="16"/>
        </w:rPr>
        <w:t xml:space="preserve"> These spirals could </w:t>
      </w:r>
      <w:r w:rsidRPr="00340194">
        <w:rPr>
          <w:rStyle w:val="StyleUnderline"/>
          <w:highlight w:val="yellow"/>
        </w:rPr>
        <w:t>produce</w:t>
      </w:r>
      <w:r w:rsidRPr="00340194">
        <w:rPr>
          <w:rStyle w:val="Emphasis"/>
          <w:highlight w:val="yellow"/>
        </w:rPr>
        <w:t xml:space="preserve"> self-perpetuating catastrophes</w:t>
      </w:r>
      <w:r w:rsidRPr="007C645C">
        <w:rPr>
          <w:rStyle w:val="StyleUnderline"/>
        </w:rPr>
        <w:t>, whereby</w:t>
      </w:r>
      <w:r w:rsidRPr="007C645C">
        <w:rPr>
          <w:sz w:val="16"/>
        </w:rPr>
        <w:t xml:space="preserve"> the </w:t>
      </w:r>
      <w:r w:rsidRPr="007C645C">
        <w:rPr>
          <w:rStyle w:val="StyleUnderline"/>
        </w:rPr>
        <w:t>energy and resources required to reverse or adapt</w:t>
      </w:r>
      <w:r w:rsidRPr="007C645C">
        <w:rPr>
          <w:sz w:val="16"/>
        </w:rPr>
        <w:t xml:space="preserve"> to collapse </w:t>
      </w:r>
      <w:r w:rsidRPr="007C645C">
        <w:rPr>
          <w:rStyle w:val="StyleUnderline"/>
        </w:rPr>
        <w:t xml:space="preserve">are </w:t>
      </w:r>
      <w:r w:rsidRPr="007C645C">
        <w:rPr>
          <w:rStyle w:val="Emphasis"/>
        </w:rPr>
        <w:t>beyond</w:t>
      </w:r>
      <w:r w:rsidRPr="007C645C">
        <w:rPr>
          <w:sz w:val="16"/>
        </w:rPr>
        <w:t xml:space="preserve"> the means of dwindling </w:t>
      </w:r>
      <w:r w:rsidRPr="007C645C">
        <w:rPr>
          <w:rStyle w:val="Emphasis"/>
        </w:rPr>
        <w:t>human societies.</w:t>
      </w:r>
      <w:r w:rsidRPr="007C645C">
        <w:rPr>
          <w:rStyle w:val="StyleUnderline"/>
        </w:rPr>
        <w:t xml:space="preserve"> Feedback loops</w:t>
      </w:r>
      <w:r w:rsidRPr="007C645C">
        <w:rPr>
          <w:sz w:val="16"/>
        </w:rPr>
        <w:t xml:space="preserve"> like this could thus </w:t>
      </w:r>
      <w:r w:rsidRPr="007C645C">
        <w:rPr>
          <w:rStyle w:val="Emphasis"/>
        </w:rPr>
        <w:t>create tipping points</w:t>
      </w:r>
      <w:r w:rsidRPr="007C645C">
        <w:rPr>
          <w:sz w:val="16"/>
        </w:rPr>
        <w:t xml:space="preserve"> beyond which returning to anything like present conditions would become extremely difficult. Global systems would shift to very different states in which the prospects for humanity would likely be bleaker.</w:t>
      </w:r>
    </w:p>
    <w:p w14:paraId="2AE5F18D" w14:textId="77777777" w:rsidR="00634FFB" w:rsidRPr="007C645C" w:rsidRDefault="00634FFB" w:rsidP="00634FFB">
      <w:pPr>
        <w:rPr>
          <w:sz w:val="16"/>
          <w:szCs w:val="16"/>
        </w:rPr>
      </w:pPr>
      <w:r w:rsidRPr="007C645C">
        <w:rPr>
          <w:sz w:val="16"/>
          <w:szCs w:val="16"/>
        </w:rPr>
        <w:t xml:space="preserve">In the rest of this section, we explore just one potential spiral, between an ecological system (the biosphere) and two </w:t>
      </w:r>
      <w:proofErr w:type="spellStart"/>
      <w:r w:rsidRPr="007C645C">
        <w:rPr>
          <w:sz w:val="16"/>
          <w:szCs w:val="16"/>
        </w:rPr>
        <w:t>sociotechnological</w:t>
      </w:r>
      <w:proofErr w:type="spellEnd"/>
      <w:r w:rsidRPr="007C645C">
        <w:rPr>
          <w:sz w:val="16"/>
          <w:szCs w:val="16"/>
        </w:rPr>
        <w:t xml:space="preserve"> systems (the human food and global political systems). We explore each system and its interactions. Fig. 2 illustrates our model of this spiral. </w:t>
      </w:r>
    </w:p>
    <w:p w14:paraId="52707FF8" w14:textId="77777777" w:rsidR="00634FFB" w:rsidRPr="007C645C" w:rsidRDefault="00634FFB" w:rsidP="00634FFB">
      <w:pPr>
        <w:rPr>
          <w:sz w:val="16"/>
          <w:szCs w:val="16"/>
        </w:rPr>
      </w:pPr>
      <w:r w:rsidRPr="00D32768">
        <w:rPr>
          <w:sz w:val="16"/>
          <w:szCs w:val="16"/>
        </w:rPr>
        <w:t>3.2.1. The human food system</w:t>
      </w:r>
    </w:p>
    <w:p w14:paraId="40EA2D74" w14:textId="77777777" w:rsidR="00634FFB" w:rsidRPr="007C645C" w:rsidRDefault="00634FFB" w:rsidP="00634FFB">
      <w:pPr>
        <w:rPr>
          <w:sz w:val="16"/>
        </w:rPr>
      </w:pPr>
      <w:r w:rsidRPr="00D32768">
        <w:rPr>
          <w:rStyle w:val="StyleUnderline"/>
        </w:rPr>
        <w:t xml:space="preserve">Climate change’s </w:t>
      </w:r>
      <w:r w:rsidRPr="00340194">
        <w:rPr>
          <w:rStyle w:val="StyleUnderline"/>
          <w:highlight w:val="yellow"/>
        </w:rPr>
        <w:t>impact on biosphere integrity</w:t>
      </w:r>
      <w:r w:rsidRPr="00D32768">
        <w:rPr>
          <w:sz w:val="16"/>
        </w:rPr>
        <w:t xml:space="preserve"> (discussed in the previous section) </w:t>
      </w:r>
      <w:r w:rsidRPr="00D32768">
        <w:rPr>
          <w:rStyle w:val="StyleUnderline"/>
        </w:rPr>
        <w:t xml:space="preserve">could </w:t>
      </w:r>
      <w:r w:rsidRPr="00340194">
        <w:rPr>
          <w:rStyle w:val="Emphasis"/>
          <w:highlight w:val="yellow"/>
        </w:rPr>
        <w:t>harm the</w:t>
      </w:r>
      <w:r w:rsidRPr="00D32768">
        <w:rPr>
          <w:rStyle w:val="Emphasis"/>
        </w:rPr>
        <w:t xml:space="preserve"> human </w:t>
      </w:r>
      <w:r w:rsidRPr="00340194">
        <w:rPr>
          <w:rStyle w:val="Emphasis"/>
          <w:highlight w:val="yellow"/>
        </w:rPr>
        <w:t>food</w:t>
      </w:r>
      <w:r w:rsidRPr="00D32768">
        <w:rPr>
          <w:rStyle w:val="Emphasis"/>
        </w:rPr>
        <w:t xml:space="preserve"> </w:t>
      </w:r>
      <w:r w:rsidRPr="00340194">
        <w:rPr>
          <w:rStyle w:val="Emphasis"/>
          <w:highlight w:val="yellow"/>
        </w:rPr>
        <w:t>system</w:t>
      </w:r>
      <w:r w:rsidRPr="00D32768">
        <w:rPr>
          <w:rStyle w:val="StyleUnderline"/>
        </w:rPr>
        <w:t xml:space="preserve"> due to </w:t>
      </w:r>
      <w:r w:rsidRPr="00D32768">
        <w:rPr>
          <w:rStyle w:val="Emphasis"/>
        </w:rPr>
        <w:t>loss of ecosystem</w:t>
      </w:r>
      <w:r w:rsidRPr="007C645C">
        <w:rPr>
          <w:rStyle w:val="Emphasis"/>
        </w:rPr>
        <w:t xml:space="preserve"> services,</w:t>
      </w:r>
      <w:r w:rsidRPr="007C645C">
        <w:rPr>
          <w:rStyle w:val="StyleUnderline"/>
        </w:rPr>
        <w:t xml:space="preserve"> disruption of</w:t>
      </w:r>
      <w:r w:rsidRPr="007C645C">
        <w:rPr>
          <w:sz w:val="16"/>
        </w:rPr>
        <w:t xml:space="preserve"> the cycles of </w:t>
      </w:r>
      <w:r w:rsidRPr="007C645C">
        <w:rPr>
          <w:rStyle w:val="Emphasis"/>
        </w:rPr>
        <w:t>water</w:t>
      </w:r>
      <w:r w:rsidRPr="007C645C">
        <w:rPr>
          <w:rStyle w:val="StyleUnderline"/>
        </w:rPr>
        <w:t xml:space="preserve">, </w:t>
      </w:r>
      <w:r w:rsidRPr="007C645C">
        <w:rPr>
          <w:rStyle w:val="Emphasis"/>
        </w:rPr>
        <w:t>nitrogen</w:t>
      </w:r>
      <w:r w:rsidRPr="007C645C">
        <w:rPr>
          <w:rStyle w:val="StyleUnderline"/>
        </w:rPr>
        <w:t xml:space="preserve"> and </w:t>
      </w:r>
      <w:r w:rsidRPr="007C645C">
        <w:rPr>
          <w:rStyle w:val="Emphasis"/>
        </w:rPr>
        <w:t>phosphates</w:t>
      </w:r>
      <w:r w:rsidRPr="007C645C">
        <w:rPr>
          <w:rStyle w:val="StyleUnderline"/>
        </w:rPr>
        <w:t xml:space="preserve">, and </w:t>
      </w:r>
      <w:r w:rsidRPr="007C645C">
        <w:rPr>
          <w:rStyle w:val="Emphasis"/>
        </w:rPr>
        <w:t>changes</w:t>
      </w:r>
      <w:r w:rsidRPr="007C645C">
        <w:rPr>
          <w:rStyle w:val="StyleUnderline"/>
        </w:rPr>
        <w:t xml:space="preserve"> </w:t>
      </w:r>
      <w:r w:rsidRPr="007C645C">
        <w:rPr>
          <w:rStyle w:val="Emphasis"/>
        </w:rPr>
        <w:t>in</w:t>
      </w:r>
      <w:r w:rsidRPr="007C645C">
        <w:rPr>
          <w:sz w:val="16"/>
        </w:rPr>
        <w:t xml:space="preserve"> the </w:t>
      </w:r>
      <w:r w:rsidRPr="007C645C">
        <w:rPr>
          <w:rStyle w:val="Emphasis"/>
        </w:rPr>
        <w:t>dynamics</w:t>
      </w:r>
      <w:r w:rsidRPr="007C645C">
        <w:rPr>
          <w:rStyle w:val="StyleUnderline"/>
        </w:rPr>
        <w:t xml:space="preserve"> of plant and animal health</w:t>
      </w:r>
      <w:r w:rsidRPr="007C645C">
        <w:rPr>
          <w:sz w:val="16"/>
        </w:rPr>
        <w:t xml:space="preserve"> (</w:t>
      </w:r>
      <w:proofErr w:type="spellStart"/>
      <w:r w:rsidRPr="007C645C">
        <w:rPr>
          <w:sz w:val="16"/>
        </w:rPr>
        <w:t>B´elanger</w:t>
      </w:r>
      <w:proofErr w:type="spellEnd"/>
      <w:r w:rsidRPr="007C645C">
        <w:rPr>
          <w:sz w:val="16"/>
        </w:rPr>
        <w:t xml:space="preserve"> &amp; Pilling, 2019). </w:t>
      </w:r>
      <w:r w:rsidRPr="007C645C">
        <w:rPr>
          <w:rStyle w:val="StyleUnderline"/>
        </w:rPr>
        <w:t xml:space="preserve">Crossing this planetary boundary is </w:t>
      </w:r>
      <w:r w:rsidRPr="007C645C">
        <w:rPr>
          <w:rStyle w:val="Emphasis"/>
        </w:rPr>
        <w:t>already</w:t>
      </w:r>
      <w:r w:rsidRPr="007C645C">
        <w:rPr>
          <w:rStyle w:val="StyleUnderline"/>
        </w:rPr>
        <w:t xml:space="preserve"> having </w:t>
      </w:r>
      <w:r w:rsidRPr="007C645C">
        <w:rPr>
          <w:rStyle w:val="Emphasis"/>
        </w:rPr>
        <w:t>severe</w:t>
      </w:r>
      <w:r w:rsidRPr="007C645C">
        <w:rPr>
          <w:rStyle w:val="StyleUnderline"/>
        </w:rPr>
        <w:t xml:space="preserve"> </w:t>
      </w:r>
      <w:r w:rsidRPr="007C645C">
        <w:rPr>
          <w:rStyle w:val="Emphasis"/>
        </w:rPr>
        <w:t>implications</w:t>
      </w:r>
      <w:r w:rsidRPr="007C645C">
        <w:rPr>
          <w:rStyle w:val="StyleUnderline"/>
        </w:rPr>
        <w:t xml:space="preserve"> for global food security</w:t>
      </w:r>
      <w:r w:rsidRPr="007C645C">
        <w:rPr>
          <w:sz w:val="16"/>
        </w:rPr>
        <w:t>, including loss of soil fertility and insect-mediated pollination (Diaz et al., 2019).</w:t>
      </w:r>
    </w:p>
    <w:p w14:paraId="72DE853E" w14:textId="77777777" w:rsidR="00634FFB" w:rsidRPr="007C645C" w:rsidRDefault="00634FFB" w:rsidP="00634FFB">
      <w:pPr>
        <w:rPr>
          <w:sz w:val="16"/>
        </w:rPr>
      </w:pPr>
      <w:r w:rsidRPr="007C645C">
        <w:rPr>
          <w:sz w:val="16"/>
        </w:rPr>
        <w:t xml:space="preserve">Systems for the production and allocation of food are already enduring significant stress. The sources of stress include climate change, soil erosion, water scarcity, and phosphorus depletion. The natural resource base, arable land and freshwater upon which food production rely are being degraded. </w:t>
      </w:r>
      <w:r w:rsidRPr="007C645C">
        <w:rPr>
          <w:rStyle w:val="StyleUnderline"/>
        </w:rPr>
        <w:t>While global food productivity and production</w:t>
      </w:r>
      <w:r w:rsidRPr="007C645C">
        <w:rPr>
          <w:sz w:val="16"/>
        </w:rPr>
        <w:t xml:space="preserve"> has </w:t>
      </w:r>
      <w:r w:rsidRPr="007C645C">
        <w:rPr>
          <w:rStyle w:val="StyleUnderline"/>
        </w:rPr>
        <w:t>increased dramatically over the past century</w:t>
      </w:r>
      <w:r w:rsidRPr="007C645C">
        <w:rPr>
          <w:sz w:val="16"/>
        </w:rPr>
        <w:t xml:space="preserve"> to meet rising demand from an expanding global population and rising standard of living, these </w:t>
      </w:r>
      <w:r w:rsidRPr="007C645C">
        <w:rPr>
          <w:rStyle w:val="StyleUnderline"/>
        </w:rPr>
        <w:t xml:space="preserve">constraints and risks are </w:t>
      </w:r>
      <w:r w:rsidRPr="007C645C">
        <w:rPr>
          <w:rStyle w:val="Emphasis"/>
        </w:rPr>
        <w:t>increasing</w:t>
      </w:r>
      <w:r w:rsidRPr="007C645C">
        <w:rPr>
          <w:sz w:val="16"/>
        </w:rPr>
        <w:t xml:space="preserve"> the </w:t>
      </w:r>
      <w:r w:rsidRPr="007C645C">
        <w:rPr>
          <w:rStyle w:val="Emphasis"/>
        </w:rPr>
        <w:t>vulnerability</w:t>
      </w:r>
      <w:r w:rsidRPr="007C645C">
        <w:rPr>
          <w:rStyle w:val="StyleUnderline"/>
        </w:rPr>
        <w:t xml:space="preserve"> of</w:t>
      </w:r>
      <w:r w:rsidRPr="007C645C">
        <w:rPr>
          <w:sz w:val="16"/>
        </w:rPr>
        <w:t xml:space="preserve"> our </w:t>
      </w:r>
      <w:r w:rsidRPr="007C645C">
        <w:rPr>
          <w:rStyle w:val="StyleUnderline"/>
        </w:rPr>
        <w:t xml:space="preserve">global food supply to </w:t>
      </w:r>
      <w:r w:rsidRPr="007C645C">
        <w:rPr>
          <w:rStyle w:val="Emphasis"/>
        </w:rPr>
        <w:t>rapid</w:t>
      </w:r>
      <w:r w:rsidRPr="007C645C">
        <w:rPr>
          <w:rStyle w:val="StyleUnderline"/>
        </w:rPr>
        <w:t xml:space="preserve"> and </w:t>
      </w:r>
      <w:r w:rsidRPr="007C645C">
        <w:rPr>
          <w:rStyle w:val="Emphasis"/>
        </w:rPr>
        <w:t>global</w:t>
      </w:r>
      <w:r w:rsidRPr="007C645C">
        <w:rPr>
          <w:rStyle w:val="StyleUnderline"/>
        </w:rPr>
        <w:t xml:space="preserve"> </w:t>
      </w:r>
      <w:r w:rsidRPr="007C645C">
        <w:rPr>
          <w:rStyle w:val="Emphasis"/>
        </w:rPr>
        <w:t>disruptions</w:t>
      </w:r>
      <w:r w:rsidRPr="007C645C">
        <w:rPr>
          <w:rStyle w:val="StyleUnderline"/>
        </w:rPr>
        <w:t xml:space="preserve"> that could constitute </w:t>
      </w:r>
      <w:r w:rsidRPr="007C645C">
        <w:rPr>
          <w:rStyle w:val="Emphasis"/>
        </w:rPr>
        <w:t>global</w:t>
      </w:r>
      <w:r w:rsidRPr="007C645C">
        <w:rPr>
          <w:rStyle w:val="StyleUnderline"/>
        </w:rPr>
        <w:t xml:space="preserve"> </w:t>
      </w:r>
      <w:r w:rsidRPr="007C645C">
        <w:rPr>
          <w:rStyle w:val="Emphasis"/>
        </w:rPr>
        <w:t>catastrophes</w:t>
      </w:r>
      <w:r w:rsidRPr="007C645C">
        <w:rPr>
          <w:rStyle w:val="StyleUnderline"/>
        </w:rPr>
        <w:t xml:space="preserve"> </w:t>
      </w:r>
      <w:r w:rsidRPr="007C645C">
        <w:rPr>
          <w:sz w:val="16"/>
        </w:rPr>
        <w:t xml:space="preserve">(Baum, </w:t>
      </w:r>
      <w:proofErr w:type="spellStart"/>
      <w:r w:rsidRPr="007C645C">
        <w:rPr>
          <w:sz w:val="16"/>
        </w:rPr>
        <w:t>Denkenberger</w:t>
      </w:r>
      <w:proofErr w:type="spellEnd"/>
      <w:r w:rsidRPr="007C645C">
        <w:rPr>
          <w:sz w:val="16"/>
        </w:rPr>
        <w:t xml:space="preserve">, Pearce, </w:t>
      </w:r>
      <w:proofErr w:type="spellStart"/>
      <w:r w:rsidRPr="007C645C">
        <w:rPr>
          <w:sz w:val="16"/>
        </w:rPr>
        <w:t>Robock</w:t>
      </w:r>
      <w:proofErr w:type="spellEnd"/>
      <w:r w:rsidRPr="007C645C">
        <w:rPr>
          <w:sz w:val="16"/>
        </w:rPr>
        <w:t>, &amp; Winkler, 2015).</w:t>
      </w:r>
    </w:p>
    <w:p w14:paraId="5DAA8E03" w14:textId="77777777" w:rsidR="00634FFB" w:rsidRPr="007C645C" w:rsidRDefault="00634FFB" w:rsidP="00634FFB">
      <w:pPr>
        <w:rPr>
          <w:sz w:val="16"/>
        </w:rPr>
      </w:pPr>
      <w:r w:rsidRPr="00340194">
        <w:rPr>
          <w:rStyle w:val="StyleUnderline"/>
          <w:highlight w:val="yellow"/>
        </w:rPr>
        <w:t>Climate change</w:t>
      </w:r>
      <w:r w:rsidRPr="00F51164">
        <w:rPr>
          <w:rStyle w:val="StyleUnderline"/>
        </w:rPr>
        <w:t xml:space="preserve"> will</w:t>
      </w:r>
      <w:r w:rsidRPr="007C645C">
        <w:rPr>
          <w:sz w:val="16"/>
        </w:rPr>
        <w:t xml:space="preserve"> further reduce food security in at least three interconnected ways. First, it </w:t>
      </w:r>
      <w:r w:rsidRPr="00340194">
        <w:rPr>
          <w:rStyle w:val="StyleUnderline"/>
          <w:highlight w:val="yellow"/>
        </w:rPr>
        <w:t xml:space="preserve">will </w:t>
      </w:r>
      <w:r w:rsidRPr="00340194">
        <w:rPr>
          <w:rStyle w:val="Emphasis"/>
          <w:highlight w:val="yellow"/>
        </w:rPr>
        <w:t>affect growing conditions</w:t>
      </w:r>
      <w:r w:rsidRPr="00F51164">
        <w:rPr>
          <w:rStyle w:val="StyleUnderline"/>
        </w:rPr>
        <w:t>, including direct threats to agricultural yields from heat, humidity, and precipitation</w:t>
      </w:r>
      <w:r w:rsidRPr="007C645C">
        <w:rPr>
          <w:sz w:val="16"/>
        </w:rPr>
        <w:t xml:space="preserve"> in many regions; although initially improving conditions in some (Lott, </w:t>
      </w:r>
      <w:proofErr w:type="spellStart"/>
      <w:r w:rsidRPr="007C645C">
        <w:rPr>
          <w:sz w:val="16"/>
        </w:rPr>
        <w:t>Christidis</w:t>
      </w:r>
      <w:proofErr w:type="spellEnd"/>
      <w:r w:rsidRPr="007C645C">
        <w:rPr>
          <w:sz w:val="16"/>
        </w:rPr>
        <w:t xml:space="preserve">, &amp; Stott, 2013). Second, </w:t>
      </w:r>
      <w:r w:rsidRPr="00F51164">
        <w:rPr>
          <w:rStyle w:val="StyleUnderline"/>
        </w:rPr>
        <w:t xml:space="preserve">it will </w:t>
      </w:r>
      <w:r w:rsidRPr="00340194">
        <w:rPr>
          <w:rStyle w:val="Emphasis"/>
          <w:highlight w:val="yellow"/>
        </w:rPr>
        <w:t>increase</w:t>
      </w:r>
      <w:r w:rsidRPr="007C645C">
        <w:rPr>
          <w:sz w:val="16"/>
        </w:rPr>
        <w:t xml:space="preserve"> the range of </w:t>
      </w:r>
      <w:r w:rsidRPr="00F51164">
        <w:rPr>
          <w:rStyle w:val="Emphasis"/>
        </w:rPr>
        <w:t xml:space="preserve">agricultural </w:t>
      </w:r>
      <w:r w:rsidRPr="00340194">
        <w:rPr>
          <w:rStyle w:val="Emphasis"/>
          <w:highlight w:val="yellow"/>
        </w:rPr>
        <w:t>pests</w:t>
      </w:r>
      <w:r w:rsidRPr="00F51164">
        <w:rPr>
          <w:rStyle w:val="Emphasis"/>
        </w:rPr>
        <w:t xml:space="preserve"> and </w:t>
      </w:r>
      <w:r w:rsidRPr="00340194">
        <w:rPr>
          <w:rStyle w:val="Emphasis"/>
          <w:highlight w:val="yellow"/>
        </w:rPr>
        <w:t>diseases</w:t>
      </w:r>
      <w:r w:rsidRPr="007C645C">
        <w:rPr>
          <w:sz w:val="16"/>
        </w:rPr>
        <w:t xml:space="preserve"> (Harvell et al., 2002). Third, </w:t>
      </w:r>
      <w:r w:rsidRPr="00F51164">
        <w:rPr>
          <w:rStyle w:val="StyleUnderline"/>
        </w:rPr>
        <w:t xml:space="preserve">it will </w:t>
      </w:r>
      <w:r w:rsidRPr="00F51164">
        <w:rPr>
          <w:rStyle w:val="Emphasis"/>
        </w:rPr>
        <w:t>increase</w:t>
      </w:r>
      <w:r w:rsidRPr="007C645C">
        <w:rPr>
          <w:sz w:val="16"/>
        </w:rPr>
        <w:t xml:space="preserve"> the occurrence of </w:t>
      </w:r>
      <w:r w:rsidRPr="00340194">
        <w:rPr>
          <w:rStyle w:val="Emphasis"/>
          <w:highlight w:val="yellow"/>
        </w:rPr>
        <w:t>extreme weather events</w:t>
      </w:r>
      <w:r w:rsidRPr="00F51164">
        <w:rPr>
          <w:rStyle w:val="StyleUnderline"/>
        </w:rPr>
        <w:t xml:space="preserve"> that impair</w:t>
      </w:r>
      <w:r w:rsidRPr="007C645C">
        <w:rPr>
          <w:sz w:val="16"/>
        </w:rPr>
        <w:t xml:space="preserve"> the </w:t>
      </w:r>
      <w:r w:rsidRPr="00F51164">
        <w:rPr>
          <w:rStyle w:val="StyleUnderline"/>
        </w:rPr>
        <w:t>integrity of food production and distribution networks</w:t>
      </w:r>
      <w:r w:rsidRPr="007C645C">
        <w:rPr>
          <w:sz w:val="16"/>
        </w:rPr>
        <w:t xml:space="preserve">, from production to harvest, post-harvest, transport, storage, and distribution, thereby </w:t>
      </w:r>
      <w:r w:rsidRPr="00340194">
        <w:rPr>
          <w:rStyle w:val="StyleUnderline"/>
          <w:highlight w:val="yellow"/>
        </w:rPr>
        <w:t>increasing</w:t>
      </w:r>
      <w:r w:rsidRPr="007C645C">
        <w:rPr>
          <w:sz w:val="16"/>
        </w:rPr>
        <w:t xml:space="preserve"> our </w:t>
      </w:r>
      <w:r w:rsidRPr="00340194">
        <w:rPr>
          <w:rStyle w:val="StyleUnderline"/>
          <w:highlight w:val="yellow"/>
        </w:rPr>
        <w:t>vulnerability</w:t>
      </w:r>
      <w:r w:rsidRPr="00F51164">
        <w:rPr>
          <w:rStyle w:val="StyleUnderline"/>
        </w:rPr>
        <w:t xml:space="preserve"> and exposure </w:t>
      </w:r>
      <w:r w:rsidRPr="00340194">
        <w:rPr>
          <w:rStyle w:val="StyleUnderline"/>
          <w:highlight w:val="yellow"/>
        </w:rPr>
        <w:t xml:space="preserve">to </w:t>
      </w:r>
      <w:r w:rsidRPr="00340194">
        <w:rPr>
          <w:rStyle w:val="Emphasis"/>
          <w:highlight w:val="yellow"/>
        </w:rPr>
        <w:t>supply shocks</w:t>
      </w:r>
      <w:r w:rsidRPr="007C645C">
        <w:rPr>
          <w:sz w:val="16"/>
        </w:rPr>
        <w:t xml:space="preserve"> (Bailey et al., 2015). The IPCC estimates, with medium confidence, that at around 2 °C of global warming the risk from permafrost degradation and food supply instabilities will be ‘very high’, while at around 3 °C of global warming the risk from vegetation loss, wildfire damage, and dryland water scarcity will also be very high (</w:t>
      </w:r>
      <w:proofErr w:type="spellStart"/>
      <w:r w:rsidRPr="007C645C">
        <w:rPr>
          <w:sz w:val="16"/>
        </w:rPr>
        <w:t>Arneth</w:t>
      </w:r>
      <w:proofErr w:type="spellEnd"/>
      <w:r w:rsidRPr="007C645C">
        <w:rPr>
          <w:sz w:val="16"/>
        </w:rPr>
        <w:t xml:space="preserve"> et al., 2019). Very few studies have considered the impacts of 4 °C of global warming or more; however, the IPCC highlighted one study finding that any potential agricultural gains from climate change will be lost by this point and there could be a decrease of 19 % in maize yields and 68 % in bean yields in Africa, an 8 % reduction in yields in South Asia, and a substantial negative impact on fisheries by 2050 (Porter et al., 2014). Furthermore, multiple extreme weather events could disrupt food distribution networks (Bailey and Wellesley, 2017). </w:t>
      </w:r>
    </w:p>
    <w:p w14:paraId="7316F7E8" w14:textId="77777777" w:rsidR="00634FFB" w:rsidRPr="007C645C" w:rsidRDefault="00634FFB" w:rsidP="00634FFB">
      <w:pPr>
        <w:rPr>
          <w:sz w:val="16"/>
        </w:rPr>
      </w:pPr>
      <w:r w:rsidRPr="007C645C">
        <w:rPr>
          <w:sz w:val="16"/>
        </w:rPr>
        <w:t xml:space="preserve">While there are opportunities to adapt, disruption to the entire global food system cannot be resolved via food aid alone. Indeed, </w:t>
      </w:r>
      <w:r w:rsidRPr="007C645C">
        <w:rPr>
          <w:rStyle w:val="StyleUnderline"/>
        </w:rPr>
        <w:t>there is</w:t>
      </w:r>
      <w:r w:rsidRPr="007C645C">
        <w:rPr>
          <w:sz w:val="16"/>
        </w:rPr>
        <w:t xml:space="preserve"> the </w:t>
      </w:r>
      <w:r w:rsidRPr="007C645C">
        <w:rPr>
          <w:rStyle w:val="StyleUnderline"/>
        </w:rPr>
        <w:t xml:space="preserve">potential for </w:t>
      </w:r>
      <w:r w:rsidRPr="007C645C">
        <w:rPr>
          <w:rStyle w:val="Emphasis"/>
        </w:rPr>
        <w:t>isolationist</w:t>
      </w:r>
      <w:r w:rsidRPr="007C645C">
        <w:rPr>
          <w:sz w:val="16"/>
        </w:rPr>
        <w:t xml:space="preserve"> or heavy-handed </w:t>
      </w:r>
      <w:r w:rsidRPr="007C645C">
        <w:rPr>
          <w:rStyle w:val="Emphasis"/>
        </w:rPr>
        <w:t>responses</w:t>
      </w:r>
      <w:r w:rsidRPr="007C645C">
        <w:rPr>
          <w:rStyle w:val="StyleUnderline"/>
        </w:rPr>
        <w:t xml:space="preserve"> that</w:t>
      </w:r>
      <w:r w:rsidRPr="007C645C">
        <w:rPr>
          <w:sz w:val="16"/>
        </w:rPr>
        <w:t xml:space="preserve"> would </w:t>
      </w:r>
      <w:r w:rsidRPr="007C645C">
        <w:rPr>
          <w:rStyle w:val="StyleUnderline"/>
        </w:rPr>
        <w:t xml:space="preserve">do more harm than good. </w:t>
      </w:r>
      <w:r w:rsidRPr="007C645C">
        <w:rPr>
          <w:sz w:val="16"/>
        </w:rPr>
        <w:t xml:space="preserve">Given the high degree of interconnectivity and feedback within the global food system, our initial research suggests that </w:t>
      </w:r>
      <w:r w:rsidRPr="00340194">
        <w:rPr>
          <w:rStyle w:val="Emphasis"/>
          <w:highlight w:val="yellow"/>
        </w:rPr>
        <w:t>any one</w:t>
      </w:r>
      <w:r w:rsidRPr="007C645C">
        <w:rPr>
          <w:sz w:val="16"/>
        </w:rPr>
        <w:t xml:space="preserve"> of these </w:t>
      </w:r>
      <w:r w:rsidRPr="007C645C">
        <w:rPr>
          <w:rStyle w:val="Emphasis"/>
        </w:rPr>
        <w:t xml:space="preserve">climate change </w:t>
      </w:r>
      <w:r w:rsidRPr="00340194">
        <w:rPr>
          <w:rStyle w:val="Emphasis"/>
          <w:highlight w:val="yellow"/>
        </w:rPr>
        <w:t>effect</w:t>
      </w:r>
      <w:r w:rsidRPr="007C645C">
        <w:rPr>
          <w:sz w:val="16"/>
        </w:rPr>
        <w:t xml:space="preserve">s </w:t>
      </w:r>
      <w:r w:rsidRPr="007C645C">
        <w:rPr>
          <w:rStyle w:val="StyleUnderline"/>
        </w:rPr>
        <w:t xml:space="preserve">could trigger scenarios that </w:t>
      </w:r>
      <w:r w:rsidRPr="00340194">
        <w:rPr>
          <w:rStyle w:val="StyleUnderline"/>
          <w:highlight w:val="yellow"/>
        </w:rPr>
        <w:t xml:space="preserve">would </w:t>
      </w:r>
      <w:r w:rsidRPr="00340194">
        <w:rPr>
          <w:rStyle w:val="Emphasis"/>
          <w:highlight w:val="yellow"/>
        </w:rPr>
        <w:t>critically</w:t>
      </w:r>
      <w:r w:rsidRPr="00340194">
        <w:rPr>
          <w:rStyle w:val="StyleUnderline"/>
          <w:highlight w:val="yellow"/>
        </w:rPr>
        <w:t xml:space="preserve"> </w:t>
      </w:r>
      <w:r w:rsidRPr="00340194">
        <w:rPr>
          <w:rStyle w:val="Emphasis"/>
          <w:highlight w:val="yellow"/>
        </w:rPr>
        <w:t>undermine</w:t>
      </w:r>
      <w:r w:rsidRPr="007C645C">
        <w:rPr>
          <w:rStyle w:val="StyleUnderline"/>
        </w:rPr>
        <w:t xml:space="preserve"> the global </w:t>
      </w:r>
      <w:r w:rsidRPr="00340194">
        <w:rPr>
          <w:rStyle w:val="StyleUnderline"/>
          <w:highlight w:val="yellow"/>
        </w:rPr>
        <w:t>food</w:t>
      </w:r>
      <w:r w:rsidRPr="007C645C">
        <w:rPr>
          <w:rStyle w:val="StyleUnderline"/>
        </w:rPr>
        <w:t xml:space="preserve"> system</w:t>
      </w:r>
      <w:r w:rsidRPr="007C645C">
        <w:rPr>
          <w:sz w:val="16"/>
        </w:rPr>
        <w:t xml:space="preserve">’s ability to meet the minimum nutrition for well-being; making food security for all an unachievable goal, let alone rise to the challenge of continuing to grow (A. </w:t>
      </w:r>
      <w:proofErr w:type="spellStart"/>
      <w:r w:rsidRPr="007C645C">
        <w:rPr>
          <w:sz w:val="16"/>
        </w:rPr>
        <w:t>Tzachor</w:t>
      </w:r>
      <w:proofErr w:type="spellEnd"/>
      <w:r w:rsidRPr="007C645C">
        <w:rPr>
          <w:sz w:val="16"/>
        </w:rPr>
        <w:t xml:space="preserve">, 2019, 2020); this would constitute what </w:t>
      </w:r>
      <w:proofErr w:type="spellStart"/>
      <w:r w:rsidRPr="007C645C">
        <w:rPr>
          <w:sz w:val="16"/>
        </w:rPr>
        <w:t>Kuhlemann</w:t>
      </w:r>
      <w:proofErr w:type="spellEnd"/>
      <w:r w:rsidRPr="007C645C">
        <w:rPr>
          <w:sz w:val="16"/>
        </w:rPr>
        <w:t xml:space="preserve"> (2019) terms a ‘threshold of significance.’</w:t>
      </w:r>
    </w:p>
    <w:p w14:paraId="533171EC" w14:textId="77777777" w:rsidR="00634FFB" w:rsidRPr="007C645C" w:rsidRDefault="00634FFB" w:rsidP="00634FFB">
      <w:pPr>
        <w:rPr>
          <w:sz w:val="16"/>
          <w:szCs w:val="16"/>
        </w:rPr>
      </w:pPr>
      <w:r w:rsidRPr="007C645C">
        <w:rPr>
          <w:sz w:val="16"/>
          <w:szCs w:val="16"/>
        </w:rPr>
        <w:t>3.2.2. The global political system</w:t>
      </w:r>
    </w:p>
    <w:p w14:paraId="2AEC4147" w14:textId="77777777" w:rsidR="00634FFB" w:rsidRPr="00100F2C" w:rsidRDefault="00634FFB" w:rsidP="00634FFB">
      <w:pPr>
        <w:rPr>
          <w:sz w:val="16"/>
        </w:rPr>
      </w:pPr>
      <w:r w:rsidRPr="00340194">
        <w:rPr>
          <w:rStyle w:val="StyleUnderline"/>
          <w:highlight w:val="yellow"/>
        </w:rPr>
        <w:t>Disrupting</w:t>
      </w:r>
      <w:r w:rsidRPr="00100F2C">
        <w:rPr>
          <w:rStyle w:val="StyleUnderline"/>
        </w:rPr>
        <w:t xml:space="preserve"> the global </w:t>
      </w:r>
      <w:r w:rsidRPr="00340194">
        <w:rPr>
          <w:rStyle w:val="StyleUnderline"/>
          <w:highlight w:val="yellow"/>
        </w:rPr>
        <w:t>food</w:t>
      </w:r>
      <w:r w:rsidRPr="00100F2C">
        <w:rPr>
          <w:rStyle w:val="StyleUnderline"/>
        </w:rPr>
        <w:t xml:space="preserve"> system can </w:t>
      </w:r>
      <w:r w:rsidRPr="00340194">
        <w:rPr>
          <w:rStyle w:val="Emphasis"/>
          <w:highlight w:val="yellow"/>
        </w:rPr>
        <w:t>create</w:t>
      </w:r>
      <w:r w:rsidRPr="00100F2C">
        <w:rPr>
          <w:rStyle w:val="StyleUnderline"/>
        </w:rPr>
        <w:t xml:space="preserve"> and </w:t>
      </w:r>
      <w:r w:rsidRPr="00100F2C">
        <w:rPr>
          <w:rStyle w:val="Emphasis"/>
        </w:rPr>
        <w:t>exacerbate</w:t>
      </w:r>
      <w:r w:rsidRPr="00100F2C">
        <w:rPr>
          <w:rStyle w:val="StyleUnderline"/>
        </w:rPr>
        <w:t xml:space="preserve"> </w:t>
      </w:r>
      <w:r w:rsidRPr="00340194">
        <w:rPr>
          <w:rStyle w:val="Emphasis"/>
          <w:highlight w:val="yellow"/>
        </w:rPr>
        <w:t>conflict</w:t>
      </w:r>
      <w:r w:rsidRPr="00340194">
        <w:rPr>
          <w:rStyle w:val="StyleUnderline"/>
          <w:highlight w:val="yellow"/>
        </w:rPr>
        <w:t xml:space="preserve"> and </w:t>
      </w:r>
      <w:r w:rsidRPr="00340194">
        <w:rPr>
          <w:rStyle w:val="Emphasis"/>
          <w:highlight w:val="yellow"/>
        </w:rPr>
        <w:t>state</w:t>
      </w:r>
      <w:r w:rsidRPr="00340194">
        <w:rPr>
          <w:rStyle w:val="StyleUnderline"/>
          <w:highlight w:val="yellow"/>
        </w:rPr>
        <w:t xml:space="preserve"> </w:t>
      </w:r>
      <w:r w:rsidRPr="00340194">
        <w:rPr>
          <w:rStyle w:val="Emphasis"/>
          <w:highlight w:val="yellow"/>
        </w:rPr>
        <w:t>failure</w:t>
      </w:r>
      <w:r w:rsidRPr="00100F2C">
        <w:rPr>
          <w:sz w:val="16"/>
        </w:rPr>
        <w:t xml:space="preserve"> (Brinkman &amp; Hendrix, 2011). However, once again, this needs to be seen against the backdrop of a global political system under stress, with climate change as a significant contributing factor. Climate change influences political systems in many ways, from being a locus of activism and a stimulus for reform to driving rising inequality and population displacement (</w:t>
      </w:r>
      <w:proofErr w:type="spellStart"/>
      <w:r w:rsidRPr="00100F2C">
        <w:rPr>
          <w:sz w:val="16"/>
        </w:rPr>
        <w:t>Arneth</w:t>
      </w:r>
      <w:proofErr w:type="spellEnd"/>
      <w:r w:rsidRPr="00100F2C">
        <w:rPr>
          <w:sz w:val="16"/>
        </w:rPr>
        <w:t xml:space="preserve"> et al., 2019; </w:t>
      </w:r>
      <w:proofErr w:type="spellStart"/>
      <w:r w:rsidRPr="00100F2C">
        <w:rPr>
          <w:sz w:val="16"/>
        </w:rPr>
        <w:t>Diffenbaugh</w:t>
      </w:r>
      <w:proofErr w:type="spellEnd"/>
      <w:r w:rsidRPr="00100F2C">
        <w:rPr>
          <w:sz w:val="16"/>
        </w:rPr>
        <w:t xml:space="preserve"> &amp; Burke, 2019). This is not a new phenomenon, changes in the climate are believed to have contributed to conflict between people and states throughout human history, driven by resource scarcity, population displacement, and inequality (Lee, 2009; Mach et al., 2019). As part of a comprehensive risk assessment of climate change, King et al. (2015) conducted </w:t>
      </w:r>
      <w:r w:rsidRPr="00100F2C">
        <w:rPr>
          <w:rStyle w:val="StyleUnderline"/>
        </w:rPr>
        <w:t xml:space="preserve">an </w:t>
      </w:r>
      <w:r w:rsidRPr="00100F2C">
        <w:rPr>
          <w:rStyle w:val="Emphasis"/>
        </w:rPr>
        <w:t>extensive</w:t>
      </w:r>
      <w:r w:rsidRPr="00100F2C">
        <w:rPr>
          <w:rStyle w:val="StyleUnderline"/>
        </w:rPr>
        <w:t xml:space="preserve"> </w:t>
      </w:r>
      <w:r w:rsidRPr="00100F2C">
        <w:rPr>
          <w:rStyle w:val="Emphasis"/>
        </w:rPr>
        <w:t>literature</w:t>
      </w:r>
      <w:r w:rsidRPr="00100F2C">
        <w:rPr>
          <w:rStyle w:val="StyleUnderline"/>
        </w:rPr>
        <w:t xml:space="preserve"> </w:t>
      </w:r>
      <w:r w:rsidRPr="00100F2C">
        <w:rPr>
          <w:rStyle w:val="Emphasis"/>
        </w:rPr>
        <w:t>review</w:t>
      </w:r>
      <w:r w:rsidRPr="00100F2C">
        <w:rPr>
          <w:sz w:val="16"/>
        </w:rPr>
        <w:t xml:space="preserve"> on climate change and conflict and used this to inform a series of international wargaming exercises. These </w:t>
      </w:r>
      <w:r w:rsidRPr="00100F2C">
        <w:rPr>
          <w:rStyle w:val="StyleUnderline"/>
        </w:rPr>
        <w:t>found</w:t>
      </w:r>
      <w:r w:rsidRPr="00100F2C">
        <w:rPr>
          <w:sz w:val="16"/>
        </w:rPr>
        <w:t xml:space="preserve"> that </w:t>
      </w:r>
      <w:r w:rsidRPr="00100F2C">
        <w:rPr>
          <w:rStyle w:val="StyleUnderline"/>
        </w:rPr>
        <w:t>climate change is expected to</w:t>
      </w:r>
      <w:r w:rsidRPr="00100F2C">
        <w:rPr>
          <w:rStyle w:val="Emphasis"/>
        </w:rPr>
        <w:t xml:space="preserve"> increase international conflict</w:t>
      </w:r>
      <w:r w:rsidRPr="00100F2C">
        <w:rPr>
          <w:sz w:val="16"/>
        </w:rPr>
        <w:t xml:space="preserve"> while highlighting the role that population displacement, state failure, and water and food insecurity would play in this (see also Mach et al., 2019; </w:t>
      </w:r>
      <w:proofErr w:type="spellStart"/>
      <w:r w:rsidRPr="00100F2C">
        <w:rPr>
          <w:sz w:val="16"/>
        </w:rPr>
        <w:t>Natalini</w:t>
      </w:r>
      <w:proofErr w:type="spellEnd"/>
      <w:r w:rsidRPr="00100F2C">
        <w:rPr>
          <w:sz w:val="16"/>
        </w:rPr>
        <w:t>, Jones, &amp; Bravo, 2015).</w:t>
      </w:r>
    </w:p>
    <w:p w14:paraId="449112C4" w14:textId="77777777" w:rsidR="00634FFB" w:rsidRPr="00100F2C" w:rsidRDefault="00634FFB" w:rsidP="00634FFB">
      <w:pPr>
        <w:rPr>
          <w:sz w:val="16"/>
        </w:rPr>
      </w:pPr>
      <w:r w:rsidRPr="00100F2C">
        <w:rPr>
          <w:sz w:val="16"/>
        </w:rPr>
        <w:t xml:space="preserve">Quantitative studies of the impact of climate change on violence and conflict have provided more mixed results. A survey of empirical studies by </w:t>
      </w:r>
      <w:proofErr w:type="spellStart"/>
      <w:r w:rsidRPr="00100F2C">
        <w:rPr>
          <w:sz w:val="16"/>
        </w:rPr>
        <w:t>Detges</w:t>
      </w:r>
      <w:proofErr w:type="spellEnd"/>
      <w:r w:rsidRPr="00100F2C">
        <w:rPr>
          <w:sz w:val="16"/>
        </w:rPr>
        <w:t xml:space="preserve"> (2017) found that there may be multiple differing trends: extreme weather events appear to have more significant effects on violence than do long-term climate trends, while levels of small-scale conflict and interpersonal violence appear to be more affected than large-scale conflicts and international war. Empirical studies also highlight how climate change’s impact on conflict is predominantly as a risk multiplier and intensifier. Thus, </w:t>
      </w:r>
      <w:r w:rsidRPr="00100F2C">
        <w:rPr>
          <w:rStyle w:val="StyleUnderline"/>
        </w:rPr>
        <w:t>climate change may</w:t>
      </w:r>
      <w:r w:rsidRPr="00100F2C">
        <w:rPr>
          <w:sz w:val="16"/>
        </w:rPr>
        <w:t xml:space="preserve"> contribute more by </w:t>
      </w:r>
      <w:r w:rsidRPr="00100F2C">
        <w:rPr>
          <w:rStyle w:val="StyleUnderline"/>
        </w:rPr>
        <w:t>increas</w:t>
      </w:r>
      <w:r w:rsidRPr="00100F2C">
        <w:rPr>
          <w:sz w:val="16"/>
        </w:rPr>
        <w:t xml:space="preserve">ing our </w:t>
      </w:r>
      <w:r w:rsidRPr="00100F2C">
        <w:rPr>
          <w:rStyle w:val="StyleUnderline"/>
        </w:rPr>
        <w:t>vulnerability to</w:t>
      </w:r>
      <w:r w:rsidRPr="00100F2C">
        <w:rPr>
          <w:rStyle w:val="Emphasis"/>
        </w:rPr>
        <w:t xml:space="preserve"> other conflict-inducing factors</w:t>
      </w:r>
      <w:r w:rsidRPr="00100F2C">
        <w:rPr>
          <w:rStyle w:val="StyleUnderline"/>
        </w:rPr>
        <w:t xml:space="preserve">, such as </w:t>
      </w:r>
      <w:r w:rsidRPr="00100F2C">
        <w:rPr>
          <w:rStyle w:val="Emphasis"/>
        </w:rPr>
        <w:t>loss of livelihood</w:t>
      </w:r>
      <w:r w:rsidRPr="00100F2C">
        <w:rPr>
          <w:rStyle w:val="StyleUnderline"/>
        </w:rPr>
        <w:t>,</w:t>
      </w:r>
      <w:r w:rsidRPr="00100F2C">
        <w:rPr>
          <w:rStyle w:val="Emphasis"/>
        </w:rPr>
        <w:t xml:space="preserve"> forced migration</w:t>
      </w:r>
      <w:r w:rsidRPr="00100F2C">
        <w:rPr>
          <w:rStyle w:val="StyleUnderline"/>
        </w:rPr>
        <w:t xml:space="preserve">, </w:t>
      </w:r>
      <w:r w:rsidRPr="00100F2C">
        <w:rPr>
          <w:rStyle w:val="Emphasis"/>
        </w:rPr>
        <w:t>environmental change</w:t>
      </w:r>
      <w:r w:rsidRPr="00100F2C">
        <w:rPr>
          <w:rStyle w:val="StyleUnderline"/>
        </w:rPr>
        <w:t xml:space="preserve">, and </w:t>
      </w:r>
      <w:r w:rsidRPr="00100F2C">
        <w:rPr>
          <w:rStyle w:val="Emphasis"/>
        </w:rPr>
        <w:t>food insecurity</w:t>
      </w:r>
      <w:r w:rsidRPr="00100F2C">
        <w:rPr>
          <w:sz w:val="16"/>
        </w:rPr>
        <w:t xml:space="preserve">, than by acting as a direct cause of conflict (Abel, </w:t>
      </w:r>
      <w:proofErr w:type="spellStart"/>
      <w:r w:rsidRPr="00100F2C">
        <w:rPr>
          <w:sz w:val="16"/>
        </w:rPr>
        <w:t>Brottrager</w:t>
      </w:r>
      <w:proofErr w:type="spellEnd"/>
      <w:r w:rsidRPr="00100F2C">
        <w:rPr>
          <w:sz w:val="16"/>
        </w:rPr>
        <w:t xml:space="preserve">, </w:t>
      </w:r>
      <w:proofErr w:type="spellStart"/>
      <w:r w:rsidRPr="00100F2C">
        <w:rPr>
          <w:sz w:val="16"/>
        </w:rPr>
        <w:t>Cuaresma</w:t>
      </w:r>
      <w:proofErr w:type="spellEnd"/>
      <w:r w:rsidRPr="00100F2C">
        <w:rPr>
          <w:sz w:val="16"/>
        </w:rPr>
        <w:t xml:space="preserve">, &amp; </w:t>
      </w:r>
      <w:proofErr w:type="spellStart"/>
      <w:r w:rsidRPr="00100F2C">
        <w:rPr>
          <w:sz w:val="16"/>
        </w:rPr>
        <w:t>Muttarak</w:t>
      </w:r>
      <w:proofErr w:type="spellEnd"/>
      <w:r w:rsidRPr="00100F2C">
        <w:rPr>
          <w:sz w:val="16"/>
        </w:rPr>
        <w:t>, 2019; Hsiang, Burke, &amp; Miguel, 2013; Schubert et al., 2008).8</w:t>
      </w:r>
    </w:p>
    <w:p w14:paraId="0C89B81B" w14:textId="77777777" w:rsidR="00634FFB" w:rsidRPr="00100F2C" w:rsidRDefault="00634FFB" w:rsidP="00634FFB">
      <w:pPr>
        <w:rPr>
          <w:sz w:val="16"/>
        </w:rPr>
      </w:pPr>
      <w:r w:rsidRPr="00100F2C">
        <w:rPr>
          <w:sz w:val="16"/>
        </w:rPr>
        <w:t>Of particular relevance to GCR is the effect of climate change on the risk of nuclear war (</w:t>
      </w:r>
      <w:proofErr w:type="spellStart"/>
      <w:r w:rsidRPr="00100F2C">
        <w:rPr>
          <w:sz w:val="16"/>
        </w:rPr>
        <w:t>Parthemore</w:t>
      </w:r>
      <w:proofErr w:type="spellEnd"/>
      <w:r w:rsidRPr="00100F2C">
        <w:rPr>
          <w:sz w:val="16"/>
        </w:rPr>
        <w:t xml:space="preserve">, </w:t>
      </w:r>
      <w:proofErr w:type="spellStart"/>
      <w:r w:rsidRPr="00100F2C">
        <w:rPr>
          <w:sz w:val="16"/>
        </w:rPr>
        <w:t>Femia</w:t>
      </w:r>
      <w:proofErr w:type="spellEnd"/>
      <w:r w:rsidRPr="00100F2C">
        <w:rPr>
          <w:sz w:val="16"/>
        </w:rPr>
        <w:t xml:space="preserve">, &amp; </w:t>
      </w:r>
      <w:proofErr w:type="spellStart"/>
      <w:r w:rsidRPr="00100F2C">
        <w:rPr>
          <w:sz w:val="16"/>
        </w:rPr>
        <w:t>Werrell</w:t>
      </w:r>
      <w:proofErr w:type="spellEnd"/>
      <w:r w:rsidRPr="00100F2C">
        <w:rPr>
          <w:sz w:val="16"/>
        </w:rPr>
        <w:t xml:space="preserve">, 2018). However, to our knowledge, this has never been rigorously assessed, although the potential is certainly there. One recent model of the risk of nuclear war highlighted how varied, and common, incidents with the potential to trigger a nuclear exchange are (Baum, de </w:t>
      </w:r>
      <w:proofErr w:type="spellStart"/>
      <w:r w:rsidRPr="00100F2C">
        <w:rPr>
          <w:sz w:val="16"/>
        </w:rPr>
        <w:t>Neufville</w:t>
      </w:r>
      <w:proofErr w:type="spellEnd"/>
      <w:r w:rsidRPr="00100F2C">
        <w:rPr>
          <w:sz w:val="16"/>
        </w:rPr>
        <w:t xml:space="preserve">, &amp; Barrett, 2018). It outlined 14 different causal pathways to an exchange, including the escalation of conventional wars and international crises, human error, and the emergence of new non-state actors. For all but two of these, they identify historical examples of potentially precipitating incidents, with 60 incidents in total (i.e. a little less than one a year). This suggests that </w:t>
      </w:r>
      <w:r w:rsidRPr="00100F2C">
        <w:rPr>
          <w:rStyle w:val="StyleUnderline"/>
        </w:rPr>
        <w:t xml:space="preserve">the </w:t>
      </w:r>
      <w:r w:rsidRPr="00340194">
        <w:rPr>
          <w:rStyle w:val="StyleUnderline"/>
          <w:highlight w:val="yellow"/>
        </w:rPr>
        <w:t xml:space="preserve">absence of </w:t>
      </w:r>
      <w:r w:rsidRPr="00340194">
        <w:rPr>
          <w:rStyle w:val="Emphasis"/>
          <w:highlight w:val="yellow"/>
        </w:rPr>
        <w:t xml:space="preserve">nuclear war </w:t>
      </w:r>
      <w:r w:rsidRPr="00340194">
        <w:rPr>
          <w:rStyle w:val="StyleUnderline"/>
          <w:highlight w:val="yellow"/>
        </w:rPr>
        <w:t>was</w:t>
      </w:r>
      <w:r w:rsidRPr="00100F2C">
        <w:rPr>
          <w:sz w:val="16"/>
        </w:rPr>
        <w:t xml:space="preserve"> less </w:t>
      </w:r>
      <w:r w:rsidRPr="00340194">
        <w:rPr>
          <w:rStyle w:val="StyleUnderline"/>
          <w:highlight w:val="yellow"/>
        </w:rPr>
        <w:t>due to</w:t>
      </w:r>
      <w:r w:rsidRPr="00100F2C">
        <w:rPr>
          <w:sz w:val="16"/>
        </w:rPr>
        <w:t xml:space="preserve"> a lack of potential causes, tan </w:t>
      </w:r>
      <w:r w:rsidRPr="00340194">
        <w:rPr>
          <w:rStyle w:val="StyleUnderline"/>
          <w:highlight w:val="yellow"/>
        </w:rPr>
        <w:t xml:space="preserve">the </w:t>
      </w:r>
      <w:r w:rsidRPr="00340194">
        <w:rPr>
          <w:rStyle w:val="Emphasis"/>
          <w:highlight w:val="yellow"/>
        </w:rPr>
        <w:t>global political system</w:t>
      </w:r>
      <w:r w:rsidRPr="00100F2C">
        <w:rPr>
          <w:rStyle w:val="Emphasis"/>
        </w:rPr>
        <w:t>’s ability to defuse them.</w:t>
      </w:r>
      <w:r w:rsidRPr="00100F2C">
        <w:rPr>
          <w:sz w:val="16"/>
        </w:rPr>
        <w:t xml:space="preserve"> Thus, the real significance of </w:t>
      </w:r>
      <w:r w:rsidRPr="00100F2C">
        <w:rPr>
          <w:rStyle w:val="StyleUnderline"/>
        </w:rPr>
        <w:t>climate change may</w:t>
      </w:r>
      <w:r w:rsidRPr="00100F2C">
        <w:rPr>
          <w:sz w:val="16"/>
        </w:rPr>
        <w:t xml:space="preserve"> be its capacity to </w:t>
      </w:r>
      <w:r w:rsidRPr="00100F2C">
        <w:rPr>
          <w:rStyle w:val="Emphasis"/>
        </w:rPr>
        <w:t>undermine this system</w:t>
      </w:r>
      <w:r w:rsidRPr="00100F2C">
        <w:rPr>
          <w:sz w:val="16"/>
        </w:rPr>
        <w:t xml:space="preserve">: the combination of </w:t>
      </w:r>
      <w:r w:rsidRPr="00100F2C">
        <w:rPr>
          <w:rStyle w:val="StyleUnderline"/>
        </w:rPr>
        <w:t xml:space="preserve">social, political, and environmental </w:t>
      </w:r>
      <w:r w:rsidRPr="00100F2C">
        <w:rPr>
          <w:rStyle w:val="Emphasis"/>
        </w:rPr>
        <w:t>disruption</w:t>
      </w:r>
      <w:r w:rsidRPr="00100F2C">
        <w:rPr>
          <w:sz w:val="16"/>
        </w:rPr>
        <w:t xml:space="preserve">, a lingering sense of </w:t>
      </w:r>
      <w:r w:rsidRPr="00100F2C">
        <w:rPr>
          <w:rStyle w:val="StyleUnderline"/>
        </w:rPr>
        <w:t xml:space="preserve">global </w:t>
      </w:r>
      <w:r w:rsidRPr="00100F2C">
        <w:rPr>
          <w:rStyle w:val="Emphasis"/>
        </w:rPr>
        <w:t>injustice</w:t>
      </w:r>
      <w:r w:rsidRPr="00100F2C">
        <w:rPr>
          <w:rStyle w:val="StyleUnderline"/>
        </w:rPr>
        <w:t xml:space="preserve">, and </w:t>
      </w:r>
      <w:r w:rsidRPr="00100F2C">
        <w:rPr>
          <w:rStyle w:val="Emphasis"/>
        </w:rPr>
        <w:t>rising</w:t>
      </w:r>
      <w:r w:rsidRPr="00100F2C">
        <w:rPr>
          <w:rStyle w:val="StyleUnderline"/>
        </w:rPr>
        <w:t xml:space="preserve"> food, water, and energy </w:t>
      </w:r>
      <w:r w:rsidRPr="00340194">
        <w:rPr>
          <w:rStyle w:val="Emphasis"/>
          <w:highlight w:val="yellow"/>
        </w:rPr>
        <w:t>insecurity</w:t>
      </w:r>
      <w:r w:rsidRPr="00100F2C">
        <w:rPr>
          <w:rStyle w:val="StyleUnderline"/>
        </w:rPr>
        <w:t xml:space="preserve"> could </w:t>
      </w:r>
      <w:r w:rsidRPr="00340194">
        <w:rPr>
          <w:rStyle w:val="Emphasis"/>
          <w:highlight w:val="yellow"/>
        </w:rPr>
        <w:t>increase the probability</w:t>
      </w:r>
      <w:r w:rsidRPr="00100F2C">
        <w:rPr>
          <w:sz w:val="16"/>
        </w:rPr>
        <w:t xml:space="preserve"> that </w:t>
      </w:r>
      <w:r w:rsidRPr="00340194">
        <w:rPr>
          <w:rStyle w:val="Emphasis"/>
          <w:highlight w:val="yellow"/>
        </w:rPr>
        <w:t>crises escalate</w:t>
      </w:r>
      <w:r w:rsidRPr="00340194">
        <w:rPr>
          <w:rStyle w:val="StyleUnderline"/>
          <w:highlight w:val="yellow"/>
        </w:rPr>
        <w:t xml:space="preserve"> or</w:t>
      </w:r>
      <w:r w:rsidRPr="00100F2C">
        <w:rPr>
          <w:rStyle w:val="StyleUnderline"/>
        </w:rPr>
        <w:t xml:space="preserve"> that </w:t>
      </w:r>
      <w:r w:rsidRPr="00340194">
        <w:rPr>
          <w:rStyle w:val="Emphasis"/>
          <w:highlight w:val="yellow"/>
        </w:rPr>
        <w:t>false alarms are mistaken</w:t>
      </w:r>
      <w:r w:rsidRPr="00100F2C">
        <w:rPr>
          <w:rStyle w:val="StyleUnderline"/>
        </w:rPr>
        <w:t xml:space="preserve"> for genuine emergencies.</w:t>
      </w:r>
      <w:r w:rsidRPr="00100F2C">
        <w:rPr>
          <w:sz w:val="16"/>
        </w:rPr>
        <w:t xml:space="preserve"> This topic needs further research.</w:t>
      </w:r>
    </w:p>
    <w:p w14:paraId="1A68A18D" w14:textId="77777777" w:rsidR="00634FFB" w:rsidRPr="007C645C" w:rsidRDefault="00634FFB" w:rsidP="00634FFB">
      <w:pPr>
        <w:rPr>
          <w:sz w:val="16"/>
          <w:szCs w:val="16"/>
        </w:rPr>
      </w:pPr>
      <w:r w:rsidRPr="007C645C">
        <w:rPr>
          <w:sz w:val="16"/>
          <w:szCs w:val="16"/>
        </w:rPr>
        <w:t>3.3. The emergence of a global systems death spiral</w:t>
      </w:r>
    </w:p>
    <w:p w14:paraId="3B0A6B79" w14:textId="77777777" w:rsidR="00634FFB" w:rsidRPr="00100F2C" w:rsidRDefault="00634FFB" w:rsidP="00634FFB">
      <w:pPr>
        <w:rPr>
          <w:sz w:val="16"/>
        </w:rPr>
      </w:pPr>
      <w:r w:rsidRPr="00100F2C">
        <w:rPr>
          <w:sz w:val="16"/>
        </w:rPr>
        <w:t xml:space="preserve">Yet, </w:t>
      </w:r>
      <w:r w:rsidRPr="00100F2C">
        <w:rPr>
          <w:rStyle w:val="StyleUnderline"/>
        </w:rPr>
        <w:t>we should not conclude</w:t>
      </w:r>
      <w:r w:rsidRPr="00100F2C">
        <w:rPr>
          <w:sz w:val="16"/>
        </w:rPr>
        <w:t xml:space="preserve"> that </w:t>
      </w:r>
      <w:r w:rsidRPr="00100F2C">
        <w:rPr>
          <w:rStyle w:val="StyleUnderline"/>
        </w:rPr>
        <w:t>a nuclear exchange is the only</w:t>
      </w:r>
      <w:r w:rsidRPr="00100F2C">
        <w:rPr>
          <w:sz w:val="16"/>
        </w:rPr>
        <w:t xml:space="preserve">, or even most likely, </w:t>
      </w:r>
      <w:r w:rsidRPr="00100F2C">
        <w:rPr>
          <w:rStyle w:val="StyleUnderline"/>
        </w:rPr>
        <w:t>scenario in which political instability might produce</w:t>
      </w:r>
      <w:r w:rsidRPr="00100F2C">
        <w:rPr>
          <w:sz w:val="16"/>
        </w:rPr>
        <w:t xml:space="preserve"> a </w:t>
      </w:r>
      <w:r w:rsidRPr="00100F2C">
        <w:rPr>
          <w:rStyle w:val="Emphasis"/>
        </w:rPr>
        <w:t>global catastrophe. Conflict</w:t>
      </w:r>
      <w:r w:rsidRPr="00100F2C">
        <w:rPr>
          <w:rStyle w:val="StyleUnderline"/>
        </w:rPr>
        <w:t xml:space="preserve"> and </w:t>
      </w:r>
      <w:r w:rsidRPr="00100F2C">
        <w:rPr>
          <w:rStyle w:val="Emphasis"/>
        </w:rPr>
        <w:t>political</w:t>
      </w:r>
      <w:r w:rsidRPr="00100F2C">
        <w:rPr>
          <w:rStyle w:val="StyleUnderline"/>
        </w:rPr>
        <w:t xml:space="preserve"> </w:t>
      </w:r>
      <w:r w:rsidRPr="00100F2C">
        <w:rPr>
          <w:rStyle w:val="Emphasis"/>
        </w:rPr>
        <w:t>instability</w:t>
      </w:r>
      <w:r w:rsidRPr="00100F2C">
        <w:rPr>
          <w:sz w:val="16"/>
        </w:rPr>
        <w:t xml:space="preserve">, even of moderate severity, </w:t>
      </w:r>
      <w:r w:rsidRPr="00100F2C">
        <w:rPr>
          <w:rStyle w:val="StyleUnderline"/>
        </w:rPr>
        <w:t>are</w:t>
      </w:r>
      <w:r w:rsidRPr="00100F2C">
        <w:rPr>
          <w:rStyle w:val="Emphasis"/>
        </w:rPr>
        <w:t xml:space="preserve"> themselves</w:t>
      </w:r>
      <w:r w:rsidRPr="00100F2C">
        <w:rPr>
          <w:sz w:val="16"/>
        </w:rPr>
        <w:t xml:space="preserve"> two of the most significant </w:t>
      </w:r>
      <w:r w:rsidRPr="00100F2C">
        <w:rPr>
          <w:rStyle w:val="Emphasis"/>
        </w:rPr>
        <w:t>drivers</w:t>
      </w:r>
      <w:r w:rsidRPr="00100F2C">
        <w:rPr>
          <w:rStyle w:val="StyleUnderline"/>
        </w:rPr>
        <w:t xml:space="preserve"> of </w:t>
      </w:r>
      <w:r w:rsidRPr="00100F2C">
        <w:rPr>
          <w:rStyle w:val="Emphasis"/>
        </w:rPr>
        <w:t>biodiversity</w:t>
      </w:r>
      <w:r w:rsidRPr="00100F2C">
        <w:rPr>
          <w:rStyle w:val="StyleUnderline"/>
        </w:rPr>
        <w:t xml:space="preserve"> </w:t>
      </w:r>
      <w:r w:rsidRPr="00100F2C">
        <w:rPr>
          <w:rStyle w:val="Emphasis"/>
        </w:rPr>
        <w:t>loss</w:t>
      </w:r>
      <w:r w:rsidRPr="00100F2C">
        <w:rPr>
          <w:rStyle w:val="StyleUnderline"/>
        </w:rPr>
        <w:t xml:space="preserve"> due to </w:t>
      </w:r>
      <w:r w:rsidRPr="00100F2C">
        <w:rPr>
          <w:rStyle w:val="Emphasis"/>
        </w:rPr>
        <w:t>breakdowns</w:t>
      </w:r>
      <w:r w:rsidRPr="00100F2C">
        <w:rPr>
          <w:rStyle w:val="StyleUnderline"/>
        </w:rPr>
        <w:t xml:space="preserve"> </w:t>
      </w:r>
      <w:r w:rsidRPr="00100F2C">
        <w:rPr>
          <w:rStyle w:val="Emphasis"/>
        </w:rPr>
        <w:t>in</w:t>
      </w:r>
      <w:r w:rsidRPr="00100F2C">
        <w:rPr>
          <w:sz w:val="16"/>
        </w:rPr>
        <w:t xml:space="preserve"> monitoring, </w:t>
      </w:r>
      <w:r w:rsidRPr="00100F2C">
        <w:rPr>
          <w:rStyle w:val="Emphasis"/>
        </w:rPr>
        <w:t>governance</w:t>
      </w:r>
      <w:r w:rsidRPr="00100F2C">
        <w:rPr>
          <w:sz w:val="16"/>
        </w:rPr>
        <w:t>, and (public and private) property rights (</w:t>
      </w:r>
      <w:proofErr w:type="spellStart"/>
      <w:r w:rsidRPr="00100F2C">
        <w:rPr>
          <w:sz w:val="16"/>
        </w:rPr>
        <w:t>Baynham</w:t>
      </w:r>
      <w:proofErr w:type="spellEnd"/>
      <w:r w:rsidRPr="00100F2C">
        <w:rPr>
          <w:sz w:val="16"/>
        </w:rPr>
        <w:t>-Herd, Amano, Sutherland, &amp; Donald, 2018). This closes a potentially reinforcing feedback loop between loss of biosphere integrity, food insecurity and political breakdown.</w:t>
      </w:r>
    </w:p>
    <w:p w14:paraId="19C9E537" w14:textId="77777777" w:rsidR="00634FFB" w:rsidRPr="00100F2C" w:rsidRDefault="00634FFB" w:rsidP="00634FFB">
      <w:pPr>
        <w:rPr>
          <w:rStyle w:val="Emphasis"/>
        </w:rPr>
      </w:pPr>
      <w:r w:rsidRPr="00100F2C">
        <w:rPr>
          <w:sz w:val="16"/>
        </w:rPr>
        <w:t xml:space="preserve">The </w:t>
      </w:r>
      <w:r w:rsidRPr="00100F2C">
        <w:rPr>
          <w:rStyle w:val="StyleUnderline"/>
        </w:rPr>
        <w:t>mechanisms by which</w:t>
      </w:r>
      <w:r w:rsidRPr="00100F2C">
        <w:rPr>
          <w:sz w:val="16"/>
        </w:rPr>
        <w:t xml:space="preserve"> these </w:t>
      </w:r>
      <w:r w:rsidRPr="00340194">
        <w:rPr>
          <w:rStyle w:val="Emphasis"/>
          <w:highlight w:val="yellow"/>
        </w:rPr>
        <w:t>cascading</w:t>
      </w:r>
      <w:r w:rsidRPr="00340194">
        <w:rPr>
          <w:rStyle w:val="StyleUnderline"/>
          <w:highlight w:val="yellow"/>
        </w:rPr>
        <w:t xml:space="preserve"> </w:t>
      </w:r>
      <w:r w:rsidRPr="00340194">
        <w:rPr>
          <w:rStyle w:val="Emphasis"/>
          <w:highlight w:val="yellow"/>
        </w:rPr>
        <w:t>failures</w:t>
      </w:r>
      <w:r w:rsidRPr="00100F2C">
        <w:rPr>
          <w:sz w:val="16"/>
        </w:rPr>
        <w:t xml:space="preserve"> might </w:t>
      </w:r>
      <w:r w:rsidRPr="00340194">
        <w:rPr>
          <w:rStyle w:val="Emphasis"/>
          <w:highlight w:val="yellow"/>
        </w:rPr>
        <w:t>spread</w:t>
      </w:r>
      <w:r w:rsidRPr="00100F2C">
        <w:rPr>
          <w:rStyle w:val="StyleUnderline"/>
        </w:rPr>
        <w:t xml:space="preserve"> include </w:t>
      </w:r>
      <w:r w:rsidRPr="00100F2C">
        <w:rPr>
          <w:rStyle w:val="Emphasis"/>
        </w:rPr>
        <w:t>many</w:t>
      </w:r>
      <w:r w:rsidRPr="00100F2C">
        <w:rPr>
          <w:sz w:val="16"/>
        </w:rPr>
        <w:t xml:space="preserve"> of the natural, anthropogenic, and replicator </w:t>
      </w:r>
      <w:r w:rsidRPr="00340194">
        <w:rPr>
          <w:rStyle w:val="Emphasis"/>
          <w:highlight w:val="yellow"/>
        </w:rPr>
        <w:t>effects</w:t>
      </w:r>
      <w:r w:rsidRPr="00100F2C">
        <w:rPr>
          <w:sz w:val="16"/>
        </w:rPr>
        <w:t xml:space="preserve"> identified by </w:t>
      </w:r>
      <w:proofErr w:type="spellStart"/>
      <w:r w:rsidRPr="00100F2C">
        <w:rPr>
          <w:sz w:val="16"/>
        </w:rPr>
        <w:t>Avin</w:t>
      </w:r>
      <w:proofErr w:type="spellEnd"/>
      <w:r w:rsidRPr="00100F2C">
        <w:rPr>
          <w:sz w:val="16"/>
        </w:rPr>
        <w:t xml:space="preserve"> et al. (2018), </w:t>
      </w:r>
      <w:r w:rsidRPr="00340194">
        <w:rPr>
          <w:rStyle w:val="StyleUnderline"/>
          <w:highlight w:val="yellow"/>
        </w:rPr>
        <w:t xml:space="preserve">making them </w:t>
      </w:r>
      <w:r w:rsidRPr="00340194">
        <w:rPr>
          <w:rStyle w:val="Emphasis"/>
          <w:highlight w:val="yellow"/>
        </w:rPr>
        <w:t>harder to contain</w:t>
      </w:r>
      <w:r w:rsidRPr="00100F2C">
        <w:rPr>
          <w:rStyle w:val="Emphasis"/>
        </w:rPr>
        <w:t>.</w:t>
      </w:r>
      <w:r w:rsidRPr="00100F2C">
        <w:rPr>
          <w:sz w:val="16"/>
        </w:rPr>
        <w:t xml:space="preserve"> At the natural level, </w:t>
      </w:r>
      <w:r w:rsidRPr="00100F2C">
        <w:rPr>
          <w:rStyle w:val="StyleUnderline"/>
        </w:rPr>
        <w:t>climate change involves changes to</w:t>
      </w:r>
      <w:r w:rsidRPr="00100F2C">
        <w:rPr>
          <w:sz w:val="16"/>
        </w:rPr>
        <w:t xml:space="preserve"> the </w:t>
      </w:r>
      <w:r w:rsidRPr="00100F2C">
        <w:rPr>
          <w:rStyle w:val="Emphasis"/>
        </w:rPr>
        <w:t>global</w:t>
      </w:r>
      <w:r w:rsidRPr="00100F2C">
        <w:rPr>
          <w:rStyle w:val="StyleUnderline"/>
        </w:rPr>
        <w:t xml:space="preserve"> atmospheric and biogeochemical </w:t>
      </w:r>
      <w:r w:rsidRPr="00100F2C">
        <w:rPr>
          <w:rStyle w:val="Emphasis"/>
        </w:rPr>
        <w:t>systems</w:t>
      </w:r>
      <w:r w:rsidRPr="00100F2C">
        <w:rPr>
          <w:rStyle w:val="StyleUnderline"/>
        </w:rPr>
        <w:t xml:space="preserve"> and poses</w:t>
      </w:r>
      <w:r w:rsidRPr="00100F2C">
        <w:rPr>
          <w:sz w:val="16"/>
        </w:rPr>
        <w:t xml:space="preserve"> other naturally spreading harms, like </w:t>
      </w:r>
      <w:r w:rsidRPr="00100F2C">
        <w:rPr>
          <w:rStyle w:val="Emphasis"/>
        </w:rPr>
        <w:t>global ecological collapse.</w:t>
      </w:r>
      <w:r w:rsidRPr="00100F2C">
        <w:rPr>
          <w:sz w:val="16"/>
        </w:rPr>
        <w:t xml:space="preserve"> At the anthropogenic level, the </w:t>
      </w:r>
      <w:r w:rsidRPr="00100F2C">
        <w:rPr>
          <w:rStyle w:val="Emphasis"/>
        </w:rPr>
        <w:t>global interconnectedness</w:t>
      </w:r>
      <w:r w:rsidRPr="00100F2C">
        <w:rPr>
          <w:rStyle w:val="StyleUnderline"/>
        </w:rPr>
        <w:t xml:space="preserve"> of </w:t>
      </w:r>
      <w:proofErr w:type="spellStart"/>
      <w:r w:rsidRPr="00100F2C">
        <w:rPr>
          <w:rStyle w:val="StyleUnderline"/>
        </w:rPr>
        <w:t>sociotechnological</w:t>
      </w:r>
      <w:proofErr w:type="spellEnd"/>
      <w:r w:rsidRPr="00100F2C">
        <w:rPr>
          <w:rStyle w:val="StyleUnderline"/>
        </w:rPr>
        <w:t xml:space="preserve"> systems means</w:t>
      </w:r>
      <w:r w:rsidRPr="00100F2C">
        <w:rPr>
          <w:sz w:val="16"/>
        </w:rPr>
        <w:t xml:space="preserve"> that while small shocks are easier to recover from, </w:t>
      </w:r>
      <w:r w:rsidRPr="00100F2C">
        <w:rPr>
          <w:rStyle w:val="StyleUnderline"/>
        </w:rPr>
        <w:t xml:space="preserve">larger shocks can be </w:t>
      </w:r>
      <w:r w:rsidRPr="00100F2C">
        <w:rPr>
          <w:rStyle w:val="Emphasis"/>
        </w:rPr>
        <w:t>harder to contain</w:t>
      </w:r>
      <w:r w:rsidRPr="00100F2C">
        <w:rPr>
          <w:sz w:val="16"/>
        </w:rPr>
        <w:t xml:space="preserve"> and control. Finally, </w:t>
      </w:r>
      <w:r w:rsidRPr="00100F2C">
        <w:rPr>
          <w:rStyle w:val="Emphasis"/>
        </w:rPr>
        <w:t>biological and informational replication</w:t>
      </w:r>
      <w:r w:rsidRPr="00100F2C">
        <w:rPr>
          <w:rStyle w:val="StyleUnderline"/>
        </w:rPr>
        <w:t xml:space="preserve"> can</w:t>
      </w:r>
      <w:r w:rsidRPr="00100F2C">
        <w:rPr>
          <w:sz w:val="16"/>
        </w:rPr>
        <w:t xml:space="preserve"> also </w:t>
      </w:r>
      <w:r w:rsidRPr="00100F2C">
        <w:rPr>
          <w:rStyle w:val="StyleUnderline"/>
        </w:rPr>
        <w:t>spread</w:t>
      </w:r>
      <w:r w:rsidRPr="00100F2C">
        <w:rPr>
          <w:sz w:val="16"/>
        </w:rPr>
        <w:t xml:space="preserve"> the negative impacts of climate change, from </w:t>
      </w:r>
      <w:r w:rsidRPr="00100F2C">
        <w:rPr>
          <w:rStyle w:val="Emphasis"/>
        </w:rPr>
        <w:t>vector-borne diseases</w:t>
      </w:r>
      <w:r w:rsidRPr="00100F2C">
        <w:rPr>
          <w:sz w:val="16"/>
        </w:rPr>
        <w:t xml:space="preserve"> and </w:t>
      </w:r>
      <w:r w:rsidRPr="00100F2C">
        <w:rPr>
          <w:rStyle w:val="Emphasis"/>
        </w:rPr>
        <w:t>invasive species</w:t>
      </w:r>
      <w:r w:rsidRPr="00100F2C">
        <w:rPr>
          <w:sz w:val="16"/>
        </w:rPr>
        <w:t xml:space="preserve"> to </w:t>
      </w:r>
      <w:r w:rsidRPr="00100F2C">
        <w:rPr>
          <w:rStyle w:val="Emphasis"/>
        </w:rPr>
        <w:t>climate fatalism</w:t>
      </w:r>
      <w:r w:rsidRPr="00100F2C">
        <w:rPr>
          <w:rStyle w:val="StyleUnderline"/>
        </w:rPr>
        <w:t xml:space="preserve"> and </w:t>
      </w:r>
      <w:r w:rsidRPr="00100F2C">
        <w:rPr>
          <w:rStyle w:val="Emphasis"/>
        </w:rPr>
        <w:t>dangerous geoengineering technologies.</w:t>
      </w:r>
    </w:p>
    <w:p w14:paraId="716B23CD" w14:textId="77777777" w:rsidR="00634FFB" w:rsidRPr="0021511C" w:rsidRDefault="00634FFB" w:rsidP="00634FFB">
      <w:pPr>
        <w:rPr>
          <w:sz w:val="16"/>
        </w:rPr>
      </w:pPr>
      <w:r w:rsidRPr="00100F2C">
        <w:rPr>
          <w:rStyle w:val="StyleUnderline"/>
        </w:rPr>
        <w:t>Given</w:t>
      </w:r>
      <w:r w:rsidRPr="00100F2C">
        <w:rPr>
          <w:sz w:val="16"/>
        </w:rPr>
        <w:t xml:space="preserve"> these </w:t>
      </w:r>
      <w:r w:rsidRPr="00100F2C">
        <w:rPr>
          <w:rStyle w:val="StyleUnderline"/>
        </w:rPr>
        <w:t xml:space="preserve">numerous spread mechanisms, </w:t>
      </w:r>
      <w:r w:rsidRPr="00D32768">
        <w:rPr>
          <w:rStyle w:val="Emphasis"/>
        </w:rPr>
        <w:t>critical</w:t>
      </w:r>
      <w:r w:rsidRPr="00100F2C">
        <w:rPr>
          <w:rStyle w:val="StyleUnderline"/>
        </w:rPr>
        <w:t xml:space="preserve"> </w:t>
      </w:r>
      <w:r w:rsidRPr="00100F2C">
        <w:rPr>
          <w:rStyle w:val="Emphasis"/>
        </w:rPr>
        <w:t>system</w:t>
      </w:r>
      <w:r w:rsidRPr="00100F2C">
        <w:rPr>
          <w:rStyle w:val="StyleUnderline"/>
        </w:rPr>
        <w:t xml:space="preserve"> </w:t>
      </w:r>
      <w:r w:rsidRPr="00D32768">
        <w:rPr>
          <w:rStyle w:val="Emphasis"/>
        </w:rPr>
        <w:t>failures</w:t>
      </w:r>
      <w:r w:rsidRPr="00100F2C">
        <w:rPr>
          <w:rStyle w:val="StyleUnderline"/>
        </w:rPr>
        <w:t xml:space="preserve"> could </w:t>
      </w:r>
      <w:r w:rsidRPr="00D32768">
        <w:rPr>
          <w:rStyle w:val="Emphasis"/>
        </w:rPr>
        <w:t>precipitate</w:t>
      </w:r>
      <w:r w:rsidRPr="00D32768">
        <w:rPr>
          <w:rStyle w:val="StyleUnderline"/>
        </w:rPr>
        <w:t xml:space="preserve"> </w:t>
      </w:r>
      <w:r w:rsidRPr="00D32768">
        <w:rPr>
          <w:rStyle w:val="Emphasis"/>
        </w:rPr>
        <w:t>global</w:t>
      </w:r>
      <w:r w:rsidRPr="00D32768">
        <w:rPr>
          <w:rStyle w:val="StyleUnderline"/>
        </w:rPr>
        <w:t xml:space="preserve"> </w:t>
      </w:r>
      <w:r w:rsidRPr="00D32768">
        <w:rPr>
          <w:rStyle w:val="Emphasis"/>
        </w:rPr>
        <w:t>catastrophes</w:t>
      </w:r>
      <w:r w:rsidRPr="00100F2C">
        <w:rPr>
          <w:sz w:val="16"/>
        </w:rPr>
        <w:t>. Furthermore, the spiral we have explored is unlikely to be the only set of interlinked systemic disruptions that climate change could initiate (other death spirals could involve bio-insecurity and disease), nor are these the only causal connections between these three systems. Until we understand the nature of such death spirals better, we must act cautiously. We now turn to consider what this would mean.</w:t>
      </w:r>
    </w:p>
    <w:p w14:paraId="364971D9" w14:textId="77777777" w:rsidR="00634FFB" w:rsidRDefault="00634FFB" w:rsidP="00634FFB">
      <w:pPr>
        <w:rPr>
          <w:sz w:val="14"/>
        </w:rPr>
      </w:pPr>
    </w:p>
    <w:p w14:paraId="3AA16DC5" w14:textId="77777777" w:rsidR="00634FFB" w:rsidRDefault="00634FFB" w:rsidP="00634FFB"/>
    <w:p w14:paraId="5DFCF389" w14:textId="77777777" w:rsidR="00634FFB" w:rsidRDefault="00634FFB" w:rsidP="00634FFB">
      <w:pPr>
        <w:pStyle w:val="Heading3"/>
      </w:pPr>
      <w:r>
        <w:t>2</w:t>
      </w:r>
    </w:p>
    <w:p w14:paraId="4C17A7DC" w14:textId="77777777" w:rsidR="00634FFB" w:rsidRPr="00066077" w:rsidRDefault="00634FFB" w:rsidP="00634FFB">
      <w:r>
        <w:t xml:space="preserve">Satellites DA </w:t>
      </w:r>
    </w:p>
    <w:p w14:paraId="428F7BA3" w14:textId="77777777" w:rsidR="00634FFB" w:rsidRDefault="00634FFB" w:rsidP="00634FFB">
      <w:pPr>
        <w:pStyle w:val="Heading4"/>
        <w:rPr>
          <w:rFonts w:eastAsia="Times New Roman"/>
        </w:rPr>
      </w:pPr>
      <w:r w:rsidRPr="003755D4">
        <w:rPr>
          <w:rFonts w:eastAsia="Times New Roman"/>
        </w:rPr>
        <w:t>Private compan</w:t>
      </w:r>
      <w:r>
        <w:rPr>
          <w:rFonts w:eastAsia="Times New Roman"/>
        </w:rPr>
        <w:t>y</w:t>
      </w:r>
      <w:r w:rsidRPr="003755D4">
        <w:rPr>
          <w:rFonts w:eastAsia="Times New Roman"/>
        </w:rPr>
        <w:t xml:space="preserve"> </w:t>
      </w:r>
      <w:r>
        <w:rPr>
          <w:rFonts w:eastAsia="Times New Roman"/>
        </w:rPr>
        <w:t xml:space="preserve">focus on satellites key for improved internet connection </w:t>
      </w:r>
    </w:p>
    <w:p w14:paraId="1586F874" w14:textId="77777777" w:rsidR="00634FFB" w:rsidRPr="00C95A8C" w:rsidRDefault="00634FFB" w:rsidP="00634FFB">
      <w:proofErr w:type="spellStart"/>
      <w:r>
        <w:rPr>
          <w:b/>
          <w:bCs/>
          <w:sz w:val="26"/>
          <w:szCs w:val="26"/>
        </w:rPr>
        <w:t>Russon</w:t>
      </w:r>
      <w:proofErr w:type="spellEnd"/>
      <w:r>
        <w:rPr>
          <w:b/>
          <w:bCs/>
          <w:sz w:val="26"/>
          <w:szCs w:val="26"/>
        </w:rPr>
        <w:t xml:space="preserve"> 21 </w:t>
      </w:r>
      <w:r>
        <w:t xml:space="preserve">– Technology of Business Reporter, BBC News </w:t>
      </w:r>
    </w:p>
    <w:p w14:paraId="75F6449E" w14:textId="77777777" w:rsidR="00634FFB" w:rsidRDefault="00634FFB" w:rsidP="00634FFB">
      <w:r>
        <w:t xml:space="preserve">[Mary-Ann </w:t>
      </w:r>
      <w:proofErr w:type="spellStart"/>
      <w:r>
        <w:t>Russon</w:t>
      </w:r>
      <w:proofErr w:type="spellEnd"/>
      <w:r>
        <w:t xml:space="preserve">, “Satellite boom attracts technology giants,” BBC News, 1-29-21, </w:t>
      </w:r>
      <w:hyperlink r:id="rId9" w:history="1">
        <w:r w:rsidRPr="00294FA3">
          <w:rPr>
            <w:rStyle w:val="Hyperlink"/>
          </w:rPr>
          <w:t>https://www.bbc.com/news/business-55807150</w:t>
        </w:r>
      </w:hyperlink>
      <w:r>
        <w:t xml:space="preserve">] </w:t>
      </w:r>
    </w:p>
    <w:p w14:paraId="03B3505F" w14:textId="77777777" w:rsidR="00634FFB" w:rsidRDefault="00634FFB" w:rsidP="00634FFB"/>
    <w:p w14:paraId="111F0071" w14:textId="77777777" w:rsidR="00634FFB" w:rsidRDefault="00634FFB" w:rsidP="00634FFB">
      <w:pPr>
        <w:pStyle w:val="ssrcss-1q0x1qg-paragraph"/>
        <w:shd w:val="clear" w:color="auto" w:fill="FFFFFF"/>
        <w:spacing w:before="0" w:beforeAutospacing="0" w:after="0" w:afterAutospacing="0"/>
        <w:textAlignment w:val="baseline"/>
        <w:rPr>
          <w:rFonts w:asciiTheme="minorHAnsi" w:hAnsiTheme="minorHAnsi" w:cstheme="minorHAnsi"/>
          <w:color w:val="3F3F42"/>
          <w:sz w:val="22"/>
          <w:szCs w:val="22"/>
        </w:rPr>
      </w:pPr>
      <w:r w:rsidRPr="00350B08">
        <w:rPr>
          <w:rFonts w:asciiTheme="minorHAnsi" w:hAnsiTheme="minorHAnsi" w:cstheme="minorHAnsi"/>
          <w:b/>
          <w:bCs/>
          <w:color w:val="3F3F42"/>
          <w:sz w:val="12"/>
          <w:szCs w:val="12"/>
          <w:bdr w:val="none" w:sz="0" w:space="0" w:color="auto" w:frame="1"/>
        </w:rPr>
        <w:t>Sir Richard Branson's rocket company Virgin Orbit has joined a growing list of private companies that can launch satellites into orbit.</w:t>
      </w:r>
      <w:r w:rsidRPr="00350B08">
        <w:rPr>
          <w:rFonts w:asciiTheme="minorHAnsi" w:hAnsiTheme="minorHAnsi" w:cstheme="minorHAnsi"/>
          <w:color w:val="3F3F42"/>
          <w:sz w:val="12"/>
          <w:szCs w:val="12"/>
        </w:rPr>
        <w:t xml:space="preserve"> Earlier this month, </w:t>
      </w:r>
      <w:hyperlink r:id="rId10" w:history="1">
        <w:r w:rsidRPr="00350B08">
          <w:rPr>
            <w:rStyle w:val="Hyperlink"/>
            <w:rFonts w:asciiTheme="minorHAnsi" w:eastAsiaTheme="majorEastAsia" w:hAnsiTheme="minorHAnsi" w:cstheme="minorHAnsi"/>
            <w:b/>
            <w:bCs/>
            <w:color w:val="3F3F42"/>
            <w:sz w:val="12"/>
            <w:szCs w:val="12"/>
            <w:bdr w:val="none" w:sz="0" w:space="0" w:color="auto" w:frame="1"/>
          </w:rPr>
          <w:t>10 payloads were lofted</w:t>
        </w:r>
      </w:hyperlink>
      <w:r w:rsidRPr="00350B08">
        <w:rPr>
          <w:rFonts w:asciiTheme="minorHAnsi" w:hAnsiTheme="minorHAnsi" w:cstheme="minorHAnsi"/>
          <w:color w:val="3F3F42"/>
          <w:sz w:val="12"/>
          <w:szCs w:val="12"/>
        </w:rPr>
        <w:t xml:space="preserve"> on the Virgin Orbit rocket, which was launched from under the wing of one of the entrepreneur's old 747 jumbos. Sir Richard is hoping to tap into what is a growing market for small, lower-cost satellites</w:t>
      </w:r>
      <w:r w:rsidRPr="002C6CD8">
        <w:rPr>
          <w:rFonts w:asciiTheme="minorHAnsi" w:hAnsiTheme="minorHAnsi" w:cstheme="minorHAnsi"/>
          <w:color w:val="3F3F42"/>
          <w:sz w:val="22"/>
          <w:szCs w:val="22"/>
        </w:rPr>
        <w:t>.</w:t>
      </w:r>
      <w:r>
        <w:rPr>
          <w:rFonts w:asciiTheme="minorHAnsi" w:hAnsiTheme="minorHAnsi" w:cstheme="minorHAnsi"/>
          <w:color w:val="3F3F42"/>
          <w:sz w:val="22"/>
          <w:szCs w:val="22"/>
        </w:rPr>
        <w:t xml:space="preserve"> </w:t>
      </w:r>
      <w:r w:rsidRPr="00F54560">
        <w:rPr>
          <w:rFonts w:asciiTheme="minorHAnsi" w:hAnsiTheme="minorHAnsi" w:cstheme="minorHAnsi"/>
          <w:color w:val="3F3F42"/>
          <w:sz w:val="22"/>
          <w:szCs w:val="22"/>
          <w:u w:val="single"/>
        </w:rPr>
        <w:t>Space has traditionally had a high barrier to entry</w:t>
      </w:r>
      <w:r w:rsidRPr="0023116D">
        <w:rPr>
          <w:rFonts w:asciiTheme="minorHAnsi" w:hAnsiTheme="minorHAnsi" w:cstheme="minorHAnsi"/>
          <w:color w:val="3F3F42"/>
          <w:sz w:val="12"/>
          <w:szCs w:val="12"/>
          <w:u w:val="single"/>
        </w:rPr>
        <w:t xml:space="preserve">. </w:t>
      </w:r>
      <w:r w:rsidRPr="00350B08">
        <w:rPr>
          <w:rFonts w:asciiTheme="minorHAnsi" w:hAnsiTheme="minorHAnsi" w:cstheme="minorHAnsi"/>
          <w:color w:val="3F3F42"/>
          <w:sz w:val="12"/>
          <w:szCs w:val="12"/>
        </w:rPr>
        <w:t>Today, just seven firms make up 75% of the industry, according to Scott Campbell, director at Deloitte Ventures. The space industry is worth $380bn (£285bn), and 60% of that is commercial. But previously</w:t>
      </w:r>
      <w:r w:rsidRPr="004B7640">
        <w:rPr>
          <w:rFonts w:asciiTheme="minorHAnsi" w:hAnsiTheme="minorHAnsi" w:cstheme="minorHAnsi"/>
          <w:color w:val="3F3F42"/>
          <w:sz w:val="12"/>
          <w:szCs w:val="12"/>
        </w:rPr>
        <w:t>, virtually</w:t>
      </w:r>
      <w:r w:rsidRPr="004B7640">
        <w:rPr>
          <w:rFonts w:asciiTheme="minorHAnsi" w:hAnsiTheme="minorHAnsi" w:cstheme="minorHAnsi"/>
          <w:color w:val="3F3F42"/>
          <w:sz w:val="22"/>
          <w:szCs w:val="22"/>
          <w:u w:val="single"/>
        </w:rPr>
        <w:t xml:space="preserve"> </w:t>
      </w:r>
      <w:r w:rsidRPr="00F54560">
        <w:rPr>
          <w:rFonts w:asciiTheme="minorHAnsi" w:hAnsiTheme="minorHAnsi" w:cstheme="minorHAnsi"/>
          <w:color w:val="3F3F42"/>
          <w:sz w:val="22"/>
          <w:szCs w:val="22"/>
          <w:u w:val="single"/>
        </w:rPr>
        <w:t>all investment</w:t>
      </w:r>
      <w:r w:rsidRPr="002C6CD8">
        <w:rPr>
          <w:rFonts w:asciiTheme="minorHAnsi" w:hAnsiTheme="minorHAnsi" w:cstheme="minorHAnsi"/>
          <w:color w:val="3F3F42"/>
          <w:sz w:val="22"/>
          <w:szCs w:val="22"/>
        </w:rPr>
        <w:t xml:space="preserve"> </w:t>
      </w:r>
      <w:r w:rsidRPr="004B7640">
        <w:rPr>
          <w:rFonts w:asciiTheme="minorHAnsi" w:hAnsiTheme="minorHAnsi" w:cstheme="minorHAnsi"/>
          <w:color w:val="3F3F42"/>
          <w:sz w:val="12"/>
          <w:szCs w:val="12"/>
        </w:rPr>
        <w:t xml:space="preserve">into space </w:t>
      </w:r>
      <w:r w:rsidRPr="00F54560">
        <w:rPr>
          <w:rFonts w:asciiTheme="minorHAnsi" w:hAnsiTheme="minorHAnsi" w:cstheme="minorHAnsi"/>
          <w:color w:val="3F3F42"/>
          <w:sz w:val="22"/>
          <w:szCs w:val="22"/>
          <w:u w:val="single"/>
        </w:rPr>
        <w:t>was by governments</w:t>
      </w:r>
      <w:r w:rsidRPr="00F54560">
        <w:rPr>
          <w:rFonts w:asciiTheme="minorHAnsi" w:hAnsiTheme="minorHAnsi" w:cstheme="minorHAnsi"/>
          <w:color w:val="3F3F42"/>
          <w:sz w:val="12"/>
          <w:szCs w:val="12"/>
        </w:rPr>
        <w:t>,</w:t>
      </w:r>
      <w:r w:rsidRPr="00350B08">
        <w:rPr>
          <w:rFonts w:asciiTheme="minorHAnsi" w:hAnsiTheme="minorHAnsi" w:cstheme="minorHAnsi"/>
          <w:color w:val="3F3F42"/>
          <w:sz w:val="12"/>
          <w:szCs w:val="12"/>
        </w:rPr>
        <w:t xml:space="preserve"> he says. The</w:t>
      </w:r>
      <w:r w:rsidRPr="002C6CD8">
        <w:rPr>
          <w:rFonts w:asciiTheme="minorHAnsi" w:hAnsiTheme="minorHAnsi" w:cstheme="minorHAnsi"/>
          <w:color w:val="3F3F42"/>
          <w:sz w:val="22"/>
          <w:szCs w:val="22"/>
        </w:rPr>
        <w:t xml:space="preserve"> </w:t>
      </w:r>
      <w:r w:rsidRPr="00F54560">
        <w:rPr>
          <w:rFonts w:asciiTheme="minorHAnsi" w:hAnsiTheme="minorHAnsi" w:cstheme="minorHAnsi"/>
          <w:color w:val="3F3F42"/>
          <w:sz w:val="22"/>
          <w:szCs w:val="22"/>
          <w:u w:val="single"/>
        </w:rPr>
        <w:t>first</w:t>
      </w:r>
      <w:r w:rsidRPr="0023116D">
        <w:rPr>
          <w:rFonts w:asciiTheme="minorHAnsi" w:hAnsiTheme="minorHAnsi" w:cstheme="minorHAnsi"/>
          <w:color w:val="3F3F42"/>
          <w:sz w:val="12"/>
          <w:szCs w:val="12"/>
        </w:rPr>
        <w:t xml:space="preserve"> real</w:t>
      </w:r>
      <w:r w:rsidRPr="002C6CD8">
        <w:rPr>
          <w:rFonts w:asciiTheme="minorHAnsi" w:hAnsiTheme="minorHAnsi" w:cstheme="minorHAnsi"/>
          <w:color w:val="3F3F42"/>
          <w:sz w:val="22"/>
          <w:szCs w:val="22"/>
        </w:rPr>
        <w:t xml:space="preserve"> </w:t>
      </w:r>
      <w:r w:rsidRPr="00F54560">
        <w:rPr>
          <w:rFonts w:asciiTheme="minorHAnsi" w:hAnsiTheme="minorHAnsi" w:cstheme="minorHAnsi"/>
          <w:color w:val="3F3F42"/>
          <w:sz w:val="22"/>
          <w:szCs w:val="22"/>
          <w:u w:val="single"/>
        </w:rPr>
        <w:t>shift came</w:t>
      </w:r>
      <w:r w:rsidRPr="002C6CD8">
        <w:rPr>
          <w:rFonts w:asciiTheme="minorHAnsi" w:hAnsiTheme="minorHAnsi" w:cstheme="minorHAnsi"/>
          <w:color w:val="3F3F42"/>
          <w:sz w:val="22"/>
          <w:szCs w:val="22"/>
        </w:rPr>
        <w:t xml:space="preserve"> </w:t>
      </w:r>
      <w:r w:rsidRPr="0023116D">
        <w:rPr>
          <w:rFonts w:asciiTheme="minorHAnsi" w:hAnsiTheme="minorHAnsi" w:cstheme="minorHAnsi"/>
          <w:color w:val="3F3F42"/>
          <w:sz w:val="12"/>
          <w:szCs w:val="12"/>
        </w:rPr>
        <w:t>in 2011</w:t>
      </w:r>
      <w:r w:rsidRPr="002C6CD8">
        <w:rPr>
          <w:rFonts w:asciiTheme="minorHAnsi" w:hAnsiTheme="minorHAnsi" w:cstheme="minorHAnsi"/>
          <w:color w:val="3F3F42"/>
          <w:sz w:val="22"/>
          <w:szCs w:val="22"/>
        </w:rPr>
        <w:t xml:space="preserve"> </w:t>
      </w:r>
      <w:r w:rsidRPr="00F54560">
        <w:rPr>
          <w:rFonts w:asciiTheme="minorHAnsi" w:hAnsiTheme="minorHAnsi" w:cstheme="minorHAnsi"/>
          <w:color w:val="3F3F42"/>
          <w:sz w:val="22"/>
          <w:szCs w:val="22"/>
          <w:u w:val="single"/>
        </w:rPr>
        <w:t xml:space="preserve">when </w:t>
      </w:r>
      <w:r w:rsidRPr="0023116D">
        <w:rPr>
          <w:rFonts w:asciiTheme="minorHAnsi" w:hAnsiTheme="minorHAnsi" w:cstheme="minorHAnsi"/>
          <w:color w:val="3F3F42"/>
          <w:sz w:val="12"/>
          <w:szCs w:val="12"/>
        </w:rPr>
        <w:t>US</w:t>
      </w:r>
      <w:r w:rsidRPr="001027D8">
        <w:rPr>
          <w:rFonts w:asciiTheme="minorHAnsi" w:hAnsiTheme="minorHAnsi" w:cstheme="minorHAnsi"/>
          <w:color w:val="3F3F42"/>
          <w:sz w:val="22"/>
          <w:szCs w:val="22"/>
        </w:rPr>
        <w:t xml:space="preserve"> </w:t>
      </w:r>
      <w:r w:rsidRPr="00F54560">
        <w:rPr>
          <w:rFonts w:asciiTheme="minorHAnsi" w:hAnsiTheme="minorHAnsi" w:cstheme="minorHAnsi"/>
          <w:color w:val="3F3F42"/>
          <w:sz w:val="22"/>
          <w:szCs w:val="22"/>
          <w:u w:val="single"/>
        </w:rPr>
        <w:t>President</w:t>
      </w:r>
      <w:r w:rsidRPr="004B7640">
        <w:rPr>
          <w:rFonts w:asciiTheme="minorHAnsi" w:hAnsiTheme="minorHAnsi" w:cstheme="minorHAnsi"/>
          <w:color w:val="3F3F42"/>
          <w:sz w:val="12"/>
          <w:szCs w:val="12"/>
        </w:rPr>
        <w:t xml:space="preserve"> Barack</w:t>
      </w:r>
      <w:r w:rsidRPr="004B7640">
        <w:rPr>
          <w:rFonts w:asciiTheme="minorHAnsi" w:hAnsiTheme="minorHAnsi" w:cstheme="minorHAnsi"/>
          <w:color w:val="3F3F42"/>
          <w:sz w:val="22"/>
          <w:szCs w:val="22"/>
          <w:u w:val="single"/>
        </w:rPr>
        <w:t xml:space="preserve"> </w:t>
      </w:r>
      <w:r w:rsidRPr="00F54560">
        <w:rPr>
          <w:rFonts w:asciiTheme="minorHAnsi" w:hAnsiTheme="minorHAnsi" w:cstheme="minorHAnsi"/>
          <w:color w:val="3F3F42"/>
          <w:sz w:val="22"/>
          <w:szCs w:val="22"/>
          <w:u w:val="single"/>
        </w:rPr>
        <w:t>Obama opened up space to businesses</w:t>
      </w:r>
      <w:r w:rsidRPr="002C6CD8">
        <w:rPr>
          <w:rFonts w:asciiTheme="minorHAnsi" w:hAnsiTheme="minorHAnsi" w:cstheme="minorHAnsi"/>
          <w:color w:val="3F3F42"/>
          <w:sz w:val="22"/>
          <w:szCs w:val="22"/>
        </w:rPr>
        <w:t xml:space="preserve">, </w:t>
      </w:r>
      <w:r w:rsidRPr="0023116D">
        <w:rPr>
          <w:rFonts w:asciiTheme="minorHAnsi" w:hAnsiTheme="minorHAnsi" w:cstheme="minorHAnsi"/>
          <w:color w:val="3F3F42"/>
          <w:sz w:val="12"/>
          <w:szCs w:val="12"/>
        </w:rPr>
        <w:t>and now more disruption is coming</w:t>
      </w:r>
      <w:r w:rsidRPr="002C6CD8">
        <w:rPr>
          <w:rFonts w:asciiTheme="minorHAnsi" w:hAnsiTheme="minorHAnsi" w:cstheme="minorHAnsi"/>
          <w:color w:val="3F3F42"/>
          <w:sz w:val="22"/>
          <w:szCs w:val="22"/>
        </w:rPr>
        <w:t>.</w:t>
      </w:r>
      <w:r>
        <w:rPr>
          <w:rFonts w:asciiTheme="minorHAnsi" w:hAnsiTheme="minorHAnsi" w:cstheme="minorHAnsi"/>
          <w:color w:val="3F3F42"/>
          <w:sz w:val="22"/>
          <w:szCs w:val="22"/>
        </w:rPr>
        <w:t xml:space="preserve"> </w:t>
      </w:r>
      <w:r w:rsidRPr="004B7640">
        <w:rPr>
          <w:rFonts w:asciiTheme="minorHAnsi" w:hAnsiTheme="minorHAnsi" w:cstheme="minorHAnsi"/>
          <w:color w:val="3F3F42"/>
          <w:sz w:val="12"/>
          <w:szCs w:val="12"/>
        </w:rPr>
        <w:t>"The</w:t>
      </w:r>
      <w:r w:rsidRPr="00340194">
        <w:rPr>
          <w:rFonts w:asciiTheme="minorHAnsi" w:hAnsiTheme="minorHAnsi" w:cstheme="minorHAnsi"/>
          <w:color w:val="3F3F42"/>
          <w:sz w:val="22"/>
          <w:szCs w:val="22"/>
          <w:highlight w:val="yellow"/>
          <w:u w:val="single"/>
        </w:rPr>
        <w:t xml:space="preserve"> new</w:t>
      </w:r>
      <w:r w:rsidRPr="002C6CD8">
        <w:rPr>
          <w:rFonts w:asciiTheme="minorHAnsi" w:hAnsiTheme="minorHAnsi" w:cstheme="minorHAnsi"/>
          <w:color w:val="3F3F42"/>
          <w:sz w:val="22"/>
          <w:szCs w:val="22"/>
        </w:rPr>
        <w:t xml:space="preserve"> </w:t>
      </w:r>
      <w:r w:rsidRPr="0023116D">
        <w:rPr>
          <w:rFonts w:asciiTheme="minorHAnsi" w:hAnsiTheme="minorHAnsi" w:cstheme="minorHAnsi"/>
          <w:color w:val="3F3F42"/>
          <w:sz w:val="12"/>
          <w:szCs w:val="12"/>
        </w:rPr>
        <w:t>space race and</w:t>
      </w:r>
      <w:r w:rsidRPr="002C6CD8">
        <w:rPr>
          <w:rFonts w:asciiTheme="minorHAnsi" w:hAnsiTheme="minorHAnsi" w:cstheme="minorHAnsi"/>
          <w:color w:val="3F3F42"/>
          <w:sz w:val="22"/>
          <w:szCs w:val="22"/>
        </w:rPr>
        <w:t xml:space="preserve"> </w:t>
      </w:r>
      <w:r w:rsidRPr="00340194">
        <w:rPr>
          <w:rFonts w:asciiTheme="minorHAnsi" w:hAnsiTheme="minorHAnsi" w:cstheme="minorHAnsi"/>
          <w:color w:val="3F3F42"/>
          <w:sz w:val="22"/>
          <w:szCs w:val="22"/>
          <w:highlight w:val="yellow"/>
          <w:u w:val="single"/>
        </w:rPr>
        <w:t>start-up scene is</w:t>
      </w:r>
      <w:r w:rsidRPr="002C6CD8">
        <w:rPr>
          <w:rFonts w:asciiTheme="minorHAnsi" w:hAnsiTheme="minorHAnsi" w:cstheme="minorHAnsi"/>
          <w:color w:val="3F3F42"/>
          <w:sz w:val="22"/>
          <w:szCs w:val="22"/>
        </w:rPr>
        <w:t xml:space="preserve"> </w:t>
      </w:r>
      <w:r w:rsidRPr="0023116D">
        <w:rPr>
          <w:rFonts w:asciiTheme="minorHAnsi" w:hAnsiTheme="minorHAnsi" w:cstheme="minorHAnsi"/>
          <w:color w:val="3F3F42"/>
          <w:sz w:val="12"/>
          <w:szCs w:val="12"/>
        </w:rPr>
        <w:t>almost entirely</w:t>
      </w:r>
      <w:r w:rsidRPr="002C6CD8">
        <w:rPr>
          <w:rFonts w:asciiTheme="minorHAnsi" w:hAnsiTheme="minorHAnsi" w:cstheme="minorHAnsi"/>
          <w:color w:val="3F3F42"/>
          <w:sz w:val="22"/>
          <w:szCs w:val="22"/>
        </w:rPr>
        <w:t xml:space="preserve"> </w:t>
      </w:r>
      <w:r w:rsidRPr="00340194">
        <w:rPr>
          <w:rFonts w:asciiTheme="minorHAnsi" w:hAnsiTheme="minorHAnsi" w:cstheme="minorHAnsi"/>
          <w:color w:val="3F3F42"/>
          <w:sz w:val="22"/>
          <w:szCs w:val="22"/>
          <w:highlight w:val="yellow"/>
          <w:u w:val="single"/>
        </w:rPr>
        <w:t>based around space applications</w:t>
      </w:r>
      <w:r w:rsidRPr="002C6CD8">
        <w:rPr>
          <w:rFonts w:asciiTheme="minorHAnsi" w:hAnsiTheme="minorHAnsi" w:cstheme="minorHAnsi"/>
          <w:color w:val="3F3F42"/>
          <w:sz w:val="22"/>
          <w:szCs w:val="22"/>
        </w:rPr>
        <w:t xml:space="preserve">: </w:t>
      </w:r>
      <w:r w:rsidRPr="001027D8">
        <w:rPr>
          <w:rFonts w:asciiTheme="minorHAnsi" w:hAnsiTheme="minorHAnsi" w:cstheme="minorHAnsi"/>
          <w:color w:val="3F3F42"/>
          <w:sz w:val="12"/>
          <w:szCs w:val="12"/>
        </w:rPr>
        <w:t xml:space="preserve">what can I do with data from space?" says </w:t>
      </w:r>
      <w:proofErr w:type="spellStart"/>
      <w:r w:rsidRPr="001027D8">
        <w:rPr>
          <w:rFonts w:asciiTheme="minorHAnsi" w:hAnsiTheme="minorHAnsi" w:cstheme="minorHAnsi"/>
          <w:color w:val="3F3F42"/>
          <w:sz w:val="12"/>
          <w:szCs w:val="12"/>
        </w:rPr>
        <w:t>Mr</w:t>
      </w:r>
      <w:proofErr w:type="spellEnd"/>
      <w:r w:rsidRPr="001027D8">
        <w:rPr>
          <w:rFonts w:asciiTheme="minorHAnsi" w:hAnsiTheme="minorHAnsi" w:cstheme="minorHAnsi"/>
          <w:color w:val="3F3F42"/>
          <w:sz w:val="12"/>
          <w:szCs w:val="12"/>
        </w:rPr>
        <w:t xml:space="preserve"> Campbell. Traditionally, building and launching a satellite to collect data or enable communications costs hundreds of millions of dollars. The satellites weighed up to six </w:t>
      </w:r>
      <w:proofErr w:type="spellStart"/>
      <w:r w:rsidRPr="001027D8">
        <w:rPr>
          <w:rFonts w:asciiTheme="minorHAnsi" w:hAnsiTheme="minorHAnsi" w:cstheme="minorHAnsi"/>
          <w:color w:val="3F3F42"/>
          <w:sz w:val="12"/>
          <w:szCs w:val="12"/>
        </w:rPr>
        <w:t>tonnes</w:t>
      </w:r>
      <w:proofErr w:type="spellEnd"/>
      <w:r w:rsidRPr="001027D8">
        <w:rPr>
          <w:rFonts w:asciiTheme="minorHAnsi" w:hAnsiTheme="minorHAnsi" w:cstheme="minorHAnsi"/>
          <w:color w:val="3F3F42"/>
          <w:sz w:val="12"/>
          <w:szCs w:val="12"/>
        </w:rPr>
        <w:t>, were the size of a bus, and would be sent up into geostationary orbit - 35,786km (22,236 miles) above the Earth. But today, you could send up a so-called nanosat weighing just 25-50kg into low-Earth orbit (160-1,000km above Earth) for between $100,000 and $1m</w:t>
      </w:r>
      <w:r w:rsidRPr="00340194">
        <w:rPr>
          <w:rFonts w:asciiTheme="minorHAnsi" w:hAnsiTheme="minorHAnsi" w:cstheme="minorHAnsi"/>
          <w:color w:val="3F3F42"/>
          <w:sz w:val="22"/>
          <w:szCs w:val="22"/>
          <w:highlight w:val="yellow"/>
          <w:u w:val="single"/>
        </w:rPr>
        <w:t>. Launch prices are</w:t>
      </w:r>
      <w:r w:rsidRPr="002C6CD8">
        <w:rPr>
          <w:rFonts w:asciiTheme="minorHAnsi" w:hAnsiTheme="minorHAnsi" w:cstheme="minorHAnsi"/>
          <w:color w:val="3F3F42"/>
          <w:sz w:val="22"/>
          <w:szCs w:val="22"/>
        </w:rPr>
        <w:t xml:space="preserve"> </w:t>
      </w:r>
      <w:r w:rsidRPr="00635528">
        <w:rPr>
          <w:rFonts w:asciiTheme="minorHAnsi" w:hAnsiTheme="minorHAnsi" w:cstheme="minorHAnsi"/>
          <w:color w:val="3F3F42"/>
          <w:sz w:val="12"/>
          <w:szCs w:val="12"/>
        </w:rPr>
        <w:t>also</w:t>
      </w:r>
      <w:r w:rsidRPr="002C6CD8">
        <w:rPr>
          <w:rFonts w:asciiTheme="minorHAnsi" w:hAnsiTheme="minorHAnsi" w:cstheme="minorHAnsi"/>
          <w:color w:val="3F3F42"/>
          <w:sz w:val="22"/>
          <w:szCs w:val="22"/>
        </w:rPr>
        <w:t xml:space="preserve"> </w:t>
      </w:r>
      <w:r w:rsidRPr="00340194">
        <w:rPr>
          <w:rFonts w:asciiTheme="minorHAnsi" w:hAnsiTheme="minorHAnsi" w:cstheme="minorHAnsi"/>
          <w:color w:val="3F3F42"/>
          <w:sz w:val="22"/>
          <w:szCs w:val="22"/>
          <w:highlight w:val="yellow"/>
          <w:u w:val="single"/>
        </w:rPr>
        <w:t xml:space="preserve">falling </w:t>
      </w:r>
      <w:r w:rsidRPr="00F54560">
        <w:rPr>
          <w:rFonts w:asciiTheme="minorHAnsi" w:hAnsiTheme="minorHAnsi" w:cstheme="minorHAnsi"/>
          <w:color w:val="3F3F42"/>
          <w:sz w:val="12"/>
          <w:szCs w:val="12"/>
        </w:rPr>
        <w:t xml:space="preserve">because </w:t>
      </w:r>
      <w:r w:rsidRPr="00340194">
        <w:rPr>
          <w:rFonts w:asciiTheme="minorHAnsi" w:hAnsiTheme="minorHAnsi" w:cstheme="minorHAnsi"/>
          <w:color w:val="3F3F42"/>
          <w:sz w:val="22"/>
          <w:szCs w:val="22"/>
          <w:highlight w:val="yellow"/>
          <w:u w:val="single"/>
        </w:rPr>
        <w:t>techn</w:t>
      </w:r>
      <w:r w:rsidRPr="00E56197">
        <w:rPr>
          <w:rFonts w:asciiTheme="minorHAnsi" w:hAnsiTheme="minorHAnsi" w:cstheme="minorHAnsi"/>
          <w:color w:val="3F3F42"/>
          <w:sz w:val="22"/>
          <w:szCs w:val="22"/>
          <w:u w:val="single"/>
        </w:rPr>
        <w:t>olog</w:t>
      </w:r>
      <w:r w:rsidRPr="00340194">
        <w:rPr>
          <w:rFonts w:asciiTheme="minorHAnsi" w:hAnsiTheme="minorHAnsi" w:cstheme="minorHAnsi"/>
          <w:color w:val="3F3F42"/>
          <w:sz w:val="22"/>
          <w:szCs w:val="22"/>
          <w:highlight w:val="yellow"/>
          <w:u w:val="single"/>
        </w:rPr>
        <w:t xml:space="preserve">y giants </w:t>
      </w:r>
      <w:r w:rsidRPr="00B67DA7">
        <w:rPr>
          <w:rFonts w:asciiTheme="minorHAnsi" w:hAnsiTheme="minorHAnsi" w:cstheme="minorHAnsi"/>
          <w:color w:val="3F3F42"/>
          <w:sz w:val="22"/>
          <w:szCs w:val="22"/>
          <w:u w:val="single"/>
        </w:rPr>
        <w:t xml:space="preserve">are </w:t>
      </w:r>
      <w:r w:rsidRPr="00340194">
        <w:rPr>
          <w:rFonts w:asciiTheme="minorHAnsi" w:hAnsiTheme="minorHAnsi" w:cstheme="minorHAnsi"/>
          <w:color w:val="3F3F42"/>
          <w:sz w:val="22"/>
          <w:szCs w:val="22"/>
          <w:highlight w:val="yellow"/>
          <w:u w:val="single"/>
        </w:rPr>
        <w:t>driving demand</w:t>
      </w:r>
      <w:r w:rsidRPr="002C6CD8">
        <w:rPr>
          <w:rFonts w:asciiTheme="minorHAnsi" w:hAnsiTheme="minorHAnsi" w:cstheme="minorHAnsi"/>
          <w:color w:val="3F3F42"/>
          <w:sz w:val="22"/>
          <w:szCs w:val="22"/>
        </w:rPr>
        <w:t xml:space="preserve">, </w:t>
      </w:r>
      <w:r w:rsidRPr="00635528">
        <w:rPr>
          <w:rFonts w:asciiTheme="minorHAnsi" w:hAnsiTheme="minorHAnsi" w:cstheme="minorHAnsi"/>
          <w:color w:val="3F3F42"/>
          <w:sz w:val="12"/>
          <w:szCs w:val="12"/>
        </w:rPr>
        <w:t xml:space="preserve">says Mark </w:t>
      </w:r>
      <w:proofErr w:type="spellStart"/>
      <w:r w:rsidRPr="00635528">
        <w:rPr>
          <w:rFonts w:asciiTheme="minorHAnsi" w:hAnsiTheme="minorHAnsi" w:cstheme="minorHAnsi"/>
          <w:color w:val="3F3F42"/>
          <w:sz w:val="12"/>
          <w:szCs w:val="12"/>
        </w:rPr>
        <w:t>Boggett</w:t>
      </w:r>
      <w:proofErr w:type="spellEnd"/>
      <w:r w:rsidRPr="00635528">
        <w:rPr>
          <w:rFonts w:asciiTheme="minorHAnsi" w:hAnsiTheme="minorHAnsi" w:cstheme="minorHAnsi"/>
          <w:color w:val="3F3F42"/>
          <w:sz w:val="12"/>
          <w:szCs w:val="12"/>
        </w:rPr>
        <w:t>, chief executive of British venture capital firm Seraphim Capital. "Because tech firms need to launch their own satellites in the thousands [for space internet networks], this further drives down the cost of launch and storage for everyone else," he says.</w:t>
      </w:r>
      <w:r>
        <w:rPr>
          <w:rFonts w:asciiTheme="minorHAnsi" w:hAnsiTheme="minorHAnsi" w:cstheme="minorHAnsi"/>
          <w:color w:val="3F3F42"/>
          <w:sz w:val="22"/>
          <w:szCs w:val="22"/>
        </w:rPr>
        <w:t xml:space="preserve"> </w:t>
      </w:r>
      <w:r w:rsidRPr="004B7640">
        <w:rPr>
          <w:rFonts w:asciiTheme="minorHAnsi" w:hAnsiTheme="minorHAnsi" w:cstheme="minorHAnsi"/>
          <w:color w:val="3F3F42"/>
          <w:sz w:val="12"/>
          <w:szCs w:val="12"/>
          <w:u w:val="single"/>
        </w:rPr>
        <w:t xml:space="preserve">"Whole </w:t>
      </w:r>
      <w:r w:rsidRPr="00340194">
        <w:rPr>
          <w:rFonts w:asciiTheme="minorHAnsi" w:hAnsiTheme="minorHAnsi" w:cstheme="minorHAnsi"/>
          <w:color w:val="3F3F42"/>
          <w:sz w:val="22"/>
          <w:szCs w:val="22"/>
          <w:highlight w:val="yellow"/>
          <w:u w:val="single"/>
        </w:rPr>
        <w:t>new industries</w:t>
      </w:r>
      <w:r w:rsidRPr="002C6CD8">
        <w:rPr>
          <w:rFonts w:asciiTheme="minorHAnsi" w:hAnsiTheme="minorHAnsi" w:cstheme="minorHAnsi"/>
          <w:color w:val="3F3F42"/>
          <w:sz w:val="22"/>
          <w:szCs w:val="22"/>
        </w:rPr>
        <w:t xml:space="preserve"> </w:t>
      </w:r>
      <w:r w:rsidRPr="00635528">
        <w:rPr>
          <w:rFonts w:asciiTheme="minorHAnsi" w:hAnsiTheme="minorHAnsi" w:cstheme="minorHAnsi"/>
          <w:color w:val="3F3F42"/>
          <w:sz w:val="12"/>
          <w:szCs w:val="12"/>
        </w:rPr>
        <w:t>of businesses</w:t>
      </w:r>
      <w:r w:rsidRPr="002C6CD8">
        <w:rPr>
          <w:rFonts w:asciiTheme="minorHAnsi" w:hAnsiTheme="minorHAnsi" w:cstheme="minorHAnsi"/>
          <w:color w:val="3F3F42"/>
          <w:sz w:val="22"/>
          <w:szCs w:val="22"/>
        </w:rPr>
        <w:t xml:space="preserve"> </w:t>
      </w:r>
      <w:r w:rsidRPr="00B67DA7">
        <w:rPr>
          <w:rFonts w:asciiTheme="minorHAnsi" w:hAnsiTheme="minorHAnsi" w:cstheme="minorHAnsi"/>
          <w:color w:val="3F3F42"/>
          <w:sz w:val="12"/>
          <w:szCs w:val="12"/>
        </w:rPr>
        <w:t>can</w:t>
      </w:r>
      <w:r w:rsidRPr="00340194">
        <w:rPr>
          <w:rFonts w:asciiTheme="minorHAnsi" w:hAnsiTheme="minorHAnsi" w:cstheme="minorHAnsi"/>
          <w:color w:val="3F3F42"/>
          <w:sz w:val="22"/>
          <w:szCs w:val="22"/>
          <w:highlight w:val="yellow"/>
          <w:u w:val="single"/>
        </w:rPr>
        <w:t xml:space="preserve"> benefit from using </w:t>
      </w:r>
      <w:r w:rsidRPr="00B67DA7">
        <w:rPr>
          <w:rFonts w:asciiTheme="minorHAnsi" w:hAnsiTheme="minorHAnsi" w:cstheme="minorHAnsi"/>
          <w:color w:val="3F3F42"/>
          <w:sz w:val="22"/>
          <w:szCs w:val="22"/>
          <w:u w:val="single"/>
        </w:rPr>
        <w:t>this</w:t>
      </w:r>
      <w:r w:rsidRPr="00340194">
        <w:rPr>
          <w:rFonts w:asciiTheme="minorHAnsi" w:hAnsiTheme="minorHAnsi" w:cstheme="minorHAnsi"/>
          <w:color w:val="3F3F42"/>
          <w:sz w:val="22"/>
          <w:szCs w:val="22"/>
          <w:highlight w:val="yellow"/>
          <w:u w:val="single"/>
        </w:rPr>
        <w:t xml:space="preserve"> data</w:t>
      </w:r>
      <w:r w:rsidRPr="00635528">
        <w:rPr>
          <w:rFonts w:asciiTheme="minorHAnsi" w:hAnsiTheme="minorHAnsi" w:cstheme="minorHAnsi"/>
          <w:color w:val="3F3F42"/>
          <w:sz w:val="22"/>
          <w:szCs w:val="22"/>
          <w:u w:val="single"/>
        </w:rPr>
        <w:t>,</w:t>
      </w:r>
      <w:r w:rsidRPr="002C6CD8">
        <w:rPr>
          <w:rFonts w:asciiTheme="minorHAnsi" w:hAnsiTheme="minorHAnsi" w:cstheme="minorHAnsi"/>
          <w:color w:val="3F3F42"/>
          <w:sz w:val="22"/>
          <w:szCs w:val="22"/>
        </w:rPr>
        <w:t xml:space="preserve"> </w:t>
      </w:r>
      <w:r w:rsidRPr="00635528">
        <w:rPr>
          <w:rFonts w:asciiTheme="minorHAnsi" w:hAnsiTheme="minorHAnsi" w:cstheme="minorHAnsi"/>
          <w:color w:val="3F3F42"/>
          <w:sz w:val="12"/>
          <w:szCs w:val="12"/>
        </w:rPr>
        <w:t xml:space="preserve">essentially </w:t>
      </w:r>
      <w:proofErr w:type="spellStart"/>
      <w:r w:rsidRPr="00635528">
        <w:rPr>
          <w:rFonts w:asciiTheme="minorHAnsi" w:hAnsiTheme="minorHAnsi" w:cstheme="minorHAnsi"/>
          <w:color w:val="3F3F42"/>
          <w:sz w:val="12"/>
          <w:szCs w:val="12"/>
        </w:rPr>
        <w:t>democratising</w:t>
      </w:r>
      <w:proofErr w:type="spellEnd"/>
      <w:r w:rsidRPr="00635528">
        <w:rPr>
          <w:rFonts w:asciiTheme="minorHAnsi" w:hAnsiTheme="minorHAnsi" w:cstheme="minorHAnsi"/>
          <w:color w:val="3F3F42"/>
          <w:sz w:val="12"/>
          <w:szCs w:val="12"/>
        </w:rPr>
        <w:t xml:space="preserve"> space." And of course, if more data is being transmitted back to Earth, someone will need to process it. As a result, Deloitte's Scott Campbell has seen "an explosion of businesses around space". In 2011, there were 234 space-related firms in the UK, rising to 948 companies in 2018. As for satellites, today there are fewer than 9,000 in orbit, according to Seraphim. </w:t>
      </w:r>
      <w:proofErr w:type="spellStart"/>
      <w:r w:rsidRPr="00635528">
        <w:rPr>
          <w:rFonts w:asciiTheme="minorHAnsi" w:hAnsiTheme="minorHAnsi" w:cstheme="minorHAnsi"/>
          <w:color w:val="3F3F42"/>
          <w:sz w:val="12"/>
          <w:szCs w:val="12"/>
        </w:rPr>
        <w:t>OneWeb</w:t>
      </w:r>
      <w:proofErr w:type="spellEnd"/>
      <w:r w:rsidRPr="00635528">
        <w:rPr>
          <w:rFonts w:asciiTheme="minorHAnsi" w:hAnsiTheme="minorHAnsi" w:cstheme="minorHAnsi"/>
          <w:color w:val="3F3F42"/>
          <w:sz w:val="12"/>
          <w:szCs w:val="12"/>
        </w:rPr>
        <w:t xml:space="preserve">, SpaceX, Planet, Spire and Amazon have put up 10% of these satellites since 2016, but there are 200 smaller firms behind them who are projected to launch 25,000 satellites over the next four years. One smaller firm is nanosat manufacturer </w:t>
      </w:r>
      <w:proofErr w:type="spellStart"/>
      <w:r w:rsidRPr="00635528">
        <w:rPr>
          <w:rFonts w:asciiTheme="minorHAnsi" w:hAnsiTheme="minorHAnsi" w:cstheme="minorHAnsi"/>
          <w:color w:val="3F3F42"/>
          <w:sz w:val="12"/>
          <w:szCs w:val="12"/>
        </w:rPr>
        <w:t>NanoAvionics</w:t>
      </w:r>
      <w:proofErr w:type="spellEnd"/>
      <w:r w:rsidRPr="00635528">
        <w:rPr>
          <w:rFonts w:asciiTheme="minorHAnsi" w:hAnsiTheme="minorHAnsi" w:cstheme="minorHAnsi"/>
          <w:color w:val="3F3F42"/>
          <w:sz w:val="12"/>
          <w:szCs w:val="12"/>
        </w:rPr>
        <w:t>, which announced plans in October to create 400 new jobs in the UK. The firm saw revenues soar 300% in the last year. "In the old days, we launched one satellite that had lots of sensors on it. But</w:t>
      </w:r>
      <w:r w:rsidRPr="002C6CD8">
        <w:rPr>
          <w:rFonts w:asciiTheme="minorHAnsi" w:hAnsiTheme="minorHAnsi" w:cstheme="minorHAnsi"/>
          <w:color w:val="3F3F42"/>
          <w:sz w:val="22"/>
          <w:szCs w:val="22"/>
        </w:rPr>
        <w:t xml:space="preserve"> </w:t>
      </w:r>
      <w:r w:rsidRPr="004B7640">
        <w:rPr>
          <w:rFonts w:asciiTheme="minorHAnsi" w:hAnsiTheme="minorHAnsi" w:cstheme="minorHAnsi"/>
          <w:color w:val="3F3F42"/>
          <w:sz w:val="12"/>
          <w:szCs w:val="12"/>
        </w:rPr>
        <w:t>today, we've</w:t>
      </w:r>
      <w:r w:rsidRPr="004B7640">
        <w:rPr>
          <w:rFonts w:asciiTheme="minorHAnsi" w:hAnsiTheme="minorHAnsi" w:cstheme="minorHAnsi"/>
          <w:color w:val="3F3F42"/>
          <w:sz w:val="22"/>
          <w:szCs w:val="22"/>
          <w:u w:val="single"/>
        </w:rPr>
        <w:t xml:space="preserve"> </w:t>
      </w:r>
      <w:r w:rsidRPr="00340194">
        <w:rPr>
          <w:rFonts w:asciiTheme="minorHAnsi" w:hAnsiTheme="minorHAnsi" w:cstheme="minorHAnsi"/>
          <w:color w:val="3F3F42"/>
          <w:sz w:val="22"/>
          <w:szCs w:val="22"/>
          <w:highlight w:val="yellow"/>
          <w:u w:val="single"/>
        </w:rPr>
        <w:t>launched hundreds of sat</w:t>
      </w:r>
      <w:r w:rsidRPr="00E56197">
        <w:rPr>
          <w:rFonts w:asciiTheme="minorHAnsi" w:hAnsiTheme="minorHAnsi" w:cstheme="minorHAnsi"/>
          <w:color w:val="3F3F42"/>
          <w:sz w:val="22"/>
          <w:szCs w:val="22"/>
          <w:u w:val="single"/>
        </w:rPr>
        <w:t>ellite</w:t>
      </w:r>
      <w:r w:rsidRPr="00340194">
        <w:rPr>
          <w:rFonts w:asciiTheme="minorHAnsi" w:hAnsiTheme="minorHAnsi" w:cstheme="minorHAnsi"/>
          <w:color w:val="3F3F42"/>
          <w:sz w:val="22"/>
          <w:szCs w:val="22"/>
          <w:highlight w:val="yellow"/>
          <w:u w:val="single"/>
        </w:rPr>
        <w:t>s</w:t>
      </w:r>
      <w:r w:rsidRPr="00E56197">
        <w:rPr>
          <w:rFonts w:asciiTheme="minorHAnsi" w:hAnsiTheme="minorHAnsi" w:cstheme="minorHAnsi"/>
          <w:color w:val="3F3F42"/>
          <w:sz w:val="22"/>
          <w:szCs w:val="22"/>
          <w:u w:val="single"/>
        </w:rPr>
        <w:t xml:space="preserve"> that have the same one sensor</w:t>
      </w:r>
      <w:r w:rsidRPr="00635528">
        <w:rPr>
          <w:rFonts w:asciiTheme="minorHAnsi" w:hAnsiTheme="minorHAnsi" w:cstheme="minorHAnsi"/>
          <w:color w:val="3F3F42"/>
          <w:sz w:val="12"/>
          <w:szCs w:val="12"/>
        </w:rPr>
        <w:t>, and that's</w:t>
      </w:r>
      <w:r w:rsidRPr="004B7640">
        <w:rPr>
          <w:rFonts w:asciiTheme="minorHAnsi" w:hAnsiTheme="minorHAnsi" w:cstheme="minorHAnsi"/>
          <w:color w:val="3F3F42"/>
          <w:sz w:val="12"/>
          <w:szCs w:val="12"/>
        </w:rPr>
        <w:t xml:space="preserve"> a</w:t>
      </w:r>
      <w:r w:rsidRPr="004B7640">
        <w:rPr>
          <w:rFonts w:asciiTheme="minorHAnsi" w:hAnsiTheme="minorHAnsi" w:cstheme="minorHAnsi"/>
          <w:color w:val="3F3F42"/>
          <w:sz w:val="22"/>
          <w:szCs w:val="22"/>
          <w:u w:val="single"/>
        </w:rPr>
        <w:t xml:space="preserve"> </w:t>
      </w:r>
      <w:r w:rsidRPr="00340194">
        <w:rPr>
          <w:rFonts w:asciiTheme="minorHAnsi" w:hAnsiTheme="minorHAnsi" w:cstheme="minorHAnsi"/>
          <w:color w:val="3F3F42"/>
          <w:sz w:val="22"/>
          <w:szCs w:val="22"/>
          <w:highlight w:val="yellow"/>
          <w:u w:val="single"/>
        </w:rPr>
        <w:t>much cheaper</w:t>
      </w:r>
      <w:r w:rsidRPr="002C6CD8">
        <w:rPr>
          <w:rFonts w:asciiTheme="minorHAnsi" w:hAnsiTheme="minorHAnsi" w:cstheme="minorHAnsi"/>
          <w:color w:val="3F3F42"/>
          <w:sz w:val="22"/>
          <w:szCs w:val="22"/>
        </w:rPr>
        <w:t>,</w:t>
      </w:r>
      <w:r w:rsidRPr="00635528">
        <w:rPr>
          <w:rFonts w:asciiTheme="minorHAnsi" w:hAnsiTheme="minorHAnsi" w:cstheme="minorHAnsi"/>
          <w:color w:val="3F3F42"/>
          <w:sz w:val="12"/>
          <w:szCs w:val="12"/>
        </w:rPr>
        <w:t xml:space="preserve"> </w:t>
      </w:r>
      <w:r w:rsidRPr="00E56197">
        <w:rPr>
          <w:rFonts w:asciiTheme="minorHAnsi" w:hAnsiTheme="minorHAnsi" w:cstheme="minorHAnsi"/>
          <w:color w:val="3F3F42"/>
          <w:sz w:val="12"/>
          <w:szCs w:val="12"/>
        </w:rPr>
        <w:t>repeatable</w:t>
      </w:r>
      <w:r w:rsidRPr="00E56197">
        <w:rPr>
          <w:rFonts w:asciiTheme="minorHAnsi" w:hAnsiTheme="minorHAnsi" w:cstheme="minorHAnsi"/>
          <w:color w:val="3F3F42"/>
          <w:sz w:val="22"/>
          <w:szCs w:val="22"/>
        </w:rPr>
        <w:t xml:space="preserve"> </w:t>
      </w:r>
      <w:r w:rsidRPr="00E56197">
        <w:rPr>
          <w:rFonts w:asciiTheme="minorHAnsi" w:hAnsiTheme="minorHAnsi" w:cstheme="minorHAnsi"/>
          <w:color w:val="3F3F42"/>
          <w:sz w:val="22"/>
          <w:szCs w:val="22"/>
          <w:u w:val="single"/>
        </w:rPr>
        <w:t>way</w:t>
      </w:r>
      <w:r w:rsidRPr="00E56197">
        <w:rPr>
          <w:rFonts w:asciiTheme="minorHAnsi" w:hAnsiTheme="minorHAnsi" w:cstheme="minorHAnsi"/>
          <w:color w:val="3F3F42"/>
          <w:sz w:val="22"/>
          <w:szCs w:val="22"/>
        </w:rPr>
        <w:t xml:space="preserve"> </w:t>
      </w:r>
      <w:r w:rsidRPr="00E56197">
        <w:rPr>
          <w:rFonts w:asciiTheme="minorHAnsi" w:hAnsiTheme="minorHAnsi" w:cstheme="minorHAnsi"/>
          <w:color w:val="3F3F42"/>
          <w:sz w:val="12"/>
          <w:szCs w:val="12"/>
        </w:rPr>
        <w:t>to</w:t>
      </w:r>
      <w:r w:rsidRPr="00635528">
        <w:rPr>
          <w:rFonts w:asciiTheme="minorHAnsi" w:hAnsiTheme="minorHAnsi" w:cstheme="minorHAnsi"/>
          <w:color w:val="3F3F42"/>
          <w:sz w:val="12"/>
          <w:szCs w:val="12"/>
        </w:rPr>
        <w:t xml:space="preserve"> do it</w:t>
      </w:r>
      <w:r w:rsidRPr="002C6CD8">
        <w:rPr>
          <w:rFonts w:asciiTheme="minorHAnsi" w:hAnsiTheme="minorHAnsi" w:cstheme="minorHAnsi"/>
          <w:color w:val="3F3F42"/>
          <w:sz w:val="22"/>
          <w:szCs w:val="22"/>
        </w:rPr>
        <w:t xml:space="preserve"> </w:t>
      </w:r>
      <w:r w:rsidRPr="00B67DA7">
        <w:rPr>
          <w:rFonts w:asciiTheme="minorHAnsi" w:hAnsiTheme="minorHAnsi" w:cstheme="minorHAnsi"/>
          <w:color w:val="3F3F42"/>
          <w:sz w:val="22"/>
          <w:szCs w:val="22"/>
          <w:u w:val="single"/>
        </w:rPr>
        <w:t xml:space="preserve">with </w:t>
      </w:r>
      <w:r w:rsidRPr="00340194">
        <w:rPr>
          <w:rFonts w:asciiTheme="minorHAnsi" w:hAnsiTheme="minorHAnsi" w:cstheme="minorHAnsi"/>
          <w:color w:val="3F3F42"/>
          <w:sz w:val="22"/>
          <w:szCs w:val="22"/>
          <w:highlight w:val="yellow"/>
          <w:u w:val="single"/>
        </w:rPr>
        <w:t>more consistent data</w:t>
      </w:r>
      <w:r w:rsidRPr="00635528">
        <w:rPr>
          <w:rFonts w:asciiTheme="minorHAnsi" w:hAnsiTheme="minorHAnsi" w:cstheme="minorHAnsi"/>
          <w:color w:val="3F3F42"/>
          <w:sz w:val="22"/>
          <w:szCs w:val="22"/>
          <w:u w:val="single"/>
        </w:rPr>
        <w:t>,"</w:t>
      </w:r>
      <w:r w:rsidRPr="002C6CD8">
        <w:rPr>
          <w:rFonts w:asciiTheme="minorHAnsi" w:hAnsiTheme="minorHAnsi" w:cstheme="minorHAnsi"/>
          <w:color w:val="3F3F42"/>
          <w:sz w:val="22"/>
          <w:szCs w:val="22"/>
        </w:rPr>
        <w:t xml:space="preserve"> </w:t>
      </w:r>
      <w:r w:rsidRPr="00635528">
        <w:rPr>
          <w:rFonts w:asciiTheme="minorHAnsi" w:hAnsiTheme="minorHAnsi" w:cstheme="minorHAnsi"/>
          <w:color w:val="3F3F42"/>
          <w:sz w:val="12"/>
          <w:szCs w:val="12"/>
        </w:rPr>
        <w:t xml:space="preserve">says Robin Sampson, head of operations at </w:t>
      </w:r>
      <w:proofErr w:type="spellStart"/>
      <w:r w:rsidRPr="00635528">
        <w:rPr>
          <w:rFonts w:asciiTheme="minorHAnsi" w:hAnsiTheme="minorHAnsi" w:cstheme="minorHAnsi"/>
          <w:color w:val="3F3F42"/>
          <w:sz w:val="12"/>
          <w:szCs w:val="12"/>
        </w:rPr>
        <w:t>NanoAvionics</w:t>
      </w:r>
      <w:proofErr w:type="spellEnd"/>
      <w:r w:rsidRPr="00635528">
        <w:rPr>
          <w:rFonts w:asciiTheme="minorHAnsi" w:hAnsiTheme="minorHAnsi" w:cstheme="minorHAnsi"/>
          <w:color w:val="3F3F42"/>
          <w:sz w:val="12"/>
          <w:szCs w:val="12"/>
        </w:rPr>
        <w:t xml:space="preserve"> UK. PWC UK's space lead Dinesh Patel says the nanosat market is worth only £1.8bn today, but annual growth rates of 20% are projected. Satellites have traditionally been used for communications, TV services and tracking the weather, but</w:t>
      </w:r>
      <w:r w:rsidRPr="00635528">
        <w:rPr>
          <w:rStyle w:val="StyleUnderline"/>
          <w:rFonts w:asciiTheme="minorHAnsi" w:hAnsiTheme="minorHAnsi" w:cstheme="minorHAnsi"/>
        </w:rPr>
        <w:t xml:space="preserve"> </w:t>
      </w:r>
      <w:r w:rsidRPr="00340194">
        <w:rPr>
          <w:rStyle w:val="StyleUnderline"/>
          <w:rFonts w:asciiTheme="minorHAnsi" w:hAnsiTheme="minorHAnsi" w:cstheme="minorHAnsi"/>
          <w:highlight w:val="yellow"/>
        </w:rPr>
        <w:t>new</w:t>
      </w:r>
      <w:r w:rsidRPr="002C6CD8">
        <w:rPr>
          <w:rFonts w:asciiTheme="minorHAnsi" w:hAnsiTheme="minorHAnsi" w:cstheme="minorHAnsi"/>
          <w:color w:val="3F3F42"/>
          <w:sz w:val="22"/>
          <w:szCs w:val="22"/>
        </w:rPr>
        <w:t xml:space="preserve"> </w:t>
      </w:r>
      <w:r w:rsidRPr="00635528">
        <w:rPr>
          <w:rFonts w:asciiTheme="minorHAnsi" w:hAnsiTheme="minorHAnsi" w:cstheme="minorHAnsi"/>
          <w:color w:val="3F3F42"/>
          <w:sz w:val="12"/>
          <w:szCs w:val="12"/>
        </w:rPr>
        <w:t>cheaper</w:t>
      </w:r>
      <w:r w:rsidRPr="002C6CD8">
        <w:rPr>
          <w:rFonts w:asciiTheme="minorHAnsi" w:hAnsiTheme="minorHAnsi" w:cstheme="minorHAnsi"/>
          <w:color w:val="3F3F42"/>
          <w:sz w:val="22"/>
          <w:szCs w:val="22"/>
        </w:rPr>
        <w:t xml:space="preserve"> </w:t>
      </w:r>
      <w:r w:rsidRPr="00340194">
        <w:rPr>
          <w:rFonts w:asciiTheme="minorHAnsi" w:hAnsiTheme="minorHAnsi" w:cstheme="minorHAnsi"/>
          <w:color w:val="3F3F42"/>
          <w:sz w:val="22"/>
          <w:szCs w:val="22"/>
          <w:highlight w:val="yellow"/>
          <w:u w:val="single"/>
        </w:rPr>
        <w:t>options are attracting tech</w:t>
      </w:r>
      <w:r w:rsidRPr="002C6CD8">
        <w:rPr>
          <w:rFonts w:asciiTheme="minorHAnsi" w:hAnsiTheme="minorHAnsi" w:cstheme="minorHAnsi"/>
          <w:color w:val="3F3F42"/>
          <w:sz w:val="22"/>
          <w:szCs w:val="22"/>
        </w:rPr>
        <w:t xml:space="preserve"> </w:t>
      </w:r>
      <w:r w:rsidRPr="00635528">
        <w:rPr>
          <w:rFonts w:asciiTheme="minorHAnsi" w:hAnsiTheme="minorHAnsi" w:cstheme="minorHAnsi"/>
          <w:color w:val="3F3F42"/>
          <w:sz w:val="12"/>
          <w:szCs w:val="12"/>
        </w:rPr>
        <w:t>giants</w:t>
      </w:r>
      <w:r w:rsidRPr="002C6CD8">
        <w:rPr>
          <w:rFonts w:asciiTheme="minorHAnsi" w:hAnsiTheme="minorHAnsi" w:cstheme="minorHAnsi"/>
          <w:color w:val="3F3F42"/>
          <w:sz w:val="22"/>
          <w:szCs w:val="22"/>
        </w:rPr>
        <w:t xml:space="preserve"> </w:t>
      </w:r>
      <w:r w:rsidRPr="00340194">
        <w:rPr>
          <w:rFonts w:asciiTheme="minorHAnsi" w:hAnsiTheme="minorHAnsi" w:cstheme="minorHAnsi"/>
          <w:color w:val="3F3F42"/>
          <w:sz w:val="22"/>
          <w:szCs w:val="22"/>
          <w:highlight w:val="yellow"/>
          <w:u w:val="single"/>
        </w:rPr>
        <w:t xml:space="preserve">with </w:t>
      </w:r>
      <w:r w:rsidRPr="00340194">
        <w:rPr>
          <w:rFonts w:asciiTheme="minorHAnsi" w:hAnsiTheme="minorHAnsi" w:cstheme="minorHAnsi"/>
          <w:b/>
          <w:bCs/>
          <w:color w:val="3F3F42"/>
          <w:sz w:val="22"/>
          <w:szCs w:val="22"/>
          <w:highlight w:val="yellow"/>
          <w:u w:val="single"/>
        </w:rPr>
        <w:t>big plans</w:t>
      </w:r>
      <w:r w:rsidRPr="002C6CD8">
        <w:rPr>
          <w:rFonts w:asciiTheme="minorHAnsi" w:hAnsiTheme="minorHAnsi" w:cstheme="minorHAnsi"/>
          <w:color w:val="3F3F42"/>
          <w:sz w:val="22"/>
          <w:szCs w:val="22"/>
        </w:rPr>
        <w:t>.</w:t>
      </w:r>
      <w:r>
        <w:rPr>
          <w:rFonts w:asciiTheme="minorHAnsi" w:hAnsiTheme="minorHAnsi" w:cstheme="minorHAnsi"/>
          <w:color w:val="3F3F42"/>
          <w:sz w:val="22"/>
          <w:szCs w:val="22"/>
        </w:rPr>
        <w:t xml:space="preserve"> </w:t>
      </w:r>
      <w:r w:rsidRPr="001027D8">
        <w:rPr>
          <w:rFonts w:asciiTheme="minorHAnsi" w:hAnsiTheme="minorHAnsi" w:cstheme="minorHAnsi"/>
          <w:color w:val="3F3F42"/>
          <w:sz w:val="12"/>
          <w:szCs w:val="12"/>
        </w:rPr>
        <w:t xml:space="preserve">Late last year Microsoft announced it was teaming up with Elon Musk's SpaceX. Their partnership, Azure Space, </w:t>
      </w:r>
      <w:hyperlink r:id="rId11" w:anchor=":~:text=our%20partners%20below.-,SpaceX,via%20SpaceX's%20Starlink%20satellite%20network." w:history="1">
        <w:r w:rsidRPr="001027D8">
          <w:rPr>
            <w:rStyle w:val="Hyperlink"/>
            <w:rFonts w:asciiTheme="minorHAnsi" w:eastAsiaTheme="majorEastAsia" w:hAnsiTheme="minorHAnsi" w:cstheme="minorHAnsi"/>
            <w:b/>
            <w:bCs/>
            <w:color w:val="3F3F42"/>
            <w:sz w:val="12"/>
            <w:szCs w:val="12"/>
            <w:bdr w:val="none" w:sz="0" w:space="0" w:color="auto" w:frame="1"/>
          </w:rPr>
          <w:t>plans to combine</w:t>
        </w:r>
      </w:hyperlink>
      <w:r w:rsidRPr="001027D8">
        <w:rPr>
          <w:rFonts w:asciiTheme="minorHAnsi" w:hAnsiTheme="minorHAnsi" w:cstheme="minorHAnsi"/>
          <w:color w:val="3F3F42"/>
          <w:sz w:val="12"/>
          <w:szCs w:val="12"/>
        </w:rPr>
        <w:t xml:space="preserve"> Microsoft's cloud computing services with a global network of satellites. Tom Keane, corporate vice president at Microsoft Azure, tells the BBC that space makes it possible to "move computing to the edge", which means processing data much closer to users' devices than ever before. "The edge could be anywhere - on a device... you're wearing, it could be something you're carrying, it could be in your car," he says. "Space allows you to connect all of that infrastructure together, and then you can use artificial intelligence [like] predictive analytics to gain insights over things that were previously not connected together." Ground stations, which receive data from satellites, are also potential money makers for IT giants. Microsoft Azure's Tom Keane plans to </w:t>
      </w:r>
      <w:proofErr w:type="spellStart"/>
      <w:r w:rsidRPr="001027D8">
        <w:rPr>
          <w:rFonts w:asciiTheme="minorHAnsi" w:hAnsiTheme="minorHAnsi" w:cstheme="minorHAnsi"/>
          <w:color w:val="3F3F42"/>
          <w:sz w:val="12"/>
          <w:szCs w:val="12"/>
        </w:rPr>
        <w:t>revolutionise</w:t>
      </w:r>
      <w:proofErr w:type="spellEnd"/>
      <w:r w:rsidRPr="001027D8">
        <w:rPr>
          <w:rFonts w:asciiTheme="minorHAnsi" w:hAnsiTheme="minorHAnsi" w:cstheme="minorHAnsi"/>
          <w:color w:val="3F3F42"/>
          <w:sz w:val="12"/>
          <w:szCs w:val="12"/>
        </w:rPr>
        <w:t xml:space="preserve"> ground stations, which are currently "expensive and often monolithic devices" and hook them up to Microsoft's data </w:t>
      </w:r>
      <w:proofErr w:type="spellStart"/>
      <w:r w:rsidRPr="001027D8">
        <w:rPr>
          <w:rFonts w:asciiTheme="minorHAnsi" w:hAnsiTheme="minorHAnsi" w:cstheme="minorHAnsi"/>
          <w:color w:val="3F3F42"/>
          <w:sz w:val="12"/>
          <w:szCs w:val="12"/>
        </w:rPr>
        <w:t>centres</w:t>
      </w:r>
      <w:proofErr w:type="spellEnd"/>
      <w:r w:rsidRPr="001027D8">
        <w:rPr>
          <w:rFonts w:asciiTheme="minorHAnsi" w:hAnsiTheme="minorHAnsi" w:cstheme="minorHAnsi"/>
          <w:color w:val="3F3F42"/>
          <w:sz w:val="12"/>
          <w:szCs w:val="12"/>
        </w:rPr>
        <w:t>. "Today, in many cases, data [from ground stations] may not be used, or it's certainly not used as broadly as it could be. By connecting that ground station, you take the data from space... to solve problems that you can't solv</w:t>
      </w:r>
      <w:r w:rsidRPr="00A90EC1">
        <w:rPr>
          <w:rFonts w:asciiTheme="minorHAnsi" w:hAnsiTheme="minorHAnsi" w:cstheme="minorHAnsi"/>
          <w:color w:val="3F3F42"/>
          <w:sz w:val="12"/>
          <w:szCs w:val="12"/>
        </w:rPr>
        <w:t>e today." Another</w:t>
      </w:r>
      <w:r w:rsidRPr="00A90EC1">
        <w:rPr>
          <w:rFonts w:asciiTheme="minorHAnsi" w:hAnsiTheme="minorHAnsi" w:cstheme="minorHAnsi"/>
          <w:color w:val="3F3F42"/>
          <w:sz w:val="22"/>
          <w:szCs w:val="22"/>
        </w:rPr>
        <w:t xml:space="preserve"> </w:t>
      </w:r>
      <w:r w:rsidRPr="00A90EC1">
        <w:rPr>
          <w:rStyle w:val="StyleUnderline"/>
          <w:rFonts w:asciiTheme="minorHAnsi" w:hAnsiTheme="minorHAnsi" w:cstheme="minorHAnsi"/>
        </w:rPr>
        <w:t>opportunity</w:t>
      </w:r>
      <w:r w:rsidRPr="00A90EC1">
        <w:rPr>
          <w:rFonts w:asciiTheme="minorHAnsi" w:hAnsiTheme="minorHAnsi" w:cstheme="minorHAnsi"/>
          <w:color w:val="3F3F42"/>
          <w:sz w:val="22"/>
          <w:szCs w:val="22"/>
        </w:rPr>
        <w:t xml:space="preserve"> is </w:t>
      </w:r>
      <w:r w:rsidRPr="00A90EC1">
        <w:rPr>
          <w:rFonts w:asciiTheme="minorHAnsi" w:hAnsiTheme="minorHAnsi" w:cstheme="minorHAnsi"/>
          <w:color w:val="3F3F42"/>
          <w:sz w:val="22"/>
          <w:szCs w:val="22"/>
          <w:u w:val="single"/>
        </w:rPr>
        <w:t xml:space="preserve">to connect the </w:t>
      </w:r>
      <w:r w:rsidRPr="00A90EC1">
        <w:rPr>
          <w:rFonts w:asciiTheme="minorHAnsi" w:hAnsiTheme="minorHAnsi" w:cstheme="minorHAnsi"/>
          <w:b/>
          <w:bCs/>
          <w:color w:val="3F3F42"/>
          <w:sz w:val="22"/>
          <w:szCs w:val="22"/>
          <w:u w:val="single"/>
        </w:rPr>
        <w:t>3.8 billion people</w:t>
      </w:r>
      <w:r w:rsidRPr="00A90EC1">
        <w:rPr>
          <w:rFonts w:asciiTheme="minorHAnsi" w:hAnsiTheme="minorHAnsi" w:cstheme="minorHAnsi"/>
          <w:color w:val="3F3F42"/>
          <w:sz w:val="22"/>
          <w:szCs w:val="22"/>
          <w:u w:val="single"/>
        </w:rPr>
        <w:t xml:space="preserve"> in rural areas who </w:t>
      </w:r>
      <w:r w:rsidRPr="00A90EC1">
        <w:rPr>
          <w:rFonts w:asciiTheme="minorHAnsi" w:hAnsiTheme="minorHAnsi" w:cstheme="minorHAnsi"/>
          <w:b/>
          <w:bCs/>
          <w:color w:val="3F3F42"/>
          <w:sz w:val="22"/>
          <w:szCs w:val="22"/>
          <w:u w:val="single"/>
        </w:rPr>
        <w:t>still</w:t>
      </w:r>
      <w:r w:rsidRPr="00A90EC1">
        <w:rPr>
          <w:rFonts w:asciiTheme="minorHAnsi" w:hAnsiTheme="minorHAnsi" w:cstheme="minorHAnsi"/>
          <w:color w:val="3F3F42"/>
          <w:sz w:val="22"/>
          <w:szCs w:val="22"/>
          <w:u w:val="single"/>
        </w:rPr>
        <w:t xml:space="preserve"> do not have</w:t>
      </w:r>
      <w:r w:rsidRPr="00A90EC1">
        <w:rPr>
          <w:rFonts w:asciiTheme="minorHAnsi" w:hAnsiTheme="minorHAnsi" w:cstheme="minorHAnsi"/>
          <w:color w:val="3F3F42"/>
          <w:sz w:val="12"/>
          <w:szCs w:val="12"/>
        </w:rPr>
        <w:t xml:space="preserve"> an</w:t>
      </w:r>
      <w:r w:rsidRPr="00A90EC1">
        <w:rPr>
          <w:rFonts w:asciiTheme="minorHAnsi" w:hAnsiTheme="minorHAnsi" w:cstheme="minorHAnsi"/>
          <w:color w:val="3F3F42"/>
          <w:sz w:val="22"/>
          <w:szCs w:val="22"/>
          <w:u w:val="single"/>
        </w:rPr>
        <w:t xml:space="preserve"> internet </w:t>
      </w:r>
      <w:r w:rsidRPr="00B67DA7">
        <w:rPr>
          <w:rFonts w:asciiTheme="minorHAnsi" w:hAnsiTheme="minorHAnsi" w:cstheme="minorHAnsi"/>
          <w:color w:val="3F3F42"/>
          <w:sz w:val="22"/>
          <w:szCs w:val="22"/>
          <w:u w:val="single"/>
        </w:rPr>
        <w:t>connection</w:t>
      </w:r>
      <w:r w:rsidRPr="00B67DA7">
        <w:rPr>
          <w:rFonts w:asciiTheme="minorHAnsi" w:hAnsiTheme="minorHAnsi" w:cstheme="minorHAnsi"/>
          <w:color w:val="3F3F42"/>
          <w:sz w:val="22"/>
          <w:szCs w:val="22"/>
        </w:rPr>
        <w:t>.</w:t>
      </w:r>
      <w:r>
        <w:rPr>
          <w:rFonts w:asciiTheme="minorHAnsi" w:hAnsiTheme="minorHAnsi" w:cstheme="minorHAnsi"/>
          <w:color w:val="3F3F42"/>
          <w:sz w:val="22"/>
          <w:szCs w:val="22"/>
        </w:rPr>
        <w:t xml:space="preserve"> </w:t>
      </w:r>
      <w:r w:rsidRPr="00635528">
        <w:rPr>
          <w:rFonts w:asciiTheme="minorHAnsi" w:hAnsiTheme="minorHAnsi" w:cstheme="minorHAnsi"/>
          <w:color w:val="3F3F42"/>
          <w:sz w:val="12"/>
          <w:szCs w:val="12"/>
        </w:rPr>
        <w:t xml:space="preserve">SpaceX in particular </w:t>
      </w:r>
      <w:hyperlink r:id="rId12" w:history="1">
        <w:r w:rsidRPr="00635528">
          <w:rPr>
            <w:rStyle w:val="Hyperlink"/>
            <w:rFonts w:asciiTheme="minorHAnsi" w:eastAsiaTheme="majorEastAsia" w:hAnsiTheme="minorHAnsi" w:cstheme="minorHAnsi"/>
            <w:b/>
            <w:bCs/>
            <w:color w:val="3F3F42"/>
            <w:sz w:val="12"/>
            <w:szCs w:val="12"/>
            <w:bdr w:val="none" w:sz="0" w:space="0" w:color="auto" w:frame="1"/>
          </w:rPr>
          <w:t>has been launching batches of small satellites</w:t>
        </w:r>
      </w:hyperlink>
      <w:r w:rsidRPr="00635528">
        <w:rPr>
          <w:rFonts w:asciiTheme="minorHAnsi" w:hAnsiTheme="minorHAnsi" w:cstheme="minorHAnsi"/>
          <w:color w:val="3F3F42"/>
          <w:sz w:val="12"/>
          <w:szCs w:val="12"/>
        </w:rPr>
        <w:t xml:space="preserve"> into orbit since 2018 to form a huge constellation, with</w:t>
      </w:r>
      <w:r w:rsidRPr="004B7640">
        <w:rPr>
          <w:rFonts w:asciiTheme="minorHAnsi" w:hAnsiTheme="minorHAnsi" w:cstheme="minorHAnsi"/>
          <w:color w:val="3F3F42"/>
          <w:sz w:val="12"/>
          <w:szCs w:val="12"/>
        </w:rPr>
        <w:t xml:space="preserve"> </w:t>
      </w:r>
      <w:r w:rsidRPr="00F54560">
        <w:rPr>
          <w:rFonts w:asciiTheme="minorHAnsi" w:hAnsiTheme="minorHAnsi" w:cstheme="minorHAnsi"/>
          <w:color w:val="3F3F42"/>
          <w:sz w:val="12"/>
          <w:szCs w:val="12"/>
        </w:rPr>
        <w:t>the</w:t>
      </w:r>
      <w:r w:rsidRPr="00F54560">
        <w:rPr>
          <w:rFonts w:asciiTheme="minorHAnsi" w:hAnsiTheme="minorHAnsi" w:cstheme="minorHAnsi"/>
          <w:color w:val="3F3F42"/>
          <w:sz w:val="22"/>
          <w:szCs w:val="22"/>
          <w:u w:val="single"/>
        </w:rPr>
        <w:t xml:space="preserve"> </w:t>
      </w:r>
      <w:r w:rsidRPr="00340194">
        <w:rPr>
          <w:rFonts w:asciiTheme="minorHAnsi" w:hAnsiTheme="minorHAnsi" w:cstheme="minorHAnsi"/>
          <w:color w:val="3F3F42"/>
          <w:sz w:val="22"/>
          <w:szCs w:val="22"/>
          <w:highlight w:val="yellow"/>
          <w:u w:val="single"/>
        </w:rPr>
        <w:t xml:space="preserve">aim of providing </w:t>
      </w:r>
      <w:r w:rsidRPr="00340194">
        <w:rPr>
          <w:rFonts w:asciiTheme="minorHAnsi" w:hAnsiTheme="minorHAnsi" w:cstheme="minorHAnsi"/>
          <w:b/>
          <w:bCs/>
          <w:color w:val="3F3F42"/>
          <w:sz w:val="22"/>
          <w:szCs w:val="22"/>
          <w:highlight w:val="yellow"/>
          <w:u w:val="single"/>
        </w:rPr>
        <w:t xml:space="preserve">instant broadband anywhere </w:t>
      </w:r>
      <w:r w:rsidRPr="00B67DA7">
        <w:rPr>
          <w:rFonts w:asciiTheme="minorHAnsi" w:hAnsiTheme="minorHAnsi" w:cstheme="minorHAnsi"/>
          <w:b/>
          <w:bCs/>
          <w:color w:val="3F3F42"/>
          <w:sz w:val="22"/>
          <w:szCs w:val="22"/>
          <w:u w:val="single"/>
        </w:rPr>
        <w:t>on Earth</w:t>
      </w:r>
      <w:r w:rsidRPr="00B67DA7">
        <w:rPr>
          <w:rFonts w:asciiTheme="minorHAnsi" w:hAnsiTheme="minorHAnsi" w:cstheme="minorHAnsi"/>
          <w:color w:val="3F3F42"/>
          <w:sz w:val="12"/>
          <w:szCs w:val="12"/>
        </w:rPr>
        <w:t>.</w:t>
      </w:r>
      <w:r w:rsidRPr="001027D8">
        <w:rPr>
          <w:rFonts w:ascii="Helvetica" w:hAnsi="Helvetica"/>
          <w:color w:val="3F3F42"/>
          <w:sz w:val="12"/>
          <w:szCs w:val="12"/>
        </w:rPr>
        <w:t xml:space="preserve"> </w:t>
      </w:r>
      <w:r w:rsidRPr="001027D8">
        <w:rPr>
          <w:rFonts w:asciiTheme="minorHAnsi" w:hAnsiTheme="minorHAnsi" w:cstheme="minorHAnsi"/>
          <w:color w:val="3F3F42"/>
          <w:sz w:val="12"/>
          <w:szCs w:val="12"/>
        </w:rPr>
        <w:t xml:space="preserve">Other businesses will hope to make money by collecting data from nanosats, processing it with artificial intelligence, and using it in innovative ways to solve problems. Firms are looking to collect Earth observation data like weather, heat signatures and atmospheric gas composition to help farmers, for example, and to monitor things like flood </w:t>
      </w:r>
      <w:proofErr w:type="spellStart"/>
      <w:r w:rsidRPr="001027D8">
        <w:rPr>
          <w:rFonts w:asciiTheme="minorHAnsi" w:hAnsiTheme="minorHAnsi" w:cstheme="minorHAnsi"/>
          <w:color w:val="3F3F42"/>
          <w:sz w:val="12"/>
          <w:szCs w:val="12"/>
        </w:rPr>
        <w:t>defences</w:t>
      </w:r>
      <w:proofErr w:type="spellEnd"/>
      <w:r w:rsidRPr="001027D8">
        <w:rPr>
          <w:rFonts w:asciiTheme="minorHAnsi" w:hAnsiTheme="minorHAnsi" w:cstheme="minorHAnsi"/>
          <w:color w:val="3F3F42"/>
          <w:sz w:val="12"/>
          <w:szCs w:val="12"/>
        </w:rPr>
        <w:t>, traffic and construction sites.</w:t>
      </w:r>
    </w:p>
    <w:p w14:paraId="6D609DCE" w14:textId="77777777" w:rsidR="00634FFB" w:rsidRDefault="00634FFB" w:rsidP="00634FFB">
      <w:pPr>
        <w:pStyle w:val="ssrcss-1q0x1qg-paragraph"/>
        <w:shd w:val="clear" w:color="auto" w:fill="FFFFFF"/>
        <w:spacing w:before="0" w:beforeAutospacing="0" w:after="0" w:afterAutospacing="0"/>
        <w:textAlignment w:val="baseline"/>
        <w:rPr>
          <w:rFonts w:asciiTheme="minorHAnsi" w:hAnsiTheme="minorHAnsi" w:cstheme="minorHAnsi"/>
          <w:color w:val="3F3F42"/>
          <w:sz w:val="22"/>
          <w:szCs w:val="22"/>
        </w:rPr>
      </w:pPr>
    </w:p>
    <w:p w14:paraId="2E92CEDD" w14:textId="77777777" w:rsidR="00634FFB" w:rsidRPr="003755D4" w:rsidRDefault="00634FFB" w:rsidP="00634FFB"/>
    <w:p w14:paraId="5116C4D5" w14:textId="77777777" w:rsidR="00634FFB" w:rsidRDefault="00634FFB" w:rsidP="00634FFB">
      <w:pPr>
        <w:pStyle w:val="Heading4"/>
      </w:pPr>
      <w:r>
        <w:t xml:space="preserve">Better connection required </w:t>
      </w:r>
      <w:r w:rsidRPr="003755D4">
        <w:t xml:space="preserve">for telehealth </w:t>
      </w:r>
      <w:r>
        <w:t xml:space="preserve">– access suffers without it </w:t>
      </w:r>
    </w:p>
    <w:p w14:paraId="718A0355" w14:textId="77777777" w:rsidR="00634FFB" w:rsidRDefault="00634FFB" w:rsidP="00634FFB">
      <w:r>
        <w:rPr>
          <w:b/>
          <w:bCs/>
          <w:sz w:val="26"/>
          <w:szCs w:val="26"/>
        </w:rPr>
        <w:t xml:space="preserve">Balasubramanian 20 </w:t>
      </w:r>
      <w:r>
        <w:t xml:space="preserve">– M.D, J.D </w:t>
      </w:r>
    </w:p>
    <w:p w14:paraId="56AEB98E" w14:textId="77777777" w:rsidR="00634FFB" w:rsidRDefault="00634FFB" w:rsidP="00634FFB">
      <w:r>
        <w:t xml:space="preserve">[ Sai Balasubramanian, “Elon Musk’s </w:t>
      </w:r>
      <w:proofErr w:type="spellStart"/>
      <w:r>
        <w:t>Starlink</w:t>
      </w:r>
      <w:proofErr w:type="spellEnd"/>
      <w:r>
        <w:t xml:space="preserve"> May Potentially Revolutionize Healthcare,” Forbes, 11-27-2020, </w:t>
      </w:r>
      <w:hyperlink r:id="rId13" w:history="1">
        <w:r w:rsidRPr="00294FA3">
          <w:rPr>
            <w:rStyle w:val="Hyperlink"/>
          </w:rPr>
          <w:t>https://www.forbes.com/sites/saibala/2020/11/27/elon-musks-starlink-may-potentially-revolutionize-healthcare/?sh=37c89b241e03</w:t>
        </w:r>
      </w:hyperlink>
      <w:r>
        <w:t xml:space="preserve">] </w:t>
      </w:r>
    </w:p>
    <w:p w14:paraId="08116929" w14:textId="77777777" w:rsidR="00634FFB" w:rsidRPr="00C95A8C" w:rsidRDefault="00634FFB" w:rsidP="00634FFB"/>
    <w:p w14:paraId="1EFC04F1" w14:textId="77777777" w:rsidR="00634FFB" w:rsidRDefault="00634FFB" w:rsidP="00634FFB">
      <w:pPr>
        <w:rPr>
          <w:rFonts w:asciiTheme="minorHAnsi" w:hAnsiTheme="minorHAnsi" w:cstheme="minorHAnsi"/>
          <w:color w:val="333333"/>
          <w:shd w:val="clear" w:color="auto" w:fill="FCFCFC"/>
        </w:rPr>
      </w:pPr>
      <w:r w:rsidRPr="00173598">
        <w:rPr>
          <w:rFonts w:asciiTheme="minorHAnsi" w:hAnsiTheme="minorHAnsi" w:cstheme="minorHAnsi"/>
          <w:color w:val="333333"/>
          <w:sz w:val="12"/>
          <w:szCs w:val="12"/>
          <w:shd w:val="clear" w:color="auto" w:fill="FCFCFC"/>
        </w:rPr>
        <w:t xml:space="preserve">One of Elon Musk’s relatively recent and most successful ventures is </w:t>
      </w:r>
      <w:hyperlink r:id="rId14" w:tgtFrame="_blank" w:tooltip="https://www.spacex.com/mission/" w:history="1">
        <w:r w:rsidRPr="00173598">
          <w:rPr>
            <w:rFonts w:asciiTheme="minorHAnsi" w:hAnsiTheme="minorHAnsi" w:cstheme="minorHAnsi"/>
            <w:color w:val="003891"/>
            <w:sz w:val="12"/>
            <w:szCs w:val="12"/>
            <w:u w:val="single"/>
            <w:shd w:val="clear" w:color="auto" w:fill="FCFCFC"/>
          </w:rPr>
          <w:t>SpaceX</w:t>
        </w:r>
      </w:hyperlink>
      <w:r w:rsidRPr="00173598">
        <w:rPr>
          <w:rFonts w:asciiTheme="minorHAnsi" w:hAnsiTheme="minorHAnsi" w:cstheme="minorHAnsi"/>
          <w:color w:val="333333"/>
          <w:sz w:val="12"/>
          <w:szCs w:val="12"/>
          <w:shd w:val="clear" w:color="auto" w:fill="FCFCFC"/>
        </w:rPr>
        <w:t xml:space="preserve">, an advanced aerospace technology company with a mission of “Making Humanity Multiplanetary.” The company has celebrated some incredible milestones thus far, from its successful transportation of astronauts into space, to its valiant strides in making rocket technology reusable, and therefore, more cost-efficient. One interesting sub-division of SpaceX is </w:t>
      </w:r>
      <w:proofErr w:type="spellStart"/>
      <w:r w:rsidRPr="00173598">
        <w:rPr>
          <w:rFonts w:asciiTheme="minorHAnsi" w:hAnsiTheme="minorHAnsi" w:cstheme="minorHAnsi"/>
          <w:color w:val="333333"/>
          <w:sz w:val="12"/>
          <w:szCs w:val="12"/>
          <w:shd w:val="clear" w:color="auto" w:fill="FCFCFC"/>
        </w:rPr>
        <w:t>Starlink</w:t>
      </w:r>
      <w:proofErr w:type="spellEnd"/>
      <w:r w:rsidRPr="00173598">
        <w:rPr>
          <w:rFonts w:asciiTheme="minorHAnsi" w:hAnsiTheme="minorHAnsi" w:cstheme="minorHAnsi"/>
          <w:color w:val="333333"/>
          <w:sz w:val="12"/>
          <w:szCs w:val="12"/>
          <w:shd w:val="clear" w:color="auto" w:fill="FCFCFC"/>
        </w:rPr>
        <w:t xml:space="preserve">, which is Musk’s venture into increasing global connectivity. </w:t>
      </w:r>
      <w:proofErr w:type="spellStart"/>
      <w:r w:rsidRPr="00173598">
        <w:rPr>
          <w:rFonts w:asciiTheme="minorHAnsi" w:hAnsiTheme="minorHAnsi" w:cstheme="minorHAnsi"/>
          <w:color w:val="333333"/>
          <w:sz w:val="12"/>
          <w:szCs w:val="12"/>
          <w:shd w:val="clear" w:color="auto" w:fill="FCFCFC"/>
        </w:rPr>
        <w:t>Starlink’s</w:t>
      </w:r>
      <w:proofErr w:type="spellEnd"/>
      <w:r w:rsidRPr="00173598">
        <w:rPr>
          <w:rFonts w:asciiTheme="minorHAnsi" w:hAnsiTheme="minorHAnsi" w:cstheme="minorHAnsi"/>
          <w:color w:val="333333"/>
          <w:sz w:val="12"/>
          <w:szCs w:val="12"/>
          <w:shd w:val="clear" w:color="auto" w:fill="FCFCFC"/>
        </w:rPr>
        <w:t xml:space="preserve"> </w:t>
      </w:r>
      <w:hyperlink r:id="rId15" w:tgtFrame="_blank" w:tooltip="https://www.starlink.com/" w:history="1">
        <w:r w:rsidRPr="00173598">
          <w:rPr>
            <w:rFonts w:asciiTheme="minorHAnsi" w:hAnsiTheme="minorHAnsi" w:cstheme="minorHAnsi"/>
            <w:color w:val="003891"/>
            <w:sz w:val="12"/>
            <w:szCs w:val="12"/>
            <w:u w:val="single"/>
            <w:shd w:val="clear" w:color="auto" w:fill="FCFCFC"/>
          </w:rPr>
          <w:t>mission</w:t>
        </w:r>
      </w:hyperlink>
      <w:r w:rsidRPr="00173598">
        <w:rPr>
          <w:rFonts w:asciiTheme="minorHAnsi" w:hAnsiTheme="minorHAnsi" w:cstheme="minorHAnsi"/>
          <w:color w:val="333333"/>
          <w:sz w:val="12"/>
          <w:szCs w:val="12"/>
          <w:shd w:val="clear" w:color="auto" w:fill="FCFCFC"/>
        </w:rPr>
        <w:t xml:space="preserve"> is to use a global network of low Earth orbit satellites to eventually “deliver high speed broadband internet to locations where access has been unreliable, expensive, or completely unavailable.”</w:t>
      </w:r>
      <w:r w:rsidRPr="00D404AE">
        <w:rPr>
          <w:rFonts w:asciiTheme="minorHAnsi" w:hAnsiTheme="minorHAnsi" w:cstheme="minorHAnsi"/>
          <w:color w:val="333333"/>
          <w:shd w:val="clear" w:color="auto" w:fill="FCFCFC"/>
        </w:rPr>
        <w:t xml:space="preserve"> </w:t>
      </w:r>
      <w:r w:rsidRPr="004B7640">
        <w:rPr>
          <w:rStyle w:val="StyleUnderline"/>
        </w:rPr>
        <w:t xml:space="preserve">While satellite internet </w:t>
      </w:r>
      <w:r w:rsidRPr="00C1014B">
        <w:rPr>
          <w:rStyle w:val="StyleUnderline"/>
          <w:sz w:val="12"/>
          <w:szCs w:val="12"/>
        </w:rPr>
        <w:t>itself</w:t>
      </w:r>
      <w:r w:rsidRPr="00C1014B">
        <w:rPr>
          <w:rStyle w:val="StyleUnderline"/>
        </w:rPr>
        <w:t xml:space="preserve"> is not</w:t>
      </w:r>
      <w:r w:rsidRPr="004B7640">
        <w:rPr>
          <w:rStyle w:val="StyleUnderline"/>
          <w:sz w:val="12"/>
          <w:szCs w:val="12"/>
          <w:u w:val="none"/>
        </w:rPr>
        <w:t xml:space="preserve"> a</w:t>
      </w:r>
      <w:r w:rsidRPr="004B7640">
        <w:rPr>
          <w:rStyle w:val="StyleUnderline"/>
        </w:rPr>
        <w:t xml:space="preserve"> novel </w:t>
      </w:r>
      <w:r w:rsidRPr="00AE39E7">
        <w:rPr>
          <w:rStyle w:val="StyleUnderline"/>
          <w:sz w:val="12"/>
          <w:szCs w:val="12"/>
          <w:u w:val="none"/>
        </w:rPr>
        <w:t>concept,</w:t>
      </w:r>
      <w:r w:rsidRPr="00AE39E7">
        <w:rPr>
          <w:rStyle w:val="StyleUnderline"/>
        </w:rPr>
        <w:t xml:space="preserve"> </w:t>
      </w:r>
      <w:r w:rsidRPr="00F54560">
        <w:rPr>
          <w:rStyle w:val="StyleUnderline"/>
        </w:rPr>
        <w:t xml:space="preserve">most </w:t>
      </w:r>
      <w:r w:rsidRPr="002C6CD8">
        <w:rPr>
          <w:rStyle w:val="StyleUnderline"/>
          <w:sz w:val="12"/>
          <w:szCs w:val="12"/>
          <w:u w:val="none"/>
        </w:rPr>
        <w:t>of the</w:t>
      </w:r>
      <w:r w:rsidRPr="002C6CD8">
        <w:rPr>
          <w:rStyle w:val="StyleUnderline"/>
        </w:rPr>
        <w:t xml:space="preserve"> </w:t>
      </w:r>
      <w:r w:rsidRPr="00340194">
        <w:rPr>
          <w:rStyle w:val="StyleUnderline"/>
          <w:highlight w:val="yellow"/>
        </w:rPr>
        <w:t xml:space="preserve">traditional systems use </w:t>
      </w:r>
      <w:r w:rsidRPr="00340194">
        <w:rPr>
          <w:rStyle w:val="StyleUnderline"/>
          <w:b/>
          <w:bCs/>
          <w:highlight w:val="yellow"/>
        </w:rPr>
        <w:t xml:space="preserve">dated technology </w:t>
      </w:r>
      <w:r w:rsidRPr="002C6CD8">
        <w:rPr>
          <w:rStyle w:val="StyleUnderline"/>
          <w:sz w:val="12"/>
          <w:szCs w:val="12"/>
          <w:u w:val="none"/>
        </w:rPr>
        <w:t>that</w:t>
      </w:r>
      <w:r w:rsidRPr="00F54560">
        <w:rPr>
          <w:rStyle w:val="StyleUnderline"/>
        </w:rPr>
        <w:t xml:space="preserve"> have</w:t>
      </w:r>
      <w:r w:rsidRPr="00877923">
        <w:rPr>
          <w:rStyle w:val="StyleUnderline"/>
          <w:sz w:val="12"/>
          <w:szCs w:val="12"/>
          <w:u w:val="none"/>
        </w:rPr>
        <w:t xml:space="preserve"> far</w:t>
      </w:r>
      <w:r w:rsidRPr="004B7640">
        <w:rPr>
          <w:rStyle w:val="StyleUnderline"/>
        </w:rPr>
        <w:t xml:space="preserve"> </w:t>
      </w:r>
      <w:r w:rsidRPr="00F54560">
        <w:rPr>
          <w:rStyle w:val="StyleUnderline"/>
        </w:rPr>
        <w:t xml:space="preserve">less capabilities </w:t>
      </w:r>
      <w:r w:rsidRPr="00877923">
        <w:rPr>
          <w:rStyle w:val="StyleUnderline"/>
          <w:sz w:val="12"/>
          <w:szCs w:val="12"/>
          <w:u w:val="none"/>
        </w:rPr>
        <w:t>with</w:t>
      </w:r>
      <w:r w:rsidRPr="00877923">
        <w:rPr>
          <w:rStyle w:val="StyleUnderline"/>
        </w:rPr>
        <w:t xml:space="preserve"> </w:t>
      </w:r>
      <w:r w:rsidRPr="002C6CD8">
        <w:rPr>
          <w:rStyle w:val="StyleUnderline"/>
          <w:sz w:val="12"/>
          <w:szCs w:val="12"/>
          <w:u w:val="none"/>
        </w:rPr>
        <w:t>regards to</w:t>
      </w:r>
      <w:r w:rsidRPr="002C6CD8">
        <w:rPr>
          <w:rStyle w:val="StyleUnderline"/>
        </w:rPr>
        <w:t xml:space="preserve"> </w:t>
      </w:r>
      <w:r w:rsidRPr="00877923">
        <w:rPr>
          <w:rStyle w:val="StyleUnderline"/>
        </w:rPr>
        <w:t>internet speed, connectivity,</w:t>
      </w:r>
      <w:r w:rsidRPr="004B7640">
        <w:rPr>
          <w:rStyle w:val="StyleUnderline"/>
        </w:rPr>
        <w:t xml:space="preserve"> and </w:t>
      </w:r>
      <w:r w:rsidRPr="00877923">
        <w:rPr>
          <w:rStyle w:val="StyleUnderline"/>
        </w:rPr>
        <w:t>sustainability</w:t>
      </w:r>
      <w:r w:rsidRPr="00173598">
        <w:rPr>
          <w:rFonts w:asciiTheme="minorHAnsi" w:hAnsiTheme="minorHAnsi" w:cstheme="minorHAnsi"/>
          <w:color w:val="333333"/>
          <w:sz w:val="12"/>
          <w:szCs w:val="12"/>
          <w:shd w:val="clear" w:color="auto" w:fill="FCFCFC"/>
        </w:rPr>
        <w:t xml:space="preserve">. </w:t>
      </w:r>
      <w:proofErr w:type="spellStart"/>
      <w:r w:rsidRPr="00173598">
        <w:rPr>
          <w:rFonts w:asciiTheme="minorHAnsi" w:hAnsiTheme="minorHAnsi" w:cstheme="minorHAnsi"/>
          <w:color w:val="333333"/>
          <w:sz w:val="12"/>
          <w:szCs w:val="12"/>
          <w:shd w:val="clear" w:color="auto" w:fill="FCFCFC"/>
        </w:rPr>
        <w:t>Starlink’s</w:t>
      </w:r>
      <w:proofErr w:type="spellEnd"/>
      <w:r w:rsidRPr="00D404AE">
        <w:rPr>
          <w:rFonts w:asciiTheme="minorHAnsi" w:hAnsiTheme="minorHAnsi" w:cstheme="minorHAnsi"/>
          <w:color w:val="333333"/>
          <w:shd w:val="clear" w:color="auto" w:fill="FCFCFC"/>
        </w:rPr>
        <w:t xml:space="preserve"> </w:t>
      </w:r>
      <w:r w:rsidRPr="00340194">
        <w:rPr>
          <w:rStyle w:val="StyleUnderline"/>
          <w:highlight w:val="yellow"/>
        </w:rPr>
        <w:t xml:space="preserve">goal </w:t>
      </w:r>
      <w:r w:rsidRPr="00C1014B">
        <w:rPr>
          <w:rStyle w:val="StyleUnderline"/>
        </w:rPr>
        <w:t>is</w:t>
      </w:r>
      <w:r w:rsidRPr="00340194">
        <w:rPr>
          <w:rStyle w:val="StyleUnderline"/>
          <w:highlight w:val="yellow"/>
        </w:rPr>
        <w:t xml:space="preserve"> to provide high-speed </w:t>
      </w:r>
      <w:r w:rsidRPr="00C1014B">
        <w:rPr>
          <w:rStyle w:val="StyleUnderline"/>
        </w:rPr>
        <w:t>broadband</w:t>
      </w:r>
      <w:r w:rsidRPr="00340194">
        <w:rPr>
          <w:rStyle w:val="StyleUnderline"/>
          <w:highlight w:val="yellow"/>
        </w:rPr>
        <w:t xml:space="preserve"> internet, using </w:t>
      </w:r>
      <w:r w:rsidRPr="00877923">
        <w:rPr>
          <w:rStyle w:val="StyleUnderline"/>
          <w:sz w:val="12"/>
          <w:szCs w:val="12"/>
          <w:u w:val="none"/>
        </w:rPr>
        <w:t xml:space="preserve">cutting-edge satellite </w:t>
      </w:r>
      <w:r w:rsidRPr="00340194">
        <w:rPr>
          <w:rStyle w:val="StyleUnderline"/>
          <w:highlight w:val="yellow"/>
        </w:rPr>
        <w:t>systems that will</w:t>
      </w:r>
      <w:r w:rsidRPr="00173598">
        <w:rPr>
          <w:rFonts w:asciiTheme="minorHAnsi" w:hAnsiTheme="minorHAnsi" w:cstheme="minorHAnsi"/>
          <w:color w:val="333333"/>
          <w:sz w:val="12"/>
          <w:szCs w:val="12"/>
          <w:shd w:val="clear" w:color="auto" w:fill="FCFCFC"/>
        </w:rPr>
        <w:t xml:space="preserve"> also</w:t>
      </w:r>
      <w:r w:rsidRPr="00D404AE">
        <w:rPr>
          <w:rFonts w:asciiTheme="minorHAnsi" w:hAnsiTheme="minorHAnsi" w:cstheme="minorHAnsi"/>
          <w:color w:val="333333"/>
          <w:shd w:val="clear" w:color="auto" w:fill="FCFCFC"/>
        </w:rPr>
        <w:t xml:space="preserve"> </w:t>
      </w:r>
      <w:r w:rsidRPr="00340194">
        <w:rPr>
          <w:rStyle w:val="StyleUnderline"/>
          <w:b/>
          <w:bCs/>
          <w:highlight w:val="yellow"/>
        </w:rPr>
        <w:t>not add to</w:t>
      </w:r>
      <w:r w:rsidRPr="00173598">
        <w:rPr>
          <w:rFonts w:asciiTheme="minorHAnsi" w:hAnsiTheme="minorHAnsi" w:cstheme="minorHAnsi"/>
          <w:color w:val="333333"/>
          <w:shd w:val="clear" w:color="auto" w:fill="FCFCFC"/>
        </w:rPr>
        <w:t xml:space="preserve"> </w:t>
      </w:r>
      <w:r w:rsidRPr="00173598">
        <w:rPr>
          <w:rFonts w:asciiTheme="minorHAnsi" w:hAnsiTheme="minorHAnsi" w:cstheme="minorHAnsi"/>
          <w:color w:val="333333"/>
          <w:sz w:val="12"/>
          <w:szCs w:val="12"/>
          <w:shd w:val="clear" w:color="auto" w:fill="FCFCFC"/>
        </w:rPr>
        <w:t>the</w:t>
      </w:r>
      <w:r w:rsidRPr="00173598">
        <w:rPr>
          <w:rFonts w:asciiTheme="minorHAnsi" w:hAnsiTheme="minorHAnsi" w:cstheme="minorHAnsi"/>
          <w:color w:val="333333"/>
          <w:shd w:val="clear" w:color="auto" w:fill="FCFCFC"/>
        </w:rPr>
        <w:t xml:space="preserve"> </w:t>
      </w:r>
      <w:r w:rsidRPr="00340194">
        <w:rPr>
          <w:rStyle w:val="StyleUnderline"/>
          <w:highlight w:val="yellow"/>
        </w:rPr>
        <w:t xml:space="preserve">space pollution </w:t>
      </w:r>
      <w:r w:rsidRPr="00F54560">
        <w:rPr>
          <w:rStyle w:val="StyleUnderline"/>
        </w:rPr>
        <w:t>created by traditional systems</w:t>
      </w:r>
      <w:r w:rsidRPr="00F54560">
        <w:rPr>
          <w:rFonts w:asciiTheme="minorHAnsi" w:hAnsiTheme="minorHAnsi" w:cstheme="minorHAnsi"/>
          <w:color w:val="333333"/>
          <w:shd w:val="clear" w:color="auto" w:fill="FCFCFC"/>
        </w:rPr>
        <w:t>.</w:t>
      </w:r>
      <w:r w:rsidRPr="00D404AE">
        <w:rPr>
          <w:rFonts w:asciiTheme="minorHAnsi" w:hAnsiTheme="minorHAnsi" w:cstheme="minorHAnsi"/>
          <w:color w:val="333333"/>
          <w:shd w:val="clear" w:color="auto" w:fill="FCFCFC"/>
        </w:rPr>
        <w:t xml:space="preserve"> </w:t>
      </w:r>
      <w:r w:rsidRPr="00173598">
        <w:rPr>
          <w:rFonts w:asciiTheme="minorHAnsi" w:hAnsiTheme="minorHAnsi" w:cstheme="minorHAnsi"/>
          <w:color w:val="333333"/>
          <w:sz w:val="12"/>
          <w:szCs w:val="12"/>
          <w:shd w:val="clear" w:color="auto" w:fill="FCFCFC"/>
        </w:rPr>
        <w:t>As of now, the company states that it “is targeting service in the Northern U.S. and Canada in 2020, rapidly expanding to near global coverage of the populated world by 2021.” For many,</w:t>
      </w:r>
      <w:r w:rsidRPr="00D404AE">
        <w:rPr>
          <w:rFonts w:asciiTheme="minorHAnsi" w:hAnsiTheme="minorHAnsi" w:cstheme="minorHAnsi"/>
          <w:color w:val="333333"/>
          <w:shd w:val="clear" w:color="auto" w:fill="FCFCFC"/>
        </w:rPr>
        <w:t xml:space="preserve"> </w:t>
      </w:r>
      <w:r w:rsidRPr="000F2346">
        <w:rPr>
          <w:rStyle w:val="StyleUnderline"/>
        </w:rPr>
        <w:t xml:space="preserve">high-speed broadband internet has </w:t>
      </w:r>
      <w:r w:rsidRPr="002C6CD8">
        <w:rPr>
          <w:rStyle w:val="StyleUnderline"/>
          <w:sz w:val="12"/>
          <w:szCs w:val="12"/>
          <w:u w:val="none"/>
        </w:rPr>
        <w:t>incredible</w:t>
      </w:r>
      <w:r w:rsidRPr="00340194">
        <w:rPr>
          <w:rStyle w:val="StyleUnderline"/>
          <w:highlight w:val="yellow"/>
        </w:rPr>
        <w:t xml:space="preserve"> implications for connectivity</w:t>
      </w:r>
      <w:r w:rsidRPr="00D404AE">
        <w:rPr>
          <w:rFonts w:asciiTheme="minorHAnsi" w:hAnsiTheme="minorHAnsi" w:cstheme="minorHAnsi"/>
          <w:color w:val="333333"/>
          <w:shd w:val="clear" w:color="auto" w:fill="FCFCFC"/>
        </w:rPr>
        <w:t xml:space="preserve">. </w:t>
      </w:r>
    </w:p>
    <w:p w14:paraId="45564A1F" w14:textId="77777777" w:rsidR="00634FFB" w:rsidRDefault="00634FFB" w:rsidP="00634FFB">
      <w:pPr>
        <w:rPr>
          <w:rFonts w:asciiTheme="minorHAnsi" w:eastAsia="Times New Roman" w:hAnsiTheme="minorHAnsi" w:cstheme="minorHAnsi"/>
          <w:color w:val="333333"/>
          <w:sz w:val="12"/>
          <w:szCs w:val="12"/>
        </w:rPr>
      </w:pPr>
      <w:r w:rsidRPr="00597EC1">
        <w:rPr>
          <w:rFonts w:asciiTheme="minorHAnsi" w:hAnsiTheme="minorHAnsi" w:cstheme="minorHAnsi"/>
          <w:color w:val="333333"/>
          <w:sz w:val="12"/>
          <w:szCs w:val="12"/>
          <w:shd w:val="clear" w:color="auto" w:fill="FCFCFC"/>
        </w:rPr>
        <w:t>One of the</w:t>
      </w:r>
      <w:r w:rsidRPr="00D404AE">
        <w:rPr>
          <w:rFonts w:asciiTheme="minorHAnsi" w:hAnsiTheme="minorHAnsi" w:cstheme="minorHAnsi"/>
          <w:color w:val="333333"/>
          <w:shd w:val="clear" w:color="auto" w:fill="FCFCFC"/>
        </w:rPr>
        <w:t xml:space="preserve"> </w:t>
      </w:r>
      <w:r w:rsidRPr="00340194">
        <w:rPr>
          <w:rStyle w:val="StyleUnderline"/>
          <w:highlight w:val="yellow"/>
        </w:rPr>
        <w:t>most important</w:t>
      </w:r>
      <w:r w:rsidRPr="00D404AE">
        <w:rPr>
          <w:rFonts w:asciiTheme="minorHAnsi" w:hAnsiTheme="minorHAnsi" w:cstheme="minorHAnsi"/>
          <w:color w:val="333333"/>
          <w:shd w:val="clear" w:color="auto" w:fill="FCFCFC"/>
        </w:rPr>
        <w:t xml:space="preserve"> </w:t>
      </w:r>
      <w:r w:rsidRPr="00597EC1">
        <w:rPr>
          <w:rFonts w:asciiTheme="minorHAnsi" w:hAnsiTheme="minorHAnsi" w:cstheme="minorHAnsi"/>
          <w:color w:val="333333"/>
          <w:sz w:val="12"/>
          <w:szCs w:val="12"/>
          <w:shd w:val="clear" w:color="auto" w:fill="FCFCFC"/>
        </w:rPr>
        <w:t xml:space="preserve">potential benefits of this technology may be </w:t>
      </w:r>
      <w:r w:rsidRPr="002C6CD8">
        <w:rPr>
          <w:rStyle w:val="StyleUnderline"/>
          <w:sz w:val="12"/>
          <w:szCs w:val="12"/>
          <w:u w:val="none"/>
        </w:rPr>
        <w:t xml:space="preserve">its </w:t>
      </w:r>
      <w:r w:rsidRPr="00340194">
        <w:rPr>
          <w:rStyle w:val="StyleUnderline"/>
          <w:highlight w:val="yellow"/>
        </w:rPr>
        <w:t>impact on healthcare and access</w:t>
      </w:r>
      <w:r w:rsidRPr="004B7640">
        <w:rPr>
          <w:rStyle w:val="StyleUnderline"/>
        </w:rPr>
        <w:t xml:space="preserve">-to-care </w:t>
      </w:r>
      <w:r w:rsidRPr="00340194">
        <w:rPr>
          <w:rStyle w:val="StyleUnderline"/>
          <w:highlight w:val="yellow"/>
        </w:rPr>
        <w:t xml:space="preserve">in </w:t>
      </w:r>
      <w:r w:rsidRPr="00340194">
        <w:rPr>
          <w:rStyle w:val="StyleUnderline"/>
          <w:b/>
          <w:bCs/>
          <w:highlight w:val="yellow"/>
        </w:rPr>
        <w:t>underserved areas</w:t>
      </w:r>
      <w:r w:rsidRPr="00597EC1">
        <w:rPr>
          <w:rStyle w:val="StyleUnderline"/>
        </w:rPr>
        <w:t xml:space="preserve">. </w:t>
      </w:r>
      <w:r w:rsidRPr="00877923">
        <w:rPr>
          <w:rStyle w:val="StyleUnderline"/>
          <w:sz w:val="12"/>
          <w:szCs w:val="12"/>
          <w:u w:val="none"/>
        </w:rPr>
        <w:t>For decades</w:t>
      </w:r>
      <w:r w:rsidRPr="00877923">
        <w:rPr>
          <w:rFonts w:asciiTheme="minorHAnsi" w:eastAsia="Times New Roman" w:hAnsiTheme="minorHAnsi" w:cstheme="minorHAnsi"/>
          <w:color w:val="333333"/>
          <w:sz w:val="12"/>
          <w:szCs w:val="12"/>
        </w:rPr>
        <w:t>,</w:t>
      </w:r>
      <w:r w:rsidRPr="00D404AE">
        <w:rPr>
          <w:rFonts w:asciiTheme="minorHAnsi" w:eastAsia="Times New Roman" w:hAnsiTheme="minorHAnsi" w:cstheme="minorHAnsi"/>
          <w:color w:val="333333"/>
        </w:rPr>
        <w:t xml:space="preserve"> </w:t>
      </w:r>
      <w:r w:rsidRPr="00D404AE">
        <w:rPr>
          <w:rFonts w:asciiTheme="minorHAnsi" w:eastAsia="Times New Roman" w:hAnsiTheme="minorHAnsi" w:cstheme="minorHAnsi"/>
          <w:color w:val="333333"/>
          <w:sz w:val="12"/>
          <w:szCs w:val="12"/>
        </w:rPr>
        <w:t>it has been a well-recognized fact that</w:t>
      </w:r>
      <w:r w:rsidRPr="00D404AE">
        <w:rPr>
          <w:rFonts w:asciiTheme="minorHAnsi" w:eastAsia="Times New Roman" w:hAnsiTheme="minorHAnsi" w:cstheme="minorHAnsi"/>
          <w:color w:val="333333"/>
        </w:rPr>
        <w:t xml:space="preserve"> </w:t>
      </w:r>
      <w:hyperlink r:id="rId16" w:tgtFrame="_blank" w:tooltip="https://www.npr.org/sections/health-shots/2019/05/21/725118232/the-struggle-to-hire-and-keep-doctors-in-rural-areas-means-patients-go-without-c" w:history="1">
        <w:r w:rsidRPr="00340194">
          <w:rPr>
            <w:rStyle w:val="StyleUnderline"/>
            <w:highlight w:val="yellow"/>
          </w:rPr>
          <w:t>rural sites in America</w:t>
        </w:r>
      </w:hyperlink>
      <w:r w:rsidRPr="00340194">
        <w:rPr>
          <w:rStyle w:val="StyleUnderline"/>
          <w:highlight w:val="yellow"/>
        </w:rPr>
        <w:t xml:space="preserve"> have </w:t>
      </w:r>
      <w:r w:rsidRPr="00340194">
        <w:rPr>
          <w:rStyle w:val="StyleUnderline"/>
          <w:b/>
          <w:bCs/>
          <w:highlight w:val="yellow"/>
        </w:rPr>
        <w:t xml:space="preserve">poor access </w:t>
      </w:r>
      <w:r w:rsidRPr="00F54560">
        <w:rPr>
          <w:rStyle w:val="StyleUnderline"/>
        </w:rPr>
        <w:t>to healthcare</w:t>
      </w:r>
      <w:r w:rsidRPr="00F54560">
        <w:rPr>
          <w:rFonts w:asciiTheme="minorHAnsi" w:eastAsia="Times New Roman" w:hAnsiTheme="minorHAnsi" w:cstheme="minorHAnsi"/>
          <w:color w:val="333333"/>
        </w:rPr>
        <w:t>.</w:t>
      </w:r>
      <w:r w:rsidRPr="00D404AE">
        <w:rPr>
          <w:rFonts w:asciiTheme="minorHAnsi" w:eastAsia="Times New Roman" w:hAnsiTheme="minorHAnsi" w:cstheme="minorHAnsi"/>
          <w:color w:val="333333"/>
        </w:rPr>
        <w:t xml:space="preserve"> </w:t>
      </w:r>
      <w:r w:rsidRPr="00D404AE">
        <w:rPr>
          <w:rFonts w:asciiTheme="minorHAnsi" w:eastAsia="Times New Roman" w:hAnsiTheme="minorHAnsi" w:cstheme="minorHAnsi"/>
          <w:color w:val="333333"/>
          <w:sz w:val="12"/>
          <w:szCs w:val="12"/>
        </w:rPr>
        <w:t xml:space="preserve">This has not been helped by the rising trend of burnout in healthcare professions, in addition to an ever-growing physician </w:t>
      </w:r>
      <w:r w:rsidRPr="00877923">
        <w:rPr>
          <w:rFonts w:asciiTheme="minorHAnsi" w:eastAsia="Times New Roman" w:hAnsiTheme="minorHAnsi" w:cstheme="minorHAnsi"/>
          <w:color w:val="333333"/>
          <w:sz w:val="12"/>
          <w:szCs w:val="12"/>
        </w:rPr>
        <w:t xml:space="preserve">shortage. </w:t>
      </w:r>
      <w:r w:rsidRPr="00877923">
        <w:rPr>
          <w:rStyle w:val="StyleUnderline"/>
          <w:sz w:val="12"/>
          <w:szCs w:val="12"/>
          <w:u w:val="none"/>
        </w:rPr>
        <w:t>Experts have articulated that the rise of telemedicine may be</w:t>
      </w:r>
      <w:r w:rsidRPr="00D404AE">
        <w:rPr>
          <w:rFonts w:asciiTheme="minorHAnsi" w:eastAsia="Times New Roman" w:hAnsiTheme="minorHAnsi" w:cstheme="minorHAnsi"/>
          <w:color w:val="333333"/>
        </w:rPr>
        <w:t xml:space="preserve"> </w:t>
      </w:r>
      <w:r w:rsidRPr="00D404AE">
        <w:rPr>
          <w:rFonts w:asciiTheme="minorHAnsi" w:eastAsia="Times New Roman" w:hAnsiTheme="minorHAnsi" w:cstheme="minorHAnsi"/>
          <w:color w:val="333333"/>
          <w:sz w:val="12"/>
          <w:szCs w:val="12"/>
        </w:rPr>
        <w:t>one possible solution to help with this issue</w:t>
      </w:r>
      <w:r w:rsidRPr="00D404AE">
        <w:rPr>
          <w:rFonts w:asciiTheme="minorHAnsi" w:eastAsia="Times New Roman" w:hAnsiTheme="minorHAnsi" w:cstheme="minorHAnsi"/>
          <w:color w:val="333333"/>
        </w:rPr>
        <w:t xml:space="preserve">. </w:t>
      </w:r>
      <w:r w:rsidRPr="00340194">
        <w:rPr>
          <w:rStyle w:val="StyleUnderline"/>
          <w:highlight w:val="yellow"/>
        </w:rPr>
        <w:t>Digital platforms</w:t>
      </w:r>
      <w:r w:rsidRPr="00340194">
        <w:rPr>
          <w:rStyle w:val="StyleUnderline"/>
          <w:sz w:val="12"/>
          <w:szCs w:val="12"/>
          <w:highlight w:val="yellow"/>
          <w:u w:val="none"/>
        </w:rPr>
        <w:t xml:space="preserve"> </w:t>
      </w:r>
      <w:r w:rsidRPr="00877923">
        <w:rPr>
          <w:rStyle w:val="StyleUnderline"/>
          <w:sz w:val="12"/>
          <w:szCs w:val="12"/>
          <w:u w:val="none"/>
        </w:rPr>
        <w:t>that</w:t>
      </w:r>
      <w:r w:rsidRPr="004B7640">
        <w:rPr>
          <w:rStyle w:val="StyleUnderline"/>
        </w:rPr>
        <w:t xml:space="preserve"> </w:t>
      </w:r>
      <w:r w:rsidRPr="00340194">
        <w:rPr>
          <w:rStyle w:val="StyleUnderline"/>
          <w:highlight w:val="yellow"/>
        </w:rPr>
        <w:t>can</w:t>
      </w:r>
      <w:r w:rsidRPr="00D404AE">
        <w:rPr>
          <w:rFonts w:asciiTheme="minorHAnsi" w:eastAsia="Times New Roman" w:hAnsiTheme="minorHAnsi" w:cstheme="minorHAnsi"/>
          <w:color w:val="333333"/>
        </w:rPr>
        <w:t xml:space="preserve"> </w:t>
      </w:r>
      <w:r w:rsidRPr="00D404AE">
        <w:rPr>
          <w:rFonts w:asciiTheme="minorHAnsi" w:eastAsia="Times New Roman" w:hAnsiTheme="minorHAnsi" w:cstheme="minorHAnsi"/>
          <w:color w:val="333333"/>
          <w:sz w:val="12"/>
          <w:szCs w:val="12"/>
        </w:rPr>
        <w:t>effectively and</w:t>
      </w:r>
      <w:r w:rsidRPr="00D404AE">
        <w:rPr>
          <w:rFonts w:asciiTheme="minorHAnsi" w:eastAsia="Times New Roman" w:hAnsiTheme="minorHAnsi" w:cstheme="minorHAnsi"/>
          <w:color w:val="333333"/>
        </w:rPr>
        <w:t xml:space="preserve"> </w:t>
      </w:r>
      <w:r w:rsidRPr="00340194">
        <w:rPr>
          <w:rStyle w:val="StyleUnderline"/>
          <w:highlight w:val="yellow"/>
        </w:rPr>
        <w:t>safely deliver healthcare without regard to</w:t>
      </w:r>
      <w:r w:rsidRPr="00D404AE">
        <w:rPr>
          <w:rFonts w:asciiTheme="minorHAnsi" w:eastAsia="Times New Roman" w:hAnsiTheme="minorHAnsi" w:cstheme="minorHAnsi"/>
          <w:color w:val="333333"/>
        </w:rPr>
        <w:t xml:space="preserve"> </w:t>
      </w:r>
      <w:r w:rsidRPr="00D404AE">
        <w:rPr>
          <w:rFonts w:asciiTheme="minorHAnsi" w:eastAsia="Times New Roman" w:hAnsiTheme="minorHAnsi" w:cstheme="minorHAnsi"/>
          <w:color w:val="333333"/>
          <w:sz w:val="12"/>
          <w:szCs w:val="12"/>
        </w:rPr>
        <w:t>distance or</w:t>
      </w:r>
      <w:r w:rsidRPr="00D404AE">
        <w:rPr>
          <w:rFonts w:asciiTheme="minorHAnsi" w:eastAsia="Times New Roman" w:hAnsiTheme="minorHAnsi" w:cstheme="minorHAnsi"/>
          <w:color w:val="333333"/>
        </w:rPr>
        <w:t xml:space="preserve"> </w:t>
      </w:r>
      <w:r w:rsidRPr="00340194">
        <w:rPr>
          <w:rStyle w:val="StyleUnderline"/>
          <w:highlight w:val="yellow"/>
        </w:rPr>
        <w:t xml:space="preserve">location </w:t>
      </w:r>
      <w:r w:rsidRPr="00877923">
        <w:rPr>
          <w:rStyle w:val="StyleUnderline"/>
          <w:u w:val="none"/>
        </w:rPr>
        <w:t>can</w:t>
      </w:r>
      <w:r w:rsidRPr="00877923">
        <w:rPr>
          <w:rFonts w:asciiTheme="minorHAnsi" w:eastAsia="Times New Roman" w:hAnsiTheme="minorHAnsi" w:cstheme="minorHAnsi"/>
          <w:color w:val="333333"/>
        </w:rPr>
        <w:t xml:space="preserve"> </w:t>
      </w:r>
      <w:r w:rsidRPr="00D404AE">
        <w:rPr>
          <w:rFonts w:asciiTheme="minorHAnsi" w:eastAsia="Times New Roman" w:hAnsiTheme="minorHAnsi" w:cstheme="minorHAnsi"/>
          <w:color w:val="333333"/>
          <w:sz w:val="12"/>
          <w:szCs w:val="12"/>
        </w:rPr>
        <w:t xml:space="preserve">potentially </w:t>
      </w:r>
      <w:r w:rsidRPr="00340194">
        <w:rPr>
          <w:rStyle w:val="StyleUnderline"/>
          <w:highlight w:val="yellow"/>
        </w:rPr>
        <w:t xml:space="preserve">provide </w:t>
      </w:r>
      <w:r w:rsidRPr="00877923">
        <w:rPr>
          <w:rStyle w:val="StyleUnderline"/>
          <w:sz w:val="12"/>
          <w:szCs w:val="12"/>
          <w:u w:val="none"/>
        </w:rPr>
        <w:t>a viable</w:t>
      </w:r>
      <w:r w:rsidRPr="00877923">
        <w:rPr>
          <w:rStyle w:val="StyleUnderline"/>
        </w:rPr>
        <w:t xml:space="preserve"> </w:t>
      </w:r>
      <w:r w:rsidRPr="00340194">
        <w:rPr>
          <w:rStyle w:val="StyleUnderline"/>
          <w:highlight w:val="yellow"/>
        </w:rPr>
        <w:t xml:space="preserve">solution </w:t>
      </w:r>
      <w:r w:rsidRPr="00C1014B">
        <w:rPr>
          <w:rStyle w:val="StyleUnderline"/>
        </w:rPr>
        <w:t>to connecting underserved populations</w:t>
      </w:r>
      <w:r w:rsidRPr="00D404AE">
        <w:rPr>
          <w:rStyle w:val="StyleUnderline"/>
        </w:rPr>
        <w:t xml:space="preserve"> </w:t>
      </w:r>
      <w:r w:rsidRPr="00877923">
        <w:rPr>
          <w:rStyle w:val="StyleUnderline"/>
          <w:sz w:val="12"/>
          <w:szCs w:val="12"/>
          <w:u w:val="none"/>
        </w:rPr>
        <w:t>with the care</w:t>
      </w:r>
      <w:r w:rsidRPr="00877923">
        <w:rPr>
          <w:rStyle w:val="StyleUnderline"/>
        </w:rPr>
        <w:t xml:space="preserve"> </w:t>
      </w:r>
      <w:r w:rsidRPr="004B7640">
        <w:rPr>
          <w:rStyle w:val="StyleUnderline"/>
          <w:sz w:val="12"/>
          <w:szCs w:val="12"/>
          <w:u w:val="none"/>
        </w:rPr>
        <w:t>they need</w:t>
      </w:r>
      <w:r w:rsidRPr="004B7640">
        <w:rPr>
          <w:rFonts w:asciiTheme="minorHAnsi" w:eastAsia="Times New Roman" w:hAnsiTheme="minorHAnsi" w:cstheme="minorHAnsi"/>
          <w:color w:val="333333"/>
          <w:sz w:val="12"/>
          <w:szCs w:val="12"/>
        </w:rPr>
        <w:t>.</w:t>
      </w:r>
      <w:r w:rsidRPr="00D404AE">
        <w:rPr>
          <w:rFonts w:asciiTheme="minorHAnsi" w:eastAsia="Times New Roman" w:hAnsiTheme="minorHAnsi" w:cstheme="minorHAnsi"/>
          <w:color w:val="333333"/>
        </w:rPr>
        <w:t xml:space="preserve"> </w:t>
      </w:r>
      <w:r w:rsidRPr="00D404AE">
        <w:rPr>
          <w:rFonts w:asciiTheme="minorHAnsi" w:eastAsia="Times New Roman" w:hAnsiTheme="minorHAnsi" w:cstheme="minorHAnsi"/>
          <w:color w:val="333333"/>
          <w:sz w:val="10"/>
          <w:szCs w:val="10"/>
        </w:rPr>
        <w:t>The Covid-19 pandemic has been a great test of this technology. As stay-at-home and social distancing orders became the norm this year due to coronavirus, many healthcare systems, and in-turn patients, often had to rely on telehealth for their care needs.</w:t>
      </w:r>
      <w:r w:rsidRPr="00173598">
        <w:rPr>
          <w:rFonts w:asciiTheme="minorHAnsi" w:eastAsia="Times New Roman" w:hAnsiTheme="minorHAnsi" w:cstheme="minorHAnsi"/>
          <w:color w:val="333333"/>
          <w:sz w:val="10"/>
          <w:szCs w:val="10"/>
        </w:rPr>
        <w:t xml:space="preserve"> </w:t>
      </w:r>
      <w:r w:rsidRPr="00173598">
        <w:rPr>
          <w:rFonts w:asciiTheme="minorHAnsi" w:hAnsiTheme="minorHAnsi" w:cstheme="minorHAnsi"/>
          <w:color w:val="333333"/>
          <w:sz w:val="10"/>
          <w:szCs w:val="10"/>
          <w:shd w:val="clear" w:color="auto" w:fill="FCFCFC"/>
        </w:rPr>
        <w:t xml:space="preserve">Of course, as telehealth services continue to grow, regulators, healthcare professionals, and innovators will need to keep a close eye on many issues that will inevitably emerge, including data-storage concerns, cybersecurity problems, and most importantly, how best to protect patient privacy and information. The latter is especially concerning, given the growing trends in healthcare </w:t>
      </w:r>
      <w:hyperlink r:id="rId17" w:tgtFrame="_self" w:tooltip="https://www.forbes.com/sites/saibala/2020/10/17/healthcare-cybersecurity-continues-to-be-a-major-concern/" w:history="1">
        <w:r w:rsidRPr="00173598">
          <w:rPr>
            <w:rFonts w:asciiTheme="minorHAnsi" w:hAnsiTheme="minorHAnsi" w:cstheme="minorHAnsi"/>
            <w:color w:val="003891"/>
            <w:sz w:val="10"/>
            <w:szCs w:val="10"/>
            <w:u w:val="single"/>
            <w:shd w:val="clear" w:color="auto" w:fill="FCFCFC"/>
          </w:rPr>
          <w:t>cybersecurity breaches</w:t>
        </w:r>
      </w:hyperlink>
      <w:r w:rsidRPr="00173598">
        <w:rPr>
          <w:rFonts w:asciiTheme="minorHAnsi" w:hAnsiTheme="minorHAnsi" w:cstheme="minorHAnsi"/>
          <w:color w:val="333333"/>
          <w:sz w:val="10"/>
          <w:szCs w:val="10"/>
          <w:shd w:val="clear" w:color="auto" w:fill="FCFCFC"/>
        </w:rPr>
        <w:t xml:space="preserve"> in the past decade. </w:t>
      </w:r>
      <w:r w:rsidRPr="00D404AE">
        <w:rPr>
          <w:rFonts w:asciiTheme="minorHAnsi" w:eastAsia="Times New Roman" w:hAnsiTheme="minorHAnsi" w:cstheme="minorHAnsi"/>
          <w:color w:val="333333"/>
          <w:sz w:val="10"/>
          <w:szCs w:val="10"/>
        </w:rPr>
        <w:t>However, if the appropriate oversight bodies can indeed resolve the issues that telemedicine entails, ther</w:t>
      </w:r>
      <w:r w:rsidRPr="004B7640">
        <w:rPr>
          <w:rFonts w:asciiTheme="minorHAnsi" w:eastAsia="Times New Roman" w:hAnsiTheme="minorHAnsi" w:cstheme="minorHAnsi"/>
          <w:color w:val="333333"/>
          <w:sz w:val="12"/>
          <w:szCs w:val="12"/>
        </w:rPr>
        <w:t xml:space="preserve">e </w:t>
      </w:r>
      <w:r w:rsidRPr="004B7640">
        <w:rPr>
          <w:rStyle w:val="StyleUnderline"/>
          <w:sz w:val="12"/>
          <w:szCs w:val="12"/>
          <w:u w:val="none"/>
        </w:rPr>
        <w:t>is</w:t>
      </w:r>
      <w:r w:rsidRPr="004B7640">
        <w:rPr>
          <w:rStyle w:val="StyleUnderline"/>
        </w:rPr>
        <w:t xml:space="preserve"> </w:t>
      </w:r>
      <w:r w:rsidRPr="00340194">
        <w:rPr>
          <w:rStyle w:val="StyleUnderline"/>
          <w:highlight w:val="yellow"/>
        </w:rPr>
        <w:t xml:space="preserve">significant opportunity for </w:t>
      </w:r>
      <w:r w:rsidRPr="004B7640">
        <w:rPr>
          <w:rStyle w:val="StyleUnderline"/>
          <w:sz w:val="12"/>
          <w:szCs w:val="12"/>
          <w:u w:val="none"/>
        </w:rPr>
        <w:t>this</w:t>
      </w:r>
      <w:r w:rsidRPr="00340194">
        <w:rPr>
          <w:rStyle w:val="StyleUnderline"/>
          <w:highlight w:val="yellow"/>
        </w:rPr>
        <w:t xml:space="preserve"> tech</w:t>
      </w:r>
      <w:r w:rsidRPr="00C1014B">
        <w:rPr>
          <w:rStyle w:val="StyleUnderline"/>
        </w:rPr>
        <w:t>nology</w:t>
      </w:r>
      <w:r w:rsidRPr="00340194">
        <w:rPr>
          <w:rStyle w:val="StyleUnderline"/>
          <w:highlight w:val="yellow"/>
        </w:rPr>
        <w:t xml:space="preserve"> to make</w:t>
      </w:r>
      <w:r w:rsidRPr="00C1014B">
        <w:rPr>
          <w:rStyle w:val="StyleUnderline"/>
        </w:rPr>
        <w:t xml:space="preserve"> an </w:t>
      </w:r>
      <w:r w:rsidRPr="00340194">
        <w:rPr>
          <w:rStyle w:val="StyleUnderline"/>
          <w:highlight w:val="yellow"/>
        </w:rPr>
        <w:t>impact</w:t>
      </w:r>
      <w:r w:rsidRPr="00D404AE">
        <w:rPr>
          <w:rFonts w:asciiTheme="minorHAnsi" w:eastAsia="Times New Roman" w:hAnsiTheme="minorHAnsi" w:cstheme="minorHAnsi"/>
          <w:color w:val="333333"/>
        </w:rPr>
        <w:t xml:space="preserve">. </w:t>
      </w:r>
      <w:r w:rsidRPr="00D404AE">
        <w:rPr>
          <w:rFonts w:asciiTheme="minorHAnsi" w:eastAsia="Times New Roman" w:hAnsiTheme="minorHAnsi" w:cstheme="minorHAnsi"/>
          <w:color w:val="333333"/>
          <w:sz w:val="12"/>
          <w:szCs w:val="12"/>
        </w:rPr>
        <w:t>The market has been receptive of this as well, with telehealth companies gaining massive amounts of utilization and market share just this year alone. In fact,</w:t>
      </w:r>
      <w:r w:rsidRPr="00173598">
        <w:rPr>
          <w:rFonts w:asciiTheme="minorHAnsi" w:eastAsia="Times New Roman" w:hAnsiTheme="minorHAnsi" w:cstheme="minorHAnsi"/>
          <w:color w:val="333333"/>
          <w:sz w:val="12"/>
          <w:szCs w:val="12"/>
        </w:rPr>
        <w:t xml:space="preserve"> </w:t>
      </w:r>
      <w:hyperlink r:id="rId18" w:tgtFrame="_blank" w:tooltip="https://www.globenewswire.com/news-release/2020/07/29/2069575/0/en/Telehealth-Market-to-Exhibit-25-2-CAGR-till-2027-Rising-Preference-for-E-visits-Owing-to-Their-Cost-effectiveness-will-Boost-Growth-Fortune-Business-Insights.html" w:history="1">
        <w:r w:rsidRPr="00D404AE">
          <w:rPr>
            <w:rFonts w:asciiTheme="minorHAnsi" w:eastAsia="Times New Roman" w:hAnsiTheme="minorHAnsi" w:cstheme="minorHAnsi"/>
            <w:color w:val="003891"/>
            <w:sz w:val="12"/>
            <w:szCs w:val="12"/>
            <w:u w:val="single"/>
          </w:rPr>
          <w:t>studies indicate</w:t>
        </w:r>
      </w:hyperlink>
      <w:r w:rsidRPr="00173598">
        <w:rPr>
          <w:rFonts w:asciiTheme="minorHAnsi" w:eastAsia="Times New Roman" w:hAnsiTheme="minorHAnsi" w:cstheme="minorHAnsi"/>
          <w:color w:val="333333"/>
          <w:sz w:val="12"/>
          <w:szCs w:val="12"/>
        </w:rPr>
        <w:t xml:space="preserve"> </w:t>
      </w:r>
      <w:r w:rsidRPr="00D404AE">
        <w:rPr>
          <w:rFonts w:asciiTheme="minorHAnsi" w:eastAsia="Times New Roman" w:hAnsiTheme="minorHAnsi" w:cstheme="minorHAnsi"/>
          <w:color w:val="333333"/>
          <w:sz w:val="12"/>
          <w:szCs w:val="12"/>
        </w:rPr>
        <w:t>that the telehealth market is poised for a 25.2% CAGR (compound annual growth rate) and a valuation of nearly $559.5 billion by 2027.</w:t>
      </w:r>
      <w:r w:rsidRPr="00173598">
        <w:rPr>
          <w:rFonts w:asciiTheme="minorHAnsi" w:eastAsia="Times New Roman" w:hAnsiTheme="minorHAnsi" w:cstheme="minorHAnsi"/>
          <w:color w:val="333333"/>
          <w:sz w:val="12"/>
          <w:szCs w:val="12"/>
        </w:rPr>
        <w:t xml:space="preserve"> </w:t>
      </w:r>
      <w:r w:rsidRPr="00D404AE">
        <w:rPr>
          <w:rFonts w:asciiTheme="minorHAnsi" w:eastAsia="Times New Roman" w:hAnsiTheme="minorHAnsi" w:cstheme="minorHAnsi"/>
          <w:color w:val="333333"/>
          <w:sz w:val="12"/>
          <w:szCs w:val="12"/>
        </w:rPr>
        <w:t>Nonetheless, one of the most important limiting factors for telemedicine is connectivity. Due to the same degree of distance that causes healthcare shortages in rural areas, these locations often also lack reliable and high-speed internet connections—the kind that is needed to support stable telemedicine applications and platforms.</w:t>
      </w:r>
      <w:r w:rsidRPr="00173598">
        <w:rPr>
          <w:rFonts w:asciiTheme="minorHAnsi" w:eastAsia="Times New Roman" w:hAnsiTheme="minorHAnsi" w:cstheme="minorHAnsi"/>
          <w:color w:val="333333"/>
          <w:sz w:val="12"/>
          <w:szCs w:val="12"/>
        </w:rPr>
        <w:t xml:space="preserve"> </w:t>
      </w:r>
    </w:p>
    <w:p w14:paraId="1A66666C" w14:textId="77777777" w:rsidR="00634FFB" w:rsidRPr="00173598" w:rsidRDefault="00634FFB" w:rsidP="00634FFB">
      <w:pPr>
        <w:rPr>
          <w:rFonts w:asciiTheme="minorHAnsi" w:hAnsiTheme="minorHAnsi" w:cstheme="minorHAnsi"/>
          <w:b/>
          <w:bCs/>
          <w:sz w:val="12"/>
          <w:szCs w:val="12"/>
        </w:rPr>
      </w:pPr>
      <w:r w:rsidRPr="00173598">
        <w:rPr>
          <w:rFonts w:asciiTheme="minorHAnsi" w:hAnsiTheme="minorHAnsi" w:cstheme="minorHAnsi"/>
          <w:color w:val="333333"/>
          <w:sz w:val="12"/>
          <w:szCs w:val="12"/>
          <w:shd w:val="clear" w:color="auto" w:fill="FCFCFC"/>
        </w:rPr>
        <w:t xml:space="preserve">This is where </w:t>
      </w:r>
      <w:proofErr w:type="spellStart"/>
      <w:r w:rsidRPr="00173598">
        <w:rPr>
          <w:rFonts w:asciiTheme="minorHAnsi" w:hAnsiTheme="minorHAnsi" w:cstheme="minorHAnsi"/>
          <w:color w:val="333333"/>
          <w:sz w:val="12"/>
          <w:szCs w:val="12"/>
          <w:shd w:val="clear" w:color="auto" w:fill="FCFCFC"/>
        </w:rPr>
        <w:t>Starlink</w:t>
      </w:r>
      <w:proofErr w:type="spellEnd"/>
      <w:r w:rsidRPr="00173598">
        <w:rPr>
          <w:rFonts w:asciiTheme="minorHAnsi" w:hAnsiTheme="minorHAnsi" w:cstheme="minorHAnsi"/>
          <w:color w:val="333333"/>
          <w:sz w:val="12"/>
          <w:szCs w:val="12"/>
          <w:shd w:val="clear" w:color="auto" w:fill="FCFCFC"/>
        </w:rPr>
        <w:t xml:space="preserve"> could potentially become a game-changer</w:t>
      </w:r>
      <w:r w:rsidRPr="004B7640">
        <w:rPr>
          <w:rStyle w:val="StyleUnderline"/>
        </w:rPr>
        <w:t>. If the</w:t>
      </w:r>
      <w:r w:rsidRPr="004B7640">
        <w:rPr>
          <w:rFonts w:asciiTheme="minorHAnsi" w:hAnsiTheme="minorHAnsi" w:cstheme="minorHAnsi"/>
          <w:color w:val="333333"/>
          <w:shd w:val="clear" w:color="auto" w:fill="FCFCFC"/>
        </w:rPr>
        <w:t xml:space="preserve"> </w:t>
      </w:r>
      <w:proofErr w:type="spellStart"/>
      <w:r w:rsidRPr="00173598">
        <w:rPr>
          <w:rFonts w:asciiTheme="minorHAnsi" w:hAnsiTheme="minorHAnsi" w:cstheme="minorHAnsi"/>
          <w:color w:val="333333"/>
          <w:sz w:val="12"/>
          <w:szCs w:val="12"/>
          <w:shd w:val="clear" w:color="auto" w:fill="FCFCFC"/>
        </w:rPr>
        <w:t>Starlink</w:t>
      </w:r>
      <w:proofErr w:type="spellEnd"/>
      <w:r w:rsidRPr="00340194">
        <w:rPr>
          <w:rFonts w:asciiTheme="minorHAnsi" w:hAnsiTheme="minorHAnsi" w:cstheme="minorHAnsi"/>
          <w:color w:val="333333"/>
          <w:highlight w:val="yellow"/>
          <w:shd w:val="clear" w:color="auto" w:fill="FCFCFC"/>
        </w:rPr>
        <w:t xml:space="preserve"> </w:t>
      </w:r>
      <w:r w:rsidRPr="00C1014B">
        <w:rPr>
          <w:rStyle w:val="StyleUnderline"/>
        </w:rPr>
        <w:t xml:space="preserve">service </w:t>
      </w:r>
      <w:r w:rsidRPr="00C1014B">
        <w:rPr>
          <w:rStyle w:val="StyleUnderline"/>
          <w:sz w:val="12"/>
          <w:szCs w:val="12"/>
          <w:u w:val="none"/>
        </w:rPr>
        <w:t>can</w:t>
      </w:r>
      <w:r w:rsidRPr="00C1014B">
        <w:rPr>
          <w:rFonts w:asciiTheme="minorHAnsi" w:hAnsiTheme="minorHAnsi" w:cstheme="minorHAnsi"/>
          <w:color w:val="333333"/>
          <w:sz w:val="12"/>
          <w:szCs w:val="12"/>
          <w:shd w:val="clear" w:color="auto" w:fill="FCFCFC"/>
        </w:rPr>
        <w:t xml:space="preserve"> indeed </w:t>
      </w:r>
      <w:r w:rsidRPr="00C1014B">
        <w:rPr>
          <w:rStyle w:val="StyleUnderline"/>
        </w:rPr>
        <w:t>provide high-speed broadband internet services to rural populations</w:t>
      </w:r>
      <w:r w:rsidRPr="00C1014B">
        <w:rPr>
          <w:rFonts w:asciiTheme="minorHAnsi" w:hAnsiTheme="minorHAnsi" w:cstheme="minorHAnsi"/>
          <w:color w:val="333333"/>
          <w:shd w:val="clear" w:color="auto" w:fill="FCFCFC"/>
        </w:rPr>
        <w:t xml:space="preserve">, </w:t>
      </w:r>
      <w:r w:rsidRPr="00C1014B">
        <w:rPr>
          <w:rStyle w:val="StyleUnderline"/>
        </w:rPr>
        <w:t xml:space="preserve">it may </w:t>
      </w:r>
      <w:r w:rsidRPr="00C1014B">
        <w:rPr>
          <w:rStyle w:val="StyleUnderline"/>
          <w:b/>
          <w:bCs/>
        </w:rPr>
        <w:t>resolve</w:t>
      </w:r>
      <w:r w:rsidRPr="00C1014B">
        <w:rPr>
          <w:rStyle w:val="StyleUnderline"/>
        </w:rPr>
        <w:t xml:space="preserve"> </w:t>
      </w:r>
      <w:r w:rsidRPr="00C1014B">
        <w:rPr>
          <w:rFonts w:asciiTheme="minorHAnsi" w:hAnsiTheme="minorHAnsi" w:cstheme="minorHAnsi"/>
          <w:color w:val="333333"/>
          <w:sz w:val="12"/>
          <w:szCs w:val="12"/>
          <w:shd w:val="clear" w:color="auto" w:fill="FCFCFC"/>
        </w:rPr>
        <w:t>yet another piece of the puzzle in increasing</w:t>
      </w:r>
      <w:r w:rsidRPr="00C1014B">
        <w:rPr>
          <w:rFonts w:asciiTheme="minorHAnsi" w:hAnsiTheme="minorHAnsi" w:cstheme="minorHAnsi"/>
          <w:color w:val="333333"/>
          <w:shd w:val="clear" w:color="auto" w:fill="FCFCFC"/>
        </w:rPr>
        <w:t xml:space="preserve"> </w:t>
      </w:r>
      <w:r w:rsidRPr="00C1014B">
        <w:rPr>
          <w:rStyle w:val="StyleUnderline"/>
        </w:rPr>
        <w:t>access-to-care in underserved communities</w:t>
      </w:r>
      <w:r w:rsidRPr="00C1014B">
        <w:rPr>
          <w:rFonts w:asciiTheme="minorHAnsi" w:hAnsiTheme="minorHAnsi" w:cstheme="minorHAnsi"/>
          <w:color w:val="333333"/>
          <w:shd w:val="clear" w:color="auto" w:fill="FCFCFC"/>
        </w:rPr>
        <w:t xml:space="preserve">. </w:t>
      </w:r>
      <w:r w:rsidRPr="00C1014B">
        <w:rPr>
          <w:rFonts w:asciiTheme="minorHAnsi" w:hAnsiTheme="minorHAnsi" w:cstheme="minorHAnsi"/>
          <w:color w:val="333333"/>
          <w:sz w:val="12"/>
          <w:szCs w:val="12"/>
          <w:shd w:val="clear" w:color="auto" w:fill="FCFCFC"/>
        </w:rPr>
        <w:t>Furthermore</w:t>
      </w:r>
      <w:r w:rsidRPr="00173598">
        <w:rPr>
          <w:rFonts w:asciiTheme="minorHAnsi" w:hAnsiTheme="minorHAnsi" w:cstheme="minorHAnsi"/>
          <w:color w:val="333333"/>
          <w:sz w:val="12"/>
          <w:szCs w:val="12"/>
          <w:shd w:val="clear" w:color="auto" w:fill="FCFCFC"/>
        </w:rPr>
        <w:t>,</w:t>
      </w:r>
      <w:r w:rsidRPr="00877923">
        <w:rPr>
          <w:rFonts w:asciiTheme="minorHAnsi" w:hAnsiTheme="minorHAnsi" w:cstheme="minorHAnsi"/>
          <w:color w:val="333333"/>
          <w:sz w:val="12"/>
          <w:szCs w:val="12"/>
          <w:shd w:val="clear" w:color="auto" w:fill="FCFCFC"/>
        </w:rPr>
        <w:t xml:space="preserve"> </w:t>
      </w:r>
      <w:r w:rsidRPr="00877923">
        <w:rPr>
          <w:rStyle w:val="StyleUnderline"/>
          <w:sz w:val="12"/>
          <w:szCs w:val="12"/>
          <w:u w:val="none"/>
        </w:rPr>
        <w:t>the</w:t>
      </w:r>
      <w:r w:rsidRPr="004B7640">
        <w:rPr>
          <w:rStyle w:val="StyleUnderline"/>
        </w:rPr>
        <w:t xml:space="preserve"> </w:t>
      </w:r>
      <w:r w:rsidRPr="00340194">
        <w:rPr>
          <w:rStyle w:val="StyleUnderline"/>
          <w:highlight w:val="yellow"/>
        </w:rPr>
        <w:t xml:space="preserve">applications of </w:t>
      </w:r>
      <w:r w:rsidRPr="004B7640">
        <w:rPr>
          <w:rStyle w:val="StyleUnderline"/>
          <w:sz w:val="12"/>
          <w:szCs w:val="12"/>
          <w:u w:val="none"/>
        </w:rPr>
        <w:t>this</w:t>
      </w:r>
      <w:r w:rsidRPr="00340194">
        <w:rPr>
          <w:rStyle w:val="StyleUnderline"/>
          <w:highlight w:val="yellow"/>
        </w:rPr>
        <w:t xml:space="preserve"> technology are </w:t>
      </w:r>
      <w:r w:rsidRPr="00340194">
        <w:rPr>
          <w:rStyle w:val="StyleUnderline"/>
          <w:b/>
          <w:bCs/>
          <w:highlight w:val="yellow"/>
        </w:rPr>
        <w:t xml:space="preserve">endless </w:t>
      </w:r>
      <w:r w:rsidRPr="00877923">
        <w:rPr>
          <w:rStyle w:val="StyleUnderline"/>
        </w:rPr>
        <w:t xml:space="preserve">and go </w:t>
      </w:r>
      <w:r w:rsidRPr="00877923">
        <w:rPr>
          <w:rStyle w:val="StyleUnderline"/>
          <w:b/>
          <w:bCs/>
        </w:rPr>
        <w:t>far beyond</w:t>
      </w:r>
      <w:r w:rsidRPr="00877923">
        <w:rPr>
          <w:rStyle w:val="StyleUnderline"/>
        </w:rPr>
        <w:t xml:space="preserve"> </w:t>
      </w:r>
      <w:r w:rsidRPr="00877923">
        <w:rPr>
          <w:rStyle w:val="StyleUnderline"/>
          <w:sz w:val="12"/>
          <w:szCs w:val="12"/>
          <w:u w:val="none"/>
        </w:rPr>
        <w:t>the</w:t>
      </w:r>
      <w:r w:rsidRPr="00877923">
        <w:rPr>
          <w:rStyle w:val="StyleUnderline"/>
        </w:rPr>
        <w:t xml:space="preserve"> American paradigm of rural healthcare</w:t>
      </w:r>
      <w:r w:rsidRPr="00597EC1">
        <w:rPr>
          <w:rStyle w:val="StyleUnderline"/>
        </w:rPr>
        <w:t>.</w:t>
      </w:r>
      <w:r w:rsidRPr="00D404AE">
        <w:rPr>
          <w:rFonts w:asciiTheme="minorHAnsi" w:hAnsiTheme="minorHAnsi" w:cstheme="minorHAnsi"/>
          <w:color w:val="333333"/>
          <w:shd w:val="clear" w:color="auto" w:fill="FCFCFC"/>
        </w:rPr>
        <w:t xml:space="preserve"> </w:t>
      </w:r>
      <w:proofErr w:type="spellStart"/>
      <w:r w:rsidRPr="00173598">
        <w:rPr>
          <w:rFonts w:asciiTheme="minorHAnsi" w:hAnsiTheme="minorHAnsi" w:cstheme="minorHAnsi"/>
          <w:color w:val="333333"/>
          <w:sz w:val="12"/>
          <w:szCs w:val="12"/>
          <w:shd w:val="clear" w:color="auto" w:fill="FCFCFC"/>
        </w:rPr>
        <w:t>Starlink’s</w:t>
      </w:r>
      <w:proofErr w:type="spellEnd"/>
      <w:r w:rsidRPr="00173598">
        <w:rPr>
          <w:rFonts w:asciiTheme="minorHAnsi" w:hAnsiTheme="minorHAnsi" w:cstheme="minorHAnsi"/>
          <w:color w:val="333333"/>
          <w:sz w:val="12"/>
          <w:szCs w:val="12"/>
          <w:shd w:val="clear" w:color="auto" w:fill="FCFCFC"/>
        </w:rPr>
        <w:t xml:space="preserve"> concept, if proven to be scalable and effective, may be able to one day provide internet worldwide, providing the opportunity for underserved communities across the globe to receive much needed medical attention.</w:t>
      </w:r>
    </w:p>
    <w:p w14:paraId="65740AEF" w14:textId="77777777" w:rsidR="00634FFB" w:rsidRPr="00173598" w:rsidRDefault="00634FFB" w:rsidP="00634FFB">
      <w:pPr>
        <w:rPr>
          <w:b/>
          <w:bCs/>
          <w:sz w:val="12"/>
          <w:szCs w:val="12"/>
        </w:rPr>
      </w:pPr>
    </w:p>
    <w:p w14:paraId="2FD45A87" w14:textId="77777777" w:rsidR="00634FFB" w:rsidRDefault="00634FFB" w:rsidP="00634FFB">
      <w:pPr>
        <w:pStyle w:val="Heading4"/>
      </w:pPr>
      <w:r>
        <w:t xml:space="preserve">Telehealth communications solve pandemics </w:t>
      </w:r>
    </w:p>
    <w:p w14:paraId="00A1AF82" w14:textId="77777777" w:rsidR="00634FFB" w:rsidRPr="006B70DF" w:rsidRDefault="00634FFB" w:rsidP="00634FFB">
      <w:proofErr w:type="spellStart"/>
      <w:r w:rsidRPr="00AB4B3F">
        <w:rPr>
          <w:b/>
          <w:bCs/>
          <w:sz w:val="26"/>
          <w:szCs w:val="26"/>
        </w:rPr>
        <w:t>Monaghesh</w:t>
      </w:r>
      <w:proofErr w:type="spellEnd"/>
      <w:r w:rsidRPr="00AB4B3F">
        <w:rPr>
          <w:b/>
          <w:bCs/>
          <w:sz w:val="26"/>
          <w:szCs w:val="26"/>
        </w:rPr>
        <w:t xml:space="preserve"> and </w:t>
      </w:r>
      <w:proofErr w:type="spellStart"/>
      <w:r w:rsidRPr="00AB4B3F">
        <w:rPr>
          <w:b/>
          <w:bCs/>
          <w:sz w:val="26"/>
          <w:szCs w:val="26"/>
        </w:rPr>
        <w:t>Hajizadeh</w:t>
      </w:r>
      <w:proofErr w:type="spellEnd"/>
      <w:r w:rsidRPr="00AB4B3F">
        <w:rPr>
          <w:b/>
          <w:bCs/>
          <w:sz w:val="26"/>
          <w:szCs w:val="26"/>
        </w:rPr>
        <w:t xml:space="preserve"> 20 </w:t>
      </w:r>
      <w:r w:rsidRPr="006B70DF">
        <w:t xml:space="preserve">– Department of Health Information Technology Student Research Committee </w:t>
      </w:r>
    </w:p>
    <w:p w14:paraId="55D6C61F" w14:textId="77777777" w:rsidR="00634FFB" w:rsidRDefault="00634FFB" w:rsidP="00634FFB">
      <w:r w:rsidRPr="00AB4B3F">
        <w:t xml:space="preserve">[Elham </w:t>
      </w:r>
      <w:proofErr w:type="spellStart"/>
      <w:r w:rsidRPr="00AB4B3F">
        <w:t>Monaghesh</w:t>
      </w:r>
      <w:proofErr w:type="spellEnd"/>
      <w:r>
        <w:rPr>
          <w:sz w:val="24"/>
          <w:szCs w:val="24"/>
        </w:rPr>
        <w:t xml:space="preserve"> </w:t>
      </w:r>
      <w:r>
        <w:t xml:space="preserve">and </w:t>
      </w:r>
      <w:proofErr w:type="spellStart"/>
      <w:r>
        <w:t>Slireza</w:t>
      </w:r>
      <w:proofErr w:type="spellEnd"/>
      <w:r>
        <w:t xml:space="preserve"> </w:t>
      </w:r>
      <w:proofErr w:type="spellStart"/>
      <w:r>
        <w:t>Haajizadeh</w:t>
      </w:r>
      <w:proofErr w:type="spellEnd"/>
      <w:r>
        <w:t xml:space="preserve">, “ The role of telehealth during COVID-19 outbreak: a systematic review based on current evidence,” BMC Public Health, 08-01/2020, </w:t>
      </w:r>
      <w:hyperlink r:id="rId19" w:history="1">
        <w:r w:rsidRPr="00294FA3">
          <w:rPr>
            <w:rStyle w:val="Hyperlink"/>
          </w:rPr>
          <w:t>https://link.springer.com/article/10.1186/s12889-020-09301-4</w:t>
        </w:r>
      </w:hyperlink>
      <w:r>
        <w:t xml:space="preserve">] </w:t>
      </w:r>
    </w:p>
    <w:p w14:paraId="2B7B806F" w14:textId="77777777" w:rsidR="00634FFB" w:rsidRPr="00383EB5" w:rsidRDefault="00634FFB" w:rsidP="00634FFB"/>
    <w:p w14:paraId="3BFAFA37" w14:textId="77777777" w:rsidR="00634FFB" w:rsidRDefault="00634FFB" w:rsidP="00634FFB">
      <w:pPr>
        <w:shd w:val="clear" w:color="auto" w:fill="FCFCFC"/>
        <w:rPr>
          <w:rFonts w:asciiTheme="minorHAnsi" w:hAnsiTheme="minorHAnsi" w:cstheme="minorHAnsi"/>
          <w:color w:val="333333"/>
          <w:sz w:val="12"/>
          <w:szCs w:val="12"/>
        </w:rPr>
      </w:pPr>
      <w:r w:rsidRPr="001027D8">
        <w:rPr>
          <w:rFonts w:asciiTheme="minorHAnsi" w:hAnsiTheme="minorHAnsi" w:cstheme="minorHAnsi"/>
          <w:color w:val="333333"/>
          <w:sz w:val="12"/>
          <w:szCs w:val="12"/>
        </w:rPr>
        <w:t xml:space="preserve">Coronaviruses, a genus of the </w:t>
      </w:r>
      <w:proofErr w:type="spellStart"/>
      <w:r w:rsidRPr="001027D8">
        <w:rPr>
          <w:rFonts w:asciiTheme="minorHAnsi" w:hAnsiTheme="minorHAnsi" w:cstheme="minorHAnsi"/>
          <w:color w:val="333333"/>
          <w:sz w:val="12"/>
          <w:szCs w:val="12"/>
        </w:rPr>
        <w:t>coronaviridae</w:t>
      </w:r>
      <w:proofErr w:type="spellEnd"/>
      <w:r w:rsidRPr="001027D8">
        <w:rPr>
          <w:rFonts w:asciiTheme="minorHAnsi" w:hAnsiTheme="minorHAnsi" w:cstheme="minorHAnsi"/>
          <w:color w:val="333333"/>
          <w:sz w:val="12"/>
          <w:szCs w:val="12"/>
        </w:rPr>
        <w:t xml:space="preserve"> family, may cause illness in animals or humans [</w:t>
      </w:r>
      <w:hyperlink r:id="rId20" w:anchor="ref-CR1" w:tooltip="WHO. Q&amp;A on coronaviruses (COVID-19). Available from: &#10;https://www.who.int/news-room/q-a-detail/q-a-coronaviruses&#10;&#10;. 2020." w:history="1">
        <w:r w:rsidRPr="001027D8">
          <w:rPr>
            <w:rStyle w:val="Hyperlink"/>
            <w:rFonts w:asciiTheme="minorHAnsi" w:hAnsiTheme="minorHAnsi" w:cstheme="minorHAnsi"/>
            <w:color w:val="004B83"/>
            <w:sz w:val="12"/>
            <w:szCs w:val="12"/>
          </w:rPr>
          <w:t>1</w:t>
        </w:r>
      </w:hyperlink>
      <w:r w:rsidRPr="001027D8">
        <w:rPr>
          <w:rFonts w:asciiTheme="minorHAnsi" w:hAnsiTheme="minorHAnsi" w:cstheme="minorHAnsi"/>
          <w:color w:val="333333"/>
          <w:sz w:val="12"/>
          <w:szCs w:val="12"/>
        </w:rPr>
        <w:t xml:space="preserve">, </w:t>
      </w:r>
      <w:hyperlink r:id="rId21" w:anchor="ref-CR2" w:tooltip="van der Hoek L, Pyrc K, Jebbink MF, Vermeulen-Oost W, Berkhout RJ, Wolthers KC, et al. Identification of a new human coronavirus. Nat Med 2004;10(4):368–373. https://doi.org/&#10;https://doi.org/10.1038/nm1024&#10;&#10;." w:history="1">
        <w:r w:rsidRPr="001027D8">
          <w:rPr>
            <w:rStyle w:val="Hyperlink"/>
            <w:rFonts w:asciiTheme="minorHAnsi" w:hAnsiTheme="minorHAnsi" w:cstheme="minorHAnsi"/>
            <w:color w:val="004B83"/>
            <w:sz w:val="12"/>
            <w:szCs w:val="12"/>
          </w:rPr>
          <w:t>2</w:t>
        </w:r>
      </w:hyperlink>
      <w:r w:rsidRPr="001027D8">
        <w:rPr>
          <w:rFonts w:asciiTheme="minorHAnsi" w:hAnsiTheme="minorHAnsi" w:cstheme="minorHAnsi"/>
          <w:color w:val="333333"/>
          <w:sz w:val="12"/>
          <w:szCs w:val="12"/>
        </w:rPr>
        <w:t>]. In humans, several coronaviruses are known to cause infections of respiratory ranging from the common cold to more serious diseases. The most recently discovered coronavirus causes coronavirus disease-19 (COVID-19) [</w:t>
      </w:r>
      <w:hyperlink r:id="rId22" w:anchor="ref-CR1" w:tooltip="WHO. Q&amp;A on coronaviruses (COVID-19). Available from: &#10;https://www.who.int/news-room/q-a-detail/q-a-coronaviruses&#10;&#10;. 2020." w:history="1">
        <w:r w:rsidRPr="001027D8">
          <w:rPr>
            <w:rStyle w:val="Hyperlink"/>
            <w:rFonts w:asciiTheme="minorHAnsi" w:hAnsiTheme="minorHAnsi" w:cstheme="minorHAnsi"/>
            <w:color w:val="004B83"/>
            <w:sz w:val="12"/>
            <w:szCs w:val="12"/>
          </w:rPr>
          <w:t>1</w:t>
        </w:r>
      </w:hyperlink>
      <w:r w:rsidRPr="001027D8">
        <w:rPr>
          <w:rFonts w:asciiTheme="minorHAnsi" w:hAnsiTheme="minorHAnsi" w:cstheme="minorHAnsi"/>
          <w:color w:val="333333"/>
          <w:sz w:val="12"/>
          <w:szCs w:val="12"/>
        </w:rPr>
        <w:t>]. The disease originated in Wuhan, China and has kept spreading widely to other regions of the world [</w:t>
      </w:r>
      <w:hyperlink r:id="rId23" w:anchor="ref-CR3" w:tooltip="Lipsitch M, Swerdlow DL, Finelli L. Defining the epidemiology of Covid-19—studies needed. N Engl J Med 2020. https://doi.org/&#10;https://doi.org/10.1056/NEJMp2002125&#10;&#10;." w:history="1">
        <w:r w:rsidRPr="001027D8">
          <w:rPr>
            <w:rStyle w:val="Hyperlink"/>
            <w:rFonts w:asciiTheme="minorHAnsi" w:hAnsiTheme="minorHAnsi" w:cstheme="minorHAnsi"/>
            <w:color w:val="004B83"/>
            <w:sz w:val="12"/>
            <w:szCs w:val="12"/>
          </w:rPr>
          <w:t>3</w:t>
        </w:r>
      </w:hyperlink>
      <w:r w:rsidRPr="001027D8">
        <w:rPr>
          <w:rFonts w:asciiTheme="minorHAnsi" w:hAnsiTheme="minorHAnsi" w:cstheme="minorHAnsi"/>
          <w:color w:val="333333"/>
          <w:sz w:val="12"/>
          <w:szCs w:val="12"/>
        </w:rPr>
        <w:t>]. Primitive symptoms of COVID-19 contain fever, dry cough, breathing difficulty, and boredom [</w:t>
      </w:r>
      <w:hyperlink r:id="rId24" w:anchor="ref-CR4" w:tooltip="Huang C, Wang Y, Li X, Ren L, Zhao J, Hu Y, et al. Clinical features of patients infected with 2019 novel coronavirus in Wuhan, China The Lancet 2020; 395(10223):497–506. https://doi.org/&#10;https://doi.org/10.1016/S0140-6736(20)30183-5&#10;&#10;." w:history="1">
        <w:r w:rsidRPr="001027D8">
          <w:rPr>
            <w:rStyle w:val="Hyperlink"/>
            <w:rFonts w:asciiTheme="minorHAnsi" w:hAnsiTheme="minorHAnsi" w:cstheme="minorHAnsi"/>
            <w:color w:val="004B83"/>
            <w:sz w:val="12"/>
            <w:szCs w:val="12"/>
          </w:rPr>
          <w:t>4</w:t>
        </w:r>
      </w:hyperlink>
      <w:r w:rsidRPr="001027D8">
        <w:rPr>
          <w:rFonts w:asciiTheme="minorHAnsi" w:hAnsiTheme="minorHAnsi" w:cstheme="minorHAnsi"/>
          <w:color w:val="333333"/>
          <w:sz w:val="12"/>
          <w:szCs w:val="12"/>
        </w:rPr>
        <w:t xml:space="preserve">, </w:t>
      </w:r>
      <w:hyperlink r:id="rId25" w:anchor="ref-CR5" w:tooltip="Jiang F, Deng L, Zhang L, Cai Y, Cheung CW, Xia Z. Review of the clinical characteristics of coronavirus disease 2019 (COVID-19). J Gen Intern Med 2020:1–5. https://doi.org/&#10;https://doi.org/10.1007/s11606-020-05762-w&#10;&#10;." w:history="1">
        <w:r w:rsidRPr="001027D8">
          <w:rPr>
            <w:rStyle w:val="Hyperlink"/>
            <w:rFonts w:asciiTheme="minorHAnsi" w:hAnsiTheme="minorHAnsi" w:cstheme="minorHAnsi"/>
            <w:color w:val="004B83"/>
            <w:sz w:val="12"/>
            <w:szCs w:val="12"/>
          </w:rPr>
          <w:t>5</w:t>
        </w:r>
      </w:hyperlink>
      <w:r w:rsidRPr="001027D8">
        <w:rPr>
          <w:rFonts w:asciiTheme="minorHAnsi" w:hAnsiTheme="minorHAnsi" w:cstheme="minorHAnsi"/>
          <w:color w:val="333333"/>
          <w:sz w:val="12"/>
          <w:szCs w:val="12"/>
        </w:rPr>
        <w:t>]. Elderly people and those with underlying medical problems such as hypertension, heart problems, and diabetes are more susceptible to develop the disease in its form of most intensive [</w:t>
      </w:r>
      <w:hyperlink r:id="rId26" w:anchor="ref-CR1" w:tooltip="WHO. Q&amp;A on coronaviruses (COVID-19). Available from: &#10;https://www.who.int/news-room/q-a-detail/q-a-coronaviruses&#10;&#10;. 2020." w:history="1">
        <w:r w:rsidRPr="001027D8">
          <w:rPr>
            <w:rStyle w:val="Hyperlink"/>
            <w:rFonts w:asciiTheme="minorHAnsi" w:hAnsiTheme="minorHAnsi" w:cstheme="minorHAnsi"/>
            <w:color w:val="004B83"/>
            <w:sz w:val="12"/>
            <w:szCs w:val="12"/>
          </w:rPr>
          <w:t>1</w:t>
        </w:r>
      </w:hyperlink>
      <w:r w:rsidRPr="001027D8">
        <w:rPr>
          <w:rFonts w:asciiTheme="minorHAnsi" w:hAnsiTheme="minorHAnsi" w:cstheme="minorHAnsi"/>
          <w:color w:val="333333"/>
          <w:sz w:val="12"/>
          <w:szCs w:val="12"/>
        </w:rPr>
        <w:t>]. This universal event has been announced a pandemic by the World Health Organization (WHO) [</w:t>
      </w:r>
      <w:hyperlink r:id="rId27" w:anchor="ref-CR6" w:tooltip="WHO Novel coronavirus (2019-nCoV) situation reports. Available from: &#10;https://www.who.int/emergencies/diseases/novel-coronavirus-2019/situation-reports&#10;&#10;. [Last accessed on 2020 April 2]." w:history="1">
        <w:r w:rsidRPr="001027D8">
          <w:rPr>
            <w:rStyle w:val="Hyperlink"/>
            <w:rFonts w:asciiTheme="minorHAnsi" w:hAnsiTheme="minorHAnsi" w:cstheme="minorHAnsi"/>
            <w:color w:val="004B83"/>
            <w:sz w:val="12"/>
            <w:szCs w:val="12"/>
          </w:rPr>
          <w:t>6</w:t>
        </w:r>
      </w:hyperlink>
      <w:r w:rsidRPr="001027D8">
        <w:rPr>
          <w:rFonts w:asciiTheme="minorHAnsi" w:hAnsiTheme="minorHAnsi" w:cstheme="minorHAnsi"/>
          <w:color w:val="333333"/>
          <w:sz w:val="12"/>
          <w:szCs w:val="12"/>
        </w:rPr>
        <w:t>]. A</w:t>
      </w:r>
      <w:r w:rsidRPr="00BD42DF">
        <w:rPr>
          <w:rFonts w:asciiTheme="minorHAnsi" w:hAnsiTheme="minorHAnsi" w:cstheme="minorHAnsi"/>
          <w:color w:val="333333"/>
        </w:rPr>
        <w:t xml:space="preserve"> </w:t>
      </w:r>
      <w:r w:rsidRPr="00C564E0">
        <w:rPr>
          <w:rFonts w:asciiTheme="minorHAnsi" w:hAnsiTheme="minorHAnsi" w:cstheme="minorHAnsi"/>
          <w:b/>
          <w:bCs/>
          <w:color w:val="333333"/>
          <w:u w:val="single"/>
        </w:rPr>
        <w:t>significant factor</w:t>
      </w:r>
      <w:r w:rsidRPr="00C564E0">
        <w:rPr>
          <w:rFonts w:asciiTheme="minorHAnsi" w:hAnsiTheme="minorHAnsi" w:cstheme="minorHAnsi"/>
          <w:color w:val="333333"/>
          <w:u w:val="single"/>
        </w:rPr>
        <w:t xml:space="preserve"> in slowing down</w:t>
      </w:r>
      <w:r w:rsidRPr="00C564E0">
        <w:rPr>
          <w:rFonts w:asciiTheme="minorHAnsi" w:hAnsiTheme="minorHAnsi" w:cstheme="minorHAnsi"/>
          <w:color w:val="333333"/>
        </w:rPr>
        <w:t xml:space="preserve"> </w:t>
      </w:r>
      <w:r w:rsidRPr="00C564E0">
        <w:rPr>
          <w:rFonts w:asciiTheme="minorHAnsi" w:hAnsiTheme="minorHAnsi" w:cstheme="minorHAnsi"/>
          <w:color w:val="333333"/>
          <w:sz w:val="12"/>
          <w:szCs w:val="12"/>
        </w:rPr>
        <w:t>the</w:t>
      </w:r>
      <w:r w:rsidRPr="00C564E0">
        <w:rPr>
          <w:rFonts w:asciiTheme="minorHAnsi" w:hAnsiTheme="minorHAnsi" w:cstheme="minorHAnsi"/>
          <w:color w:val="333333"/>
        </w:rPr>
        <w:t xml:space="preserve"> </w:t>
      </w:r>
      <w:r w:rsidRPr="00C564E0">
        <w:rPr>
          <w:rFonts w:asciiTheme="minorHAnsi" w:hAnsiTheme="minorHAnsi" w:cstheme="minorHAnsi"/>
          <w:color w:val="333333"/>
          <w:u w:val="single"/>
        </w:rPr>
        <w:t xml:space="preserve">transmission of </w:t>
      </w:r>
      <w:r w:rsidRPr="00C564E0">
        <w:rPr>
          <w:rFonts w:asciiTheme="minorHAnsi" w:hAnsiTheme="minorHAnsi" w:cstheme="minorHAnsi"/>
          <w:color w:val="333333"/>
          <w:sz w:val="12"/>
          <w:szCs w:val="12"/>
        </w:rPr>
        <w:t>the</w:t>
      </w:r>
      <w:r w:rsidRPr="00C564E0">
        <w:rPr>
          <w:rFonts w:asciiTheme="minorHAnsi" w:hAnsiTheme="minorHAnsi" w:cstheme="minorHAnsi"/>
          <w:color w:val="333333"/>
          <w:u w:val="single"/>
        </w:rPr>
        <w:t xml:space="preserve"> virus is</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the “social gap” or</w:t>
      </w:r>
      <w:r w:rsidRPr="00BD42DF">
        <w:rPr>
          <w:rFonts w:asciiTheme="minorHAnsi" w:hAnsiTheme="minorHAnsi" w:cstheme="minorHAnsi"/>
          <w:color w:val="333333"/>
        </w:rPr>
        <w:t xml:space="preserve"> </w:t>
      </w:r>
      <w:r w:rsidRPr="00C564E0">
        <w:rPr>
          <w:rFonts w:asciiTheme="minorHAnsi" w:hAnsiTheme="minorHAnsi" w:cstheme="minorHAnsi"/>
          <w:color w:val="333333"/>
          <w:u w:val="single"/>
        </w:rPr>
        <w:t>social distancing</w:t>
      </w:r>
      <w:r w:rsidRPr="00BD42DF">
        <w:rPr>
          <w:rFonts w:asciiTheme="minorHAnsi" w:hAnsiTheme="minorHAnsi" w:cstheme="minorHAnsi"/>
          <w:color w:val="333333"/>
        </w:rPr>
        <w:t xml:space="preserve"> </w:t>
      </w:r>
      <w:r w:rsidRPr="001027D8">
        <w:rPr>
          <w:rFonts w:asciiTheme="minorHAnsi" w:hAnsiTheme="minorHAnsi" w:cstheme="minorHAnsi"/>
          <w:color w:val="333333"/>
          <w:sz w:val="12"/>
          <w:szCs w:val="12"/>
        </w:rPr>
        <w:t>that is made possible by the reduction of person-to-person contact [</w:t>
      </w:r>
      <w:hyperlink r:id="rId28" w:anchor="ref-CR7" w:tooltip="Smith AC, Thomas E, Snoswell CL, Haydon H, Mehrotra A, Clemensen J, et al. Telehealth for global emergencies: Implications for coronavirus disease 2019 (COVID-19). J Telemed Telecare. 2020:1357633X20916567. https://doi.org/&#10;https://doi.org/10.1177/1357633X2091" w:history="1">
        <w:r w:rsidRPr="001027D8">
          <w:rPr>
            <w:rStyle w:val="Hyperlink"/>
            <w:rFonts w:asciiTheme="minorHAnsi" w:hAnsiTheme="minorHAnsi" w:cstheme="minorHAnsi"/>
            <w:color w:val="004B83"/>
            <w:sz w:val="12"/>
            <w:szCs w:val="12"/>
          </w:rPr>
          <w:t>7</w:t>
        </w:r>
      </w:hyperlink>
      <w:r w:rsidRPr="001027D8">
        <w:rPr>
          <w:rFonts w:asciiTheme="minorHAnsi" w:hAnsiTheme="minorHAnsi" w:cstheme="minorHAnsi"/>
          <w:color w:val="333333"/>
          <w:sz w:val="12"/>
          <w:szCs w:val="12"/>
        </w:rPr>
        <w:t xml:space="preserve">, </w:t>
      </w:r>
      <w:hyperlink r:id="rId29" w:anchor="ref-CR8" w:tooltip="Hollander JE, Carr BG. Virtually perfect? Telemedicine for covid-19. N Engl J Med 2020. https://doi.org/&#10;https://doi.org/10.1056/NEJMp2003539&#10;&#10;." w:history="1">
        <w:r w:rsidRPr="001027D8">
          <w:rPr>
            <w:rStyle w:val="Hyperlink"/>
            <w:rFonts w:asciiTheme="minorHAnsi" w:hAnsiTheme="minorHAnsi" w:cstheme="minorHAnsi"/>
            <w:color w:val="004B83"/>
            <w:sz w:val="12"/>
            <w:szCs w:val="12"/>
          </w:rPr>
          <w:t>8</w:t>
        </w:r>
      </w:hyperlink>
      <w:r w:rsidRPr="001027D8">
        <w:rPr>
          <w:rFonts w:asciiTheme="minorHAnsi" w:hAnsiTheme="minorHAnsi" w:cstheme="minorHAnsi"/>
          <w:color w:val="333333"/>
          <w:sz w:val="12"/>
          <w:szCs w:val="12"/>
        </w:rPr>
        <w:t>]. To reduce transmission, travel restrictions have been appointed and enforced around the world, and most cities have been quarantined [</w:t>
      </w:r>
      <w:hyperlink r:id="rId30" w:anchor="ref-CR9" w:tooltip="Papadimos TJ, Marcolini EG, Hadian M, Hardart GE, Ward N, Levy MM, et al. Ethics of outbreaks position statement. Part 2: family-centered care. Crit Care Med 2018;46(11):1856–1860. https://doi.org/&#10;https://doi.org/10.1097/CCM.0000000000003363&#10;&#10;." w:history="1">
        <w:r w:rsidRPr="001027D8">
          <w:rPr>
            <w:rStyle w:val="Hyperlink"/>
            <w:rFonts w:asciiTheme="minorHAnsi" w:hAnsiTheme="minorHAnsi" w:cstheme="minorHAnsi"/>
            <w:color w:val="004B83"/>
            <w:sz w:val="12"/>
            <w:szCs w:val="12"/>
          </w:rPr>
          <w:t>9</w:t>
        </w:r>
      </w:hyperlink>
      <w:r w:rsidRPr="001027D8">
        <w:rPr>
          <w:rFonts w:asciiTheme="minorHAnsi" w:hAnsiTheme="minorHAnsi" w:cstheme="minorHAnsi"/>
          <w:color w:val="333333"/>
          <w:sz w:val="12"/>
          <w:szCs w:val="12"/>
        </w:rPr>
        <w:t>]. However, people who are not infected with the COVID-19, especially those who are at greater risk of developing the disease (e.g. Elderly people and those with underlying diseases), should receive daily care without the risk of exposure to other patients in the hospital [</w:t>
      </w:r>
      <w:hyperlink r:id="rId31" w:anchor="ref-CR7" w:tooltip="Smith AC, Thomas E, Snoswell CL, Haydon H, Mehrotra A, Clemensen J, et al. Telehealth for global emergencies: Implications for coronavirus disease 2019 (COVID-19). J Telemed Telecare. 2020:1357633X20916567. https://doi.org/&#10;https://doi.org/10.1177/1357633X2091" w:history="1">
        <w:r w:rsidRPr="001027D8">
          <w:rPr>
            <w:rStyle w:val="Hyperlink"/>
            <w:rFonts w:asciiTheme="minorHAnsi" w:hAnsiTheme="minorHAnsi" w:cstheme="minorHAnsi"/>
            <w:color w:val="004B83"/>
            <w:sz w:val="12"/>
            <w:szCs w:val="12"/>
          </w:rPr>
          <w:t>7</w:t>
        </w:r>
      </w:hyperlink>
      <w:r w:rsidRPr="001027D8">
        <w:rPr>
          <w:rFonts w:asciiTheme="minorHAnsi" w:hAnsiTheme="minorHAnsi" w:cstheme="minorHAnsi"/>
          <w:color w:val="333333"/>
          <w:sz w:val="12"/>
          <w:szCs w:val="12"/>
        </w:rPr>
        <w:t>]. Moreover, under strict infection control, unnecessary personnel such as clinical psychiatrists strongly refuse to enter COVID-19 patient’s ward [</w:t>
      </w:r>
      <w:hyperlink r:id="rId32" w:anchor="ref-CR10" w:tooltip="Li W, Yang Y, Liu Z-H, Zhao Y-J, Zhang Q, Zhang L, et al. Progression of mental health services during the COVID-19 outbreak in China. Int J Biol Sci 2020;16(10):1732–1738. https://doi.org/&#10;https://doi.org/10.7150/ijbs.45120&#10;&#10;." w:history="1">
        <w:r w:rsidRPr="001027D8">
          <w:rPr>
            <w:rStyle w:val="Hyperlink"/>
            <w:rFonts w:asciiTheme="minorHAnsi" w:hAnsiTheme="minorHAnsi" w:cstheme="minorHAnsi"/>
            <w:color w:val="004B83"/>
            <w:sz w:val="12"/>
            <w:szCs w:val="12"/>
          </w:rPr>
          <w:t>10</w:t>
        </w:r>
      </w:hyperlink>
      <w:r w:rsidRPr="001027D8">
        <w:rPr>
          <w:rFonts w:asciiTheme="minorHAnsi" w:hAnsiTheme="minorHAnsi" w:cstheme="minorHAnsi"/>
          <w:color w:val="333333"/>
          <w:sz w:val="12"/>
          <w:szCs w:val="12"/>
        </w:rPr>
        <w:t xml:space="preserve">, </w:t>
      </w:r>
      <w:hyperlink r:id="rId33" w:anchor="ref-CR11" w:tooltip="Kang L, Li Y, Hu S, Chen M, Yang C, Yang BX, et al. The mental health of medical workers in Wuhan, China dealing with the 2019 novel coronavirus. Lancet Psychiatry 2020;7(3):e14. https://doi.org/&#10;https://doi.org/10.1016/S2215-0366(20)30047-X&#10;&#10;." w:history="1">
        <w:r w:rsidRPr="001027D8">
          <w:rPr>
            <w:rStyle w:val="Hyperlink"/>
            <w:rFonts w:asciiTheme="minorHAnsi" w:hAnsiTheme="minorHAnsi" w:cstheme="minorHAnsi"/>
            <w:color w:val="004B83"/>
            <w:sz w:val="12"/>
            <w:szCs w:val="12"/>
          </w:rPr>
          <w:t>11</w:t>
        </w:r>
      </w:hyperlink>
      <w:r w:rsidRPr="001027D8">
        <w:rPr>
          <w:rFonts w:asciiTheme="minorHAnsi" w:hAnsiTheme="minorHAnsi" w:cstheme="minorHAnsi"/>
          <w:color w:val="333333"/>
          <w:sz w:val="12"/>
          <w:szCs w:val="12"/>
        </w:rPr>
        <w:t>]. Natural disasters and epidemics pose many challenges in providing health care [</w:t>
      </w:r>
      <w:hyperlink r:id="rId34" w:anchor="ref-CR12" w:tooltip="Chauhan V, Galwankar S, Arquilla B, Garg M, Di Somma S, El-Menyar A, et al. Novel coronavirus (COVID-19): Leveraging telemedicine to optimize care while minimizing exposures and viral transmission. J Emergencies Trauma Shock. 2020;13(1):20. https://doi.org/&#10;ht" w:history="1">
        <w:r w:rsidRPr="001027D8">
          <w:rPr>
            <w:rStyle w:val="Hyperlink"/>
            <w:rFonts w:asciiTheme="minorHAnsi" w:hAnsiTheme="minorHAnsi" w:cstheme="minorHAnsi"/>
            <w:color w:val="004B83"/>
            <w:sz w:val="12"/>
            <w:szCs w:val="12"/>
          </w:rPr>
          <w:t>12</w:t>
        </w:r>
      </w:hyperlink>
      <w:r w:rsidRPr="001027D8">
        <w:rPr>
          <w:rFonts w:asciiTheme="minorHAnsi" w:hAnsiTheme="minorHAnsi" w:cstheme="minorHAnsi"/>
          <w:color w:val="333333"/>
          <w:sz w:val="12"/>
          <w:szCs w:val="12"/>
        </w:rPr>
        <w:t>]. As a result,</w:t>
      </w:r>
      <w:r w:rsidRPr="00BD42DF">
        <w:rPr>
          <w:rFonts w:asciiTheme="minorHAnsi" w:hAnsiTheme="minorHAnsi" w:cstheme="minorHAnsi"/>
          <w:color w:val="333333"/>
        </w:rPr>
        <w:t xml:space="preserve"> </w:t>
      </w:r>
      <w:r w:rsidRPr="00700DDF">
        <w:rPr>
          <w:rFonts w:asciiTheme="minorHAnsi" w:hAnsiTheme="minorHAnsi" w:cstheme="minorHAnsi"/>
          <w:color w:val="333333"/>
          <w:sz w:val="12"/>
          <w:szCs w:val="12"/>
        </w:rPr>
        <w:t>unique and</w:t>
      </w:r>
      <w:r w:rsidRPr="00700DDF">
        <w:rPr>
          <w:rFonts w:asciiTheme="minorHAnsi" w:hAnsiTheme="minorHAnsi" w:cstheme="minorHAnsi"/>
          <w:color w:val="333333"/>
          <w:u w:val="single"/>
        </w:rPr>
        <w:t xml:space="preserve"> </w:t>
      </w:r>
      <w:r w:rsidRPr="00340194">
        <w:rPr>
          <w:rFonts w:asciiTheme="minorHAnsi" w:hAnsiTheme="minorHAnsi" w:cstheme="minorHAnsi"/>
          <w:color w:val="333333"/>
          <w:highlight w:val="yellow"/>
          <w:u w:val="single"/>
        </w:rPr>
        <w:t>innovative solutions</w:t>
      </w:r>
      <w:r w:rsidRPr="00700DDF">
        <w:rPr>
          <w:rFonts w:asciiTheme="minorHAnsi" w:hAnsiTheme="minorHAnsi" w:cstheme="minorHAnsi"/>
          <w:color w:val="333333"/>
          <w:sz w:val="12"/>
          <w:szCs w:val="12"/>
        </w:rPr>
        <w:t xml:space="preserve"> are</w:t>
      </w:r>
      <w:r w:rsidRPr="00700DDF">
        <w:rPr>
          <w:rFonts w:asciiTheme="minorHAnsi" w:hAnsiTheme="minorHAnsi" w:cstheme="minorHAnsi"/>
          <w:color w:val="333333"/>
          <w:u w:val="single"/>
        </w:rPr>
        <w:t xml:space="preserve"> </w:t>
      </w:r>
      <w:r w:rsidRPr="00340194">
        <w:rPr>
          <w:rFonts w:asciiTheme="minorHAnsi" w:hAnsiTheme="minorHAnsi" w:cstheme="minorHAnsi"/>
          <w:color w:val="333333"/>
          <w:highlight w:val="yellow"/>
          <w:u w:val="single"/>
        </w:rPr>
        <w:t>needed to address</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both the critical</w:t>
      </w:r>
      <w:r w:rsidRPr="00BD42DF">
        <w:rPr>
          <w:rFonts w:asciiTheme="minorHAnsi" w:hAnsiTheme="minorHAnsi" w:cstheme="minorHAnsi"/>
          <w:color w:val="333333"/>
        </w:rPr>
        <w:t xml:space="preserve"> </w:t>
      </w:r>
      <w:r w:rsidRPr="00340194">
        <w:rPr>
          <w:rFonts w:asciiTheme="minorHAnsi" w:hAnsiTheme="minorHAnsi" w:cstheme="minorHAnsi"/>
          <w:color w:val="333333"/>
          <w:highlight w:val="yellow"/>
          <w:u w:val="single"/>
        </w:rPr>
        <w:t>needs of patients</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with COVID-19 and other people who need healthcare service. In this respect,</w:t>
      </w:r>
      <w:r w:rsidRPr="00BD42DF">
        <w:rPr>
          <w:rFonts w:asciiTheme="minorHAnsi" w:hAnsiTheme="minorHAnsi" w:cstheme="minorHAnsi"/>
          <w:color w:val="333333"/>
        </w:rPr>
        <w:t xml:space="preserve"> </w:t>
      </w:r>
      <w:r w:rsidRPr="007761B6">
        <w:rPr>
          <w:rFonts w:asciiTheme="minorHAnsi" w:hAnsiTheme="minorHAnsi" w:cstheme="minorHAnsi"/>
          <w:color w:val="333333"/>
          <w:u w:val="single"/>
        </w:rPr>
        <w:t>technological</w:t>
      </w:r>
      <w:r w:rsidRPr="00340194">
        <w:rPr>
          <w:rFonts w:asciiTheme="minorHAnsi" w:hAnsiTheme="minorHAnsi" w:cstheme="minorHAnsi"/>
          <w:color w:val="333333"/>
          <w:highlight w:val="yellow"/>
          <w:u w:val="single"/>
        </w:rPr>
        <w:t xml:space="preserve"> advances provide </w:t>
      </w:r>
      <w:r w:rsidRPr="007761B6">
        <w:rPr>
          <w:rFonts w:asciiTheme="minorHAnsi" w:hAnsiTheme="minorHAnsi" w:cstheme="minorHAnsi"/>
          <w:color w:val="333333"/>
          <w:u w:val="single"/>
        </w:rPr>
        <w:t xml:space="preserve">new </w:t>
      </w:r>
      <w:r w:rsidRPr="00340194">
        <w:rPr>
          <w:rFonts w:asciiTheme="minorHAnsi" w:hAnsiTheme="minorHAnsi" w:cstheme="minorHAnsi"/>
          <w:color w:val="333333"/>
          <w:highlight w:val="yellow"/>
          <w:u w:val="single"/>
        </w:rPr>
        <w:t>options</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w:t>
      </w:r>
      <w:hyperlink r:id="rId35" w:anchor="ref-CR13" w:tooltip="Wax RS, Christian MD. Practical recommendations for critical care and anesthesiology teams caring for novel coronavirus (2019-nCoV) patients. Can J Anesth/J Can Anesth 2020:1–9. https://doi.org/&#10;https://doi.org/10.1007/s12630-020-01591-x&#10;&#10;." w:history="1">
        <w:r w:rsidRPr="00635528">
          <w:rPr>
            <w:rStyle w:val="Hyperlink"/>
            <w:rFonts w:asciiTheme="minorHAnsi" w:hAnsiTheme="minorHAnsi" w:cstheme="minorHAnsi"/>
            <w:color w:val="004B83"/>
            <w:sz w:val="12"/>
            <w:szCs w:val="12"/>
          </w:rPr>
          <w:t>13</w:t>
        </w:r>
      </w:hyperlink>
      <w:r w:rsidRPr="00635528">
        <w:rPr>
          <w:rFonts w:asciiTheme="minorHAnsi" w:hAnsiTheme="minorHAnsi" w:cstheme="minorHAnsi"/>
          <w:color w:val="333333"/>
          <w:sz w:val="12"/>
          <w:szCs w:val="12"/>
        </w:rPr>
        <w:t>]. Although the ultimate solution for COVID-19 will be multifaceted, it is one of the effective ways to use existin</w:t>
      </w:r>
      <w:r w:rsidRPr="004B7640">
        <w:rPr>
          <w:rFonts w:asciiTheme="minorHAnsi" w:hAnsiTheme="minorHAnsi" w:cstheme="minorHAnsi"/>
          <w:color w:val="333333"/>
          <w:sz w:val="12"/>
          <w:szCs w:val="12"/>
        </w:rPr>
        <w:t xml:space="preserve">g </w:t>
      </w:r>
      <w:r w:rsidRPr="004B7640">
        <w:rPr>
          <w:rFonts w:asciiTheme="minorHAnsi" w:hAnsiTheme="minorHAnsi" w:cstheme="minorHAnsi"/>
          <w:color w:val="333333"/>
          <w:u w:val="single"/>
        </w:rPr>
        <w:t>technologies</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to</w:t>
      </w:r>
      <w:r w:rsidRPr="00BD42DF">
        <w:rPr>
          <w:rFonts w:asciiTheme="minorHAnsi" w:hAnsiTheme="minorHAnsi" w:cstheme="minorHAnsi"/>
          <w:color w:val="333333"/>
        </w:rPr>
        <w:t xml:space="preserve"> </w:t>
      </w:r>
      <w:r w:rsidRPr="002A75F2">
        <w:rPr>
          <w:rFonts w:asciiTheme="minorHAnsi" w:hAnsiTheme="minorHAnsi" w:cstheme="minorHAnsi"/>
          <w:color w:val="333333"/>
          <w:u w:val="single"/>
        </w:rPr>
        <w:t>facilitate</w:t>
      </w:r>
      <w:r w:rsidRPr="002A75F2">
        <w:rPr>
          <w:rFonts w:asciiTheme="minorHAnsi" w:hAnsiTheme="minorHAnsi" w:cstheme="minorHAnsi"/>
          <w:color w:val="333333"/>
          <w:sz w:val="12"/>
          <w:szCs w:val="12"/>
        </w:rPr>
        <w:t xml:space="preserve"> optimal</w:t>
      </w:r>
      <w:r w:rsidRPr="002A75F2">
        <w:rPr>
          <w:rFonts w:asciiTheme="minorHAnsi" w:hAnsiTheme="minorHAnsi" w:cstheme="minorHAnsi"/>
          <w:color w:val="333333"/>
        </w:rPr>
        <w:t xml:space="preserve"> </w:t>
      </w:r>
      <w:r w:rsidRPr="002A75F2">
        <w:rPr>
          <w:rFonts w:asciiTheme="minorHAnsi" w:hAnsiTheme="minorHAnsi" w:cstheme="minorHAnsi"/>
          <w:color w:val="333333"/>
          <w:u w:val="single"/>
        </w:rPr>
        <w:t>service delivery while minimizing</w:t>
      </w:r>
      <w:r w:rsidRPr="002A75F2">
        <w:rPr>
          <w:rFonts w:asciiTheme="minorHAnsi" w:hAnsiTheme="minorHAnsi" w:cstheme="minorHAnsi"/>
          <w:color w:val="333333"/>
          <w:sz w:val="12"/>
          <w:szCs w:val="12"/>
        </w:rPr>
        <w:t xml:space="preserve"> the</w:t>
      </w:r>
      <w:r w:rsidRPr="002A75F2">
        <w:rPr>
          <w:rFonts w:asciiTheme="minorHAnsi" w:hAnsiTheme="minorHAnsi" w:cstheme="minorHAnsi"/>
          <w:color w:val="333333"/>
        </w:rPr>
        <w:t xml:space="preserve"> </w:t>
      </w:r>
      <w:r w:rsidRPr="002A75F2">
        <w:rPr>
          <w:rFonts w:asciiTheme="minorHAnsi" w:hAnsiTheme="minorHAnsi" w:cstheme="minorHAnsi"/>
          <w:color w:val="333333"/>
          <w:u w:val="single"/>
        </w:rPr>
        <w:t xml:space="preserve">hazard </w:t>
      </w:r>
      <w:r w:rsidRPr="004B7640">
        <w:rPr>
          <w:rFonts w:asciiTheme="minorHAnsi" w:hAnsiTheme="minorHAnsi" w:cstheme="minorHAnsi"/>
          <w:color w:val="333333"/>
          <w:u w:val="single"/>
        </w:rPr>
        <w:t>of direct person-to-person exposure</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w:t>
      </w:r>
      <w:hyperlink r:id="rId36" w:anchor="ref-CR7" w:tooltip="Smith AC, Thomas E, Snoswell CL, Haydon H, Mehrotra A, Clemensen J, et al. Telehealth for global emergencies: Implications for coronavirus disease 2019 (COVID-19). J Telemed Telecare. 2020:1357633X20916567. https://doi.org/&#10;https://doi.org/10.1177/1357633X2091" w:history="1">
        <w:r w:rsidRPr="00635528">
          <w:rPr>
            <w:rStyle w:val="Hyperlink"/>
            <w:rFonts w:asciiTheme="minorHAnsi" w:hAnsiTheme="minorHAnsi" w:cstheme="minorHAnsi"/>
            <w:color w:val="004B83"/>
            <w:sz w:val="12"/>
            <w:szCs w:val="12"/>
          </w:rPr>
          <w:t>7</w:t>
        </w:r>
      </w:hyperlink>
      <w:r w:rsidRPr="00635528">
        <w:rPr>
          <w:rFonts w:asciiTheme="minorHAnsi" w:hAnsiTheme="minorHAnsi" w:cstheme="minorHAnsi"/>
          <w:color w:val="333333"/>
          <w:sz w:val="12"/>
          <w:szCs w:val="12"/>
        </w:rPr>
        <w:t xml:space="preserve">, </w:t>
      </w:r>
      <w:hyperlink r:id="rId37" w:anchor="ref-CR14" w:tooltip="Zhou X, Snoswell CL, Harding LE, Bambling M, Edirippulige S, Bai X, et al. The role of Telehealth in reducing the mental health burden from COVID-19. Telemed E Health. 2020. &#10;https://doi.org/10.1089/tmj.2020.0068&#10;&#10;." w:history="1">
        <w:r w:rsidRPr="00635528">
          <w:rPr>
            <w:rStyle w:val="Hyperlink"/>
            <w:rFonts w:asciiTheme="minorHAnsi" w:hAnsiTheme="minorHAnsi" w:cstheme="minorHAnsi"/>
            <w:color w:val="004B83"/>
            <w:sz w:val="12"/>
            <w:szCs w:val="12"/>
          </w:rPr>
          <w:t>14</w:t>
        </w:r>
      </w:hyperlink>
      <w:r w:rsidRPr="00635528">
        <w:rPr>
          <w:rFonts w:asciiTheme="minorHAnsi" w:hAnsiTheme="minorHAnsi" w:cstheme="minorHAnsi"/>
          <w:color w:val="333333"/>
          <w:sz w:val="12"/>
          <w:szCs w:val="12"/>
        </w:rPr>
        <w:t>]. The use of telemedicine at the time of epidemic conditions (COVID-19 pandemic) has the potential to improve research of epidemiological, control of disease and management of clinical case [</w:t>
      </w:r>
      <w:hyperlink r:id="rId38" w:anchor="ref-CR7" w:tooltip="Smith AC, Thomas E, Snoswell CL, Haydon H, Mehrotra A, Clemensen J, et al. Telehealth for global emergencies: Implications for coronavirus disease 2019 (COVID-19). J Telemed Telecare. 2020:1357633X20916567. https://doi.org/&#10;https://doi.org/10.1177/1357633X2091" w:history="1">
        <w:r w:rsidRPr="00635528">
          <w:rPr>
            <w:rStyle w:val="Hyperlink"/>
            <w:rFonts w:asciiTheme="minorHAnsi" w:hAnsiTheme="minorHAnsi" w:cstheme="minorHAnsi"/>
            <w:color w:val="004B83"/>
            <w:sz w:val="12"/>
            <w:szCs w:val="12"/>
          </w:rPr>
          <w:t>7</w:t>
        </w:r>
      </w:hyperlink>
      <w:r w:rsidRPr="00635528">
        <w:rPr>
          <w:rFonts w:asciiTheme="minorHAnsi" w:hAnsiTheme="minorHAnsi" w:cstheme="minorHAnsi"/>
          <w:color w:val="333333"/>
          <w:sz w:val="12"/>
          <w:szCs w:val="12"/>
        </w:rPr>
        <w:t xml:space="preserve">, </w:t>
      </w:r>
      <w:hyperlink r:id="rId39" w:anchor="ref-CR14" w:tooltip="Zhou X, Snoswell CL, Harding LE, Bambling M, Edirippulige S, Bai X, et al. The role of Telehealth in reducing the mental health burden from COVID-19. Telemed E Health. 2020. &#10;https://doi.org/10.1089/tmj.2020.0068&#10;&#10;." w:history="1">
        <w:r w:rsidRPr="00635528">
          <w:rPr>
            <w:rStyle w:val="Hyperlink"/>
            <w:rFonts w:asciiTheme="minorHAnsi" w:hAnsiTheme="minorHAnsi" w:cstheme="minorHAnsi"/>
            <w:color w:val="004B83"/>
            <w:sz w:val="12"/>
            <w:szCs w:val="12"/>
          </w:rPr>
          <w:t>14</w:t>
        </w:r>
      </w:hyperlink>
      <w:r w:rsidRPr="00635528">
        <w:rPr>
          <w:rFonts w:asciiTheme="minorHAnsi" w:hAnsiTheme="minorHAnsi" w:cstheme="minorHAnsi"/>
          <w:color w:val="333333"/>
          <w:sz w:val="12"/>
          <w:szCs w:val="12"/>
        </w:rPr>
        <w:t xml:space="preserve">, </w:t>
      </w:r>
      <w:hyperlink r:id="rId40" w:anchor="ref-CR15" w:tooltip="Ohannessian R. Telemedicine: potential applications in epidemic situations. Eur Res Telemed/Rech Eur Téléméd 2015;4(3):95–98. https://doi.org/&#10;https://doi.org/10.1016/j.eurtel.2015.08.002&#10;&#10;." w:history="1">
        <w:r w:rsidRPr="00635528">
          <w:rPr>
            <w:rStyle w:val="Hyperlink"/>
            <w:rFonts w:asciiTheme="minorHAnsi" w:hAnsiTheme="minorHAnsi" w:cstheme="minorHAnsi"/>
            <w:color w:val="004B83"/>
            <w:sz w:val="12"/>
            <w:szCs w:val="12"/>
          </w:rPr>
          <w:t>15</w:t>
        </w:r>
      </w:hyperlink>
      <w:r w:rsidRPr="00635528">
        <w:rPr>
          <w:rFonts w:asciiTheme="minorHAnsi" w:hAnsiTheme="minorHAnsi" w:cstheme="minorHAnsi"/>
          <w:color w:val="333333"/>
          <w:sz w:val="12"/>
          <w:szCs w:val="12"/>
        </w:rPr>
        <w:t>]. The</w:t>
      </w:r>
      <w:r w:rsidRPr="00BD42DF">
        <w:rPr>
          <w:rFonts w:asciiTheme="minorHAnsi" w:hAnsiTheme="minorHAnsi" w:cstheme="minorHAnsi"/>
          <w:color w:val="333333"/>
        </w:rPr>
        <w:t xml:space="preserve"> </w:t>
      </w:r>
      <w:r w:rsidRPr="00340194">
        <w:rPr>
          <w:rFonts w:asciiTheme="minorHAnsi" w:hAnsiTheme="minorHAnsi" w:cstheme="minorHAnsi"/>
          <w:color w:val="333333"/>
          <w:highlight w:val="yellow"/>
          <w:u w:val="single"/>
        </w:rPr>
        <w:t>use of telehealth technology is</w:t>
      </w:r>
      <w:r w:rsidRPr="00340194">
        <w:rPr>
          <w:rFonts w:asciiTheme="minorHAnsi" w:hAnsiTheme="minorHAnsi" w:cstheme="minorHAnsi"/>
          <w:color w:val="333333"/>
          <w:highlight w:val="yellow"/>
        </w:rPr>
        <w:t xml:space="preserve"> </w:t>
      </w:r>
      <w:r w:rsidRPr="00635528">
        <w:rPr>
          <w:rFonts w:asciiTheme="minorHAnsi" w:hAnsiTheme="minorHAnsi" w:cstheme="minorHAnsi"/>
          <w:color w:val="333333"/>
          <w:sz w:val="12"/>
          <w:szCs w:val="12"/>
        </w:rPr>
        <w:t>a twenty-first century</w:t>
      </w:r>
      <w:r w:rsidRPr="00635528">
        <w:rPr>
          <w:rFonts w:asciiTheme="minorHAnsi" w:hAnsiTheme="minorHAnsi" w:cstheme="minorHAnsi"/>
          <w:color w:val="333333"/>
        </w:rPr>
        <w:t xml:space="preserve"> </w:t>
      </w:r>
      <w:r w:rsidRPr="00700DDF">
        <w:rPr>
          <w:rFonts w:asciiTheme="minorHAnsi" w:hAnsiTheme="minorHAnsi" w:cstheme="minorHAnsi"/>
          <w:color w:val="333333"/>
          <w:u w:val="single"/>
        </w:rPr>
        <w:t xml:space="preserve">approach </w:t>
      </w:r>
      <w:r w:rsidRPr="00700DDF">
        <w:rPr>
          <w:rFonts w:asciiTheme="minorHAnsi" w:hAnsiTheme="minorHAnsi" w:cstheme="minorHAnsi"/>
          <w:color w:val="333333"/>
          <w:sz w:val="12"/>
          <w:szCs w:val="12"/>
        </w:rPr>
        <w:t>that is</w:t>
      </w:r>
      <w:r w:rsidRPr="00700DDF">
        <w:rPr>
          <w:rFonts w:asciiTheme="minorHAnsi" w:hAnsiTheme="minorHAnsi" w:cstheme="minorHAnsi"/>
          <w:color w:val="333333"/>
          <w:u w:val="single"/>
        </w:rPr>
        <w:t xml:space="preserve"> </w:t>
      </w:r>
      <w:r w:rsidRPr="004B7640">
        <w:rPr>
          <w:rFonts w:asciiTheme="minorHAnsi" w:hAnsiTheme="minorHAnsi" w:cstheme="minorHAnsi"/>
          <w:color w:val="333333"/>
          <w:sz w:val="12"/>
          <w:szCs w:val="12"/>
        </w:rPr>
        <w:t>both</w:t>
      </w:r>
      <w:r w:rsidRPr="004B7640">
        <w:rPr>
          <w:rFonts w:asciiTheme="minorHAnsi" w:hAnsiTheme="minorHAnsi" w:cstheme="minorHAnsi"/>
          <w:color w:val="333333"/>
          <w:u w:val="single"/>
        </w:rPr>
        <w:t xml:space="preserve"> </w:t>
      </w:r>
      <w:r w:rsidRPr="00340194">
        <w:rPr>
          <w:rFonts w:asciiTheme="minorHAnsi" w:hAnsiTheme="minorHAnsi" w:cstheme="minorHAnsi"/>
          <w:color w:val="333333"/>
          <w:highlight w:val="yellow"/>
          <w:u w:val="single"/>
        </w:rPr>
        <w:t xml:space="preserve">patient-centered </w:t>
      </w:r>
      <w:r w:rsidRPr="00700DDF">
        <w:rPr>
          <w:rFonts w:asciiTheme="minorHAnsi" w:hAnsiTheme="minorHAnsi" w:cstheme="minorHAnsi"/>
          <w:color w:val="333333"/>
          <w:u w:val="single"/>
        </w:rPr>
        <w:t>and protects patients, physicians</w:t>
      </w:r>
      <w:r w:rsidRPr="00700DDF">
        <w:rPr>
          <w:rFonts w:asciiTheme="minorHAnsi" w:hAnsiTheme="minorHAnsi" w:cstheme="minorHAnsi"/>
          <w:color w:val="333333"/>
        </w:rPr>
        <w:t>,</w:t>
      </w:r>
      <w:r w:rsidRPr="00BD42DF">
        <w:rPr>
          <w:rFonts w:asciiTheme="minorHAnsi" w:hAnsiTheme="minorHAnsi" w:cstheme="minorHAnsi"/>
          <w:color w:val="333333"/>
        </w:rPr>
        <w:t xml:space="preserve"> </w:t>
      </w:r>
      <w:r w:rsidRPr="001027D8">
        <w:rPr>
          <w:rFonts w:asciiTheme="minorHAnsi" w:hAnsiTheme="minorHAnsi" w:cstheme="minorHAnsi"/>
          <w:color w:val="333333"/>
          <w:sz w:val="12"/>
          <w:szCs w:val="12"/>
        </w:rPr>
        <w:t>as well as others [</w:t>
      </w:r>
      <w:hyperlink r:id="rId41" w:anchor="ref-CR16" w:tooltip="Kruse CS, Krowski N, Rodriguez B, Tran L, Vela J, Brooks M. Telehealth and patient satisfaction: a systematic review and narrative analysis. BMJ Open 2017;7(8):e016242. http://dx.doi.org/&#10;https://doi.org/10.1136/bmjopen-2017-016242&#10;&#10;." w:history="1">
        <w:r w:rsidRPr="001027D8">
          <w:rPr>
            <w:rStyle w:val="Hyperlink"/>
            <w:rFonts w:asciiTheme="minorHAnsi" w:hAnsiTheme="minorHAnsi" w:cstheme="minorHAnsi"/>
            <w:color w:val="004B83"/>
            <w:sz w:val="12"/>
            <w:szCs w:val="12"/>
          </w:rPr>
          <w:t>16</w:t>
        </w:r>
      </w:hyperlink>
      <w:r w:rsidRPr="001027D8">
        <w:rPr>
          <w:rFonts w:asciiTheme="minorHAnsi" w:hAnsiTheme="minorHAnsi" w:cstheme="minorHAnsi"/>
          <w:color w:val="333333"/>
          <w:sz w:val="12"/>
          <w:szCs w:val="12"/>
        </w:rPr>
        <w:t xml:space="preserve">, </w:t>
      </w:r>
      <w:hyperlink r:id="rId42" w:anchor="ref-CR17" w:tooltip="Campion EW, Dorsey E, Topol E. State of telehealth. N Engl J Med 2016;375(2):154–161. https://doi.org/&#10;https://doi.org/10.1056/NEJMra1601705&#10;&#10;." w:history="1">
        <w:r w:rsidRPr="001027D8">
          <w:rPr>
            <w:rStyle w:val="Hyperlink"/>
            <w:rFonts w:asciiTheme="minorHAnsi" w:hAnsiTheme="minorHAnsi" w:cstheme="minorHAnsi"/>
            <w:color w:val="004B83"/>
            <w:sz w:val="12"/>
            <w:szCs w:val="12"/>
          </w:rPr>
          <w:t>17</w:t>
        </w:r>
      </w:hyperlink>
      <w:r w:rsidRPr="001027D8">
        <w:rPr>
          <w:rFonts w:asciiTheme="minorHAnsi" w:hAnsiTheme="minorHAnsi" w:cstheme="minorHAnsi"/>
          <w:color w:val="333333"/>
          <w:sz w:val="12"/>
          <w:szCs w:val="12"/>
        </w:rPr>
        <w:t xml:space="preserve">]. Telehealth is the delivery of health care services by health care </w:t>
      </w:r>
      <w:r w:rsidRPr="002A75F2">
        <w:rPr>
          <w:rFonts w:asciiTheme="minorHAnsi" w:hAnsiTheme="minorHAnsi" w:cstheme="minorHAnsi"/>
          <w:color w:val="333333"/>
          <w:sz w:val="12"/>
          <w:szCs w:val="12"/>
        </w:rPr>
        <w:t>professionals, where distance is a critical factor, through using information and communication technologies (ICT) for the exchange of valid and correct information [</w:t>
      </w:r>
      <w:hyperlink r:id="rId43" w:anchor="ref-CR18" w:tooltip="Organization WHO. Telemedicine: opportunities and developments in member states. Report on the second global survey on eHealth: world health Organization; 2010." w:history="1">
        <w:r w:rsidRPr="002A75F2">
          <w:rPr>
            <w:rStyle w:val="Hyperlink"/>
            <w:rFonts w:asciiTheme="minorHAnsi" w:hAnsiTheme="minorHAnsi" w:cstheme="minorHAnsi"/>
            <w:color w:val="004B83"/>
            <w:sz w:val="12"/>
            <w:szCs w:val="12"/>
          </w:rPr>
          <w:t>18</w:t>
        </w:r>
      </w:hyperlink>
      <w:r w:rsidRPr="002A75F2">
        <w:rPr>
          <w:rFonts w:asciiTheme="minorHAnsi" w:hAnsiTheme="minorHAnsi" w:cstheme="minorHAnsi"/>
          <w:color w:val="333333"/>
          <w:sz w:val="12"/>
          <w:szCs w:val="12"/>
        </w:rPr>
        <w:t xml:space="preserve">]. Telehealth services are </w:t>
      </w:r>
      <w:proofErr w:type="spellStart"/>
      <w:r w:rsidRPr="002A75F2">
        <w:rPr>
          <w:rFonts w:asciiTheme="minorHAnsi" w:hAnsiTheme="minorHAnsi" w:cstheme="minorHAnsi"/>
          <w:color w:val="333333"/>
          <w:sz w:val="12"/>
          <w:szCs w:val="12"/>
        </w:rPr>
        <w:t>renderdusing</w:t>
      </w:r>
      <w:proofErr w:type="spellEnd"/>
      <w:r w:rsidRPr="002A75F2">
        <w:rPr>
          <w:rFonts w:asciiTheme="minorHAnsi" w:hAnsiTheme="minorHAnsi" w:cstheme="minorHAnsi"/>
          <w:color w:val="333333"/>
          <w:sz w:val="12"/>
          <w:szCs w:val="12"/>
        </w:rPr>
        <w:t xml:space="preserve"> real-time or store-and-forward techniques [</w:t>
      </w:r>
      <w:hyperlink r:id="rId44" w:anchor="ref-CR19" w:tooltip="Bradford N, Caffery L, Smith A. Telehealth services in rural and remote Australia: a systematic review of models of care and factors influencing success and sustainability 2016. https://doi.org/&#10;https://doi.org/10.22605/RRH3808&#10;&#10;." w:history="1">
        <w:r w:rsidRPr="002A75F2">
          <w:rPr>
            <w:rStyle w:val="Hyperlink"/>
            <w:rFonts w:asciiTheme="minorHAnsi" w:hAnsiTheme="minorHAnsi" w:cstheme="minorHAnsi"/>
            <w:color w:val="004B83"/>
            <w:sz w:val="12"/>
            <w:szCs w:val="12"/>
          </w:rPr>
          <w:t>19</w:t>
        </w:r>
      </w:hyperlink>
      <w:r w:rsidRPr="002A75F2">
        <w:rPr>
          <w:rFonts w:asciiTheme="minorHAnsi" w:hAnsiTheme="minorHAnsi" w:cstheme="minorHAnsi"/>
          <w:color w:val="333333"/>
          <w:sz w:val="12"/>
          <w:szCs w:val="12"/>
        </w:rPr>
        <w:t>]. With the rapid evolution and downsizing of portable electronics, most families have at least one device of digital, such as smartphones [</w:t>
      </w:r>
      <w:hyperlink r:id="rId45" w:anchor="ref-CR20" w:tooltip="Valle J, Godby T, Paul III DP, Smith H, Coustasse A. Use of smartphones for clinical and medical education. Health Care Manag 2017;36(3):293–300. https://doi.org/&#10;https://doi.org/10.1097/HCM.0000000000000176&#10;&#10;." w:history="1">
        <w:r w:rsidRPr="002A75F2">
          <w:rPr>
            <w:rStyle w:val="Hyperlink"/>
            <w:rFonts w:asciiTheme="minorHAnsi" w:hAnsiTheme="minorHAnsi" w:cstheme="minorHAnsi"/>
            <w:color w:val="004B83"/>
            <w:sz w:val="12"/>
            <w:szCs w:val="12"/>
          </w:rPr>
          <w:t>20</w:t>
        </w:r>
      </w:hyperlink>
      <w:r w:rsidRPr="002A75F2">
        <w:rPr>
          <w:rFonts w:asciiTheme="minorHAnsi" w:hAnsiTheme="minorHAnsi" w:cstheme="minorHAnsi"/>
          <w:color w:val="333333"/>
          <w:sz w:val="12"/>
          <w:szCs w:val="12"/>
        </w:rPr>
        <w:t>] and webcams that provide communication between patient and healthcare provider [</w:t>
      </w:r>
      <w:hyperlink r:id="rId46" w:anchor="ref-CR21" w:tooltip="Jahanshir A, Karimialavijeh E, Sheikh H, Vahedi M, Momeni M. Smartphones and medical applications in the emergency department daily practice. Emergency. 2017;5(1). PMID: 28286821." w:history="1">
        <w:r w:rsidRPr="002A75F2">
          <w:rPr>
            <w:rStyle w:val="Hyperlink"/>
            <w:rFonts w:asciiTheme="minorHAnsi" w:hAnsiTheme="minorHAnsi" w:cstheme="minorHAnsi"/>
            <w:color w:val="004B83"/>
            <w:sz w:val="12"/>
            <w:szCs w:val="12"/>
          </w:rPr>
          <w:t>21</w:t>
        </w:r>
      </w:hyperlink>
      <w:r w:rsidRPr="002A75F2">
        <w:rPr>
          <w:rFonts w:asciiTheme="minorHAnsi" w:hAnsiTheme="minorHAnsi" w:cstheme="minorHAnsi"/>
          <w:color w:val="333333"/>
          <w:sz w:val="12"/>
          <w:szCs w:val="12"/>
        </w:rPr>
        <w:t>].</w:t>
      </w:r>
      <w:r w:rsidRPr="002A75F2">
        <w:rPr>
          <w:rFonts w:asciiTheme="minorHAnsi" w:hAnsiTheme="minorHAnsi" w:cstheme="minorHAnsi"/>
          <w:color w:val="333333"/>
        </w:rPr>
        <w:t xml:space="preserve"> </w:t>
      </w:r>
      <w:r w:rsidRPr="002A75F2">
        <w:rPr>
          <w:rFonts w:asciiTheme="minorHAnsi" w:hAnsiTheme="minorHAnsi" w:cstheme="minorHAnsi"/>
          <w:color w:val="333333"/>
          <w:u w:val="single"/>
        </w:rPr>
        <w:t>Video conferencing</w:t>
      </w:r>
      <w:r w:rsidRPr="002A75F2">
        <w:rPr>
          <w:rFonts w:asciiTheme="minorHAnsi" w:hAnsiTheme="minorHAnsi" w:cstheme="minorHAnsi"/>
          <w:color w:val="333333"/>
          <w:sz w:val="12"/>
          <w:szCs w:val="12"/>
        </w:rPr>
        <w:t xml:space="preserve"> and</w:t>
      </w:r>
      <w:r w:rsidRPr="002A75F2">
        <w:rPr>
          <w:rFonts w:asciiTheme="minorHAnsi" w:hAnsiTheme="minorHAnsi" w:cstheme="minorHAnsi"/>
          <w:color w:val="333333"/>
          <w:u w:val="single"/>
        </w:rPr>
        <w:t xml:space="preserve"> </w:t>
      </w:r>
      <w:r w:rsidRPr="002A75F2">
        <w:rPr>
          <w:rFonts w:asciiTheme="minorHAnsi" w:hAnsiTheme="minorHAnsi" w:cstheme="minorHAnsi"/>
          <w:color w:val="333333"/>
          <w:sz w:val="12"/>
          <w:szCs w:val="12"/>
          <w:u w:val="single"/>
        </w:rPr>
        <w:t>similar</w:t>
      </w:r>
      <w:r w:rsidRPr="002A75F2">
        <w:rPr>
          <w:rFonts w:asciiTheme="minorHAnsi" w:hAnsiTheme="minorHAnsi" w:cstheme="minorHAnsi"/>
          <w:color w:val="333333"/>
        </w:rPr>
        <w:t xml:space="preserve"> </w:t>
      </w:r>
      <w:r w:rsidRPr="002A75F2">
        <w:rPr>
          <w:rFonts w:asciiTheme="minorHAnsi" w:hAnsiTheme="minorHAnsi" w:cstheme="minorHAnsi"/>
          <w:color w:val="333333"/>
          <w:sz w:val="12"/>
          <w:szCs w:val="12"/>
        </w:rPr>
        <w:t>television</w:t>
      </w:r>
      <w:r w:rsidRPr="002A75F2">
        <w:rPr>
          <w:rFonts w:asciiTheme="minorHAnsi" w:hAnsiTheme="minorHAnsi" w:cstheme="minorHAnsi"/>
          <w:color w:val="333333"/>
        </w:rPr>
        <w:t xml:space="preserve"> </w:t>
      </w:r>
      <w:r w:rsidRPr="002A75F2">
        <w:rPr>
          <w:rFonts w:asciiTheme="minorHAnsi" w:hAnsiTheme="minorHAnsi" w:cstheme="minorHAnsi"/>
          <w:color w:val="333333"/>
          <w:u w:val="single"/>
        </w:rPr>
        <w:t xml:space="preserve">systems </w:t>
      </w:r>
      <w:r w:rsidRPr="002A75F2">
        <w:rPr>
          <w:rFonts w:asciiTheme="minorHAnsi" w:hAnsiTheme="minorHAnsi" w:cstheme="minorHAnsi"/>
          <w:color w:val="333333"/>
          <w:sz w:val="12"/>
          <w:szCs w:val="12"/>
        </w:rPr>
        <w:t>are also</w:t>
      </w:r>
      <w:r w:rsidRPr="002A75F2">
        <w:rPr>
          <w:rFonts w:asciiTheme="minorHAnsi" w:hAnsiTheme="minorHAnsi" w:cstheme="minorHAnsi"/>
          <w:color w:val="333333"/>
        </w:rPr>
        <w:t xml:space="preserve"> </w:t>
      </w:r>
      <w:r w:rsidRPr="002A75F2">
        <w:rPr>
          <w:rFonts w:asciiTheme="minorHAnsi" w:hAnsiTheme="minorHAnsi" w:cstheme="minorHAnsi"/>
          <w:color w:val="333333"/>
          <w:sz w:val="12"/>
          <w:szCs w:val="12"/>
        </w:rPr>
        <w:t>used to</w:t>
      </w:r>
      <w:r w:rsidRPr="002A75F2">
        <w:rPr>
          <w:rFonts w:asciiTheme="minorHAnsi" w:hAnsiTheme="minorHAnsi" w:cstheme="minorHAnsi"/>
          <w:color w:val="333333"/>
          <w:u w:val="single"/>
        </w:rPr>
        <w:t xml:space="preserve"> provide health care programs for people </w:t>
      </w:r>
      <w:r w:rsidRPr="002A75F2">
        <w:rPr>
          <w:rFonts w:asciiTheme="minorHAnsi" w:hAnsiTheme="minorHAnsi" w:cstheme="minorHAnsi"/>
          <w:color w:val="333333"/>
          <w:sz w:val="12"/>
          <w:szCs w:val="12"/>
        </w:rPr>
        <w:t>who are</w:t>
      </w:r>
      <w:r w:rsidRPr="002A75F2">
        <w:rPr>
          <w:rFonts w:asciiTheme="minorHAnsi" w:hAnsiTheme="minorHAnsi" w:cstheme="minorHAnsi"/>
          <w:color w:val="333333"/>
          <w:u w:val="single"/>
        </w:rPr>
        <w:t xml:space="preserve"> hospitalized or in quarantine</w:t>
      </w:r>
      <w:r w:rsidRPr="002A75F2">
        <w:rPr>
          <w:rFonts w:asciiTheme="minorHAnsi" w:hAnsiTheme="minorHAnsi" w:cstheme="minorHAnsi"/>
          <w:color w:val="333333"/>
        </w:rPr>
        <w:t xml:space="preserve"> </w:t>
      </w:r>
      <w:r w:rsidRPr="002A75F2">
        <w:rPr>
          <w:rFonts w:asciiTheme="minorHAnsi" w:hAnsiTheme="minorHAnsi" w:cstheme="minorHAnsi"/>
          <w:color w:val="333333"/>
          <w:sz w:val="12"/>
          <w:szCs w:val="12"/>
        </w:rPr>
        <w:t>to reduce</w:t>
      </w:r>
      <w:r w:rsidRPr="00635528">
        <w:rPr>
          <w:rFonts w:asciiTheme="minorHAnsi" w:hAnsiTheme="minorHAnsi" w:cstheme="minorHAnsi"/>
          <w:color w:val="333333"/>
          <w:sz w:val="12"/>
          <w:szCs w:val="12"/>
        </w:rPr>
        <w:t xml:space="preserve"> the risk of exposure to others and employees [</w:t>
      </w:r>
      <w:hyperlink r:id="rId47" w:anchor="ref-CR7" w:tooltip="Smith AC, Thomas E, Snoswell CL, Haydon H, Mehrotra A, Clemensen J, et al. Telehealth for global emergencies: Implications for coronavirus disease 2019 (COVID-19). J Telemed Telecare. 2020:1357633X20916567. https://doi.org/&#10;https://doi.org/10.1177/1357633X2091" w:history="1">
        <w:r w:rsidRPr="00635528">
          <w:rPr>
            <w:rStyle w:val="Hyperlink"/>
            <w:rFonts w:asciiTheme="minorHAnsi" w:hAnsiTheme="minorHAnsi" w:cstheme="minorHAnsi"/>
            <w:color w:val="004B83"/>
            <w:sz w:val="12"/>
            <w:szCs w:val="12"/>
          </w:rPr>
          <w:t>7</w:t>
        </w:r>
      </w:hyperlink>
      <w:r w:rsidRPr="00635528">
        <w:rPr>
          <w:rFonts w:asciiTheme="minorHAnsi" w:hAnsiTheme="minorHAnsi" w:cstheme="minorHAnsi"/>
          <w:color w:val="333333"/>
          <w:sz w:val="12"/>
          <w:szCs w:val="12"/>
        </w:rPr>
        <w:t>].</w:t>
      </w:r>
      <w:r w:rsidRPr="00BD42DF">
        <w:rPr>
          <w:rFonts w:asciiTheme="minorHAnsi" w:hAnsiTheme="minorHAnsi" w:cstheme="minorHAnsi"/>
          <w:color w:val="333333"/>
        </w:rPr>
        <w:t xml:space="preserve"> </w:t>
      </w:r>
      <w:r w:rsidRPr="0023116D">
        <w:rPr>
          <w:rFonts w:asciiTheme="minorHAnsi" w:hAnsiTheme="minorHAnsi" w:cstheme="minorHAnsi"/>
          <w:color w:val="333333"/>
          <w:u w:val="single"/>
        </w:rPr>
        <w:t>Physicians who are in quarantine can employ these services to take care of their patients remotely [</w:t>
      </w:r>
      <w:hyperlink r:id="rId48" w:anchor="ref-CR8" w:tooltip="Hollander JE, Carr BG. Virtually perfect? Telemedicine for covid-19. N Engl J Med 2020. https://doi.org/&#10;https://doi.org/10.1056/NEJMp2003539&#10;&#10;." w:history="1">
        <w:r w:rsidRPr="00BD42DF">
          <w:rPr>
            <w:rStyle w:val="Hyperlink"/>
            <w:rFonts w:asciiTheme="minorHAnsi" w:hAnsiTheme="minorHAnsi" w:cstheme="minorHAnsi"/>
            <w:color w:val="004B83"/>
          </w:rPr>
          <w:t>8</w:t>
        </w:r>
      </w:hyperlink>
      <w:r w:rsidRPr="00BD42DF">
        <w:rPr>
          <w:rFonts w:asciiTheme="minorHAnsi" w:hAnsiTheme="minorHAnsi" w:cstheme="minorHAnsi"/>
          <w:color w:val="333333"/>
        </w:rPr>
        <w:t xml:space="preserve">, </w:t>
      </w:r>
      <w:hyperlink r:id="rId49" w:anchor="ref-CR22" w:tooltip="Canady VA. COVID-19 outbreak represents a new way of mental health service delivery. Ment Heal Wkly 2020; 30(12):1–4. https://doi.org/&#10;https://doi.org/10.1002/mhw.32282&#10;&#10;." w:history="1">
        <w:r w:rsidRPr="00BD42DF">
          <w:rPr>
            <w:rStyle w:val="Hyperlink"/>
            <w:rFonts w:asciiTheme="minorHAnsi" w:hAnsiTheme="minorHAnsi" w:cstheme="minorHAnsi"/>
            <w:color w:val="004B83"/>
          </w:rPr>
          <w:t>22</w:t>
        </w:r>
      </w:hyperlink>
      <w:r w:rsidRPr="00635528">
        <w:rPr>
          <w:rFonts w:asciiTheme="minorHAnsi" w:hAnsiTheme="minorHAnsi" w:cstheme="minorHAnsi"/>
          <w:color w:val="333333"/>
          <w:sz w:val="12"/>
          <w:szCs w:val="12"/>
        </w:rPr>
        <w:t>]. In addition</w:t>
      </w:r>
      <w:r w:rsidRPr="00BD42DF">
        <w:rPr>
          <w:rFonts w:asciiTheme="minorHAnsi" w:hAnsiTheme="minorHAnsi" w:cstheme="minorHAnsi"/>
          <w:color w:val="333333"/>
        </w:rPr>
        <w:t xml:space="preserve">, </w:t>
      </w:r>
      <w:r w:rsidRPr="00700DDF">
        <w:rPr>
          <w:rFonts w:asciiTheme="minorHAnsi" w:hAnsiTheme="minorHAnsi" w:cstheme="minorHAnsi"/>
          <w:color w:val="333333"/>
          <w:sz w:val="12"/>
          <w:szCs w:val="12"/>
        </w:rPr>
        <w:t>covering multiple sites with a</w:t>
      </w:r>
      <w:r w:rsidRPr="004B7640">
        <w:rPr>
          <w:rFonts w:asciiTheme="minorHAnsi" w:hAnsiTheme="minorHAnsi" w:cstheme="minorHAnsi"/>
          <w:color w:val="333333"/>
          <w:u w:val="single"/>
        </w:rPr>
        <w:t xml:space="preserve"> </w:t>
      </w:r>
      <w:r w:rsidRPr="002D5274">
        <w:rPr>
          <w:rFonts w:asciiTheme="minorHAnsi" w:hAnsiTheme="minorHAnsi" w:cstheme="minorHAnsi"/>
          <w:color w:val="333333"/>
          <w:u w:val="single"/>
        </w:rPr>
        <w:t xml:space="preserve">tele-physician can </w:t>
      </w:r>
      <w:r w:rsidRPr="002A75F2">
        <w:rPr>
          <w:rFonts w:asciiTheme="minorHAnsi" w:hAnsiTheme="minorHAnsi" w:cstheme="minorHAnsi"/>
          <w:b/>
          <w:bCs/>
          <w:color w:val="333333"/>
          <w:highlight w:val="yellow"/>
          <w:u w:val="single"/>
        </w:rPr>
        <w:t>address</w:t>
      </w:r>
      <w:r w:rsidRPr="002A75F2">
        <w:rPr>
          <w:rFonts w:asciiTheme="minorHAnsi" w:hAnsiTheme="minorHAnsi" w:cstheme="minorHAnsi"/>
          <w:b/>
          <w:bCs/>
          <w:color w:val="333333"/>
        </w:rPr>
        <w:t xml:space="preserve"> </w:t>
      </w:r>
      <w:r w:rsidRPr="00635528">
        <w:rPr>
          <w:rFonts w:asciiTheme="minorHAnsi" w:hAnsiTheme="minorHAnsi" w:cstheme="minorHAnsi"/>
          <w:color w:val="333333"/>
          <w:sz w:val="12"/>
          <w:szCs w:val="12"/>
        </w:rPr>
        <w:t>some of the</w:t>
      </w:r>
      <w:r w:rsidRPr="00BD42DF">
        <w:rPr>
          <w:rFonts w:asciiTheme="minorHAnsi" w:hAnsiTheme="minorHAnsi" w:cstheme="minorHAnsi"/>
          <w:color w:val="333333"/>
        </w:rPr>
        <w:t xml:space="preserve"> </w:t>
      </w:r>
      <w:r w:rsidRPr="00340194">
        <w:rPr>
          <w:rFonts w:asciiTheme="minorHAnsi" w:hAnsiTheme="minorHAnsi" w:cstheme="minorHAnsi"/>
          <w:color w:val="333333"/>
          <w:highlight w:val="yellow"/>
          <w:u w:val="single"/>
        </w:rPr>
        <w:t>challenges of the workforce</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w:t>
      </w:r>
      <w:hyperlink r:id="rId50" w:anchor="ref-CR8" w:tooltip="Hollander JE, Carr BG. Virtually perfect? Telemedicine for covid-19. N Engl J Med 2020. https://doi.org/&#10;https://doi.org/10.1056/NEJMp2003539&#10;&#10;." w:history="1">
        <w:r w:rsidRPr="00635528">
          <w:rPr>
            <w:rStyle w:val="Hyperlink"/>
            <w:rFonts w:asciiTheme="minorHAnsi" w:hAnsiTheme="minorHAnsi" w:cstheme="minorHAnsi"/>
            <w:color w:val="004B83"/>
            <w:sz w:val="12"/>
            <w:szCs w:val="12"/>
          </w:rPr>
          <w:t>8</w:t>
        </w:r>
      </w:hyperlink>
      <w:r w:rsidRPr="00635528">
        <w:rPr>
          <w:rFonts w:asciiTheme="minorHAnsi" w:hAnsiTheme="minorHAnsi" w:cstheme="minorHAnsi"/>
          <w:color w:val="333333"/>
          <w:sz w:val="12"/>
          <w:szCs w:val="12"/>
        </w:rPr>
        <w:t xml:space="preserve">, </w:t>
      </w:r>
      <w:hyperlink r:id="rId51" w:anchor="ref-CR23" w:tooltip="Greenhalgh T, Wherton J, Shaw S, Morrison C. Video consultations for covid-19. Br Med J Publishing Group; 2020. https://doi.org/&#10;https://doi.org/10.2196/18378&#10;&#10;." w:history="1">
        <w:r w:rsidRPr="00635528">
          <w:rPr>
            <w:rStyle w:val="Hyperlink"/>
            <w:rFonts w:asciiTheme="minorHAnsi" w:hAnsiTheme="minorHAnsi" w:cstheme="minorHAnsi"/>
            <w:color w:val="004B83"/>
            <w:sz w:val="12"/>
            <w:szCs w:val="12"/>
          </w:rPr>
          <w:t>23</w:t>
        </w:r>
      </w:hyperlink>
      <w:r w:rsidRPr="00635528">
        <w:rPr>
          <w:rFonts w:asciiTheme="minorHAnsi" w:hAnsiTheme="minorHAnsi" w:cstheme="minorHAnsi"/>
          <w:color w:val="333333"/>
          <w:sz w:val="12"/>
          <w:szCs w:val="12"/>
        </w:rPr>
        <w:t>]. There are various benefits in using technology of telehealth, especially in non-emergency / routine care and in cases where services do not require direct patient-provider interaction, such as providing psychological services [</w:t>
      </w:r>
      <w:hyperlink r:id="rId52" w:anchor="ref-CR24" w:tooltip="Fortney JC, Pyne JM, Edlund MJ, Williams DK, Robinson DE, Mittal D, et al. A randomized trial of telemedicine-based collaborative care for depression. J Gen Intern Med. 2007;22(8):1086–93." w:history="1">
        <w:r w:rsidRPr="00635528">
          <w:rPr>
            <w:rStyle w:val="Hyperlink"/>
            <w:rFonts w:asciiTheme="minorHAnsi" w:hAnsiTheme="minorHAnsi" w:cstheme="minorHAnsi"/>
            <w:color w:val="004B83"/>
            <w:sz w:val="12"/>
            <w:szCs w:val="12"/>
          </w:rPr>
          <w:t>24</w:t>
        </w:r>
      </w:hyperlink>
      <w:r w:rsidRPr="00635528">
        <w:rPr>
          <w:rFonts w:asciiTheme="minorHAnsi" w:hAnsiTheme="minorHAnsi" w:cstheme="minorHAnsi"/>
          <w:color w:val="333333"/>
          <w:sz w:val="12"/>
          <w:szCs w:val="12"/>
        </w:rPr>
        <w:t>].</w:t>
      </w:r>
      <w:r w:rsidRPr="00BD42DF">
        <w:rPr>
          <w:rFonts w:asciiTheme="minorHAnsi" w:hAnsiTheme="minorHAnsi" w:cstheme="minorHAnsi"/>
          <w:color w:val="333333"/>
        </w:rPr>
        <w:t xml:space="preserve"> </w:t>
      </w:r>
      <w:r w:rsidRPr="00340194">
        <w:rPr>
          <w:rFonts w:asciiTheme="minorHAnsi" w:hAnsiTheme="minorHAnsi" w:cstheme="minorHAnsi"/>
          <w:color w:val="333333"/>
          <w:highlight w:val="yellow"/>
          <w:u w:val="single"/>
        </w:rPr>
        <w:t xml:space="preserve">Remote care </w:t>
      </w:r>
      <w:r w:rsidRPr="00340194">
        <w:rPr>
          <w:rFonts w:asciiTheme="minorHAnsi" w:hAnsiTheme="minorHAnsi" w:cstheme="minorHAnsi"/>
          <w:b/>
          <w:bCs/>
          <w:color w:val="333333"/>
          <w:highlight w:val="yellow"/>
          <w:u w:val="single"/>
        </w:rPr>
        <w:t>reduces</w:t>
      </w:r>
      <w:r w:rsidRPr="00340194">
        <w:rPr>
          <w:rFonts w:asciiTheme="minorHAnsi" w:hAnsiTheme="minorHAnsi" w:cstheme="minorHAnsi"/>
          <w:color w:val="333333"/>
          <w:highlight w:val="yellow"/>
          <w:u w:val="single"/>
        </w:rPr>
        <w:t xml:space="preserve"> </w:t>
      </w:r>
      <w:r w:rsidRPr="004B7640">
        <w:rPr>
          <w:rFonts w:asciiTheme="minorHAnsi" w:hAnsiTheme="minorHAnsi" w:cstheme="minorHAnsi"/>
          <w:color w:val="333333"/>
          <w:sz w:val="12"/>
          <w:szCs w:val="12"/>
        </w:rPr>
        <w:t>the</w:t>
      </w:r>
      <w:r w:rsidRPr="00340194">
        <w:rPr>
          <w:rFonts w:asciiTheme="minorHAnsi" w:hAnsiTheme="minorHAnsi" w:cstheme="minorHAnsi"/>
          <w:color w:val="333333"/>
          <w:highlight w:val="yellow"/>
          <w:u w:val="single"/>
        </w:rPr>
        <w:t xml:space="preserve"> use of resources </w:t>
      </w:r>
      <w:r w:rsidRPr="007761B6">
        <w:rPr>
          <w:rFonts w:asciiTheme="minorHAnsi" w:hAnsiTheme="minorHAnsi" w:cstheme="minorHAnsi"/>
          <w:color w:val="333333"/>
          <w:u w:val="single"/>
        </w:rPr>
        <w:t xml:space="preserve">in health centers, </w:t>
      </w:r>
      <w:r w:rsidRPr="007761B6">
        <w:rPr>
          <w:rFonts w:asciiTheme="minorHAnsi" w:hAnsiTheme="minorHAnsi" w:cstheme="minorHAnsi"/>
          <w:color w:val="333333"/>
          <w:sz w:val="12"/>
          <w:szCs w:val="12"/>
        </w:rPr>
        <w:t>improves</w:t>
      </w:r>
      <w:r w:rsidRPr="004B7640">
        <w:rPr>
          <w:rFonts w:asciiTheme="minorHAnsi" w:hAnsiTheme="minorHAnsi" w:cstheme="minorHAnsi"/>
          <w:color w:val="333333"/>
          <w:sz w:val="12"/>
          <w:szCs w:val="12"/>
        </w:rPr>
        <w:t xml:space="preserve"> access to care,</w:t>
      </w:r>
      <w:r w:rsidRPr="004B7640">
        <w:rPr>
          <w:rFonts w:asciiTheme="minorHAnsi" w:hAnsiTheme="minorHAnsi" w:cstheme="minorHAnsi"/>
          <w:color w:val="333333"/>
          <w:u w:val="single"/>
        </w:rPr>
        <w:t xml:space="preserve"> </w:t>
      </w:r>
      <w:r w:rsidRPr="00340194">
        <w:rPr>
          <w:rFonts w:asciiTheme="minorHAnsi" w:hAnsiTheme="minorHAnsi" w:cstheme="minorHAnsi"/>
          <w:color w:val="333333"/>
          <w:highlight w:val="yellow"/>
          <w:u w:val="single"/>
        </w:rPr>
        <w:t xml:space="preserve">while </w:t>
      </w:r>
      <w:r w:rsidRPr="00340194">
        <w:rPr>
          <w:rFonts w:asciiTheme="minorHAnsi" w:hAnsiTheme="minorHAnsi" w:cstheme="minorHAnsi"/>
          <w:b/>
          <w:bCs/>
          <w:color w:val="333333"/>
          <w:highlight w:val="yellow"/>
          <w:u w:val="single"/>
        </w:rPr>
        <w:t>minimizing</w:t>
      </w:r>
      <w:r w:rsidRPr="00340194">
        <w:rPr>
          <w:rFonts w:asciiTheme="minorHAnsi" w:hAnsiTheme="minorHAnsi" w:cstheme="minorHAnsi"/>
          <w:color w:val="333333"/>
          <w:highlight w:val="yellow"/>
          <w:u w:val="single"/>
        </w:rPr>
        <w:t xml:space="preserve"> </w:t>
      </w:r>
      <w:r w:rsidRPr="00635528">
        <w:rPr>
          <w:rFonts w:asciiTheme="minorHAnsi" w:hAnsiTheme="minorHAnsi" w:cstheme="minorHAnsi"/>
          <w:color w:val="333333"/>
          <w:sz w:val="12"/>
          <w:szCs w:val="12"/>
        </w:rPr>
        <w:t>the</w:t>
      </w:r>
      <w:r w:rsidRPr="00340194">
        <w:rPr>
          <w:rFonts w:asciiTheme="minorHAnsi" w:hAnsiTheme="minorHAnsi" w:cstheme="minorHAnsi"/>
          <w:color w:val="333333"/>
          <w:highlight w:val="yellow"/>
        </w:rPr>
        <w:t xml:space="preserve"> </w:t>
      </w:r>
      <w:r w:rsidRPr="00340194">
        <w:rPr>
          <w:rFonts w:asciiTheme="minorHAnsi" w:hAnsiTheme="minorHAnsi" w:cstheme="minorHAnsi"/>
          <w:color w:val="333333"/>
          <w:highlight w:val="yellow"/>
          <w:u w:val="single"/>
        </w:rPr>
        <w:t>risk of</w:t>
      </w:r>
      <w:r w:rsidRPr="007761B6">
        <w:rPr>
          <w:rFonts w:asciiTheme="minorHAnsi" w:hAnsiTheme="minorHAnsi" w:cstheme="minorHAnsi"/>
          <w:color w:val="333333"/>
          <w:u w:val="single"/>
        </w:rPr>
        <w:t xml:space="preserve"> direct </w:t>
      </w:r>
      <w:r w:rsidRPr="00340194">
        <w:rPr>
          <w:rFonts w:asciiTheme="minorHAnsi" w:hAnsiTheme="minorHAnsi" w:cstheme="minorHAnsi"/>
          <w:color w:val="333333"/>
          <w:highlight w:val="yellow"/>
          <w:u w:val="single"/>
        </w:rPr>
        <w:t>transmission</w:t>
      </w:r>
      <w:r w:rsidRPr="00635528">
        <w:rPr>
          <w:rFonts w:asciiTheme="minorHAnsi" w:hAnsiTheme="minorHAnsi" w:cstheme="minorHAnsi"/>
          <w:color w:val="333333"/>
          <w:u w:val="single"/>
        </w:rPr>
        <w:t xml:space="preserve"> </w:t>
      </w:r>
      <w:r w:rsidRPr="00635528">
        <w:rPr>
          <w:rFonts w:asciiTheme="minorHAnsi" w:hAnsiTheme="minorHAnsi" w:cstheme="minorHAnsi"/>
          <w:color w:val="333333"/>
          <w:sz w:val="12"/>
          <w:szCs w:val="12"/>
        </w:rPr>
        <w:t>of the infectious agent from person to person [</w:t>
      </w:r>
      <w:hyperlink r:id="rId53" w:anchor="ref-CR25" w:tooltip="Charles BL. Telemedicine can lower costs and improve access. Healthc Financ Manage. 2000;54(4):66." w:history="1">
        <w:r w:rsidRPr="00635528">
          <w:rPr>
            <w:rStyle w:val="Hyperlink"/>
            <w:rFonts w:asciiTheme="minorHAnsi" w:hAnsiTheme="minorHAnsi" w:cstheme="minorHAnsi"/>
            <w:color w:val="004B83"/>
            <w:sz w:val="12"/>
            <w:szCs w:val="12"/>
          </w:rPr>
          <w:t>25</w:t>
        </w:r>
      </w:hyperlink>
      <w:r w:rsidRPr="00635528">
        <w:rPr>
          <w:rFonts w:asciiTheme="minorHAnsi" w:hAnsiTheme="minorHAnsi" w:cstheme="minorHAnsi"/>
          <w:color w:val="333333"/>
          <w:sz w:val="12"/>
          <w:szCs w:val="12"/>
        </w:rPr>
        <w:t>]. In addition to being beneficial in keeping people safe, including the general public, patients and health workers, another important advantage is providing widely access to care givers [</w:t>
      </w:r>
      <w:hyperlink r:id="rId54" w:anchor="ref-CR12" w:tooltip="Chauhan V, Galwankar S, Arquilla B, Garg M, Di Somma S, El-Menyar A, et al. Novel coronavirus (COVID-19): Leveraging telemedicine to optimize care while minimizing exposures and viral transmission. J Emergencies Trauma Shock. 2020;13(1):20. https://doi.org/&#10;ht" w:history="1">
        <w:r w:rsidRPr="00635528">
          <w:rPr>
            <w:rStyle w:val="Hyperlink"/>
            <w:rFonts w:asciiTheme="minorHAnsi" w:hAnsiTheme="minorHAnsi" w:cstheme="minorHAnsi"/>
            <w:color w:val="004B83"/>
            <w:sz w:val="12"/>
            <w:szCs w:val="12"/>
          </w:rPr>
          <w:t>12</w:t>
        </w:r>
      </w:hyperlink>
      <w:r w:rsidRPr="00635528">
        <w:rPr>
          <w:rFonts w:asciiTheme="minorHAnsi" w:hAnsiTheme="minorHAnsi" w:cstheme="minorHAnsi"/>
          <w:color w:val="333333"/>
          <w:sz w:val="12"/>
          <w:szCs w:val="12"/>
        </w:rPr>
        <w:t>].. Therefore</w:t>
      </w:r>
      <w:r w:rsidRPr="00BD42DF">
        <w:rPr>
          <w:rFonts w:asciiTheme="minorHAnsi" w:hAnsiTheme="minorHAnsi" w:cstheme="minorHAnsi"/>
          <w:color w:val="333333"/>
        </w:rPr>
        <w:t xml:space="preserve">, </w:t>
      </w:r>
      <w:r w:rsidRPr="007761B6">
        <w:rPr>
          <w:rFonts w:asciiTheme="minorHAnsi" w:hAnsiTheme="minorHAnsi" w:cstheme="minorHAnsi"/>
          <w:color w:val="333333"/>
          <w:u w:val="single"/>
        </w:rPr>
        <w:t>this</w:t>
      </w:r>
      <w:r w:rsidRPr="00340194">
        <w:rPr>
          <w:rFonts w:asciiTheme="minorHAnsi" w:hAnsiTheme="minorHAnsi" w:cstheme="minorHAnsi"/>
          <w:color w:val="333333"/>
          <w:highlight w:val="yellow"/>
          <w:u w:val="single"/>
        </w:rPr>
        <w:t xml:space="preserve"> technology </w:t>
      </w:r>
      <w:r w:rsidRPr="002D5274">
        <w:rPr>
          <w:rFonts w:asciiTheme="minorHAnsi" w:hAnsiTheme="minorHAnsi" w:cstheme="minorHAnsi"/>
          <w:color w:val="333333"/>
          <w:u w:val="single"/>
        </w:rPr>
        <w:t xml:space="preserve">is </w:t>
      </w:r>
      <w:r w:rsidRPr="00B2173A">
        <w:rPr>
          <w:rFonts w:asciiTheme="minorHAnsi" w:hAnsiTheme="minorHAnsi" w:cstheme="minorHAnsi"/>
          <w:color w:val="333333"/>
          <w:u w:val="single"/>
        </w:rPr>
        <w:t>an</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attractive,</w:t>
      </w:r>
      <w:r w:rsidRPr="00635528">
        <w:rPr>
          <w:rFonts w:asciiTheme="minorHAnsi" w:hAnsiTheme="minorHAnsi" w:cstheme="minorHAnsi"/>
          <w:color w:val="333333"/>
          <w:u w:val="single"/>
        </w:rPr>
        <w:t xml:space="preserve"> </w:t>
      </w:r>
      <w:r w:rsidRPr="007761B6">
        <w:rPr>
          <w:rFonts w:asciiTheme="minorHAnsi" w:hAnsiTheme="minorHAnsi" w:cstheme="minorHAnsi"/>
          <w:b/>
          <w:bCs/>
          <w:color w:val="333333"/>
          <w:u w:val="single"/>
        </w:rPr>
        <w:t xml:space="preserve">effectual and </w:t>
      </w:r>
      <w:r w:rsidRPr="00340194">
        <w:rPr>
          <w:rFonts w:asciiTheme="minorHAnsi" w:hAnsiTheme="minorHAnsi" w:cstheme="minorHAnsi"/>
          <w:b/>
          <w:bCs/>
          <w:color w:val="333333"/>
          <w:highlight w:val="yellow"/>
          <w:u w:val="single"/>
        </w:rPr>
        <w:t>affordable option</w:t>
      </w:r>
      <w:r w:rsidRPr="00635528">
        <w:rPr>
          <w:rFonts w:asciiTheme="minorHAnsi" w:hAnsiTheme="minorHAnsi" w:cstheme="minorHAnsi"/>
          <w:color w:val="333333"/>
          <w:u w:val="single"/>
        </w:rPr>
        <w:t xml:space="preserve"> </w:t>
      </w:r>
      <w:r w:rsidRPr="00BD42DF">
        <w:rPr>
          <w:rFonts w:asciiTheme="minorHAnsi" w:hAnsiTheme="minorHAnsi" w:cstheme="minorHAnsi"/>
          <w:color w:val="333333"/>
        </w:rPr>
        <w:t>[</w:t>
      </w:r>
      <w:hyperlink r:id="rId55" w:anchor="ref-CR14" w:tooltip="Zhou X, Snoswell CL, Harding LE, Bambling M, Edirippulige S, Bai X, et al. The role of Telehealth in reducing the mental health burden from COVID-19. Telemed E Health. 2020. &#10;https://doi.org/10.1089/tmj.2020.0068&#10;&#10;." w:history="1">
        <w:r w:rsidRPr="001027D8">
          <w:rPr>
            <w:rStyle w:val="Hyperlink"/>
            <w:rFonts w:asciiTheme="minorHAnsi" w:hAnsiTheme="minorHAnsi" w:cstheme="minorHAnsi"/>
            <w:color w:val="004B83"/>
            <w:sz w:val="12"/>
            <w:szCs w:val="12"/>
          </w:rPr>
          <w:t>14</w:t>
        </w:r>
      </w:hyperlink>
      <w:r w:rsidRPr="001027D8">
        <w:rPr>
          <w:rFonts w:asciiTheme="minorHAnsi" w:hAnsiTheme="minorHAnsi" w:cstheme="minorHAnsi"/>
          <w:color w:val="333333"/>
          <w:sz w:val="12"/>
          <w:szCs w:val="12"/>
        </w:rPr>
        <w:t xml:space="preserve">, </w:t>
      </w:r>
      <w:hyperlink r:id="rId56" w:anchor="ref-CR26" w:tooltip="Mehrotra A, Jena AB, Busch AB, Souza J, Uscher-Pines L, Landon BE. Utilization of telemedicine among rural Medicare beneficiaries. Jama 2016;315(18):2015–2016. https://doi.org/&#10;https://doi.org/10.1001/jama.2016.2186&#10;&#10;." w:history="1">
        <w:r w:rsidRPr="001027D8">
          <w:rPr>
            <w:rStyle w:val="Hyperlink"/>
            <w:rFonts w:asciiTheme="minorHAnsi" w:hAnsiTheme="minorHAnsi" w:cstheme="minorHAnsi"/>
            <w:color w:val="004B83"/>
            <w:sz w:val="12"/>
            <w:szCs w:val="12"/>
          </w:rPr>
          <w:t>26</w:t>
        </w:r>
      </w:hyperlink>
      <w:r w:rsidRPr="001027D8">
        <w:rPr>
          <w:rFonts w:asciiTheme="minorHAnsi" w:hAnsiTheme="minorHAnsi" w:cstheme="minorHAnsi"/>
          <w:color w:val="333333"/>
          <w:sz w:val="12"/>
          <w:szCs w:val="12"/>
        </w:rPr>
        <w:t xml:space="preserve">, </w:t>
      </w:r>
      <w:hyperlink r:id="rId57" w:anchor="ref-CR27" w:tooltip="Sauers-Ford HS, Hamline MY, Gosdin MM, Kair LR, Weinberg GM, Marcin JP, et al. Acceptability, usability, and effectiveness: a qualitative study evaluating a pediatric telemedicine program. Acad Emerg Med 2019; 26(9):1022–1033. https://doi.org/&#10;https://doi.org/" w:history="1">
        <w:r w:rsidRPr="001027D8">
          <w:rPr>
            <w:rStyle w:val="Hyperlink"/>
            <w:rFonts w:asciiTheme="minorHAnsi" w:hAnsiTheme="minorHAnsi" w:cstheme="minorHAnsi"/>
            <w:color w:val="004B83"/>
            <w:sz w:val="12"/>
            <w:szCs w:val="12"/>
          </w:rPr>
          <w:t>27</w:t>
        </w:r>
      </w:hyperlink>
      <w:r w:rsidRPr="001027D8">
        <w:rPr>
          <w:rFonts w:asciiTheme="minorHAnsi" w:hAnsiTheme="minorHAnsi" w:cstheme="minorHAnsi"/>
          <w:color w:val="333333"/>
          <w:sz w:val="12"/>
          <w:szCs w:val="12"/>
        </w:rPr>
        <w:t xml:space="preserve">]. </w:t>
      </w:r>
    </w:p>
    <w:p w14:paraId="265DEC4B" w14:textId="77777777" w:rsidR="00634FFB" w:rsidRDefault="00634FFB" w:rsidP="00634FFB">
      <w:pPr>
        <w:shd w:val="clear" w:color="auto" w:fill="FCFCFC"/>
        <w:rPr>
          <w:rFonts w:asciiTheme="minorHAnsi" w:hAnsiTheme="minorHAnsi" w:cstheme="minorHAnsi"/>
          <w:color w:val="333333"/>
          <w:sz w:val="12"/>
          <w:szCs w:val="12"/>
        </w:rPr>
      </w:pPr>
    </w:p>
    <w:p w14:paraId="7C3ECAB1" w14:textId="77777777" w:rsidR="00634FFB" w:rsidRDefault="00634FFB" w:rsidP="00634FFB">
      <w:pPr>
        <w:shd w:val="clear" w:color="auto" w:fill="FCFCFC"/>
        <w:rPr>
          <w:rFonts w:asciiTheme="minorHAnsi" w:eastAsia="Times New Roman" w:hAnsiTheme="minorHAnsi" w:cstheme="minorHAnsi"/>
          <w:color w:val="333333"/>
          <w:sz w:val="12"/>
          <w:szCs w:val="12"/>
        </w:rPr>
      </w:pPr>
      <w:r w:rsidRPr="001027D8">
        <w:rPr>
          <w:rFonts w:asciiTheme="minorHAnsi" w:hAnsiTheme="minorHAnsi" w:cstheme="minorHAnsi"/>
          <w:color w:val="333333"/>
          <w:sz w:val="12"/>
          <w:szCs w:val="12"/>
        </w:rPr>
        <w:t>Patients are eager to use telehealth, but hindrances still exist [</w:t>
      </w:r>
      <w:hyperlink r:id="rId58" w:anchor="ref-CR28" w:tooltip="Portnoy J, Waller M, Elliott T. Telemedicine in the era of COVID-19. J Allergy Clin Immunol Pract 2020. https://doi.org/&#10;https://doi.org/10.1016/j.jaip.2020.03.008&#10;&#10;." w:history="1">
        <w:r w:rsidRPr="001027D8">
          <w:rPr>
            <w:rStyle w:val="Hyperlink"/>
            <w:rFonts w:asciiTheme="minorHAnsi" w:hAnsiTheme="minorHAnsi" w:cstheme="minorHAnsi"/>
            <w:color w:val="004B83"/>
            <w:sz w:val="12"/>
            <w:szCs w:val="12"/>
          </w:rPr>
          <w:t>28</w:t>
        </w:r>
      </w:hyperlink>
      <w:r w:rsidRPr="001027D8">
        <w:rPr>
          <w:rFonts w:asciiTheme="minorHAnsi" w:hAnsiTheme="minorHAnsi" w:cstheme="minorHAnsi"/>
          <w:color w:val="333333"/>
          <w:sz w:val="12"/>
          <w:szCs w:val="12"/>
        </w:rPr>
        <w:t xml:space="preserve">, </w:t>
      </w:r>
      <w:hyperlink r:id="rId59" w:anchor="ref-CR29" w:tooltip="Morenz A, Wescott S, Mostaghimi A, Sequist T, Tobey M. Evaluation of barriers to telehealth programs and dermatological care for American Indian individuals in rural communities. JAMA Dermatol 2019; 155(8), 899–905. https://doi.org/&#10;https://doi.org/10.1001/jam" w:history="1">
        <w:r w:rsidRPr="001027D8">
          <w:rPr>
            <w:rStyle w:val="Hyperlink"/>
            <w:rFonts w:asciiTheme="minorHAnsi" w:hAnsiTheme="minorHAnsi" w:cstheme="minorHAnsi"/>
            <w:color w:val="004B83"/>
            <w:sz w:val="12"/>
            <w:szCs w:val="12"/>
          </w:rPr>
          <w:t>29</w:t>
        </w:r>
      </w:hyperlink>
      <w:r w:rsidRPr="001027D8">
        <w:rPr>
          <w:rFonts w:asciiTheme="minorHAnsi" w:hAnsiTheme="minorHAnsi" w:cstheme="minorHAnsi"/>
          <w:color w:val="333333"/>
          <w:sz w:val="12"/>
          <w:szCs w:val="12"/>
        </w:rPr>
        <w:t>]. The barriers of implementing these programs also largely depend on accreditation, payments systems, and insurance [</w:t>
      </w:r>
      <w:hyperlink r:id="rId60" w:anchor="ref-CR8" w:tooltip="Hollander JE, Carr BG. Virtually perfect? Telemedicine for covid-19. N Engl J Med 2020. https://doi.org/&#10;https://doi.org/10.1056/NEJMp2003539&#10;&#10;." w:history="1">
        <w:r w:rsidRPr="001027D8">
          <w:rPr>
            <w:rStyle w:val="Hyperlink"/>
            <w:rFonts w:asciiTheme="minorHAnsi" w:hAnsiTheme="minorHAnsi" w:cstheme="minorHAnsi"/>
            <w:color w:val="004B83"/>
            <w:sz w:val="12"/>
            <w:szCs w:val="12"/>
          </w:rPr>
          <w:t>8</w:t>
        </w:r>
      </w:hyperlink>
      <w:r w:rsidRPr="001027D8">
        <w:rPr>
          <w:rFonts w:asciiTheme="minorHAnsi" w:hAnsiTheme="minorHAnsi" w:cstheme="minorHAnsi"/>
          <w:color w:val="333333"/>
          <w:sz w:val="12"/>
          <w:szCs w:val="12"/>
        </w:rPr>
        <w:t xml:space="preserve">]. Furthermore, some physicians are concerned about technical and clinical quality, safety, </w:t>
      </w:r>
      <w:r w:rsidRPr="00B2173A">
        <w:rPr>
          <w:rFonts w:asciiTheme="minorHAnsi" w:hAnsiTheme="minorHAnsi" w:cstheme="minorHAnsi"/>
          <w:color w:val="333333"/>
          <w:sz w:val="12"/>
          <w:szCs w:val="12"/>
        </w:rPr>
        <w:t>privacy, and accountability [</w:t>
      </w:r>
      <w:hyperlink r:id="rId61" w:anchor="ref-CR23" w:tooltip="Greenhalgh T, Wherton J, Shaw S, Morrison C. Video consultations for covid-19. Br Med J Publishing Group; 2020. https://doi.org/&#10;https://doi.org/10.2196/18378&#10;&#10;." w:history="1">
        <w:r w:rsidRPr="00B2173A">
          <w:rPr>
            <w:rStyle w:val="Hyperlink"/>
            <w:rFonts w:asciiTheme="minorHAnsi" w:hAnsiTheme="minorHAnsi" w:cstheme="minorHAnsi"/>
            <w:color w:val="004B83"/>
            <w:sz w:val="12"/>
            <w:szCs w:val="12"/>
          </w:rPr>
          <w:t>23</w:t>
        </w:r>
      </w:hyperlink>
      <w:r w:rsidRPr="00B2173A">
        <w:rPr>
          <w:rFonts w:asciiTheme="minorHAnsi" w:hAnsiTheme="minorHAnsi" w:cstheme="minorHAnsi"/>
          <w:color w:val="333333"/>
          <w:sz w:val="12"/>
          <w:szCs w:val="12"/>
        </w:rPr>
        <w:t xml:space="preserve">, </w:t>
      </w:r>
      <w:hyperlink r:id="rId62" w:anchor="ref-CR30" w:tooltip="Greenhalgh T, Koh GCH, Car J. Covid-19: a remote assessment in primary care. BMJ 2020;368. https://doi.org/&#10;https://doi.org/10.1136/bmj.m1182&#10;&#10;." w:history="1">
        <w:r w:rsidRPr="00B2173A">
          <w:rPr>
            <w:rStyle w:val="Hyperlink"/>
            <w:rFonts w:asciiTheme="minorHAnsi" w:hAnsiTheme="minorHAnsi" w:cstheme="minorHAnsi"/>
            <w:color w:val="004B83"/>
            <w:sz w:val="12"/>
            <w:szCs w:val="12"/>
          </w:rPr>
          <w:t>30</w:t>
        </w:r>
      </w:hyperlink>
      <w:r w:rsidRPr="00B2173A">
        <w:rPr>
          <w:rFonts w:asciiTheme="minorHAnsi" w:hAnsiTheme="minorHAnsi" w:cstheme="minorHAnsi"/>
          <w:color w:val="333333"/>
          <w:sz w:val="12"/>
          <w:szCs w:val="12"/>
        </w:rPr>
        <w:t xml:space="preserve">]. Telehealth can become a basic need for the general population, health care providers, and patients with COVID-19, especially when people are in quarantine, enabling patients in real time through contact with health care provider for advice on their health problems. Thus, the aim of this review was to identify and systematically review the role of telehealth services in preventing, diagnosing, treating, and controlling diseases during COVID-19 outbreak. </w:t>
      </w:r>
      <w:r w:rsidRPr="00B2173A">
        <w:rPr>
          <w:rFonts w:asciiTheme="minorHAnsi" w:eastAsia="Times New Roman" w:hAnsiTheme="minorHAnsi" w:cstheme="minorHAnsi"/>
          <w:color w:val="333333"/>
          <w:sz w:val="12"/>
          <w:szCs w:val="12"/>
        </w:rPr>
        <w:t>We recognized eight studies that presented precious data on telehealth regarding the status of people infected with COVID-19. Telehealth has the capability to incorporate several organizations and situations of health care into one virtual network, led by the central clinic. This network can contain physical locations in different region: central and remote clinics, prevention centers, private clinics, and, private offices of physicians, centers of rehab state and all registered patients within their locations. By</w:t>
      </w:r>
      <w:r w:rsidRPr="00B2173A">
        <w:rPr>
          <w:rFonts w:asciiTheme="minorHAnsi" w:eastAsia="Times New Roman" w:hAnsiTheme="minorHAnsi" w:cstheme="minorHAnsi"/>
          <w:color w:val="333333"/>
        </w:rPr>
        <w:t xml:space="preserve"> </w:t>
      </w:r>
      <w:r w:rsidRPr="00B2173A">
        <w:rPr>
          <w:rFonts w:asciiTheme="minorHAnsi" w:eastAsia="Times New Roman" w:hAnsiTheme="minorHAnsi" w:cstheme="minorHAnsi"/>
          <w:color w:val="333333"/>
          <w:u w:val="single"/>
        </w:rPr>
        <w:t>using virtual care for</w:t>
      </w:r>
      <w:r w:rsidRPr="00B2173A">
        <w:rPr>
          <w:rFonts w:asciiTheme="minorHAnsi" w:eastAsia="Times New Roman" w:hAnsiTheme="minorHAnsi" w:cstheme="minorHAnsi"/>
          <w:color w:val="333333"/>
        </w:rPr>
        <w:t xml:space="preserve"> </w:t>
      </w:r>
      <w:r w:rsidRPr="00B2173A">
        <w:rPr>
          <w:rFonts w:asciiTheme="minorHAnsi" w:eastAsia="Times New Roman" w:hAnsiTheme="minorHAnsi" w:cstheme="minorHAnsi"/>
          <w:color w:val="333333"/>
          <w:sz w:val="12"/>
          <w:szCs w:val="12"/>
        </w:rPr>
        <w:t>very regular,</w:t>
      </w:r>
      <w:r w:rsidRPr="00B2173A">
        <w:rPr>
          <w:rFonts w:asciiTheme="minorHAnsi" w:eastAsia="Times New Roman" w:hAnsiTheme="minorHAnsi" w:cstheme="minorHAnsi"/>
          <w:color w:val="333333"/>
        </w:rPr>
        <w:t xml:space="preserve"> </w:t>
      </w:r>
      <w:r w:rsidRPr="00B2173A">
        <w:rPr>
          <w:rFonts w:asciiTheme="minorHAnsi" w:eastAsia="Times New Roman" w:hAnsiTheme="minorHAnsi" w:cstheme="minorHAnsi"/>
          <w:color w:val="333333"/>
          <w:u w:val="single"/>
        </w:rPr>
        <w:t>essential medical care</w:t>
      </w:r>
      <w:r w:rsidRPr="00B2173A">
        <w:rPr>
          <w:rFonts w:asciiTheme="minorHAnsi" w:eastAsia="Times New Roman" w:hAnsiTheme="minorHAnsi" w:cstheme="minorHAnsi"/>
          <w:color w:val="333333"/>
        </w:rPr>
        <w:t xml:space="preserve">, </w:t>
      </w:r>
      <w:r w:rsidRPr="00B2173A">
        <w:rPr>
          <w:rFonts w:asciiTheme="minorHAnsi" w:eastAsia="Times New Roman" w:hAnsiTheme="minorHAnsi" w:cstheme="minorHAnsi"/>
          <w:color w:val="333333"/>
          <w:sz w:val="12"/>
          <w:szCs w:val="12"/>
        </w:rPr>
        <w:t xml:space="preserve">and deferring elective procedures or yearly checkups, we </w:t>
      </w:r>
      <w:r w:rsidRPr="00B2173A">
        <w:rPr>
          <w:rFonts w:asciiTheme="minorHAnsi" w:eastAsia="Times New Roman" w:hAnsiTheme="minorHAnsi" w:cstheme="minorHAnsi"/>
          <w:color w:val="333333"/>
          <w:u w:val="single"/>
        </w:rPr>
        <w:t>can free up medical staff and equipment</w:t>
      </w:r>
      <w:r w:rsidRPr="00B2173A">
        <w:rPr>
          <w:rFonts w:asciiTheme="minorHAnsi" w:eastAsia="Times New Roman" w:hAnsiTheme="minorHAnsi" w:cstheme="minorHAnsi"/>
          <w:color w:val="333333"/>
        </w:rPr>
        <w:t xml:space="preserve"> </w:t>
      </w:r>
      <w:r w:rsidRPr="00B2173A">
        <w:rPr>
          <w:rFonts w:asciiTheme="minorHAnsi" w:eastAsia="Times New Roman" w:hAnsiTheme="minorHAnsi" w:cstheme="minorHAnsi"/>
          <w:color w:val="333333"/>
          <w:sz w:val="12"/>
          <w:szCs w:val="12"/>
        </w:rPr>
        <w:t>required for those who become seriously ill from COVID-19.</w:t>
      </w:r>
      <w:r w:rsidRPr="001027D8">
        <w:rPr>
          <w:rFonts w:asciiTheme="minorHAnsi" w:eastAsia="Times New Roman" w:hAnsiTheme="minorHAnsi" w:cstheme="minorHAnsi"/>
          <w:color w:val="333333"/>
          <w:sz w:val="12"/>
          <w:szCs w:val="12"/>
        </w:rPr>
        <w:t xml:space="preserve"> </w:t>
      </w:r>
    </w:p>
    <w:p w14:paraId="0FF2D327" w14:textId="77777777" w:rsidR="00634FFB" w:rsidRDefault="00634FFB" w:rsidP="00634FFB">
      <w:pPr>
        <w:shd w:val="clear" w:color="auto" w:fill="FCFCFC"/>
        <w:rPr>
          <w:rFonts w:asciiTheme="minorHAnsi" w:eastAsia="Times New Roman" w:hAnsiTheme="minorHAnsi" w:cstheme="minorHAnsi"/>
          <w:color w:val="333333"/>
          <w:sz w:val="12"/>
          <w:szCs w:val="12"/>
        </w:rPr>
      </w:pPr>
    </w:p>
    <w:p w14:paraId="719B338A" w14:textId="77777777" w:rsidR="00634FFB" w:rsidRPr="00340194" w:rsidRDefault="00634FFB" w:rsidP="00634FFB">
      <w:pPr>
        <w:shd w:val="clear" w:color="auto" w:fill="FCFCFC"/>
        <w:rPr>
          <w:rFonts w:asciiTheme="minorHAnsi" w:eastAsia="Times New Roman" w:hAnsiTheme="minorHAnsi" w:cstheme="minorHAnsi"/>
          <w:color w:val="333333"/>
          <w:sz w:val="12"/>
          <w:szCs w:val="12"/>
          <w:highlight w:val="yellow"/>
        </w:rPr>
      </w:pPr>
      <w:r w:rsidRPr="001027D8">
        <w:rPr>
          <w:rFonts w:asciiTheme="minorHAnsi" w:eastAsia="Times New Roman" w:hAnsiTheme="minorHAnsi" w:cstheme="minorHAnsi"/>
          <w:color w:val="333333"/>
          <w:sz w:val="12"/>
          <w:szCs w:val="12"/>
        </w:rPr>
        <w:t>Additionally, by not congregating in small spaces like waiting rooms, the ability of the coronavirus to transmission from one person to another were thwart. Keeping people discrete is called “social distancing”. Keeping healthcare staffs discrete from patients and other providers is “medical distancing”. In present time the Telehealth is one strategy to help us carry out this.</w:t>
      </w:r>
      <w:r w:rsidRPr="00BD42DF">
        <w:rPr>
          <w:rFonts w:asciiTheme="minorHAnsi" w:eastAsia="Times New Roman" w:hAnsiTheme="minorHAnsi" w:cstheme="minorHAnsi"/>
          <w:color w:val="333333"/>
        </w:rPr>
        <w:t xml:space="preserve"> </w:t>
      </w:r>
      <w:r w:rsidRPr="001803E8">
        <w:rPr>
          <w:rFonts w:asciiTheme="minorHAnsi" w:eastAsia="Times New Roman" w:hAnsiTheme="minorHAnsi" w:cstheme="minorHAnsi"/>
          <w:color w:val="333333"/>
          <w:u w:val="single"/>
        </w:rPr>
        <w:t xml:space="preserve">Telehealth can </w:t>
      </w:r>
      <w:r w:rsidRPr="00340194">
        <w:rPr>
          <w:rFonts w:asciiTheme="minorHAnsi" w:eastAsia="Times New Roman" w:hAnsiTheme="minorHAnsi" w:cstheme="minorHAnsi"/>
          <w:color w:val="333333"/>
          <w:highlight w:val="yellow"/>
          <w:u w:val="single"/>
        </w:rPr>
        <w:t>mobilize all aspects of healthcare</w:t>
      </w:r>
      <w:r w:rsidRPr="00383EB5">
        <w:rPr>
          <w:rFonts w:asciiTheme="minorHAnsi" w:eastAsia="Times New Roman" w:hAnsiTheme="minorHAnsi" w:cstheme="minorHAnsi"/>
          <w:color w:val="333333"/>
        </w:rPr>
        <w:t xml:space="preserve"> </w:t>
      </w:r>
      <w:r w:rsidRPr="00635528">
        <w:rPr>
          <w:rFonts w:asciiTheme="minorHAnsi" w:eastAsia="Times New Roman" w:hAnsiTheme="minorHAnsi" w:cstheme="minorHAnsi"/>
          <w:color w:val="333333"/>
          <w:sz w:val="12"/>
          <w:szCs w:val="12"/>
        </w:rPr>
        <w:t>potentials</w:t>
      </w:r>
      <w:r w:rsidRPr="00383EB5">
        <w:rPr>
          <w:rFonts w:asciiTheme="minorHAnsi" w:eastAsia="Times New Roman" w:hAnsiTheme="minorHAnsi" w:cstheme="minorHAnsi"/>
          <w:color w:val="333333"/>
        </w:rPr>
        <w:t xml:space="preserve"> </w:t>
      </w:r>
      <w:r w:rsidRPr="007761B6">
        <w:rPr>
          <w:rFonts w:asciiTheme="minorHAnsi" w:eastAsia="Times New Roman" w:hAnsiTheme="minorHAnsi" w:cstheme="minorHAnsi"/>
          <w:color w:val="333333"/>
          <w:u w:val="single"/>
        </w:rPr>
        <w:t>to decrease transmission of disease,</w:t>
      </w:r>
      <w:r w:rsidRPr="00383EB5">
        <w:rPr>
          <w:rFonts w:asciiTheme="minorHAnsi" w:eastAsia="Times New Roman" w:hAnsiTheme="minorHAnsi" w:cstheme="minorHAnsi"/>
          <w:color w:val="333333"/>
        </w:rPr>
        <w:t xml:space="preserve"> </w:t>
      </w:r>
      <w:r w:rsidRPr="00635528">
        <w:rPr>
          <w:rFonts w:asciiTheme="minorHAnsi" w:eastAsia="Times New Roman" w:hAnsiTheme="minorHAnsi" w:cstheme="minorHAnsi"/>
          <w:color w:val="333333"/>
          <w:sz w:val="12"/>
          <w:szCs w:val="12"/>
        </w:rPr>
        <w:t>conduct people to the right level of health care, ensure safety for provide health services online</w:t>
      </w:r>
      <w:r w:rsidRPr="00383EB5">
        <w:rPr>
          <w:rFonts w:asciiTheme="minorHAnsi" w:eastAsia="Times New Roman" w:hAnsiTheme="minorHAnsi" w:cstheme="minorHAnsi"/>
          <w:color w:val="333333"/>
        </w:rPr>
        <w:t xml:space="preserve">, </w:t>
      </w:r>
      <w:r w:rsidRPr="004B7640">
        <w:rPr>
          <w:rFonts w:asciiTheme="minorHAnsi" w:eastAsia="Times New Roman" w:hAnsiTheme="minorHAnsi" w:cstheme="minorHAnsi"/>
          <w:color w:val="333333"/>
          <w:u w:val="single"/>
        </w:rPr>
        <w:t xml:space="preserve">protect patients, clinicians, </w:t>
      </w:r>
      <w:r w:rsidRPr="007761B6">
        <w:rPr>
          <w:rFonts w:asciiTheme="minorHAnsi" w:eastAsia="Times New Roman" w:hAnsiTheme="minorHAnsi" w:cstheme="minorHAnsi"/>
          <w:color w:val="333333"/>
          <w:u w:val="single"/>
        </w:rPr>
        <w:t>and the community from exposure to infection, and</w:t>
      </w:r>
      <w:r w:rsidRPr="00635528">
        <w:rPr>
          <w:rFonts w:asciiTheme="minorHAnsi" w:eastAsia="Times New Roman" w:hAnsiTheme="minorHAnsi" w:cstheme="minorHAnsi"/>
          <w:color w:val="333333"/>
          <w:sz w:val="12"/>
          <w:szCs w:val="12"/>
        </w:rPr>
        <w:t xml:space="preserve"> finally</w:t>
      </w:r>
      <w:r w:rsidRPr="00383EB5">
        <w:rPr>
          <w:rFonts w:asciiTheme="minorHAnsi" w:eastAsia="Times New Roman" w:hAnsiTheme="minorHAnsi" w:cstheme="minorHAnsi"/>
          <w:color w:val="333333"/>
        </w:rPr>
        <w:t xml:space="preserve"> </w:t>
      </w:r>
      <w:r w:rsidRPr="00340194">
        <w:rPr>
          <w:rFonts w:asciiTheme="minorHAnsi" w:eastAsia="Times New Roman" w:hAnsiTheme="minorHAnsi" w:cstheme="minorHAnsi"/>
          <w:color w:val="333333"/>
          <w:highlight w:val="yellow"/>
          <w:u w:val="single"/>
        </w:rPr>
        <w:t>diminish</w:t>
      </w:r>
      <w:r w:rsidRPr="00A5683F">
        <w:rPr>
          <w:rFonts w:asciiTheme="minorHAnsi" w:eastAsia="Times New Roman" w:hAnsiTheme="minorHAnsi" w:cstheme="minorHAnsi"/>
          <w:color w:val="333333"/>
          <w:sz w:val="12"/>
          <w:szCs w:val="12"/>
        </w:rPr>
        <w:t xml:space="preserve"> the</w:t>
      </w:r>
      <w:r w:rsidRPr="00A5683F">
        <w:rPr>
          <w:rFonts w:asciiTheme="minorHAnsi" w:eastAsia="Times New Roman" w:hAnsiTheme="minorHAnsi" w:cstheme="minorHAnsi"/>
          <w:color w:val="333333"/>
        </w:rPr>
        <w:t xml:space="preserve"> </w:t>
      </w:r>
      <w:r w:rsidRPr="00340194">
        <w:rPr>
          <w:rFonts w:asciiTheme="minorHAnsi" w:eastAsia="Times New Roman" w:hAnsiTheme="minorHAnsi" w:cstheme="minorHAnsi"/>
          <w:color w:val="333333"/>
          <w:highlight w:val="yellow"/>
          <w:u w:val="single"/>
        </w:rPr>
        <w:t xml:space="preserve">burden </w:t>
      </w:r>
      <w:r w:rsidRPr="005A1C21">
        <w:rPr>
          <w:rFonts w:asciiTheme="minorHAnsi" w:eastAsia="Times New Roman" w:hAnsiTheme="minorHAnsi" w:cstheme="minorHAnsi"/>
          <w:color w:val="333333"/>
          <w:u w:val="single"/>
        </w:rPr>
        <w:t>on</w:t>
      </w:r>
      <w:r w:rsidRPr="005A1C21">
        <w:rPr>
          <w:rFonts w:asciiTheme="minorHAnsi" w:eastAsia="Times New Roman" w:hAnsiTheme="minorHAnsi" w:cstheme="minorHAnsi"/>
          <w:color w:val="333333"/>
        </w:rPr>
        <w:t xml:space="preserve"> </w:t>
      </w:r>
      <w:r w:rsidRPr="005A1C21">
        <w:rPr>
          <w:rFonts w:asciiTheme="minorHAnsi" w:eastAsia="Times New Roman" w:hAnsiTheme="minorHAnsi" w:cstheme="minorHAnsi"/>
          <w:color w:val="333333"/>
          <w:sz w:val="12"/>
          <w:szCs w:val="12"/>
        </w:rPr>
        <w:t>the</w:t>
      </w:r>
      <w:r w:rsidRPr="005A1C21">
        <w:rPr>
          <w:rFonts w:asciiTheme="minorHAnsi" w:eastAsia="Times New Roman" w:hAnsiTheme="minorHAnsi" w:cstheme="minorHAnsi"/>
          <w:color w:val="333333"/>
        </w:rPr>
        <w:t xml:space="preserve"> </w:t>
      </w:r>
      <w:r w:rsidRPr="005A1C21">
        <w:rPr>
          <w:rFonts w:asciiTheme="minorHAnsi" w:eastAsia="Times New Roman" w:hAnsiTheme="minorHAnsi" w:cstheme="minorHAnsi"/>
          <w:color w:val="333333"/>
          <w:u w:val="single"/>
        </w:rPr>
        <w:t>healthcare providers and</w:t>
      </w:r>
      <w:r w:rsidRPr="005A1C21">
        <w:rPr>
          <w:rFonts w:asciiTheme="minorHAnsi" w:eastAsia="Times New Roman" w:hAnsiTheme="minorHAnsi" w:cstheme="minorHAnsi"/>
          <w:color w:val="333333"/>
        </w:rPr>
        <w:t xml:space="preserve"> </w:t>
      </w:r>
      <w:r w:rsidRPr="005A1C21">
        <w:rPr>
          <w:rFonts w:asciiTheme="minorHAnsi" w:eastAsia="Times New Roman" w:hAnsiTheme="minorHAnsi" w:cstheme="minorHAnsi"/>
          <w:color w:val="333333"/>
          <w:sz w:val="12"/>
          <w:szCs w:val="12"/>
        </w:rPr>
        <w:t xml:space="preserve">health </w:t>
      </w:r>
      <w:r w:rsidRPr="005A1C21">
        <w:rPr>
          <w:rFonts w:asciiTheme="minorHAnsi" w:eastAsia="Times New Roman" w:hAnsiTheme="minorHAnsi" w:cstheme="minorHAnsi"/>
          <w:color w:val="333333"/>
          <w:u w:val="single"/>
        </w:rPr>
        <w:t>system</w:t>
      </w:r>
      <w:r w:rsidRPr="005A1C21">
        <w:rPr>
          <w:rFonts w:asciiTheme="minorHAnsi" w:eastAsia="Times New Roman" w:hAnsiTheme="minorHAnsi" w:cstheme="minorHAnsi"/>
          <w:color w:val="333333"/>
        </w:rPr>
        <w:t>.</w:t>
      </w:r>
      <w:r w:rsidRPr="00383EB5">
        <w:rPr>
          <w:rFonts w:asciiTheme="minorHAnsi" w:eastAsia="Times New Roman" w:hAnsiTheme="minorHAnsi" w:cstheme="minorHAnsi"/>
          <w:color w:val="333333"/>
        </w:rPr>
        <w:t xml:space="preserve"> </w:t>
      </w:r>
      <w:r w:rsidRPr="001027D8">
        <w:rPr>
          <w:rFonts w:asciiTheme="minorHAnsi" w:eastAsia="Times New Roman" w:hAnsiTheme="minorHAnsi" w:cstheme="minorHAnsi"/>
          <w:color w:val="333333"/>
          <w:sz w:val="12"/>
          <w:szCs w:val="12"/>
        </w:rPr>
        <w:t>Some of the telehealth usage cases for patients were control and triage during the outbreak of COVID-19 pandemic, self and distance monitoring, treatment, patients after discharge in health centers (follow-ups) and implementation of online health services. These</w:t>
      </w:r>
      <w:r w:rsidRPr="00383EB5">
        <w:rPr>
          <w:rFonts w:asciiTheme="minorHAnsi" w:eastAsia="Times New Roman" w:hAnsiTheme="minorHAnsi" w:cstheme="minorHAnsi"/>
          <w:color w:val="333333"/>
        </w:rPr>
        <w:t xml:space="preserve"> </w:t>
      </w:r>
      <w:r w:rsidRPr="00340194">
        <w:rPr>
          <w:rFonts w:asciiTheme="minorHAnsi" w:eastAsia="Times New Roman" w:hAnsiTheme="minorHAnsi" w:cstheme="minorHAnsi"/>
          <w:color w:val="333333"/>
          <w:highlight w:val="yellow"/>
          <w:u w:val="single"/>
        </w:rPr>
        <w:t>methods have</w:t>
      </w:r>
      <w:r w:rsidRPr="00383EB5">
        <w:rPr>
          <w:rFonts w:asciiTheme="minorHAnsi" w:eastAsia="Times New Roman" w:hAnsiTheme="minorHAnsi" w:cstheme="minorHAnsi"/>
          <w:color w:val="333333"/>
        </w:rPr>
        <w:t xml:space="preserve"> </w:t>
      </w:r>
      <w:r w:rsidRPr="00635528">
        <w:rPr>
          <w:rFonts w:asciiTheme="minorHAnsi" w:eastAsia="Times New Roman" w:hAnsiTheme="minorHAnsi" w:cstheme="minorHAnsi"/>
          <w:color w:val="333333"/>
          <w:sz w:val="12"/>
          <w:szCs w:val="12"/>
        </w:rPr>
        <w:t xml:space="preserve">the </w:t>
      </w:r>
      <w:r w:rsidRPr="00340194">
        <w:rPr>
          <w:rFonts w:asciiTheme="minorHAnsi" w:eastAsia="Times New Roman" w:hAnsiTheme="minorHAnsi" w:cstheme="minorHAnsi"/>
          <w:color w:val="333333"/>
          <w:highlight w:val="yellow"/>
          <w:u w:val="single"/>
        </w:rPr>
        <w:t xml:space="preserve">potential to </w:t>
      </w:r>
      <w:r w:rsidRPr="00340194">
        <w:rPr>
          <w:rFonts w:asciiTheme="minorHAnsi" w:eastAsia="Times New Roman" w:hAnsiTheme="minorHAnsi" w:cstheme="minorHAnsi"/>
          <w:b/>
          <w:bCs/>
          <w:color w:val="333333"/>
          <w:highlight w:val="yellow"/>
          <w:u w:val="single"/>
        </w:rPr>
        <w:t xml:space="preserve">reduce morbidity and mortality </w:t>
      </w:r>
      <w:r w:rsidRPr="007761B6">
        <w:rPr>
          <w:rFonts w:asciiTheme="minorHAnsi" w:eastAsia="Times New Roman" w:hAnsiTheme="minorHAnsi" w:cstheme="minorHAnsi"/>
          <w:b/>
          <w:bCs/>
          <w:color w:val="333333"/>
          <w:u w:val="single"/>
        </w:rPr>
        <w:t>during pandemic</w:t>
      </w:r>
      <w:r w:rsidRPr="00383EB5">
        <w:rPr>
          <w:rFonts w:asciiTheme="minorHAnsi" w:eastAsia="Times New Roman" w:hAnsiTheme="minorHAnsi" w:cstheme="minorHAnsi"/>
          <w:color w:val="333333"/>
        </w:rPr>
        <w:t xml:space="preserve">. </w:t>
      </w:r>
      <w:r w:rsidRPr="001027D8">
        <w:rPr>
          <w:rFonts w:asciiTheme="minorHAnsi" w:eastAsia="Times New Roman" w:hAnsiTheme="minorHAnsi" w:cstheme="minorHAnsi"/>
          <w:color w:val="333333"/>
          <w:sz w:val="12"/>
          <w:szCs w:val="12"/>
        </w:rPr>
        <w:t>For all healthcare workers and clinicians with mild symptoms can still work remotely with patients, facilitate quick access to medical decision making, seek second opinion for severe cases of patients, exchange cross-border experiences, and offer teleradiology and online trainings for health workers</w:t>
      </w:r>
      <w:r w:rsidRPr="00383EB5">
        <w:rPr>
          <w:rFonts w:asciiTheme="minorHAnsi" w:eastAsia="Times New Roman" w:hAnsiTheme="minorHAnsi" w:cstheme="minorHAnsi"/>
          <w:color w:val="333333"/>
        </w:rPr>
        <w:t xml:space="preserve">. </w:t>
      </w:r>
      <w:r w:rsidRPr="00A5683F">
        <w:rPr>
          <w:rFonts w:asciiTheme="minorHAnsi" w:eastAsia="Times New Roman" w:hAnsiTheme="minorHAnsi" w:cstheme="minorHAnsi"/>
          <w:color w:val="333333"/>
          <w:u w:val="single"/>
        </w:rPr>
        <w:t xml:space="preserve">To provide continued access to necessary health services, </w:t>
      </w:r>
      <w:r w:rsidRPr="00340194">
        <w:rPr>
          <w:rFonts w:asciiTheme="minorHAnsi" w:eastAsia="Times New Roman" w:hAnsiTheme="minorHAnsi" w:cstheme="minorHAnsi"/>
          <w:color w:val="333333"/>
          <w:highlight w:val="yellow"/>
          <w:u w:val="single"/>
        </w:rPr>
        <w:t xml:space="preserve">telehealth </w:t>
      </w:r>
      <w:r w:rsidRPr="007761B6">
        <w:rPr>
          <w:rFonts w:asciiTheme="minorHAnsi" w:eastAsia="Times New Roman" w:hAnsiTheme="minorHAnsi" w:cstheme="minorHAnsi"/>
          <w:color w:val="333333"/>
          <w:u w:val="single"/>
        </w:rPr>
        <w:t xml:space="preserve">should be </w:t>
      </w:r>
      <w:r w:rsidRPr="00340194">
        <w:rPr>
          <w:rFonts w:asciiTheme="minorHAnsi" w:eastAsia="Times New Roman" w:hAnsiTheme="minorHAnsi" w:cstheme="minorHAnsi"/>
          <w:color w:val="333333"/>
          <w:highlight w:val="yellow"/>
          <w:u w:val="single"/>
        </w:rPr>
        <w:t>a</w:t>
      </w:r>
      <w:r w:rsidRPr="00340194">
        <w:rPr>
          <w:rFonts w:asciiTheme="minorHAnsi" w:eastAsia="Times New Roman" w:hAnsiTheme="minorHAnsi" w:cstheme="minorHAnsi"/>
          <w:b/>
          <w:bCs/>
          <w:color w:val="333333"/>
          <w:highlight w:val="yellow"/>
          <w:u w:val="single"/>
        </w:rPr>
        <w:t xml:space="preserve"> key weapon</w:t>
      </w:r>
      <w:r w:rsidRPr="00383EB5">
        <w:rPr>
          <w:rFonts w:asciiTheme="minorHAnsi" w:eastAsia="Times New Roman" w:hAnsiTheme="minorHAnsi" w:cstheme="minorHAnsi"/>
          <w:color w:val="333333"/>
        </w:rPr>
        <w:t xml:space="preserve"> </w:t>
      </w:r>
      <w:r w:rsidRPr="001027D8">
        <w:rPr>
          <w:rFonts w:asciiTheme="minorHAnsi" w:eastAsia="Times New Roman" w:hAnsiTheme="minorHAnsi" w:cstheme="minorHAnsi"/>
          <w:color w:val="333333"/>
          <w:sz w:val="12"/>
          <w:szCs w:val="12"/>
        </w:rPr>
        <w:t>in the fight against the COVID-19outbreak.</w:t>
      </w:r>
    </w:p>
    <w:p w14:paraId="6A15340F" w14:textId="77777777" w:rsidR="00634FFB" w:rsidRDefault="00634FFB" w:rsidP="00634FFB">
      <w:pPr>
        <w:rPr>
          <w:b/>
          <w:bCs/>
          <w:sz w:val="26"/>
          <w:szCs w:val="26"/>
        </w:rPr>
      </w:pPr>
    </w:p>
    <w:p w14:paraId="4A7B1843" w14:textId="77777777" w:rsidR="00634FFB" w:rsidRDefault="00634FFB" w:rsidP="00634FFB">
      <w:pPr>
        <w:pStyle w:val="Heading4"/>
      </w:pPr>
      <w:r>
        <w:t xml:space="preserve">Next pandemic causes </w:t>
      </w:r>
      <w:r w:rsidRPr="001C4DE8">
        <w:rPr>
          <w:u w:val="single"/>
        </w:rPr>
        <w:t>extinction</w:t>
      </w:r>
      <w:r>
        <w:t xml:space="preserve"> </w:t>
      </w:r>
    </w:p>
    <w:p w14:paraId="6F5EA2FF" w14:textId="77777777" w:rsidR="00634FFB" w:rsidRDefault="00634FFB" w:rsidP="00634FFB">
      <w:proofErr w:type="spellStart"/>
      <w:r w:rsidRPr="00742F8D">
        <w:rPr>
          <w:rStyle w:val="Style13ptBold"/>
        </w:rPr>
        <w:t>Bhadelia</w:t>
      </w:r>
      <w:proofErr w:type="spellEnd"/>
      <w:r w:rsidRPr="00742F8D">
        <w:rPr>
          <w:rStyle w:val="Style13ptBold"/>
        </w:rPr>
        <w:t>, 21</w:t>
      </w:r>
      <w:r w:rsidRPr="00742F8D">
        <w:t xml:space="preserve"> -- Center for Emerging Infectious Diseases Policy &amp; Research founding director </w:t>
      </w:r>
    </w:p>
    <w:p w14:paraId="1C9FF69E" w14:textId="77777777" w:rsidR="00634FFB" w:rsidRDefault="00634FFB" w:rsidP="00634FFB">
      <w:r w:rsidRPr="00742F8D">
        <w:t>[Nahid, MD, MALD, "What do we need to build resilience against the next pandemic?," Center for Emerging Infectious Diseases Policy &amp; Research, 5-18-2021, https://www.bu.edu/ceid/2021/05/18/placeholder-blog-post/, accessed 10-18-2021]</w:t>
      </w:r>
    </w:p>
    <w:p w14:paraId="3FC4C71E" w14:textId="77777777" w:rsidR="00634FFB" w:rsidRPr="00742F8D" w:rsidRDefault="00634FFB" w:rsidP="00634FFB"/>
    <w:p w14:paraId="7B179AD1" w14:textId="77777777" w:rsidR="00634FFB" w:rsidRPr="00742F8D" w:rsidRDefault="00634FFB" w:rsidP="00634FFB">
      <w:pPr>
        <w:rPr>
          <w:rStyle w:val="StyleUnderline"/>
        </w:rPr>
      </w:pPr>
      <w:r w:rsidRPr="001803E8">
        <w:rPr>
          <w:rStyle w:val="StyleUnderline"/>
        </w:rPr>
        <w:t xml:space="preserve">What do we need to build </w:t>
      </w:r>
      <w:r w:rsidRPr="001803E8">
        <w:rPr>
          <w:rStyle w:val="Emphasis"/>
        </w:rPr>
        <w:t>resilience</w:t>
      </w:r>
      <w:r w:rsidRPr="001803E8">
        <w:rPr>
          <w:rStyle w:val="StyleUnderline"/>
        </w:rPr>
        <w:t xml:space="preserve"> against the </w:t>
      </w:r>
      <w:r w:rsidRPr="001803E8">
        <w:rPr>
          <w:rStyle w:val="Emphasis"/>
        </w:rPr>
        <w:t>next pandemic</w:t>
      </w:r>
      <w:r w:rsidRPr="001803E8">
        <w:rPr>
          <w:rStyle w:val="StyleUnderline"/>
        </w:rPr>
        <w:t>?</w:t>
      </w:r>
    </w:p>
    <w:p w14:paraId="539B4AB9" w14:textId="77777777" w:rsidR="00634FFB" w:rsidRDefault="00634FFB" w:rsidP="00634FFB">
      <w:pPr>
        <w:rPr>
          <w:sz w:val="12"/>
        </w:rPr>
      </w:pPr>
      <w:r w:rsidRPr="00742F8D">
        <w:rPr>
          <w:sz w:val="12"/>
        </w:rPr>
        <w:t xml:space="preserve">We have lost close to 3.4 million souls to COVID-19 globally over the last year. By some estimates, the real number may be much higher than that because the excess deaths this year are closer to between 7 and 13 million, after accounting for those who died without a diagnosis and those who died because they could not receive timely care for another medical condition. And the pandemic, despite the receding cases in high-resource countries, is nowhere near its end. </w:t>
      </w:r>
    </w:p>
    <w:p w14:paraId="078E6C5C" w14:textId="77777777" w:rsidR="00634FFB" w:rsidRPr="00742F8D" w:rsidRDefault="00634FFB" w:rsidP="00634FFB">
      <w:pPr>
        <w:rPr>
          <w:sz w:val="12"/>
        </w:rPr>
      </w:pPr>
      <w:r w:rsidRPr="001C4DE8">
        <w:rPr>
          <w:sz w:val="12"/>
        </w:rPr>
        <w:t xml:space="preserve">Lives lost are the tip of iceberg. We cannot quantify the pain felt by family members remaining behind. Livelihoods and businesses have been devastated. </w:t>
      </w:r>
      <w:r w:rsidRPr="001C4DE8">
        <w:rPr>
          <w:rStyle w:val="StyleUnderline"/>
        </w:rPr>
        <w:t>The pandemic</w:t>
      </w:r>
      <w:r w:rsidRPr="001C4DE8">
        <w:rPr>
          <w:sz w:val="12"/>
        </w:rPr>
        <w:t>’s</w:t>
      </w:r>
      <w:r w:rsidRPr="001C4DE8">
        <w:rPr>
          <w:rStyle w:val="StyleUnderline"/>
        </w:rPr>
        <w:t xml:space="preserve"> </w:t>
      </w:r>
      <w:r w:rsidRPr="001C4DE8">
        <w:rPr>
          <w:sz w:val="12"/>
        </w:rPr>
        <w:t>impact</w:t>
      </w:r>
      <w:r w:rsidRPr="001C4DE8">
        <w:rPr>
          <w:sz w:val="4"/>
        </w:rPr>
        <w:t xml:space="preserve"> </w:t>
      </w:r>
      <w:r w:rsidRPr="001C4DE8">
        <w:rPr>
          <w:sz w:val="12"/>
        </w:rPr>
        <w:t xml:space="preserve">reaches into all recesses of our personal and public lives. It has and </w:t>
      </w:r>
      <w:r w:rsidRPr="001C4DE8">
        <w:rPr>
          <w:rStyle w:val="StyleUnderline"/>
        </w:rPr>
        <w:t>will</w:t>
      </w:r>
      <w:r w:rsidRPr="001C4DE8">
        <w:rPr>
          <w:sz w:val="12"/>
        </w:rPr>
        <w:t xml:space="preserve"> continue to </w:t>
      </w:r>
      <w:r w:rsidRPr="001C4DE8">
        <w:rPr>
          <w:rStyle w:val="StyleUnderline"/>
        </w:rPr>
        <w:t>undo decades of work globally on reducing poverty</w:t>
      </w:r>
      <w:r w:rsidRPr="001C4DE8">
        <w:rPr>
          <w:sz w:val="12"/>
        </w:rPr>
        <w:t xml:space="preserve">, improving education and health, and empowering women. An IMF study last year showed how, </w:t>
      </w:r>
      <w:r w:rsidRPr="001C4DE8">
        <w:rPr>
          <w:rStyle w:val="StyleUnderline"/>
        </w:rPr>
        <w:t>in the five years after major epidemics, income</w:t>
      </w:r>
      <w:r w:rsidRPr="001C4DE8">
        <w:rPr>
          <w:rStyle w:val="Emphasis"/>
        </w:rPr>
        <w:t xml:space="preserve"> </w:t>
      </w:r>
      <w:r w:rsidRPr="001C4DE8">
        <w:rPr>
          <w:rStyle w:val="StyleUnderline"/>
        </w:rPr>
        <w:t>inequality continues to increase in affected countries</w:t>
      </w:r>
      <w:r w:rsidRPr="001C4DE8">
        <w:rPr>
          <w:sz w:val="12"/>
        </w:rPr>
        <w:t xml:space="preserve">. Similar trends are already being seen in five countries with the heaviest death tolls from COVID-19. As communities around the world deal with the wreckage of their economies, </w:t>
      </w:r>
      <w:r w:rsidRPr="001C4DE8">
        <w:rPr>
          <w:rStyle w:val="StyleUnderline"/>
        </w:rPr>
        <w:t>95 million more people have been pushed into extreme poverty, with another 200 million predicted to be at risk between now and the year 2030.</w:t>
      </w:r>
      <w:r w:rsidRPr="001C4DE8">
        <w:rPr>
          <w:sz w:val="12"/>
        </w:rPr>
        <w:t xml:space="preserve"> And this does not even cover the multidimensional impact of poverty. How long will it take for us to recover from this pandemic? How do we take stock and pandemic-proof our communities?</w:t>
      </w:r>
      <w:r w:rsidRPr="00742F8D">
        <w:rPr>
          <w:sz w:val="12"/>
        </w:rPr>
        <w:t xml:space="preserve"> </w:t>
      </w:r>
    </w:p>
    <w:p w14:paraId="7DDFAE08" w14:textId="77777777" w:rsidR="00634FFB" w:rsidRPr="00742F8D" w:rsidRDefault="00634FFB" w:rsidP="00634FFB">
      <w:pPr>
        <w:rPr>
          <w:sz w:val="12"/>
        </w:rPr>
      </w:pPr>
      <w:r w:rsidRPr="00742F8D">
        <w:rPr>
          <w:sz w:val="12"/>
        </w:rPr>
        <w:t xml:space="preserve">More urgently, COVID-19 may not be the last pandemic we face in our lifetimes. </w:t>
      </w:r>
      <w:r w:rsidRPr="00340194">
        <w:rPr>
          <w:rStyle w:val="StyleUnderline"/>
          <w:highlight w:val="yellow"/>
        </w:rPr>
        <w:t xml:space="preserve">The </w:t>
      </w:r>
      <w:r w:rsidRPr="00340194">
        <w:rPr>
          <w:rStyle w:val="Emphasis"/>
          <w:highlight w:val="yellow"/>
        </w:rPr>
        <w:t>existential threat</w:t>
      </w:r>
      <w:r w:rsidRPr="00340194">
        <w:rPr>
          <w:rStyle w:val="StyleUnderline"/>
          <w:highlight w:val="yellow"/>
        </w:rPr>
        <w:t xml:space="preserve"> </w:t>
      </w:r>
      <w:r w:rsidRPr="00742F8D">
        <w:rPr>
          <w:rStyle w:val="StyleUnderline"/>
        </w:rPr>
        <w:t xml:space="preserve">of pandemics </w:t>
      </w:r>
      <w:r w:rsidRPr="00340194">
        <w:rPr>
          <w:rStyle w:val="StyleUnderline"/>
          <w:highlight w:val="yellow"/>
        </w:rPr>
        <w:t xml:space="preserve">doesn’t decrease </w:t>
      </w:r>
      <w:r w:rsidRPr="00742F8D">
        <w:rPr>
          <w:rStyle w:val="StyleUnderline"/>
        </w:rPr>
        <w:t>because we are already facing one</w:t>
      </w:r>
      <w:r w:rsidRPr="00742F8D">
        <w:rPr>
          <w:sz w:val="12"/>
        </w:rPr>
        <w:t xml:space="preserve">. In fact, this pandemic worsens the risk for new threats because our effort and resources are depleted, and our surveillance and healthcare systems are overstretched. And because </w:t>
      </w:r>
      <w:r w:rsidRPr="00340194">
        <w:rPr>
          <w:rStyle w:val="StyleUnderline"/>
          <w:highlight w:val="yellow"/>
        </w:rPr>
        <w:t>the risk of new</w:t>
      </w:r>
      <w:r w:rsidRPr="00742F8D">
        <w:rPr>
          <w:rStyle w:val="StyleUnderline"/>
        </w:rPr>
        <w:t xml:space="preserve"> infectious </w:t>
      </w:r>
      <w:r w:rsidRPr="00340194">
        <w:rPr>
          <w:rStyle w:val="StyleUnderline"/>
          <w:highlight w:val="yellow"/>
        </w:rPr>
        <w:t>diseases</w:t>
      </w:r>
      <w:r w:rsidRPr="00742F8D">
        <w:rPr>
          <w:rStyle w:val="StyleUnderline"/>
        </w:rPr>
        <w:t xml:space="preserve"> seeping into the human population </w:t>
      </w:r>
      <w:r w:rsidRPr="00340194">
        <w:rPr>
          <w:rStyle w:val="StyleUnderline"/>
          <w:highlight w:val="yellow"/>
        </w:rPr>
        <w:t xml:space="preserve">from </w:t>
      </w:r>
      <w:r w:rsidRPr="00340194">
        <w:rPr>
          <w:rStyle w:val="Emphasis"/>
          <w:highlight w:val="yellow"/>
        </w:rPr>
        <w:t>animal reservoirs</w:t>
      </w:r>
      <w:r w:rsidRPr="00340194">
        <w:rPr>
          <w:rStyle w:val="StyleUnderline"/>
          <w:highlight w:val="yellow"/>
        </w:rPr>
        <w:t xml:space="preserve"> is going to</w:t>
      </w:r>
      <w:r w:rsidRPr="00742F8D">
        <w:rPr>
          <w:sz w:val="12"/>
        </w:rPr>
        <w:t xml:space="preserve"> continue to </w:t>
      </w:r>
      <w:r w:rsidRPr="00340194">
        <w:rPr>
          <w:rStyle w:val="StyleUnderline"/>
          <w:highlight w:val="yellow"/>
        </w:rPr>
        <w:t>grow as</w:t>
      </w:r>
      <w:r w:rsidRPr="00742F8D">
        <w:rPr>
          <w:rStyle w:val="StyleUnderline"/>
        </w:rPr>
        <w:t xml:space="preserve"> we see grow in numbers, </w:t>
      </w:r>
      <w:r w:rsidRPr="00340194">
        <w:rPr>
          <w:rStyle w:val="StyleUnderline"/>
          <w:highlight w:val="yellow"/>
        </w:rPr>
        <w:t>require more land</w:t>
      </w:r>
      <w:r w:rsidRPr="00742F8D">
        <w:rPr>
          <w:rStyle w:val="StyleUnderline"/>
        </w:rPr>
        <w:t>, raise more animals</w:t>
      </w:r>
      <w:r w:rsidRPr="00742F8D">
        <w:rPr>
          <w:sz w:val="12"/>
        </w:rPr>
        <w:t xml:space="preserve">, put down more roads, </w:t>
      </w:r>
      <w:r w:rsidRPr="00742F8D">
        <w:rPr>
          <w:rStyle w:val="StyleUnderline"/>
        </w:rPr>
        <w:t xml:space="preserve">use up more wetlands, </w:t>
      </w:r>
      <w:r w:rsidRPr="00340194">
        <w:rPr>
          <w:rStyle w:val="StyleUnderline"/>
          <w:highlight w:val="yellow"/>
        </w:rPr>
        <w:t>and close the gap between us and</w:t>
      </w:r>
      <w:r w:rsidRPr="00742F8D">
        <w:rPr>
          <w:rStyle w:val="StyleUnderline"/>
        </w:rPr>
        <w:t xml:space="preserve"> natural </w:t>
      </w:r>
      <w:r w:rsidRPr="00340194">
        <w:rPr>
          <w:rStyle w:val="StyleUnderline"/>
          <w:highlight w:val="yellow"/>
        </w:rPr>
        <w:t>habitats where</w:t>
      </w:r>
      <w:r w:rsidRPr="00742F8D">
        <w:rPr>
          <w:rStyle w:val="StyleUnderline"/>
        </w:rPr>
        <w:t xml:space="preserve"> yet </w:t>
      </w:r>
      <w:r w:rsidRPr="00340194">
        <w:rPr>
          <w:rStyle w:val="Emphasis"/>
          <w:highlight w:val="yellow"/>
        </w:rPr>
        <w:t>undiscovered viruses</w:t>
      </w:r>
      <w:r w:rsidRPr="00340194">
        <w:rPr>
          <w:rStyle w:val="StyleUnderline"/>
          <w:highlight w:val="yellow"/>
        </w:rPr>
        <w:t xml:space="preserve"> lurk</w:t>
      </w:r>
      <w:r w:rsidRPr="00742F8D">
        <w:rPr>
          <w:sz w:val="12"/>
        </w:rPr>
        <w:t xml:space="preserve">. How can we ensure that economically devastated communities coming out of this pandemic recover without worsening the tenuous balance we have with the world around us? </w:t>
      </w:r>
    </w:p>
    <w:p w14:paraId="092453FC" w14:textId="77777777" w:rsidR="00634FFB" w:rsidRPr="00742F8D" w:rsidRDefault="00634FFB" w:rsidP="00634FFB">
      <w:pPr>
        <w:rPr>
          <w:sz w:val="12"/>
        </w:rPr>
      </w:pPr>
      <w:r w:rsidRPr="00742F8D">
        <w:rPr>
          <w:sz w:val="12"/>
        </w:rPr>
        <w:t xml:space="preserve">Within our own lifetimes, we have seen the impact of </w:t>
      </w:r>
      <w:r w:rsidRPr="00340194">
        <w:rPr>
          <w:rStyle w:val="StyleUnderline"/>
          <w:highlight w:val="yellow"/>
          <w:bdr w:val="single" w:sz="4" w:space="0" w:color="auto"/>
        </w:rPr>
        <w:t>climate change</w:t>
      </w:r>
      <w:r w:rsidRPr="00742F8D">
        <w:rPr>
          <w:sz w:val="12"/>
        </w:rPr>
        <w:t xml:space="preserve">, another existential crisis, transition from something we heard about in news reports to something we experience in our personal lives in the form of changing weather patterns, health effects, increased risk of natural disasters, and rising sea levels. Over the next decades, these factors </w:t>
      </w:r>
      <w:r w:rsidRPr="00340194">
        <w:rPr>
          <w:rStyle w:val="StyleUnderline"/>
          <w:highlight w:val="yellow"/>
        </w:rPr>
        <w:t xml:space="preserve">will exponentially increase </w:t>
      </w:r>
      <w:r w:rsidRPr="00742F8D">
        <w:rPr>
          <w:rStyle w:val="StyleUnderline"/>
        </w:rPr>
        <w:t xml:space="preserve">the incidence of many </w:t>
      </w:r>
      <w:r w:rsidRPr="00340194">
        <w:rPr>
          <w:rStyle w:val="StyleUnderline"/>
          <w:highlight w:val="yellow"/>
        </w:rPr>
        <w:t>infections</w:t>
      </w:r>
      <w:r w:rsidRPr="00340194">
        <w:rPr>
          <w:sz w:val="12"/>
          <w:highlight w:val="yellow"/>
        </w:rPr>
        <w:t xml:space="preserve"> </w:t>
      </w:r>
      <w:r w:rsidRPr="00742F8D">
        <w:rPr>
          <w:sz w:val="12"/>
        </w:rPr>
        <w:t xml:space="preserve">and change the distribution of others. </w:t>
      </w:r>
    </w:p>
    <w:p w14:paraId="51B68D63" w14:textId="77777777" w:rsidR="00634FFB" w:rsidRPr="00742F8D" w:rsidRDefault="00634FFB" w:rsidP="00634FFB">
      <w:pPr>
        <w:rPr>
          <w:sz w:val="12"/>
        </w:rPr>
      </w:pPr>
      <w:r w:rsidRPr="00742F8D">
        <w:rPr>
          <w:sz w:val="12"/>
        </w:rPr>
        <w:t xml:space="preserve">And as we tackle these complex problems, new challenges are arising: despite becoming ever more globally connected, our perceptions of reality continue to be disparate. In the deluge of digital data, many among us are falling prey to misinformation and disinformation. The urgency of outbreaks, the shifting scientific knowledge base that comes from tackling emerging pathogens, and political interference have all contributed to the signal getting lost in the noise. The role of disinformation is only going to expand in future emergencies. How do we share timely information in crisis? How do we, in government, science, and public health, earn and build the trust of our communities so ours is the voice they listen to during the fray? How do we listen more carefully to them? How do we involve them in making us all safer? </w:t>
      </w:r>
    </w:p>
    <w:p w14:paraId="635AFA8F" w14:textId="77777777" w:rsidR="00634FFB" w:rsidRPr="00742F8D" w:rsidRDefault="00634FFB" w:rsidP="00634FFB">
      <w:pPr>
        <w:rPr>
          <w:sz w:val="12"/>
        </w:rPr>
      </w:pPr>
      <w:r w:rsidRPr="00742F8D">
        <w:rPr>
          <w:sz w:val="12"/>
        </w:rPr>
        <w:t xml:space="preserve">We can no longer ignore infectious threats on the other side of the world, and we can no longer practice isolationist policies. Because COVID-19 painfully instructed us that outbreaks aren’t just something that happen on the news in distant communities, but instead, they can reach into our homes and rip away our loved ones. </w:t>
      </w:r>
    </w:p>
    <w:p w14:paraId="344B39DC" w14:textId="77777777" w:rsidR="00634FFB" w:rsidRPr="00742F8D" w:rsidRDefault="00634FFB" w:rsidP="00634FFB">
      <w:pPr>
        <w:rPr>
          <w:sz w:val="12"/>
        </w:rPr>
      </w:pPr>
      <w:r w:rsidRPr="00742F8D">
        <w:rPr>
          <w:sz w:val="12"/>
        </w:rPr>
        <w:t xml:space="preserve">There are moments in history when our actions require collective metacognition and urgency. This has to be one of those moments. </w:t>
      </w:r>
    </w:p>
    <w:p w14:paraId="44F774B4" w14:textId="77777777" w:rsidR="00634FFB" w:rsidRPr="00742F8D" w:rsidRDefault="00634FFB" w:rsidP="00634FFB">
      <w:pPr>
        <w:rPr>
          <w:sz w:val="12"/>
        </w:rPr>
      </w:pPr>
      <w:r w:rsidRPr="00742F8D">
        <w:rPr>
          <w:sz w:val="12"/>
        </w:rPr>
        <w:t xml:space="preserve">The Center for Emerging Infectious Diseases (CEID) Policy &amp; Research was founded because the time is now for collective transdisciplinary research and response. Every step of the way in this pandemic, the questions haven’t been just scientific, they have also been legal, economic, cultural, and ethical. CEID’s mission is to tug at the threads of all the complex systems that leave us vulnerable to new epidemics and help us answer some of the questions posed above. Through research, collaborative action, community engagement, and training, we hope to find ways to secure us against future global threats. I hope you will reach out with ideas, collaborate with us, and check back often to see where our work is taking us. </w:t>
      </w:r>
    </w:p>
    <w:p w14:paraId="6444F7AD" w14:textId="77777777" w:rsidR="00634FFB" w:rsidRPr="00742F8D" w:rsidRDefault="00634FFB" w:rsidP="00634FFB">
      <w:pPr>
        <w:rPr>
          <w:sz w:val="12"/>
        </w:rPr>
      </w:pPr>
      <w:r w:rsidRPr="00742F8D">
        <w:rPr>
          <w:rStyle w:val="StyleUnderline"/>
        </w:rPr>
        <w:t>We are not rudderless</w:t>
      </w:r>
      <w:r w:rsidRPr="00742F8D">
        <w:rPr>
          <w:sz w:val="12"/>
        </w:rPr>
        <w:t xml:space="preserve"> as we head into this future. The </w:t>
      </w:r>
      <w:r w:rsidRPr="00340194">
        <w:rPr>
          <w:rStyle w:val="StyleUnderline"/>
          <w:highlight w:val="yellow"/>
        </w:rPr>
        <w:t>COVID</w:t>
      </w:r>
      <w:r w:rsidRPr="00742F8D">
        <w:rPr>
          <w:sz w:val="12"/>
        </w:rPr>
        <w:t xml:space="preserve">-19 pandemic, like recent Ebola virus disease outbreaks and other recent emergencies, </w:t>
      </w:r>
      <w:r w:rsidRPr="00340194">
        <w:rPr>
          <w:rStyle w:val="StyleUnderline"/>
          <w:highlight w:val="yellow"/>
        </w:rPr>
        <w:t>has shown</w:t>
      </w:r>
      <w:r w:rsidRPr="00742F8D">
        <w:rPr>
          <w:sz w:val="12"/>
        </w:rPr>
        <w:t xml:space="preserve"> that investment in sciences, global collaboration, </w:t>
      </w:r>
      <w:r w:rsidRPr="00340194">
        <w:rPr>
          <w:rStyle w:val="Emphasis"/>
          <w:highlight w:val="yellow"/>
        </w:rPr>
        <w:t>public health</w:t>
      </w:r>
      <w:r w:rsidRPr="00742F8D">
        <w:rPr>
          <w:sz w:val="12"/>
        </w:rPr>
        <w:t xml:space="preserve">, and health-systems readiness </w:t>
      </w:r>
      <w:r w:rsidRPr="00340194">
        <w:rPr>
          <w:rStyle w:val="StyleUnderline"/>
          <w:highlight w:val="yellow"/>
        </w:rPr>
        <w:t>can decrease our vulnerability</w:t>
      </w:r>
      <w:r w:rsidRPr="00742F8D">
        <w:rPr>
          <w:sz w:val="12"/>
        </w:rPr>
        <w:t xml:space="preserve">. We need not only to invest in diagnostics, vaccines, and therapeutics but also find a new way of approaching the problems. My own experience serving as an outbreak responder in multiple emergencies has underscored for me again and again that epidemics fracture us along lines of existing weakness. Because at the terminus of all international surveillance for outbreaks are many communities that do not have access to care. </w:t>
      </w:r>
      <w:r w:rsidRPr="00340194">
        <w:rPr>
          <w:rStyle w:val="StyleUnderline"/>
          <w:highlight w:val="yellow"/>
        </w:rPr>
        <w:t>When families can’t access care</w:t>
      </w:r>
      <w:r w:rsidRPr="00742F8D">
        <w:rPr>
          <w:rStyle w:val="StyleUnderline"/>
        </w:rPr>
        <w:t xml:space="preserve">, we can’t stop cases from becoming </w:t>
      </w:r>
      <w:r w:rsidRPr="00340194">
        <w:rPr>
          <w:rStyle w:val="StyleUnderline"/>
          <w:highlight w:val="yellow"/>
        </w:rPr>
        <w:t>clusters</w:t>
      </w:r>
      <w:r w:rsidRPr="00742F8D">
        <w:rPr>
          <w:rStyle w:val="StyleUnderline"/>
        </w:rPr>
        <w:t xml:space="preserve">, which then </w:t>
      </w:r>
      <w:r w:rsidRPr="00340194">
        <w:rPr>
          <w:rStyle w:val="StyleUnderline"/>
          <w:highlight w:val="yellow"/>
        </w:rPr>
        <w:t>become outbreaks</w:t>
      </w:r>
      <w:r w:rsidRPr="00742F8D">
        <w:rPr>
          <w:rStyle w:val="StyleUnderline"/>
        </w:rPr>
        <w:t>.</w:t>
      </w:r>
      <w:r w:rsidRPr="00742F8D">
        <w:rPr>
          <w:sz w:val="12"/>
        </w:rPr>
        <w:t xml:space="preserve"> When communities can’t equitably access vaccines, it makes it harder for them to recover, and we continue to suffer collectively from the global economic impact and through the appearance of new variants. When structural racism keeps parts of our communities from being protected, diagnosed, and cared for, all of us are at risk. When it comes to infectious diseases outbreaks, health inequity is a threat to all our survival. </w:t>
      </w:r>
    </w:p>
    <w:p w14:paraId="44DEA354" w14:textId="77777777" w:rsidR="00634FFB" w:rsidRDefault="00634FFB" w:rsidP="00634FFB">
      <w:pPr>
        <w:rPr>
          <w:sz w:val="12"/>
        </w:rPr>
      </w:pPr>
      <w:r w:rsidRPr="00742F8D">
        <w:rPr>
          <w:sz w:val="12"/>
        </w:rPr>
        <w:t xml:space="preserve">At the launch of our center, we asked public health experts and scientists, “What do we need to do to build resilience against the next pandemic?” Over the next few months, we will continue asking this question to different disciplines, covering those working on health and economic equity, lawmakers, the business community, artists and musicians, and those in media and journalism. Because </w:t>
      </w:r>
      <w:r w:rsidRPr="00340194">
        <w:rPr>
          <w:rStyle w:val="StyleUnderline"/>
          <w:highlight w:val="yellow"/>
        </w:rPr>
        <w:t>the solutions</w:t>
      </w:r>
      <w:r w:rsidRPr="00742F8D">
        <w:rPr>
          <w:sz w:val="12"/>
        </w:rPr>
        <w:t xml:space="preserve">, like the questions, </w:t>
      </w:r>
      <w:r w:rsidRPr="00340194">
        <w:rPr>
          <w:rStyle w:val="StyleUnderline"/>
          <w:highlight w:val="yellow"/>
        </w:rPr>
        <w:t>require all of us</w:t>
      </w:r>
      <w:r w:rsidRPr="00340194">
        <w:rPr>
          <w:sz w:val="12"/>
          <w:highlight w:val="yellow"/>
        </w:rPr>
        <w:t xml:space="preserve">. </w:t>
      </w:r>
    </w:p>
    <w:p w14:paraId="2C2CB48B" w14:textId="77777777" w:rsidR="00634FFB" w:rsidRDefault="00634FFB" w:rsidP="00634FFB"/>
    <w:p w14:paraId="6DB1627F" w14:textId="77777777" w:rsidR="00634FFB" w:rsidRDefault="00634FFB" w:rsidP="00634FFB">
      <w:pPr>
        <w:pStyle w:val="Heading2"/>
      </w:pPr>
      <w:r>
        <w:t>CASE</w:t>
      </w:r>
    </w:p>
    <w:p w14:paraId="491CA02A" w14:textId="77777777" w:rsidR="00634FFB" w:rsidRDefault="00634FFB" w:rsidP="00634FFB"/>
    <w:p w14:paraId="6A39592D" w14:textId="77777777" w:rsidR="00634FFB" w:rsidRDefault="00634FFB" w:rsidP="00634FFB">
      <w:pPr>
        <w:pStyle w:val="Heading3"/>
      </w:pPr>
      <w:r>
        <w:t>1NC Debris</w:t>
      </w:r>
    </w:p>
    <w:p w14:paraId="351EFF18" w14:textId="77777777" w:rsidR="00634FFB" w:rsidRPr="00B95818" w:rsidRDefault="00634FFB" w:rsidP="00634FFB">
      <w:pPr>
        <w:pStyle w:val="Heading4"/>
        <w:numPr>
          <w:ilvl w:val="0"/>
          <w:numId w:val="13"/>
        </w:numPr>
      </w:pPr>
      <w:r w:rsidRPr="00B95818">
        <w:rPr>
          <w:rStyle w:val="normaltextrun"/>
          <w:rFonts w:asciiTheme="minorHAnsi" w:hAnsiTheme="minorHAnsi" w:cstheme="minorHAnsi"/>
          <w:bCs/>
          <w:szCs w:val="26"/>
        </w:rPr>
        <w:t>No ‘space war’ – Insurmountable barriers and everyone has an interest in keeping space peaceful</w:t>
      </w:r>
      <w:r w:rsidRPr="00B95818">
        <w:rPr>
          <w:rStyle w:val="eop"/>
          <w:rFonts w:asciiTheme="minorHAnsi" w:hAnsiTheme="minorHAnsi" w:cstheme="minorHAnsi"/>
          <w:szCs w:val="26"/>
        </w:rPr>
        <w:t> </w:t>
      </w:r>
    </w:p>
    <w:p w14:paraId="012D1D34" w14:textId="77777777" w:rsidR="00634FFB" w:rsidRDefault="00634FFB" w:rsidP="00634FFB">
      <w:pPr>
        <w:pStyle w:val="paragraph"/>
        <w:spacing w:before="0" w:beforeAutospacing="0" w:after="0" w:afterAutospacing="0"/>
        <w:textAlignment w:val="baseline"/>
        <w:rPr>
          <w:rStyle w:val="normaltextrun"/>
          <w:rFonts w:asciiTheme="minorHAnsi" w:eastAsiaTheme="majorEastAsia" w:hAnsiTheme="minorHAnsi" w:cstheme="minorHAnsi"/>
          <w:b/>
          <w:bCs/>
          <w:szCs w:val="26"/>
        </w:rPr>
      </w:pPr>
      <w:proofErr w:type="spellStart"/>
      <w:r w:rsidRPr="00B95818">
        <w:rPr>
          <w:rStyle w:val="normaltextrun"/>
          <w:rFonts w:asciiTheme="minorHAnsi" w:eastAsiaTheme="majorEastAsia" w:hAnsiTheme="minorHAnsi" w:cstheme="minorHAnsi"/>
          <w:b/>
          <w:bCs/>
          <w:sz w:val="26"/>
          <w:szCs w:val="26"/>
        </w:rPr>
        <w:t>Dobos</w:t>
      </w:r>
      <w:proofErr w:type="spellEnd"/>
      <w:r w:rsidRPr="00B95818">
        <w:rPr>
          <w:rStyle w:val="normaltextrun"/>
          <w:rFonts w:asciiTheme="minorHAnsi" w:eastAsiaTheme="majorEastAsia" w:hAnsiTheme="minorHAnsi" w:cstheme="minorHAnsi"/>
          <w:b/>
          <w:bCs/>
          <w:sz w:val="26"/>
          <w:szCs w:val="26"/>
        </w:rPr>
        <w:t> 19</w:t>
      </w:r>
      <w:r w:rsidRPr="00B95818">
        <w:rPr>
          <w:rStyle w:val="normaltextrun"/>
          <w:rFonts w:asciiTheme="minorHAnsi" w:eastAsiaTheme="majorEastAsia" w:hAnsiTheme="minorHAnsi" w:cstheme="minorHAnsi"/>
          <w:b/>
          <w:bCs/>
          <w:szCs w:val="26"/>
        </w:rPr>
        <w:t> </w:t>
      </w:r>
    </w:p>
    <w:p w14:paraId="3AC6136E" w14:textId="77777777" w:rsidR="00634FFB" w:rsidRPr="00B95818" w:rsidRDefault="00634FFB" w:rsidP="00634FFB">
      <w:pPr>
        <w:pStyle w:val="paragraph"/>
        <w:spacing w:before="0" w:beforeAutospacing="0" w:after="0" w:afterAutospacing="0"/>
        <w:textAlignment w:val="baseline"/>
        <w:rPr>
          <w:rFonts w:asciiTheme="minorHAnsi" w:hAnsiTheme="minorHAnsi" w:cstheme="minorHAnsi"/>
          <w:sz w:val="18"/>
          <w:szCs w:val="18"/>
        </w:rPr>
      </w:pPr>
      <w:r w:rsidRPr="00B95818">
        <w:rPr>
          <w:rStyle w:val="normaltextrun"/>
          <w:rFonts w:asciiTheme="minorHAnsi" w:eastAsiaTheme="majorEastAsia" w:hAnsiTheme="minorHAnsi" w:cstheme="minorHAnsi"/>
          <w:sz w:val="22"/>
          <w:szCs w:val="22"/>
        </w:rPr>
        <w:t>[(</w:t>
      </w:r>
      <w:proofErr w:type="spellStart"/>
      <w:r w:rsidRPr="00B95818">
        <w:rPr>
          <w:rStyle w:val="normaltextrun"/>
          <w:rFonts w:asciiTheme="minorHAnsi" w:eastAsiaTheme="majorEastAsia" w:hAnsiTheme="minorHAnsi" w:cstheme="minorHAnsi"/>
          <w:sz w:val="22"/>
          <w:szCs w:val="22"/>
        </w:rPr>
        <w:t>Bohumil</w:t>
      </w:r>
      <w:proofErr w:type="spellEnd"/>
      <w:r w:rsidRPr="00B95818">
        <w:rPr>
          <w:rStyle w:val="normaltextrun"/>
          <w:rFonts w:asciiTheme="minorHAnsi" w:eastAsiaTheme="majorEastAsia" w:hAnsiTheme="minorHAnsi" w:cstheme="minorHAnsi"/>
          <w:sz w:val="22"/>
          <w:szCs w:val="22"/>
        </w:rPr>
        <w:t> </w:t>
      </w:r>
      <w:proofErr w:type="spellStart"/>
      <w:r w:rsidRPr="00B95818">
        <w:rPr>
          <w:rStyle w:val="spellingerror"/>
          <w:rFonts w:asciiTheme="minorHAnsi" w:hAnsiTheme="minorHAnsi" w:cstheme="minorHAnsi"/>
          <w:sz w:val="22"/>
          <w:szCs w:val="22"/>
        </w:rPr>
        <w:t>Doboš</w:t>
      </w:r>
      <w:proofErr w:type="spellEnd"/>
      <w:r w:rsidRPr="00B95818">
        <w:rPr>
          <w:rStyle w:val="normaltextrun"/>
          <w:rFonts w:asciiTheme="minorHAnsi" w:eastAsiaTheme="majorEastAsia" w:hAnsiTheme="minorHAnsi" w:cstheme="minorHAnsi"/>
          <w:sz w:val="22"/>
          <w:szCs w:val="22"/>
        </w:rPr>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r w:rsidRPr="00B95818">
        <w:rPr>
          <w:rStyle w:val="eop"/>
          <w:rFonts w:asciiTheme="minorHAnsi" w:hAnsiTheme="minorHAnsi" w:cstheme="minorHAnsi"/>
          <w:szCs w:val="22"/>
        </w:rPr>
        <w:t> </w:t>
      </w:r>
    </w:p>
    <w:p w14:paraId="5BE43E00" w14:textId="77777777" w:rsidR="00634FFB" w:rsidRDefault="00634FFB" w:rsidP="00634FFB">
      <w:pPr>
        <w:pStyle w:val="paragraph"/>
        <w:spacing w:before="0" w:beforeAutospacing="0" w:after="0" w:afterAutospacing="0"/>
        <w:textAlignment w:val="baseline"/>
        <w:rPr>
          <w:rStyle w:val="eop"/>
          <w:rFonts w:asciiTheme="minorHAnsi" w:hAnsiTheme="minorHAnsi" w:cstheme="minorHAnsi"/>
          <w:szCs w:val="22"/>
        </w:rPr>
      </w:pPr>
      <w:r w:rsidRPr="00B95818">
        <w:rPr>
          <w:rStyle w:val="normaltextrun"/>
          <w:rFonts w:asciiTheme="minorHAnsi" w:eastAsiaTheme="majorEastAsia" w:hAnsiTheme="minorHAnsi" w:cstheme="minorHAnsi"/>
          <w:sz w:val="22"/>
          <w:szCs w:val="22"/>
          <w:u w:val="single"/>
        </w:rPr>
        <w:t>Despite </w:t>
      </w:r>
      <w:r w:rsidRPr="00B95818">
        <w:rPr>
          <w:rStyle w:val="normaltextrun"/>
          <w:rFonts w:asciiTheme="minorHAnsi" w:eastAsiaTheme="majorEastAsia" w:hAnsiTheme="minorHAnsi" w:cstheme="minorHAnsi"/>
          <w:sz w:val="22"/>
          <w:szCs w:val="22"/>
        </w:rPr>
        <w:t>the </w:t>
      </w:r>
      <w:r w:rsidRPr="00B95818">
        <w:rPr>
          <w:rStyle w:val="normaltextrun"/>
          <w:rFonts w:asciiTheme="minorHAnsi" w:eastAsiaTheme="majorEastAsia" w:hAnsiTheme="minorHAnsi" w:cstheme="minorHAnsi"/>
          <w:sz w:val="22"/>
          <w:szCs w:val="22"/>
          <w:u w:val="single"/>
        </w:rPr>
        <w:t>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B95818">
        <w:rPr>
          <w:rStyle w:val="normaltextrun"/>
          <w:rFonts w:asciiTheme="minorHAnsi" w:eastAsiaTheme="majorEastAsia" w:hAnsiTheme="minorHAnsi" w:cstheme="minorHAnsi"/>
          <w:sz w:val="22"/>
          <w:szCs w:val="22"/>
        </w:rPr>
        <w:t>(Steinberg 2012, p. 255). </w:t>
      </w:r>
      <w:r w:rsidRPr="00340194">
        <w:rPr>
          <w:rStyle w:val="normaltextrun"/>
          <w:rFonts w:asciiTheme="minorHAnsi" w:eastAsiaTheme="majorEastAsia" w:hAnsiTheme="minorHAnsi" w:cstheme="minorHAnsi"/>
          <w:sz w:val="22"/>
          <w:szCs w:val="22"/>
          <w:highlight w:val="yellow"/>
          <w:u w:val="single"/>
          <w:shd w:val="clear" w:color="auto" w:fill="00FF00"/>
        </w:rPr>
        <w:t>In current</w:t>
      </w:r>
      <w:r w:rsidRPr="00B95818">
        <w:rPr>
          <w:rStyle w:val="normaltextrun"/>
          <w:rFonts w:asciiTheme="minorHAnsi" w:eastAsiaTheme="majorEastAsia" w:hAnsiTheme="minorHAnsi" w:cstheme="minorHAnsi"/>
          <w:sz w:val="22"/>
          <w:szCs w:val="22"/>
          <w:u w:val="single"/>
        </w:rPr>
        <w:t> global international </w:t>
      </w:r>
      <w:r w:rsidRPr="00340194">
        <w:rPr>
          <w:rStyle w:val="normaltextrun"/>
          <w:rFonts w:asciiTheme="minorHAnsi" w:eastAsiaTheme="majorEastAsia" w:hAnsiTheme="minorHAnsi" w:cstheme="minorHAnsi"/>
          <w:sz w:val="22"/>
          <w:szCs w:val="22"/>
          <w:highlight w:val="yellow"/>
          <w:u w:val="single"/>
          <w:shd w:val="clear" w:color="auto" w:fill="00FF00"/>
        </w:rPr>
        <w:t>political</w:t>
      </w:r>
      <w:r w:rsidRPr="00B95818">
        <w:rPr>
          <w:rStyle w:val="normaltextrun"/>
          <w:rFonts w:asciiTheme="minorHAnsi" w:eastAsiaTheme="majorEastAsia" w:hAnsiTheme="minorHAnsi" w:cstheme="minorHAnsi"/>
          <w:sz w:val="22"/>
          <w:szCs w:val="22"/>
          <w:u w:val="single"/>
        </w:rPr>
        <w:t> and technological </w:t>
      </w:r>
      <w:r w:rsidRPr="00340194">
        <w:rPr>
          <w:rStyle w:val="normaltextrun"/>
          <w:rFonts w:asciiTheme="minorHAnsi" w:eastAsiaTheme="majorEastAsia" w:hAnsiTheme="minorHAnsi" w:cstheme="minorHAnsi"/>
          <w:sz w:val="22"/>
          <w:szCs w:val="22"/>
          <w:highlight w:val="yellow"/>
          <w:u w:val="single"/>
          <w:shd w:val="clear" w:color="auto" w:fill="00FF00"/>
        </w:rPr>
        <w:t>setting, the utility of space weapons is</w:t>
      </w:r>
      <w:r w:rsidRPr="00B95818">
        <w:rPr>
          <w:rStyle w:val="normaltextrun"/>
          <w:rFonts w:asciiTheme="minorHAnsi" w:eastAsiaTheme="majorEastAsia" w:hAnsiTheme="minorHAnsi" w:cstheme="minorHAnsi"/>
          <w:sz w:val="22"/>
          <w:szCs w:val="22"/>
          <w:u w:val="single"/>
        </w:rPr>
        <w:t> very </w:t>
      </w:r>
      <w:r w:rsidRPr="00340194">
        <w:rPr>
          <w:rStyle w:val="normaltextrun"/>
          <w:rFonts w:asciiTheme="minorHAnsi" w:eastAsiaTheme="majorEastAsia" w:hAnsiTheme="minorHAnsi" w:cstheme="minorHAnsi"/>
          <w:sz w:val="22"/>
          <w:szCs w:val="22"/>
          <w:highlight w:val="yellow"/>
          <w:u w:val="single"/>
          <w:shd w:val="clear" w:color="auto" w:fill="00FF00"/>
        </w:rPr>
        <w:t>limited</w:t>
      </w:r>
      <w:r w:rsidRPr="00B95818">
        <w:rPr>
          <w:rStyle w:val="normaltextrun"/>
          <w:rFonts w:asciiTheme="minorHAnsi" w:eastAsiaTheme="majorEastAsia" w:hAnsiTheme="minorHAnsi" w:cstheme="minorHAnsi"/>
          <w:sz w:val="22"/>
          <w:szCs w:val="22"/>
          <w:u w:val="single"/>
        </w:rPr>
        <w:t>, </w:t>
      </w:r>
      <w:r w:rsidRPr="00B95818">
        <w:rPr>
          <w:rStyle w:val="normaltextrun"/>
          <w:rFonts w:asciiTheme="minorHAnsi" w:eastAsiaTheme="majorEastAsia" w:hAnsiTheme="minorHAnsi" w:cstheme="minorHAnsi"/>
          <w:sz w:val="22"/>
          <w:szCs w:val="22"/>
        </w:rPr>
        <w:t>even if we accept that the ultimate high ground presents the potential to get a decisive tangible military advantage (which is unclear). </w:t>
      </w:r>
      <w:r w:rsidRPr="00B95818">
        <w:rPr>
          <w:rStyle w:val="normaltextrun"/>
          <w:rFonts w:asciiTheme="minorHAnsi" w:eastAsiaTheme="majorEastAsia" w:hAnsiTheme="minorHAnsi" w:cstheme="minorHAnsi"/>
          <w:sz w:val="22"/>
          <w:szCs w:val="22"/>
          <w:u w:val="single"/>
        </w:rPr>
        <w:t>This stands among the reasons for the lack of their utilization so far</w:t>
      </w:r>
      <w:r w:rsidRPr="00B95818">
        <w:rPr>
          <w:rStyle w:val="normaltextrun"/>
          <w:rFonts w:asciiTheme="minorHAnsi" w:eastAsiaTheme="majorEastAsia" w:hAnsiTheme="minorHAnsi" w:cstheme="minorHAnsi"/>
          <w:sz w:val="22"/>
          <w:szCs w:val="22"/>
        </w:rPr>
        <w:t>. Last but not the least, it must be pointed out that </w:t>
      </w:r>
      <w:r w:rsidRPr="00B95818">
        <w:rPr>
          <w:rStyle w:val="normaltextrun"/>
          <w:rFonts w:asciiTheme="minorHAnsi" w:eastAsiaTheme="majorEastAsia" w:hAnsiTheme="minorHAnsi" w:cstheme="minorHAnsi"/>
          <w:sz w:val="22"/>
          <w:szCs w:val="22"/>
          <w:u w:val="single"/>
        </w:rPr>
        <w:t>the </w:t>
      </w:r>
      <w:r w:rsidRPr="00340194">
        <w:rPr>
          <w:rStyle w:val="normaltextrun"/>
          <w:rFonts w:asciiTheme="minorHAnsi" w:eastAsiaTheme="majorEastAsia" w:hAnsiTheme="minorHAnsi" w:cstheme="minorHAnsi"/>
          <w:sz w:val="22"/>
          <w:szCs w:val="22"/>
          <w:highlight w:val="yellow"/>
          <w:u w:val="single"/>
          <w:shd w:val="clear" w:color="auto" w:fill="00FF00"/>
        </w:rPr>
        <w:t>states also develop passive defense systems</w:t>
      </w:r>
      <w:r w:rsidRPr="00B95818">
        <w:rPr>
          <w:rStyle w:val="normaltextrun"/>
          <w:rFonts w:asciiTheme="minorHAnsi" w:eastAsiaTheme="majorEastAsia" w:hAnsiTheme="minorHAnsi" w:cstheme="minorHAnsi"/>
          <w:sz w:val="22"/>
          <w:szCs w:val="22"/>
          <w:u w:val="single"/>
        </w:rPr>
        <w:t> designed </w:t>
      </w:r>
      <w:r w:rsidRPr="00340194">
        <w:rPr>
          <w:rStyle w:val="normaltextrun"/>
          <w:rFonts w:asciiTheme="minorHAnsi" w:eastAsiaTheme="majorEastAsia" w:hAnsiTheme="minorHAnsi" w:cstheme="minorHAnsi"/>
          <w:sz w:val="22"/>
          <w:szCs w:val="22"/>
          <w:highlight w:val="yellow"/>
          <w:u w:val="single"/>
          <w:shd w:val="clear" w:color="auto" w:fill="00FF00"/>
        </w:rPr>
        <w:t>to protect</w:t>
      </w:r>
      <w:r w:rsidRPr="00B95818">
        <w:rPr>
          <w:rStyle w:val="normaltextrun"/>
          <w:rFonts w:asciiTheme="minorHAnsi" w:eastAsiaTheme="majorEastAsia" w:hAnsiTheme="minorHAnsi" w:cstheme="minorHAnsi"/>
          <w:sz w:val="22"/>
          <w:szCs w:val="22"/>
          <w:u w:val="single"/>
        </w:rPr>
        <w:t> the </w:t>
      </w:r>
      <w:r w:rsidRPr="00340194">
        <w:rPr>
          <w:rStyle w:val="normaltextrun"/>
          <w:rFonts w:asciiTheme="minorHAnsi" w:eastAsiaTheme="majorEastAsia" w:hAnsiTheme="minorHAnsi" w:cstheme="minorHAnsi"/>
          <w:sz w:val="22"/>
          <w:szCs w:val="22"/>
          <w:highlight w:val="yellow"/>
          <w:u w:val="single"/>
          <w:shd w:val="clear" w:color="auto" w:fill="00FF00"/>
        </w:rPr>
        <w:t>satellites</w:t>
      </w:r>
      <w:r w:rsidRPr="00B95818">
        <w:rPr>
          <w:rStyle w:val="normaltextrun"/>
          <w:rFonts w:asciiTheme="minorHAnsi" w:eastAsiaTheme="majorEastAsia" w:hAnsiTheme="minorHAnsi" w:cstheme="minorHAnsi"/>
          <w:sz w:val="22"/>
          <w:szCs w:val="22"/>
          <w:u w:val="single"/>
        </w:rPr>
        <w:t> on orbit or critical capabilities they provide. These further decrease the utility of space weapons.</w:t>
      </w:r>
      <w:r w:rsidRPr="00B95818">
        <w:rPr>
          <w:rStyle w:val="normaltextrun"/>
          <w:rFonts w:asciiTheme="minorHAnsi" w:eastAsiaTheme="majorEastAsia" w:hAnsiTheme="minorHAnsi" w:cstheme="minorHAnsi"/>
          <w:sz w:val="22"/>
          <w:szCs w:val="22"/>
        </w:rPr>
        <w:t>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B95818">
        <w:rPr>
          <w:rStyle w:val="normaltextrun"/>
          <w:rFonts w:asciiTheme="minorHAnsi" w:eastAsiaTheme="majorEastAsia" w:hAnsiTheme="minorHAnsi" w:cstheme="minorHAnsi"/>
          <w:sz w:val="22"/>
          <w:szCs w:val="22"/>
        </w:rPr>
        <w:t>Moltz</w:t>
      </w:r>
      <w:proofErr w:type="spellEnd"/>
      <w:r w:rsidRPr="00B95818">
        <w:rPr>
          <w:rStyle w:val="normaltextrun"/>
          <w:rFonts w:asciiTheme="minorHAnsi" w:eastAsiaTheme="majorEastAsia" w:hAnsiTheme="minorHAnsi" w:cstheme="minorHAnsi"/>
          <w:sz w:val="22"/>
          <w:szCs w:val="22"/>
        </w:rPr>
        <w:t> 2014, p. 31). </w:t>
      </w:r>
      <w:r w:rsidRPr="00B95818">
        <w:rPr>
          <w:rStyle w:val="normaltextrun"/>
          <w:rFonts w:asciiTheme="minorHAnsi" w:eastAsiaTheme="majorEastAsia" w:hAnsiTheme="minorHAnsi" w:cstheme="minorHAnsi"/>
          <w:sz w:val="22"/>
          <w:szCs w:val="22"/>
          <w:u w:val="single"/>
        </w:rPr>
        <w:t>Finally, we must look at the main obstacles of connection of the outer space and warfare. </w:t>
      </w:r>
      <w:r w:rsidRPr="00340194">
        <w:rPr>
          <w:rStyle w:val="normaltextrun"/>
          <w:rFonts w:asciiTheme="minorHAnsi" w:eastAsiaTheme="majorEastAsia" w:hAnsiTheme="minorHAnsi" w:cstheme="minorHAnsi"/>
          <w:sz w:val="22"/>
          <w:szCs w:val="22"/>
          <w:highlight w:val="yellow"/>
          <w:u w:val="single"/>
          <w:shd w:val="clear" w:color="auto" w:fill="00FF00"/>
        </w:rPr>
        <w:t>The first set of barriers is</w:t>
      </w:r>
      <w:r w:rsidRPr="00B95818">
        <w:rPr>
          <w:rStyle w:val="normaltextrun"/>
          <w:rFonts w:asciiTheme="minorHAnsi" w:eastAsiaTheme="majorEastAsia" w:hAnsiTheme="minorHAnsi" w:cstheme="minorHAnsi"/>
          <w:sz w:val="22"/>
          <w:szCs w:val="22"/>
          <w:u w:val="single"/>
        </w:rPr>
        <w:t> comprised of </w:t>
      </w:r>
      <w:r w:rsidRPr="00340194">
        <w:rPr>
          <w:rStyle w:val="normaltextrun"/>
          <w:rFonts w:asciiTheme="minorHAnsi" w:eastAsiaTheme="majorEastAsia" w:hAnsiTheme="minorHAnsi" w:cstheme="minorHAnsi"/>
          <w:b/>
          <w:bCs/>
          <w:sz w:val="22"/>
          <w:szCs w:val="22"/>
          <w:highlight w:val="yellow"/>
          <w:u w:val="single"/>
          <w:shd w:val="clear" w:color="auto" w:fill="00FF00"/>
        </w:rPr>
        <w:t>physical obstructions</w:t>
      </w:r>
      <w:r w:rsidRPr="00B95818">
        <w:rPr>
          <w:rStyle w:val="normaltextrun"/>
          <w:rFonts w:asciiTheme="minorHAnsi" w:eastAsiaTheme="majorEastAsia" w:hAnsiTheme="minorHAnsi" w:cstheme="minorHAnsi"/>
          <w:sz w:val="22"/>
          <w:szCs w:val="22"/>
        </w:rPr>
        <w:t>. As has been presented in the previous chapter, </w:t>
      </w:r>
      <w:r w:rsidRPr="00B95818">
        <w:rPr>
          <w:rStyle w:val="normaltextrun"/>
          <w:rFonts w:asciiTheme="minorHAnsi" w:eastAsiaTheme="majorEastAsia" w:hAnsiTheme="minorHAnsi" w:cstheme="minorHAnsi"/>
          <w:sz w:val="22"/>
          <w:szCs w:val="22"/>
          <w:u w:val="single"/>
        </w:rPr>
        <w:t>the </w:t>
      </w:r>
      <w:r w:rsidRPr="00340194">
        <w:rPr>
          <w:rStyle w:val="normaltextrun"/>
          <w:rFonts w:asciiTheme="minorHAnsi" w:eastAsiaTheme="majorEastAsia" w:hAnsiTheme="minorHAnsi" w:cstheme="minorHAnsi"/>
          <w:sz w:val="22"/>
          <w:szCs w:val="22"/>
          <w:highlight w:val="yellow"/>
          <w:u w:val="single"/>
          <w:shd w:val="clear" w:color="auto" w:fill="00FF00"/>
        </w:rPr>
        <w:t>outer space is</w:t>
      </w:r>
      <w:r w:rsidRPr="00B95818">
        <w:rPr>
          <w:rStyle w:val="normaltextrun"/>
          <w:rFonts w:asciiTheme="minorHAnsi" w:eastAsiaTheme="majorEastAsia" w:hAnsiTheme="minorHAnsi" w:cstheme="minorHAnsi"/>
          <w:sz w:val="22"/>
          <w:szCs w:val="22"/>
          <w:u w:val="single"/>
        </w:rPr>
        <w:t> very </w:t>
      </w:r>
      <w:r w:rsidRPr="00340194">
        <w:rPr>
          <w:rStyle w:val="normaltextrun"/>
          <w:rFonts w:asciiTheme="minorHAnsi" w:eastAsiaTheme="majorEastAsia" w:hAnsiTheme="minorHAnsi" w:cstheme="minorHAnsi"/>
          <w:sz w:val="22"/>
          <w:szCs w:val="22"/>
          <w:highlight w:val="yellow"/>
          <w:u w:val="single"/>
          <w:shd w:val="clear" w:color="auto" w:fill="00FF00"/>
        </w:rPr>
        <w:t>challenging</w:t>
      </w:r>
      <w:r w:rsidRPr="00B95818">
        <w:rPr>
          <w:rStyle w:val="normaltextrun"/>
          <w:rFonts w:asciiTheme="minorHAnsi" w:eastAsiaTheme="majorEastAsia" w:hAnsiTheme="minorHAnsi" w:cstheme="minorHAnsi"/>
          <w:sz w:val="22"/>
          <w:szCs w:val="22"/>
          <w:u w:val="single"/>
        </w:rPr>
        <w:t> domain </w:t>
      </w:r>
      <w:r w:rsidRPr="00340194">
        <w:rPr>
          <w:rStyle w:val="normaltextrun"/>
          <w:rFonts w:asciiTheme="minorHAnsi" w:eastAsiaTheme="majorEastAsia" w:hAnsiTheme="minorHAnsi" w:cstheme="minorHAnsi"/>
          <w:sz w:val="22"/>
          <w:szCs w:val="22"/>
          <w:highlight w:val="yellow"/>
          <w:u w:val="single"/>
          <w:shd w:val="clear" w:color="auto" w:fill="00FF00"/>
        </w:rPr>
        <w:t>to operate in</w:t>
      </w:r>
      <w:r w:rsidRPr="00B95818">
        <w:rPr>
          <w:rStyle w:val="normaltextrun"/>
          <w:rFonts w:asciiTheme="minorHAnsi" w:eastAsiaTheme="majorEastAsia" w:hAnsiTheme="minorHAnsi" w:cstheme="minorHAnsi"/>
          <w:sz w:val="22"/>
          <w:szCs w:val="22"/>
          <w:u w:val="single"/>
        </w:rPr>
        <w:t>. Environmental factors still present the largest threat to any space military capabilities if compared to any man-made threats </w:t>
      </w:r>
      <w:r w:rsidRPr="00B95818">
        <w:rPr>
          <w:rStyle w:val="normaltextrun"/>
          <w:rFonts w:asciiTheme="minorHAnsi" w:eastAsiaTheme="majorEastAsia" w:hAnsiTheme="minorHAnsi" w:cstheme="minorHAnsi"/>
          <w:sz w:val="22"/>
          <w:szCs w:val="22"/>
        </w:rPr>
        <w:t>(</w:t>
      </w:r>
      <w:proofErr w:type="spellStart"/>
      <w:r w:rsidRPr="00B95818">
        <w:rPr>
          <w:rStyle w:val="normaltextrun"/>
          <w:rFonts w:asciiTheme="minorHAnsi" w:eastAsiaTheme="majorEastAsia" w:hAnsiTheme="minorHAnsi" w:cstheme="minorHAnsi"/>
          <w:sz w:val="22"/>
          <w:szCs w:val="22"/>
        </w:rPr>
        <w:t>Rendleman</w:t>
      </w:r>
      <w:proofErr w:type="spellEnd"/>
      <w:r w:rsidRPr="00B95818">
        <w:rPr>
          <w:rStyle w:val="normaltextrun"/>
          <w:rFonts w:asciiTheme="minorHAnsi" w:eastAsiaTheme="majorEastAsia" w:hAnsiTheme="minorHAnsi" w:cstheme="minorHAnsi"/>
          <w:sz w:val="22"/>
          <w:szCs w:val="22"/>
        </w:rPr>
        <w:t> 2013, p. 79). </w:t>
      </w:r>
      <w:r w:rsidRPr="00B95818">
        <w:rPr>
          <w:rStyle w:val="normaltextrun"/>
          <w:rFonts w:asciiTheme="minorHAnsi" w:eastAsiaTheme="majorEastAsia" w:hAnsiTheme="minorHAnsi" w:cstheme="minorHAnsi"/>
          <w:sz w:val="22"/>
          <w:szCs w:val="22"/>
          <w:u w:val="single"/>
        </w:rPr>
        <w:t>A following issue that hinders military operations in the outer space is the predictability of orbital movement. If the reconnaissance satellite's orbit is known, the terrestrial actor might attempt to hide some critical capabilities-an option that is countered by new surveillance techniques</w:t>
      </w:r>
      <w:r w:rsidRPr="00B95818">
        <w:rPr>
          <w:rStyle w:val="normaltextrun"/>
          <w:rFonts w:asciiTheme="minorHAnsi" w:eastAsiaTheme="majorEastAsia" w:hAnsiTheme="minorHAnsi" w:cstheme="minorHAnsi"/>
          <w:sz w:val="22"/>
          <w:szCs w:val="22"/>
        </w:rPr>
        <w:t> (spectrometers, etc.) (Norris 2010, p. 196)-</w:t>
      </w:r>
      <w:r w:rsidRPr="00B95818">
        <w:rPr>
          <w:rStyle w:val="normaltextrun"/>
          <w:rFonts w:asciiTheme="minorHAnsi" w:eastAsiaTheme="majorEastAsia" w:hAnsiTheme="minorHAnsi" w:cstheme="minorHAnsi"/>
          <w:sz w:val="22"/>
          <w:szCs w:val="22"/>
          <w:u w:val="single"/>
        </w:rPr>
        <w:t>but the hide-and-seek game is on. </w:t>
      </w:r>
      <w:r w:rsidRPr="00B95818">
        <w:rPr>
          <w:rStyle w:val="normaltextrun"/>
          <w:rFonts w:asciiTheme="minorHAnsi" w:eastAsiaTheme="majorEastAsia" w:hAnsiTheme="minorHAnsi" w:cstheme="minorHAnsi"/>
          <w:sz w:val="22"/>
          <w:szCs w:val="22"/>
        </w:rPr>
        <w:t>This same principle is, however, in place for </w:t>
      </w:r>
      <w:r w:rsidRPr="00B95818">
        <w:rPr>
          <w:rStyle w:val="normaltextrun"/>
          <w:rFonts w:asciiTheme="minorHAnsi" w:eastAsiaTheme="majorEastAsia" w:hAnsiTheme="minorHAnsi" w:cstheme="minorHAnsi"/>
          <w:sz w:val="22"/>
          <w:szCs w:val="22"/>
          <w:u w:val="single"/>
        </w:rPr>
        <w:t>any other space asset-any nation with basic tracking capabilities may quickly detect whether the military asset or weapon is located above its territory or on the other side of the planet and thus mitigate the possible strategic impact of space weapons not aiming at mass destruction. Another possibility is to attempt to destroy the weapon in orbit. Given the level of development for the ASAT technology, it seems that they will prevail over any possible weapon system for the time to come. Next issue</w:t>
      </w:r>
      <w:r w:rsidRPr="00B95818">
        <w:rPr>
          <w:rStyle w:val="normaltextrun"/>
          <w:rFonts w:asciiTheme="minorHAnsi" w:eastAsiaTheme="majorEastAsia" w:hAnsiTheme="minorHAnsi" w:cstheme="minorHAnsi"/>
          <w:sz w:val="22"/>
          <w:szCs w:val="22"/>
        </w:rPr>
        <w:t>, directly connected to the first one, </w:t>
      </w:r>
      <w:r w:rsidRPr="00B95818">
        <w:rPr>
          <w:rStyle w:val="normaltextrun"/>
          <w:rFonts w:asciiTheme="minorHAnsi" w:eastAsiaTheme="majorEastAsia" w:hAnsiTheme="minorHAnsi" w:cstheme="minorHAnsi"/>
          <w:sz w:val="22"/>
          <w:szCs w:val="22"/>
          <w:u w:val="single"/>
        </w:rPr>
        <w:t>is the utilization of weak physical protection of space objects that need to be as light as possible to reach the orbit and to be able to withstand harsh conditions of the domain</w:t>
      </w:r>
      <w:r w:rsidRPr="00B95818">
        <w:rPr>
          <w:rStyle w:val="normaltextrun"/>
          <w:rFonts w:asciiTheme="minorHAnsi" w:eastAsiaTheme="majorEastAsia" w:hAnsiTheme="minorHAnsi" w:cstheme="minorHAnsi"/>
          <w:sz w:val="22"/>
          <w:szCs w:val="22"/>
        </w:rPr>
        <w:t>. This means that their protection against ASAT weapons is very limited, and, </w:t>
      </w:r>
      <w:r w:rsidRPr="00B95818">
        <w:rPr>
          <w:rStyle w:val="normaltextrun"/>
          <w:rFonts w:asciiTheme="minorHAnsi" w:eastAsiaTheme="majorEastAsia" w:hAnsiTheme="minorHAnsi" w:cstheme="minorHAnsi"/>
          <w:sz w:val="22"/>
          <w:szCs w:val="22"/>
          <w:u w:val="single"/>
        </w:rPr>
        <w:t>whereas some avoidance techniques are being discussed, they are of limited use in case of ASAT attack. We can thus add to the issue of predictability also the issue of easy destructibility of space weapons and other military hardware </w:t>
      </w:r>
      <w:r w:rsidRPr="00B95818">
        <w:rPr>
          <w:rStyle w:val="normaltextrun"/>
          <w:rFonts w:asciiTheme="minorHAnsi" w:eastAsiaTheme="majorEastAsia" w:hAnsiTheme="minorHAnsi" w:cstheme="minorHAnsi"/>
          <w:sz w:val="22"/>
          <w:szCs w:val="22"/>
        </w:rPr>
        <w:t>(Dolman 2005, p. 40; </w:t>
      </w:r>
      <w:proofErr w:type="spellStart"/>
      <w:r w:rsidRPr="00B95818">
        <w:rPr>
          <w:rStyle w:val="spellingerror"/>
          <w:rFonts w:asciiTheme="minorHAnsi" w:hAnsiTheme="minorHAnsi" w:cstheme="minorHAnsi"/>
          <w:sz w:val="22"/>
          <w:szCs w:val="22"/>
        </w:rPr>
        <w:t>Anantatmula</w:t>
      </w:r>
      <w:proofErr w:type="spellEnd"/>
      <w:r w:rsidRPr="00B95818">
        <w:rPr>
          <w:rStyle w:val="normaltextrun"/>
          <w:rFonts w:asciiTheme="minorHAnsi" w:eastAsiaTheme="majorEastAsia" w:hAnsiTheme="minorHAnsi" w:cstheme="minorHAnsi"/>
          <w:sz w:val="22"/>
          <w:szCs w:val="22"/>
        </w:rPr>
        <w:t>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340194">
        <w:rPr>
          <w:rStyle w:val="normaltextrun"/>
          <w:rFonts w:asciiTheme="minorHAnsi" w:eastAsiaTheme="majorEastAsia" w:hAnsiTheme="minorHAnsi" w:cstheme="minorHAnsi"/>
          <w:sz w:val="22"/>
          <w:szCs w:val="22"/>
          <w:highlight w:val="yellow"/>
          <w:u w:val="single"/>
          <w:shd w:val="clear" w:color="auto" w:fill="00FF00"/>
        </w:rPr>
        <w:t>Electromagnetic communication with satellites might be jammed or hacked</w:t>
      </w:r>
      <w:r w:rsidRPr="00B95818">
        <w:rPr>
          <w:rStyle w:val="normaltextrun"/>
          <w:rFonts w:asciiTheme="minorHAnsi" w:eastAsiaTheme="majorEastAsia" w:hAnsiTheme="minorHAnsi" w:cstheme="minorHAnsi"/>
          <w:sz w:val="22"/>
          <w:szCs w:val="22"/>
          <w:u w:val="single"/>
        </w:rPr>
        <w:t> and the ground facilities infiltrated or destroyed thus </w:t>
      </w:r>
      <w:r w:rsidRPr="00340194">
        <w:rPr>
          <w:rStyle w:val="normaltextrun"/>
          <w:rFonts w:asciiTheme="minorHAnsi" w:eastAsiaTheme="majorEastAsia" w:hAnsiTheme="minorHAnsi" w:cstheme="minorHAnsi"/>
          <w:sz w:val="22"/>
          <w:szCs w:val="22"/>
          <w:highlight w:val="yellow"/>
          <w:u w:val="single"/>
          <w:shd w:val="clear" w:color="auto" w:fill="00FF00"/>
        </w:rPr>
        <w:t>rendering the possible space weapons useless</w:t>
      </w:r>
      <w:r w:rsidRPr="00B95818">
        <w:rPr>
          <w:rStyle w:val="normaltextrun"/>
          <w:rFonts w:asciiTheme="minorHAnsi" w:eastAsiaTheme="majorEastAsia" w:hAnsiTheme="minorHAnsi" w:cstheme="minorHAnsi"/>
          <w:sz w:val="22"/>
          <w:szCs w:val="22"/>
          <w:u w:val="single"/>
        </w:rPr>
        <w:t> </w:t>
      </w:r>
      <w:r w:rsidRPr="00B95818">
        <w:rPr>
          <w:rStyle w:val="normaltextrun"/>
          <w:rFonts w:asciiTheme="minorHAnsi" w:eastAsiaTheme="majorEastAsia" w:hAnsiTheme="minorHAnsi" w:cstheme="minorHAnsi"/>
          <w:sz w:val="22"/>
          <w:szCs w:val="22"/>
        </w:rPr>
        <w:t>(Klein 2006, p. 105; </w:t>
      </w:r>
      <w:proofErr w:type="spellStart"/>
      <w:r w:rsidRPr="00B95818">
        <w:rPr>
          <w:rStyle w:val="normaltextrun"/>
          <w:rFonts w:asciiTheme="minorHAnsi" w:eastAsiaTheme="majorEastAsia" w:hAnsiTheme="minorHAnsi" w:cstheme="minorHAnsi"/>
          <w:sz w:val="22"/>
          <w:szCs w:val="22"/>
        </w:rPr>
        <w:t>Rendleman</w:t>
      </w:r>
      <w:proofErr w:type="spellEnd"/>
      <w:r w:rsidRPr="00B95818">
        <w:rPr>
          <w:rStyle w:val="normaltextrun"/>
          <w:rFonts w:asciiTheme="minorHAnsi" w:eastAsiaTheme="majorEastAsia" w:hAnsiTheme="minorHAnsi" w:cstheme="minorHAnsi"/>
          <w:sz w:val="22"/>
          <w:szCs w:val="22"/>
        </w:rPr>
        <w:t> 2013, p. 81). This issue might be overcome by the establishment of a base controlling these assets outside the Earth-on Moon or lunar orbit, at lunar L-points, etc.-but </w:t>
      </w:r>
      <w:r w:rsidRPr="00B95818">
        <w:rPr>
          <w:rStyle w:val="normaltextrun"/>
          <w:rFonts w:asciiTheme="minorHAnsi" w:eastAsiaTheme="majorEastAsia" w:hAnsiTheme="minorHAnsi" w:cstheme="minorHAnsi"/>
          <w:sz w:val="22"/>
          <w:szCs w:val="22"/>
          <w:u w:val="single"/>
        </w:rPr>
        <w:t>this perspective remains, for now, unrealistic. </w:t>
      </w:r>
      <w:r w:rsidRPr="00B95818">
        <w:rPr>
          <w:rStyle w:val="normaltextrun"/>
          <w:rFonts w:asciiTheme="minorHAnsi" w:eastAsiaTheme="majorEastAsia" w:hAnsiTheme="minorHAnsi" w:cstheme="minorHAnsi"/>
          <w:sz w:val="22"/>
          <w:szCs w:val="22"/>
        </w:rPr>
        <w:t>Furthermore, </w:t>
      </w:r>
      <w:r w:rsidRPr="00340194">
        <w:rPr>
          <w:rStyle w:val="normaltextrun"/>
          <w:rFonts w:asciiTheme="minorHAnsi" w:eastAsiaTheme="majorEastAsia" w:hAnsiTheme="minorHAnsi" w:cstheme="minorHAnsi"/>
          <w:b/>
          <w:bCs/>
          <w:sz w:val="22"/>
          <w:szCs w:val="22"/>
          <w:highlight w:val="yellow"/>
          <w:u w:val="single"/>
          <w:shd w:val="clear" w:color="auto" w:fill="00FF00"/>
        </w:rPr>
        <w:t>no</w:t>
      </w:r>
      <w:r w:rsidRPr="00B95818">
        <w:rPr>
          <w:rStyle w:val="normaltextrun"/>
          <w:rFonts w:asciiTheme="minorHAnsi" w:eastAsiaTheme="majorEastAsia" w:hAnsiTheme="minorHAnsi" w:cstheme="minorHAnsi"/>
          <w:b/>
          <w:bCs/>
          <w:sz w:val="22"/>
          <w:szCs w:val="22"/>
          <w:u w:val="single"/>
        </w:rPr>
        <w:t> contemporary </w:t>
      </w:r>
      <w:r w:rsidRPr="00340194">
        <w:rPr>
          <w:rStyle w:val="normaltextrun"/>
          <w:rFonts w:asciiTheme="minorHAnsi" w:eastAsiaTheme="majorEastAsia" w:hAnsiTheme="minorHAnsi" w:cstheme="minorHAnsi"/>
          <w:b/>
          <w:bCs/>
          <w:sz w:val="22"/>
          <w:szCs w:val="22"/>
          <w:highlight w:val="yellow"/>
          <w:u w:val="single"/>
          <w:shd w:val="clear" w:color="auto" w:fill="00FF00"/>
        </w:rPr>
        <w:t>actor will risk full</w:t>
      </w:r>
      <w:r w:rsidRPr="00B95818">
        <w:rPr>
          <w:rStyle w:val="normaltextrun"/>
          <w:rFonts w:asciiTheme="minorHAnsi" w:eastAsiaTheme="majorEastAsia" w:hAnsiTheme="minorHAnsi" w:cstheme="minorHAnsi"/>
          <w:b/>
          <w:bCs/>
          <w:sz w:val="22"/>
          <w:szCs w:val="22"/>
          <w:u w:val="single"/>
          <w:shd w:val="clear" w:color="auto" w:fill="00FF00"/>
        </w:rPr>
        <w:t xml:space="preserve"> </w:t>
      </w:r>
      <w:r w:rsidRPr="00340194">
        <w:rPr>
          <w:rStyle w:val="normaltextrun"/>
          <w:rFonts w:asciiTheme="minorHAnsi" w:eastAsiaTheme="majorEastAsia" w:hAnsiTheme="minorHAnsi" w:cstheme="minorHAnsi"/>
          <w:b/>
          <w:bCs/>
          <w:sz w:val="22"/>
          <w:szCs w:val="22"/>
          <w:highlight w:val="yellow"/>
          <w:u w:val="single"/>
          <w:shd w:val="clear" w:color="auto" w:fill="00FF00"/>
        </w:rPr>
        <w:t>space weaponization in the face of possible competition</w:t>
      </w:r>
      <w:r w:rsidRPr="00340194">
        <w:rPr>
          <w:rStyle w:val="normaltextrun"/>
          <w:rFonts w:asciiTheme="minorHAnsi" w:eastAsiaTheme="majorEastAsia" w:hAnsiTheme="minorHAnsi" w:cstheme="minorHAnsi"/>
          <w:b/>
          <w:bCs/>
          <w:sz w:val="22"/>
          <w:szCs w:val="22"/>
          <w:highlight w:val="yellow"/>
          <w:u w:val="single"/>
        </w:rPr>
        <w:t> </w:t>
      </w:r>
      <w:r w:rsidRPr="001F0956">
        <w:rPr>
          <w:rStyle w:val="normaltextrun"/>
          <w:rFonts w:asciiTheme="minorHAnsi" w:eastAsiaTheme="majorEastAsia" w:hAnsiTheme="minorHAnsi" w:cstheme="minorHAnsi"/>
          <w:b/>
          <w:bCs/>
          <w:sz w:val="22"/>
          <w:szCs w:val="22"/>
          <w:u w:val="single"/>
        </w:rPr>
        <w:t>and the</w:t>
      </w:r>
      <w:r w:rsidRPr="00B95818">
        <w:rPr>
          <w:rStyle w:val="normaltextrun"/>
          <w:rFonts w:asciiTheme="minorHAnsi" w:eastAsiaTheme="majorEastAsia" w:hAnsiTheme="minorHAnsi" w:cstheme="minorHAnsi"/>
          <w:b/>
          <w:bCs/>
          <w:sz w:val="22"/>
          <w:szCs w:val="22"/>
          <w:u w:val="single"/>
        </w:rPr>
        <w:t xml:space="preserve"> possibility of rendering the outer space useless.</w:t>
      </w:r>
      <w:r w:rsidRPr="00B95818">
        <w:rPr>
          <w:rStyle w:val="normaltextrun"/>
          <w:rFonts w:asciiTheme="minorHAnsi" w:eastAsiaTheme="majorEastAsia" w:hAnsiTheme="minorHAnsi" w:cstheme="minorHAnsi"/>
          <w:sz w:val="22"/>
          <w:szCs w:val="22"/>
          <w:u w:val="single"/>
        </w:rPr>
        <w:t> No actor is dominant enough to prevent others to challenge any possible attempts to dominate the domain by military means</w:t>
      </w:r>
      <w:r w:rsidRPr="00B95818">
        <w:rPr>
          <w:rStyle w:val="normaltextrun"/>
          <w:rFonts w:asciiTheme="minorHAnsi" w:eastAsiaTheme="majorEastAsia" w:hAnsiTheme="minorHAnsi" w:cstheme="minorHAnsi"/>
          <w:sz w:val="22"/>
          <w:szCs w:val="22"/>
        </w:rPr>
        <w:t>. To quote 2016 Stratfor analysis, "(a) war in space would be devastating to all, </w:t>
      </w:r>
      <w:r w:rsidRPr="00B95818">
        <w:rPr>
          <w:rStyle w:val="normaltextrun"/>
          <w:rFonts w:asciiTheme="minorHAnsi" w:eastAsiaTheme="majorEastAsia" w:hAnsiTheme="minorHAnsi" w:cstheme="minorHAnsi"/>
          <w:sz w:val="22"/>
          <w:szCs w:val="22"/>
          <w:u w:val="single"/>
        </w:rPr>
        <w:t>and preventing it, rather than finding ways to fight it, will likely remain the goal</w:t>
      </w:r>
      <w:r w:rsidRPr="00B95818">
        <w:rPr>
          <w:rStyle w:val="normaltextrun"/>
          <w:rFonts w:asciiTheme="minorHAnsi" w:eastAsiaTheme="majorEastAsia" w:hAnsiTheme="minorHAnsi" w:cstheme="minorHAnsi"/>
          <w:sz w:val="22"/>
          <w:szCs w:val="22"/>
        </w:rPr>
        <w:t>" (</w:t>
      </w:r>
      <w:proofErr w:type="spellStart"/>
      <w:r w:rsidRPr="00B95818">
        <w:rPr>
          <w:rStyle w:val="spellingerror"/>
          <w:rFonts w:asciiTheme="minorHAnsi" w:hAnsiTheme="minorHAnsi" w:cstheme="minorHAnsi"/>
          <w:sz w:val="22"/>
          <w:szCs w:val="22"/>
        </w:rPr>
        <w:t>Larnrani</w:t>
      </w:r>
      <w:proofErr w:type="spellEnd"/>
      <w:r w:rsidRPr="00B95818">
        <w:rPr>
          <w:rStyle w:val="normaltextrun"/>
          <w:rFonts w:asciiTheme="minorHAnsi" w:eastAsiaTheme="majorEastAsia" w:hAnsiTheme="minorHAnsi" w:cstheme="minorHAnsi"/>
          <w:sz w:val="22"/>
          <w:szCs w:val="22"/>
        </w:rPr>
        <w:t> 20 16). This stands true unless some space actor finds a utility in disrupting the arena for others.</w:t>
      </w:r>
      <w:r w:rsidRPr="00B95818">
        <w:rPr>
          <w:rStyle w:val="eop"/>
          <w:rFonts w:asciiTheme="minorHAnsi" w:hAnsiTheme="minorHAnsi" w:cstheme="minorHAnsi"/>
          <w:szCs w:val="22"/>
        </w:rPr>
        <w:t> </w:t>
      </w:r>
    </w:p>
    <w:p w14:paraId="5E2B5F8A" w14:textId="77777777" w:rsidR="00634FFB" w:rsidRPr="00B95818" w:rsidRDefault="00634FFB" w:rsidP="00634FFB">
      <w:pPr>
        <w:pStyle w:val="paragraph"/>
        <w:spacing w:before="0" w:beforeAutospacing="0" w:after="0" w:afterAutospacing="0"/>
        <w:textAlignment w:val="baseline"/>
        <w:rPr>
          <w:rFonts w:asciiTheme="minorHAnsi" w:hAnsiTheme="minorHAnsi" w:cstheme="minorHAnsi"/>
          <w:sz w:val="18"/>
          <w:szCs w:val="18"/>
        </w:rPr>
      </w:pPr>
    </w:p>
    <w:p w14:paraId="40FD0D4B" w14:textId="77777777" w:rsidR="00634FFB" w:rsidRDefault="00634FFB" w:rsidP="00634FFB">
      <w:pPr>
        <w:pStyle w:val="Heading4"/>
        <w:numPr>
          <w:ilvl w:val="0"/>
          <w:numId w:val="13"/>
        </w:numPr>
      </w:pPr>
      <w:r>
        <w:t xml:space="preserve">Mis-highlighting of their card. It actually admits impact in more than a century away – even with increasing levels of debris </w:t>
      </w:r>
    </w:p>
    <w:p w14:paraId="46F3E01F" w14:textId="77777777" w:rsidR="00634FFB" w:rsidRPr="002401A3" w:rsidRDefault="00634FFB" w:rsidP="00634FFB">
      <w:r w:rsidRPr="002401A3">
        <w:t xml:space="preserve">Chelsea </w:t>
      </w:r>
      <w:proofErr w:type="spellStart"/>
      <w:r w:rsidRPr="002401A3">
        <w:rPr>
          <w:b/>
          <w:bCs/>
          <w:sz w:val="24"/>
        </w:rPr>
        <w:t>MuñOz-Patchen</w:t>
      </w:r>
      <w:proofErr w:type="spellEnd"/>
      <w:r w:rsidRPr="002401A3">
        <w:rPr>
          <w:b/>
          <w:bCs/>
          <w:sz w:val="24"/>
        </w:rPr>
        <w:t>,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14E9D1FE" w14:textId="77777777" w:rsidR="00634FFB" w:rsidRPr="002401A3" w:rsidRDefault="00634FFB" w:rsidP="00634FFB">
      <w:pPr>
        <w:rPr>
          <w:sz w:val="10"/>
        </w:rPr>
      </w:pPr>
      <w:r w:rsidRPr="002401A3">
        <w:rPr>
          <w:sz w:val="10"/>
        </w:rPr>
        <w:t xml:space="preserve">Debris poses a threat to functioning space objects and astronauts in space, and may cause damage to the earth’s surface upon re-entry.29 Much of the small </w:t>
      </w:r>
      <w:r w:rsidRPr="00340194">
        <w:rPr>
          <w:highlight w:val="yellow"/>
          <w:u w:val="single"/>
        </w:rPr>
        <w:t>debris cannot be tracked due to</w:t>
      </w:r>
      <w:r w:rsidRPr="002401A3">
        <w:rPr>
          <w:sz w:val="10"/>
        </w:rPr>
        <w:t xml:space="preserve"> its </w:t>
      </w:r>
      <w:r w:rsidRPr="00340194">
        <w:rPr>
          <w:highlight w:val="yellow"/>
          <w:u w:val="single"/>
        </w:rPr>
        <w:t>size and</w:t>
      </w:r>
      <w:r w:rsidRPr="002401A3">
        <w:rPr>
          <w:sz w:val="10"/>
        </w:rPr>
        <w:t xml:space="preserve"> the </w:t>
      </w:r>
      <w:r w:rsidRPr="00340194">
        <w:rPr>
          <w:highlight w:val="yellow"/>
          <w:u w:val="single"/>
        </w:rPr>
        <w:t>velocity</w:t>
      </w:r>
      <w:r w:rsidRPr="002401A3">
        <w:rPr>
          <w:sz w:val="10"/>
        </w:rPr>
        <w:t xml:space="preserve"> at which it travels, </w:t>
      </w:r>
      <w:r w:rsidRPr="00340194">
        <w:rPr>
          <w:rStyle w:val="Emphasis"/>
          <w:highlight w:val="yellow"/>
        </w:rPr>
        <w:t>making it impossible to</w:t>
      </w:r>
      <w:r w:rsidRPr="002401A3">
        <w:rPr>
          <w:sz w:val="10"/>
        </w:rPr>
        <w:t xml:space="preserve"> anticipate and maneuver to </w:t>
      </w:r>
      <w:r w:rsidRPr="00340194">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w:t>
      </w:r>
      <w:proofErr w:type="spellStart"/>
      <w:r w:rsidRPr="002401A3">
        <w:rPr>
          <w:sz w:val="10"/>
        </w:rPr>
        <w:t>expensive</w:t>
      </w:r>
      <w:proofErr w:type="spellEnd"/>
      <w:r w:rsidRPr="002401A3">
        <w:rPr>
          <w:sz w:val="10"/>
        </w:rPr>
        <w:t xml:space="preserve"> damage.32 There are millions of these very small pieces, and thousands of larger ones.33 The small-to-medium </w:t>
      </w:r>
      <w:r w:rsidRPr="00340194">
        <w:rPr>
          <w:rStyle w:val="StyleUnderline"/>
          <w:highlight w:val="yellow"/>
        </w:rPr>
        <w:t>pieces</w:t>
      </w:r>
      <w:r w:rsidRPr="002401A3">
        <w:rPr>
          <w:sz w:val="10"/>
        </w:rPr>
        <w:t xml:space="preserve"> of debris “continuously </w:t>
      </w:r>
      <w:r w:rsidRPr="00340194">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340194">
        <w:rPr>
          <w:highlight w:val="yellow"/>
          <w:u w:val="single"/>
        </w:rPr>
        <w:t>and</w:t>
      </w:r>
      <w:r w:rsidRPr="002401A3">
        <w:rPr>
          <w:sz w:val="10"/>
        </w:rPr>
        <w:t xml:space="preserve"> may </w:t>
      </w:r>
      <w:r w:rsidRPr="00340194">
        <w:rPr>
          <w:highlight w:val="yellow"/>
          <w:u w:val="single"/>
        </w:rPr>
        <w:t>stay in orbit for</w:t>
      </w:r>
      <w:r w:rsidRPr="002401A3">
        <w:rPr>
          <w:sz w:val="10"/>
        </w:rPr>
        <w:t xml:space="preserve"> decades or even </w:t>
      </w:r>
      <w:r w:rsidRPr="00340194">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340194">
        <w:rPr>
          <w:rStyle w:val="StyleUnderline"/>
          <w:highlight w:val="yellow"/>
        </w:rPr>
        <w:t>objects</w:t>
      </w:r>
      <w:r w:rsidRPr="002401A3">
        <w:rPr>
          <w:sz w:val="10"/>
        </w:rPr>
        <w:t xml:space="preserve"> remaining in orbit </w:t>
      </w:r>
      <w:r w:rsidRPr="00340194">
        <w:rPr>
          <w:highlight w:val="yellow"/>
          <w:u w:val="single"/>
        </w:rPr>
        <w:t>are a collision threat</w:t>
      </w:r>
      <w:r w:rsidRPr="002401A3">
        <w:rPr>
          <w:sz w:val="10"/>
        </w:rPr>
        <w:t xml:space="preserve">, capable of creating huge amounts of space debris and </w:t>
      </w:r>
      <w:r w:rsidRPr="00340194">
        <w:rPr>
          <w:highlight w:val="yellow"/>
          <w:u w:val="single"/>
        </w:rPr>
        <w:t>taking up</w:t>
      </w:r>
      <w:r w:rsidRPr="002401A3">
        <w:rPr>
          <w:sz w:val="10"/>
        </w:rPr>
        <w:t xml:space="preserve"> otherwise </w:t>
      </w:r>
      <w:r w:rsidRPr="00340194">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t>
      </w:r>
      <w:r w:rsidRPr="006C3544">
        <w:t xml:space="preserve">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340194">
        <w:rPr>
          <w:highlight w:val="yellow"/>
          <w:u w:val="single"/>
        </w:rPr>
        <w:t>commercial space tourism will</w:t>
      </w:r>
      <w:r w:rsidRPr="002401A3">
        <w:rPr>
          <w:sz w:val="10"/>
        </w:rPr>
        <w:t xml:space="preserve"> also </w:t>
      </w:r>
      <w:r w:rsidRPr="00340194">
        <w:rPr>
          <w:highlight w:val="yellow"/>
          <w:u w:val="single"/>
        </w:rPr>
        <w:t>increase</w:t>
      </w:r>
      <w:r w:rsidRPr="002401A3">
        <w:rPr>
          <w:u w:val="single"/>
        </w:rPr>
        <w:t xml:space="preserve"> the number of objects launched into space and thus the amount of </w:t>
      </w:r>
      <w:r w:rsidRPr="00340194">
        <w:rPr>
          <w:highlight w:val="yellow"/>
          <w:u w:val="single"/>
        </w:rPr>
        <w:t>debris.</w:t>
      </w:r>
      <w:r w:rsidRPr="002401A3">
        <w:rPr>
          <w:sz w:val="10"/>
        </w:rPr>
        <w:t xml:space="preserve">42 </w:t>
      </w:r>
      <w:r w:rsidRPr="006C3544">
        <w:t xml:space="preserve">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340194">
        <w:rPr>
          <w:highlight w:val="yellow"/>
          <w:u w:val="single"/>
        </w:rPr>
        <w:t xml:space="preserve">The </w:t>
      </w:r>
      <w:r w:rsidRPr="00340194">
        <w:rPr>
          <w:rStyle w:val="Emphasis"/>
          <w:highlight w:val="yellow"/>
        </w:rPr>
        <w:t>Kessler Syndrome</w:t>
      </w:r>
      <w:r w:rsidRPr="00340194">
        <w:rPr>
          <w:highlight w:val="yellow"/>
          <w:u w:val="single"/>
        </w:rPr>
        <w:t xml:space="preserve"> is</w:t>
      </w:r>
      <w:r w:rsidRPr="002401A3">
        <w:rPr>
          <w:sz w:val="10"/>
        </w:rPr>
        <w:t xml:space="preserve"> a cascade </w:t>
      </w:r>
      <w:r w:rsidRPr="002401A3">
        <w:rPr>
          <w:u w:val="single"/>
        </w:rPr>
        <w:t xml:space="preserve">created </w:t>
      </w:r>
      <w:r w:rsidRPr="00340194">
        <w:rPr>
          <w:highlight w:val="yellow"/>
          <w:u w:val="single"/>
        </w:rPr>
        <w:t xml:space="preserve">when debris hits a space object, creating new debris and </w:t>
      </w:r>
      <w:r w:rsidRPr="00340194">
        <w:rPr>
          <w:rStyle w:val="Emphasis"/>
          <w:highlight w:val="yellow"/>
        </w:rPr>
        <w:t>setting off a chain reaction</w:t>
      </w:r>
      <w:r w:rsidRPr="00340194">
        <w:rPr>
          <w:highlight w:val="yellow"/>
          <w:u w:val="single"/>
        </w:rPr>
        <w:t xml:space="preserve"> of collisions that</w:t>
      </w:r>
      <w:r w:rsidRPr="002401A3">
        <w:rPr>
          <w:sz w:val="10"/>
        </w:rPr>
        <w:t xml:space="preserve"> eventually </w:t>
      </w:r>
      <w:r w:rsidRPr="00340194">
        <w:rPr>
          <w:rStyle w:val="Emphasis"/>
          <w:highlight w:val="yellow"/>
        </w:rPr>
        <w:t>closes off entire orbits.</w:t>
      </w:r>
      <w:r w:rsidRPr="002401A3">
        <w:rPr>
          <w:sz w:val="10"/>
        </w:rPr>
        <w:t xml:space="preserve">48 </w:t>
      </w:r>
      <w:r w:rsidRPr="001B6FB0">
        <w:t xml:space="preserve">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1B6FB0">
        <w:rPr>
          <w:u w:val="single"/>
        </w:rPr>
        <w:t xml:space="preserve">In 2011, The National Research Council predicted that the Kessler Syndrome </w:t>
      </w:r>
      <w:r w:rsidRPr="001B6FB0">
        <w:rPr>
          <w:rStyle w:val="Emphasis"/>
        </w:rPr>
        <w:t>could happen within ten to twenty years.</w:t>
      </w:r>
      <w:r w:rsidRPr="001B6FB0">
        <w:t xml:space="preserve">51 </w:t>
      </w:r>
      <w:r w:rsidRPr="00830161">
        <w:rPr>
          <w:highlight w:val="cyan"/>
        </w:rPr>
        <w:t>Donald J. Kessler</w:t>
      </w:r>
      <w:r w:rsidRPr="001B6FB0">
        <w:t xml:space="preserve">, the astrophysicist and NASA scientist who theorized the Kessler Syndrome in 1978, </w:t>
      </w:r>
      <w:r w:rsidRPr="00175046">
        <w:rPr>
          <w:highlight w:val="cyan"/>
          <w:u w:val="single"/>
        </w:rPr>
        <w:t xml:space="preserve">believes </w:t>
      </w:r>
      <w:r w:rsidRPr="00224373">
        <w:rPr>
          <w:highlight w:val="cyan"/>
        </w:rPr>
        <w:t xml:space="preserve">this cascade may be a </w:t>
      </w:r>
      <w:r w:rsidRPr="00224373">
        <w:rPr>
          <w:b/>
          <w:bCs/>
          <w:sz w:val="26"/>
          <w:szCs w:val="26"/>
          <w:highlight w:val="cyan"/>
          <w:u w:val="single"/>
        </w:rPr>
        <w:t>century away</w:t>
      </w:r>
      <w:r w:rsidRPr="00224373">
        <w:rPr>
          <w:highlight w:val="cyan"/>
        </w:rPr>
        <w:t xml:space="preserve">, meaning that there is </w:t>
      </w:r>
      <w:r w:rsidRPr="00224373">
        <w:rPr>
          <w:b/>
          <w:bCs/>
          <w:sz w:val="26"/>
          <w:szCs w:val="26"/>
          <w:highlight w:val="cyan"/>
          <w:u w:val="single"/>
        </w:rPr>
        <w:t>still time to develop a solution</w:t>
      </w:r>
      <w:r w:rsidRPr="00224373">
        <w:rPr>
          <w:highlight w:val="cyan"/>
        </w:rPr>
        <w:t>.52</w:t>
      </w:r>
      <w:r w:rsidRPr="002401A3">
        <w:rPr>
          <w:sz w:val="10"/>
        </w:rPr>
        <w:t xml:space="preserve"> </w:t>
      </w:r>
    </w:p>
    <w:p w14:paraId="6929B0BF" w14:textId="77777777" w:rsidR="00634FFB" w:rsidRPr="00973D9C" w:rsidRDefault="00634FFB" w:rsidP="00634FFB"/>
    <w:p w14:paraId="37D05C5B" w14:textId="01B02E03" w:rsidR="00B2173A" w:rsidRPr="00F84CA7" w:rsidRDefault="00B2173A" w:rsidP="00B2173A">
      <w:pPr>
        <w:pStyle w:val="Heading4"/>
      </w:pPr>
      <w:r>
        <w:rPr>
          <w:bCs/>
          <w:szCs w:val="26"/>
        </w:rPr>
        <w:t xml:space="preserve">3.Turn - </w:t>
      </w:r>
      <w:r w:rsidRPr="002A3C21">
        <w:rPr>
          <w:bCs/>
          <w:szCs w:val="26"/>
        </w:rPr>
        <w:t>Ri</w:t>
      </w:r>
      <w:r w:rsidRPr="003026F3">
        <w:t>sks are overestimated</w:t>
      </w:r>
      <w:r w:rsidRPr="00F84CA7">
        <w:rPr>
          <w:u w:val="single"/>
        </w:rPr>
        <w:t xml:space="preserve"> AND</w:t>
      </w:r>
      <w:r>
        <w:t xml:space="preserve"> private companies ensure that satellite constellations don’t collide –</w:t>
      </w:r>
      <w:r w:rsidRPr="00EF1DEB">
        <w:rPr>
          <w:b w:val="0"/>
          <w:bCs/>
          <w:sz w:val="22"/>
        </w:rPr>
        <w:t xml:space="preserve"> </w:t>
      </w:r>
      <w:proofErr w:type="spellStart"/>
      <w:r w:rsidRPr="00EF1DEB">
        <w:rPr>
          <w:b w:val="0"/>
          <w:bCs/>
          <w:sz w:val="22"/>
        </w:rPr>
        <w:t>Starlin</w:t>
      </w:r>
      <w:r>
        <w:rPr>
          <w:b w:val="0"/>
          <w:bCs/>
          <w:sz w:val="22"/>
        </w:rPr>
        <w:t>k</w:t>
      </w:r>
      <w:proofErr w:type="spellEnd"/>
      <w:r>
        <w:rPr>
          <w:b w:val="0"/>
          <w:bCs/>
          <w:sz w:val="22"/>
        </w:rPr>
        <w:t xml:space="preserve">, Space-X, </w:t>
      </w:r>
      <w:proofErr w:type="spellStart"/>
      <w:r>
        <w:rPr>
          <w:b w:val="0"/>
          <w:bCs/>
          <w:sz w:val="22"/>
        </w:rPr>
        <w:t>OneWeb</w:t>
      </w:r>
      <w:proofErr w:type="spellEnd"/>
      <w:r>
        <w:rPr>
          <w:b w:val="0"/>
          <w:bCs/>
          <w:sz w:val="22"/>
        </w:rPr>
        <w:t xml:space="preserve"> </w:t>
      </w:r>
    </w:p>
    <w:p w14:paraId="4F73CE73" w14:textId="77777777" w:rsidR="00B2173A" w:rsidRDefault="00B2173A" w:rsidP="00B2173A">
      <w:pPr>
        <w:rPr>
          <w:b/>
          <w:bCs/>
          <w:sz w:val="26"/>
          <w:szCs w:val="26"/>
        </w:rPr>
      </w:pPr>
      <w:r>
        <w:rPr>
          <w:b/>
          <w:bCs/>
          <w:sz w:val="26"/>
          <w:szCs w:val="26"/>
        </w:rPr>
        <w:t xml:space="preserve">Wattles 19 </w:t>
      </w:r>
    </w:p>
    <w:p w14:paraId="28C3DEE1" w14:textId="77777777" w:rsidR="00B2173A" w:rsidRDefault="00B2173A" w:rsidP="00B2173A">
      <w:r>
        <w:t xml:space="preserve">This card – more recent – describes the ways in which </w:t>
      </w:r>
      <w:proofErr w:type="spellStart"/>
      <w:r>
        <w:t>Oneweb</w:t>
      </w:r>
      <w:proofErr w:type="spellEnd"/>
      <w:r>
        <w:t xml:space="preserve"> and </w:t>
      </w:r>
      <w:proofErr w:type="spellStart"/>
      <w:r>
        <w:t>Starlink</w:t>
      </w:r>
      <w:proofErr w:type="spellEnd"/>
      <w:r>
        <w:t xml:space="preserve"> are learning </w:t>
      </w:r>
    </w:p>
    <w:p w14:paraId="7D4A340D" w14:textId="77777777" w:rsidR="00B2173A" w:rsidRDefault="00B2173A" w:rsidP="00B2173A">
      <w:r>
        <w:t xml:space="preserve">Describes private company satellite constellations </w:t>
      </w:r>
    </w:p>
    <w:p w14:paraId="22BBE085" w14:textId="77777777" w:rsidR="00B2173A" w:rsidRDefault="00B2173A" w:rsidP="00B2173A">
      <w:r>
        <w:t xml:space="preserve">Describes the ways in which private companies are create constellations that won’t lead to mass collisions </w:t>
      </w:r>
    </w:p>
    <w:p w14:paraId="1CA1034B" w14:textId="77777777" w:rsidR="00B2173A" w:rsidRPr="00F84CA7" w:rsidRDefault="00B2173A" w:rsidP="00B2173A">
      <w:r>
        <w:t xml:space="preserve">Describes that create unsafe satellite collisions isn’t profitable for companies – they will do everything in their power to avoid it </w:t>
      </w:r>
    </w:p>
    <w:p w14:paraId="680817D4" w14:textId="77777777" w:rsidR="00B2173A" w:rsidRPr="002A3C21" w:rsidRDefault="00B2173A" w:rsidP="00B2173A">
      <w:r>
        <w:t xml:space="preserve">[ Jackie Wattles – Reporter, “Space junk poses terrifying threats. Here’s what that means for SpaceX’s </w:t>
      </w:r>
      <w:proofErr w:type="spellStart"/>
      <w:r>
        <w:t>megaconstellation</w:t>
      </w:r>
      <w:proofErr w:type="spellEnd"/>
      <w:r>
        <w:t xml:space="preserve">,”: CNN Business, 05-30-2019, </w:t>
      </w:r>
      <w:hyperlink r:id="rId63" w:history="1">
        <w:r w:rsidRPr="00294FA3">
          <w:rPr>
            <w:rStyle w:val="Hyperlink"/>
          </w:rPr>
          <w:t>https://www.cnn.com/2019/05/30/tech/spacex-starlink-space-junk-debris/index.html</w:t>
        </w:r>
      </w:hyperlink>
      <w:r>
        <w:t xml:space="preserve">] </w:t>
      </w:r>
    </w:p>
    <w:p w14:paraId="19871A14" w14:textId="77777777" w:rsidR="00B2173A" w:rsidRPr="00451361" w:rsidRDefault="00B2173A" w:rsidP="00B2173A">
      <w:pPr>
        <w:pStyle w:val="paragraph"/>
        <w:shd w:val="clear" w:color="auto" w:fill="FFFFFF"/>
        <w:spacing w:before="0" w:beforeAutospacing="0" w:after="240" w:afterAutospacing="0"/>
        <w:rPr>
          <w:rFonts w:asciiTheme="minorHAnsi" w:hAnsiTheme="minorHAnsi" w:cstheme="minorHAnsi"/>
          <w:color w:val="0C0C0C"/>
          <w:spacing w:val="6"/>
          <w:sz w:val="22"/>
          <w:szCs w:val="22"/>
          <w:u w:val="single"/>
        </w:rPr>
      </w:pPr>
      <w:r w:rsidRPr="00451361">
        <w:rPr>
          <w:rFonts w:asciiTheme="minorHAnsi" w:hAnsiTheme="minorHAnsi" w:cstheme="minorHAnsi"/>
          <w:color w:val="0C0C0C"/>
          <w:spacing w:val="6"/>
          <w:sz w:val="10"/>
          <w:szCs w:val="10"/>
        </w:rPr>
        <w:t xml:space="preserve">SpaceX fired </w:t>
      </w:r>
      <w:hyperlink r:id="rId64" w:tgtFrame="_blank" w:history="1">
        <w:r w:rsidRPr="00451361">
          <w:rPr>
            <w:rStyle w:val="Hyperlink"/>
            <w:rFonts w:asciiTheme="minorHAnsi" w:eastAsiaTheme="majorEastAsia" w:hAnsiTheme="minorHAnsi" w:cstheme="minorHAnsi"/>
            <w:spacing w:val="6"/>
            <w:sz w:val="10"/>
            <w:szCs w:val="10"/>
          </w:rPr>
          <w:t>60 small satellites</w:t>
        </w:r>
      </w:hyperlink>
      <w:r w:rsidRPr="00451361">
        <w:rPr>
          <w:rFonts w:asciiTheme="minorHAnsi" w:hAnsiTheme="minorHAnsi" w:cstheme="minorHAnsi"/>
          <w:color w:val="0C0C0C"/>
          <w:spacing w:val="6"/>
          <w:sz w:val="10"/>
          <w:szCs w:val="10"/>
        </w:rPr>
        <w:t xml:space="preserve"> into orbit last week, the first installment of an internet-beaming </w:t>
      </w:r>
      <w:hyperlink r:id="rId65" w:tgtFrame="_blank" w:history="1">
        <w:proofErr w:type="spellStart"/>
        <w:r w:rsidRPr="00451361">
          <w:rPr>
            <w:rStyle w:val="Hyperlink"/>
            <w:rFonts w:asciiTheme="minorHAnsi" w:eastAsiaTheme="majorEastAsia" w:hAnsiTheme="minorHAnsi" w:cstheme="minorHAnsi"/>
            <w:spacing w:val="6"/>
            <w:sz w:val="10"/>
            <w:szCs w:val="10"/>
          </w:rPr>
          <w:t>megaconstellation</w:t>
        </w:r>
        <w:proofErr w:type="spellEnd"/>
      </w:hyperlink>
      <w:r w:rsidRPr="00451361">
        <w:rPr>
          <w:rFonts w:asciiTheme="minorHAnsi" w:hAnsiTheme="minorHAnsi" w:cstheme="minorHAnsi"/>
          <w:color w:val="0C0C0C"/>
          <w:spacing w:val="6"/>
          <w:sz w:val="10"/>
          <w:szCs w:val="10"/>
        </w:rPr>
        <w:t xml:space="preserve"> that the company hopes will grow to include thousands of satellites</w:t>
      </w:r>
      <w:r w:rsidRPr="00451361">
        <w:rPr>
          <w:rStyle w:val="Strong"/>
          <w:rFonts w:asciiTheme="minorHAnsi" w:hAnsiTheme="minorHAnsi" w:cstheme="minorHAnsi"/>
          <w:color w:val="0C0C0C"/>
          <w:spacing w:val="6"/>
          <w:sz w:val="10"/>
          <w:szCs w:val="10"/>
        </w:rPr>
        <w:t xml:space="preserve"> </w:t>
      </w:r>
      <w:r w:rsidRPr="00451361">
        <w:rPr>
          <w:rFonts w:asciiTheme="minorHAnsi" w:hAnsiTheme="minorHAnsi" w:cstheme="minorHAnsi"/>
          <w:color w:val="0C0C0C"/>
          <w:spacing w:val="6"/>
          <w:sz w:val="10"/>
          <w:szCs w:val="10"/>
        </w:rPr>
        <w:t xml:space="preserve">in just a few years. Elon Musk’s space company is just one of several with its eyes on beaming broadband to Earth from space. Companies including Amazon </w:t>
      </w:r>
      <w:hyperlink r:id="rId66" w:history="1">
        <w:r w:rsidRPr="00451361">
          <w:rPr>
            <w:rStyle w:val="Hyperlink"/>
            <w:rFonts w:asciiTheme="minorHAnsi" w:eastAsiaTheme="majorEastAsia" w:hAnsiTheme="minorHAnsi" w:cstheme="minorHAnsi"/>
            <w:spacing w:val="6"/>
            <w:sz w:val="10"/>
            <w:szCs w:val="10"/>
          </w:rPr>
          <w:t>(AMZN)</w:t>
        </w:r>
      </w:hyperlink>
      <w:r w:rsidRPr="00451361">
        <w:rPr>
          <w:rFonts w:asciiTheme="minorHAnsi" w:hAnsiTheme="minorHAnsi" w:cstheme="minorHAnsi"/>
          <w:color w:val="0C0C0C"/>
          <w:spacing w:val="6"/>
          <w:sz w:val="10"/>
          <w:szCs w:val="10"/>
        </w:rPr>
        <w:t xml:space="preserve"> and </w:t>
      </w:r>
      <w:hyperlink r:id="rId67" w:tgtFrame="_blank" w:history="1">
        <w:proofErr w:type="spellStart"/>
        <w:r w:rsidRPr="00451361">
          <w:rPr>
            <w:rStyle w:val="Hyperlink"/>
            <w:rFonts w:asciiTheme="minorHAnsi" w:eastAsiaTheme="majorEastAsia" w:hAnsiTheme="minorHAnsi" w:cstheme="minorHAnsi"/>
            <w:spacing w:val="6"/>
            <w:sz w:val="10"/>
            <w:szCs w:val="10"/>
          </w:rPr>
          <w:t>OneWeb</w:t>
        </w:r>
        <w:proofErr w:type="spellEnd"/>
      </w:hyperlink>
      <w:r w:rsidRPr="00451361">
        <w:rPr>
          <w:rFonts w:asciiTheme="minorHAnsi" w:hAnsiTheme="minorHAnsi" w:cstheme="minorHAnsi"/>
          <w:color w:val="0C0C0C"/>
          <w:spacing w:val="6"/>
          <w:sz w:val="10"/>
          <w:szCs w:val="10"/>
        </w:rPr>
        <w:t xml:space="preserve"> also have similar plans. Looking ahead, </w:t>
      </w:r>
      <w:hyperlink r:id="rId68" w:tgtFrame="_blank" w:history="1">
        <w:r w:rsidRPr="00451361">
          <w:rPr>
            <w:rStyle w:val="Hyperlink"/>
            <w:rFonts w:asciiTheme="minorHAnsi" w:eastAsiaTheme="majorEastAsia" w:hAnsiTheme="minorHAnsi" w:cstheme="minorHAnsi"/>
            <w:spacing w:val="6"/>
            <w:sz w:val="10"/>
            <w:szCs w:val="10"/>
          </w:rPr>
          <w:t>a lot could go wrong for them</w:t>
        </w:r>
      </w:hyperlink>
      <w:r w:rsidRPr="00451361">
        <w:rPr>
          <w:rFonts w:asciiTheme="minorHAnsi" w:hAnsiTheme="minorHAnsi" w:cstheme="minorHAnsi"/>
          <w:color w:val="0C0C0C"/>
          <w:spacing w:val="6"/>
          <w:sz w:val="10"/>
          <w:szCs w:val="10"/>
        </w:rPr>
        <w:t xml:space="preserve"> — financially or technologically. The most nightmarish calamity, however unlikely, wouldn’t just impact their businesses. It could set back all of human civilization. </w:t>
      </w:r>
      <w:r w:rsidRPr="00451361">
        <w:rPr>
          <w:rFonts w:asciiTheme="minorHAnsi" w:hAnsiTheme="minorHAnsi" w:cstheme="minorHAnsi"/>
          <w:color w:val="0C0C0C"/>
          <w:spacing w:val="6"/>
          <w:sz w:val="10"/>
          <w:szCs w:val="10"/>
          <w:shd w:val="clear" w:color="auto" w:fill="FFFFFF"/>
        </w:rPr>
        <w:t>Imagine this scenario: A single satellite loses power and smashes, uncontrolled, into another</w:t>
      </w:r>
      <w:r w:rsidRPr="00451361">
        <w:rPr>
          <w:rStyle w:val="Strong"/>
          <w:rFonts w:asciiTheme="minorHAnsi" w:hAnsiTheme="minorHAnsi" w:cstheme="minorHAnsi"/>
          <w:color w:val="0C0C0C"/>
          <w:spacing w:val="6"/>
          <w:sz w:val="10"/>
          <w:szCs w:val="10"/>
          <w:shd w:val="clear" w:color="auto" w:fill="FFFFFF"/>
        </w:rPr>
        <w:t xml:space="preserve"> </w:t>
      </w:r>
      <w:r w:rsidRPr="00451361">
        <w:rPr>
          <w:rFonts w:asciiTheme="minorHAnsi" w:hAnsiTheme="minorHAnsi" w:cstheme="minorHAnsi"/>
          <w:color w:val="0C0C0C"/>
          <w:spacing w:val="6"/>
          <w:sz w:val="10"/>
          <w:szCs w:val="10"/>
          <w:shd w:val="clear" w:color="auto" w:fill="FFFFFF"/>
        </w:rPr>
        <w:t xml:space="preserve">satellite. They explode, sending plumes of junk charging through space at </w:t>
      </w:r>
      <w:hyperlink r:id="rId69" w:tgtFrame="_blank" w:history="1">
        <w:r w:rsidRPr="00451361">
          <w:rPr>
            <w:rStyle w:val="Hyperlink"/>
            <w:rFonts w:asciiTheme="minorHAnsi" w:eastAsiaTheme="majorEastAsia" w:hAnsiTheme="minorHAnsi" w:cstheme="minorHAnsi"/>
            <w:spacing w:val="6"/>
            <w:sz w:val="10"/>
            <w:szCs w:val="10"/>
            <w:shd w:val="clear" w:color="auto" w:fill="FFFFFF"/>
          </w:rPr>
          <w:t>23 times</w:t>
        </w:r>
      </w:hyperlink>
      <w:r w:rsidRPr="00451361">
        <w:rPr>
          <w:rFonts w:asciiTheme="minorHAnsi" w:hAnsiTheme="minorHAnsi" w:cstheme="minorHAnsi"/>
          <w:color w:val="0C0C0C"/>
          <w:spacing w:val="6"/>
          <w:sz w:val="10"/>
          <w:szCs w:val="10"/>
          <w:shd w:val="clear" w:color="auto" w:fill="FFFFFF"/>
        </w:rPr>
        <w:t xml:space="preserve"> the speed of sound. </w:t>
      </w:r>
      <w:r w:rsidRPr="00451361">
        <w:rPr>
          <w:rFonts w:asciiTheme="minorHAnsi" w:hAnsiTheme="minorHAnsi" w:cstheme="minorHAnsi"/>
          <w:color w:val="0C0C0C"/>
          <w:spacing w:val="6"/>
          <w:sz w:val="10"/>
          <w:szCs w:val="10"/>
        </w:rPr>
        <w:t xml:space="preserve">A piece of that debris slams into another satellite, and it sets off a chain reaction that obliterates everything orbiting in nearby altitudes. In low-Earth orbit, that could include multibillion-dollar networks like </w:t>
      </w:r>
      <w:proofErr w:type="spellStart"/>
      <w:r w:rsidRPr="00451361">
        <w:rPr>
          <w:rFonts w:asciiTheme="minorHAnsi" w:hAnsiTheme="minorHAnsi" w:cstheme="minorHAnsi"/>
          <w:color w:val="0C0C0C"/>
          <w:spacing w:val="6"/>
          <w:sz w:val="10"/>
          <w:szCs w:val="10"/>
        </w:rPr>
        <w:t>Starlink</w:t>
      </w:r>
      <w:proofErr w:type="spellEnd"/>
      <w:r w:rsidRPr="00451361">
        <w:rPr>
          <w:rFonts w:asciiTheme="minorHAnsi" w:hAnsiTheme="minorHAnsi" w:cstheme="minorHAnsi"/>
          <w:color w:val="0C0C0C"/>
          <w:spacing w:val="6"/>
          <w:sz w:val="10"/>
          <w:szCs w:val="10"/>
        </w:rPr>
        <w:t xml:space="preserve">, the </w:t>
      </w:r>
      <w:hyperlink r:id="rId70" w:tgtFrame="_blank" w:history="1">
        <w:r w:rsidRPr="00451361">
          <w:rPr>
            <w:rStyle w:val="Hyperlink"/>
            <w:rFonts w:asciiTheme="minorHAnsi" w:eastAsiaTheme="majorEastAsia" w:hAnsiTheme="minorHAnsi" w:cstheme="minorHAnsi"/>
            <w:spacing w:val="6"/>
            <w:sz w:val="10"/>
            <w:szCs w:val="10"/>
          </w:rPr>
          <w:t>International Space Station</w:t>
        </w:r>
      </w:hyperlink>
      <w:r w:rsidRPr="00451361">
        <w:rPr>
          <w:rFonts w:asciiTheme="minorHAnsi" w:hAnsiTheme="minorHAnsi" w:cstheme="minorHAnsi"/>
          <w:color w:val="0C0C0C"/>
          <w:spacing w:val="6"/>
          <w:sz w:val="10"/>
          <w:szCs w:val="10"/>
        </w:rPr>
        <w:t xml:space="preserve">, spy satellites and </w:t>
      </w:r>
      <w:hyperlink r:id="rId71" w:tgtFrame="_blank" w:history="1">
        <w:r w:rsidRPr="00451361">
          <w:rPr>
            <w:rStyle w:val="Hyperlink"/>
            <w:rFonts w:asciiTheme="minorHAnsi" w:eastAsiaTheme="majorEastAsia" w:hAnsiTheme="minorHAnsi" w:cstheme="minorHAnsi"/>
            <w:spacing w:val="6"/>
            <w:sz w:val="10"/>
            <w:szCs w:val="10"/>
          </w:rPr>
          <w:t>Earth-imaging</w:t>
        </w:r>
      </w:hyperlink>
      <w:r w:rsidRPr="00451361">
        <w:rPr>
          <w:rFonts w:asciiTheme="minorHAnsi" w:hAnsiTheme="minorHAnsi" w:cstheme="minorHAnsi"/>
          <w:color w:val="0C0C0C"/>
          <w:spacing w:val="6"/>
          <w:sz w:val="10"/>
          <w:szCs w:val="10"/>
        </w:rPr>
        <w:t xml:space="preserve"> technology. Nothing would remain except an impenetrable graveyard of rubbish that could ground rocket launches for years, maybe even </w:t>
      </w:r>
      <w:hyperlink r:id="rId72" w:tgtFrame="_blank" w:history="1">
        <w:r w:rsidRPr="00451361">
          <w:rPr>
            <w:rStyle w:val="Hyperlink"/>
            <w:rFonts w:asciiTheme="minorHAnsi" w:eastAsiaTheme="majorEastAsia" w:hAnsiTheme="minorHAnsi" w:cstheme="minorHAnsi"/>
            <w:spacing w:val="6"/>
            <w:sz w:val="10"/>
            <w:szCs w:val="10"/>
          </w:rPr>
          <w:t>centuries</w:t>
        </w:r>
      </w:hyperlink>
      <w:r w:rsidRPr="00451361">
        <w:rPr>
          <w:rFonts w:asciiTheme="minorHAnsi" w:hAnsiTheme="minorHAnsi" w:cstheme="minorHAnsi"/>
          <w:color w:val="0C0C0C"/>
          <w:spacing w:val="6"/>
          <w:sz w:val="10"/>
          <w:szCs w:val="10"/>
        </w:rPr>
        <w:t xml:space="preserve">. In the rarest of situations, </w:t>
      </w:r>
      <w:hyperlink r:id="rId73" w:tgtFrame="_blank" w:history="1">
        <w:r w:rsidRPr="00451361">
          <w:rPr>
            <w:rStyle w:val="Hyperlink"/>
            <w:rFonts w:asciiTheme="minorHAnsi" w:eastAsiaTheme="majorEastAsia" w:hAnsiTheme="minorHAnsi" w:cstheme="minorHAnsi"/>
            <w:spacing w:val="6"/>
            <w:sz w:val="10"/>
            <w:szCs w:val="10"/>
          </w:rPr>
          <w:t>all satellite technology</w:t>
        </w:r>
      </w:hyperlink>
      <w:r w:rsidRPr="00451361">
        <w:rPr>
          <w:rFonts w:asciiTheme="minorHAnsi" w:hAnsiTheme="minorHAnsi" w:cstheme="minorHAnsi"/>
          <w:color w:val="0C0C0C"/>
          <w:spacing w:val="6"/>
          <w:sz w:val="10"/>
          <w:szCs w:val="10"/>
        </w:rPr>
        <w:t xml:space="preserve"> could be done for. GPS services would</w:t>
      </w:r>
      <w:r w:rsidRPr="00451361">
        <w:rPr>
          <w:rStyle w:val="Strong"/>
          <w:rFonts w:asciiTheme="minorHAnsi" w:hAnsiTheme="minorHAnsi" w:cstheme="minorHAnsi"/>
          <w:color w:val="0C0C0C"/>
          <w:spacing w:val="6"/>
          <w:sz w:val="10"/>
          <w:szCs w:val="10"/>
        </w:rPr>
        <w:t xml:space="preserve"> </w:t>
      </w:r>
      <w:r w:rsidRPr="00451361">
        <w:rPr>
          <w:rFonts w:asciiTheme="minorHAnsi" w:hAnsiTheme="minorHAnsi" w:cstheme="minorHAnsi"/>
          <w:color w:val="0C0C0C"/>
          <w:spacing w:val="6"/>
          <w:sz w:val="10"/>
          <w:szCs w:val="10"/>
        </w:rPr>
        <w:t>cut out; weather tracking technology would be lost, potentially grounding commercial flights worldwide; satellite television and phone service would be gone; the loss in bandwidth could</w:t>
      </w:r>
      <w:r w:rsidRPr="00451361">
        <w:rPr>
          <w:rStyle w:val="Strong"/>
          <w:rFonts w:asciiTheme="minorHAnsi" w:hAnsiTheme="minorHAnsi" w:cstheme="minorHAnsi"/>
          <w:color w:val="0C0C0C"/>
          <w:spacing w:val="6"/>
          <w:sz w:val="10"/>
          <w:szCs w:val="10"/>
        </w:rPr>
        <w:t xml:space="preserve"> </w:t>
      </w:r>
      <w:r w:rsidRPr="00451361">
        <w:rPr>
          <w:rFonts w:asciiTheme="minorHAnsi" w:hAnsiTheme="minorHAnsi" w:cstheme="minorHAnsi"/>
          <w:color w:val="0C0C0C"/>
          <w:spacing w:val="6"/>
          <w:sz w:val="10"/>
          <w:szCs w:val="10"/>
        </w:rPr>
        <w:t xml:space="preserve">clog ground-based systems and jam up internet and phone services. From there, </w:t>
      </w:r>
      <w:hyperlink r:id="rId74" w:tgtFrame="_blank" w:history="1">
        <w:r w:rsidRPr="00451361">
          <w:rPr>
            <w:rStyle w:val="Hyperlink"/>
            <w:rFonts w:asciiTheme="minorHAnsi" w:eastAsiaTheme="majorEastAsia" w:hAnsiTheme="minorHAnsi" w:cstheme="minorHAnsi"/>
            <w:spacing w:val="6"/>
            <w:sz w:val="10"/>
            <w:szCs w:val="10"/>
          </w:rPr>
          <w:t>economies</w:t>
        </w:r>
      </w:hyperlink>
      <w:r w:rsidRPr="00451361">
        <w:rPr>
          <w:rFonts w:asciiTheme="minorHAnsi" w:hAnsiTheme="minorHAnsi" w:cstheme="minorHAnsi"/>
          <w:color w:val="0C0C0C"/>
          <w:spacing w:val="6"/>
          <w:sz w:val="10"/>
          <w:szCs w:val="10"/>
        </w:rPr>
        <w:t xml:space="preserve"> could be crippled.</w:t>
      </w:r>
      <w:r>
        <w:rPr>
          <w:rFonts w:asciiTheme="minorHAnsi" w:hAnsiTheme="minorHAnsi" w:cstheme="minorHAnsi"/>
          <w:color w:val="0C0C0C"/>
          <w:spacing w:val="6"/>
          <w:sz w:val="22"/>
          <w:szCs w:val="22"/>
        </w:rPr>
        <w:t xml:space="preserve"> </w:t>
      </w:r>
      <w:r w:rsidRPr="00670AC6">
        <w:rPr>
          <w:rFonts w:asciiTheme="minorHAnsi" w:hAnsiTheme="minorHAnsi" w:cstheme="minorHAnsi"/>
          <w:color w:val="0C0C0C"/>
          <w:spacing w:val="6"/>
          <w:sz w:val="22"/>
          <w:szCs w:val="22"/>
          <w:u w:val="single"/>
        </w:rPr>
        <w:t xml:space="preserve">Such a </w:t>
      </w:r>
      <w:r w:rsidRPr="00440FAC">
        <w:rPr>
          <w:rFonts w:asciiTheme="minorHAnsi" w:hAnsiTheme="minorHAnsi" w:cstheme="minorHAnsi"/>
          <w:color w:val="0C0C0C"/>
          <w:spacing w:val="6"/>
          <w:sz w:val="22"/>
          <w:szCs w:val="22"/>
          <w:highlight w:val="yellow"/>
          <w:u w:val="single"/>
        </w:rPr>
        <w:t xml:space="preserve">scenario remains </w:t>
      </w:r>
      <w:r w:rsidRPr="00440FAC">
        <w:rPr>
          <w:rFonts w:asciiTheme="minorHAnsi" w:hAnsiTheme="minorHAnsi" w:cstheme="minorHAnsi"/>
          <w:b/>
          <w:bCs/>
          <w:color w:val="0C0C0C"/>
          <w:spacing w:val="6"/>
          <w:sz w:val="22"/>
          <w:szCs w:val="22"/>
          <w:highlight w:val="yellow"/>
          <w:u w:val="single"/>
        </w:rPr>
        <w:t>highly,</w:t>
      </w:r>
      <w:r w:rsidRPr="00440FAC">
        <w:rPr>
          <w:rFonts w:asciiTheme="minorHAnsi" w:hAnsiTheme="minorHAnsi" w:cstheme="minorHAnsi"/>
          <w:b/>
          <w:bCs/>
          <w:color w:val="0C0C0C"/>
          <w:spacing w:val="6"/>
          <w:highlight w:val="yellow"/>
          <w:u w:val="single"/>
        </w:rPr>
        <w:t xml:space="preserve"> </w:t>
      </w:r>
      <w:r w:rsidRPr="00440FAC">
        <w:rPr>
          <w:rFonts w:asciiTheme="minorHAnsi" w:hAnsiTheme="minorHAnsi" w:cstheme="minorHAnsi"/>
          <w:b/>
          <w:bCs/>
          <w:i/>
          <w:iCs/>
          <w:color w:val="0C0C0C"/>
          <w:spacing w:val="6"/>
          <w:sz w:val="22"/>
          <w:szCs w:val="22"/>
          <w:highlight w:val="yellow"/>
          <w:u w:val="single"/>
        </w:rPr>
        <w:t>highly</w:t>
      </w:r>
      <w:r w:rsidRPr="00440FAC">
        <w:rPr>
          <w:rFonts w:asciiTheme="minorHAnsi" w:hAnsiTheme="minorHAnsi" w:cstheme="minorHAnsi"/>
          <w:b/>
          <w:bCs/>
          <w:color w:val="0C0C0C"/>
          <w:spacing w:val="6"/>
          <w:highlight w:val="yellow"/>
          <w:u w:val="single"/>
        </w:rPr>
        <w:t xml:space="preserve"> </w:t>
      </w:r>
      <w:r w:rsidRPr="00440FAC">
        <w:rPr>
          <w:rFonts w:asciiTheme="minorHAnsi" w:hAnsiTheme="minorHAnsi" w:cstheme="minorHAnsi"/>
          <w:b/>
          <w:bCs/>
          <w:color w:val="0C0C0C"/>
          <w:spacing w:val="6"/>
          <w:sz w:val="22"/>
          <w:szCs w:val="22"/>
          <w:highlight w:val="yellow"/>
          <w:u w:val="single"/>
        </w:rPr>
        <w:t>unlikely</w:t>
      </w:r>
      <w:r w:rsidRPr="00451361">
        <w:rPr>
          <w:rFonts w:asciiTheme="minorHAnsi" w:hAnsiTheme="minorHAnsi" w:cstheme="minorHAnsi"/>
          <w:color w:val="0C0C0C"/>
          <w:spacing w:val="6"/>
          <w:sz w:val="22"/>
          <w:szCs w:val="22"/>
        </w:rPr>
        <w:t xml:space="preserve">. </w:t>
      </w:r>
      <w:r w:rsidRPr="00440FAC">
        <w:rPr>
          <w:rFonts w:asciiTheme="minorHAnsi" w:hAnsiTheme="minorHAnsi" w:cstheme="minorHAnsi"/>
          <w:color w:val="0C0C0C"/>
          <w:spacing w:val="6"/>
          <w:sz w:val="22"/>
          <w:szCs w:val="22"/>
          <w:highlight w:val="yellow"/>
          <w:u w:val="single"/>
        </w:rPr>
        <w:t xml:space="preserve">Space is huge </w:t>
      </w:r>
      <w:r w:rsidRPr="00670AC6">
        <w:rPr>
          <w:rFonts w:asciiTheme="minorHAnsi" w:hAnsiTheme="minorHAnsi" w:cstheme="minorHAnsi"/>
          <w:color w:val="0C0C0C"/>
          <w:spacing w:val="6"/>
          <w:sz w:val="22"/>
          <w:szCs w:val="22"/>
          <w:u w:val="single"/>
        </w:rPr>
        <w:t>and</w:t>
      </w:r>
      <w:r w:rsidRPr="00440FAC">
        <w:rPr>
          <w:rFonts w:asciiTheme="minorHAnsi" w:hAnsiTheme="minorHAnsi" w:cstheme="minorHAnsi"/>
          <w:color w:val="0C0C0C"/>
          <w:spacing w:val="6"/>
          <w:sz w:val="22"/>
          <w:szCs w:val="22"/>
          <w:highlight w:val="yellow"/>
          <w:u w:val="single"/>
        </w:rPr>
        <w:t xml:space="preserve"> satellites are </w:t>
      </w:r>
      <w:r w:rsidRPr="00670AC6">
        <w:rPr>
          <w:rFonts w:asciiTheme="minorHAnsi" w:hAnsiTheme="minorHAnsi" w:cstheme="minorHAnsi"/>
          <w:color w:val="0C0C0C"/>
          <w:spacing w:val="6"/>
          <w:sz w:val="22"/>
          <w:szCs w:val="22"/>
          <w:u w:val="single"/>
        </w:rPr>
        <w:t xml:space="preserve">still </w:t>
      </w:r>
      <w:r w:rsidRPr="00440FAC">
        <w:rPr>
          <w:rFonts w:asciiTheme="minorHAnsi" w:hAnsiTheme="minorHAnsi" w:cstheme="minorHAnsi"/>
          <w:color w:val="0C0C0C"/>
          <w:spacing w:val="6"/>
          <w:sz w:val="22"/>
          <w:szCs w:val="22"/>
          <w:highlight w:val="yellow"/>
          <w:u w:val="single"/>
        </w:rPr>
        <w:t xml:space="preserve">far from “crowded” </w:t>
      </w:r>
      <w:r w:rsidRPr="00670AC6">
        <w:rPr>
          <w:rFonts w:asciiTheme="minorHAnsi" w:hAnsiTheme="minorHAnsi" w:cstheme="minorHAnsi"/>
          <w:color w:val="0C0C0C"/>
          <w:spacing w:val="6"/>
          <w:sz w:val="22"/>
          <w:szCs w:val="22"/>
          <w:u w:val="single"/>
        </w:rPr>
        <w:t>up there</w:t>
      </w:r>
      <w:r w:rsidRPr="00451361">
        <w:rPr>
          <w:rFonts w:asciiTheme="minorHAnsi" w:hAnsiTheme="minorHAnsi" w:cstheme="minorHAnsi"/>
          <w:color w:val="0C0C0C"/>
          <w:spacing w:val="6"/>
          <w:sz w:val="12"/>
          <w:szCs w:val="12"/>
        </w:rPr>
        <w:t>.</w:t>
      </w:r>
      <w:r w:rsidRPr="00F84CA7">
        <w:rPr>
          <w:rFonts w:asciiTheme="minorHAnsi" w:hAnsiTheme="minorHAnsi" w:cstheme="minorHAnsi"/>
          <w:color w:val="0C0C0C"/>
          <w:spacing w:val="6"/>
          <w:sz w:val="12"/>
          <w:szCs w:val="12"/>
        </w:rPr>
        <w:t xml:space="preserve"> But the price of space travel is plummeting, meaning loads of new satellites are going up each year, while the risk of collisions climbs exponentially higher, explains Jonathan McDowell, an astronomer at the Harvard-Smithsonian Center for Astrophysics. “If you put up 10 times the [current total] number of satellites, the risk isn’t just ten times as big — it’s 100 times bigger,” McDowell told CNN Business, describing the risk of a collision. While a single crash might not lead to a doomsday scenario, any incident can create problems. Musk, for his part, says SpaceX takes the problem very seriously: “We are taking great pains to make sure there’s not an orbital debris issue,” he told reporters during a recent conference call.</w:t>
      </w:r>
      <w:r>
        <w:rPr>
          <w:rFonts w:asciiTheme="minorHAnsi" w:hAnsiTheme="minorHAnsi" w:cstheme="minorHAnsi"/>
          <w:color w:val="0C0C0C"/>
          <w:spacing w:val="6"/>
          <w:sz w:val="22"/>
          <w:szCs w:val="22"/>
        </w:rPr>
        <w:t xml:space="preserve"> </w:t>
      </w:r>
      <w:r w:rsidRPr="00F84CA7">
        <w:rPr>
          <w:rFonts w:asciiTheme="minorHAnsi" w:hAnsiTheme="minorHAnsi" w:cstheme="minorHAnsi"/>
          <w:color w:val="0C0C0C"/>
          <w:spacing w:val="6"/>
          <w:sz w:val="22"/>
          <w:szCs w:val="22"/>
          <w:highlight w:val="yellow"/>
          <w:u w:val="single"/>
        </w:rPr>
        <w:t xml:space="preserve">Each active </w:t>
      </w:r>
      <w:proofErr w:type="spellStart"/>
      <w:r w:rsidRPr="00F84CA7">
        <w:rPr>
          <w:rFonts w:asciiTheme="minorHAnsi" w:hAnsiTheme="minorHAnsi" w:cstheme="minorHAnsi"/>
          <w:color w:val="0C0C0C"/>
          <w:spacing w:val="6"/>
          <w:sz w:val="22"/>
          <w:szCs w:val="22"/>
          <w:highlight w:val="yellow"/>
          <w:u w:val="single"/>
        </w:rPr>
        <w:t>Starlink</w:t>
      </w:r>
      <w:proofErr w:type="spellEnd"/>
      <w:r w:rsidRPr="00F84CA7">
        <w:rPr>
          <w:rFonts w:asciiTheme="minorHAnsi" w:hAnsiTheme="minorHAnsi" w:cstheme="minorHAnsi"/>
          <w:color w:val="0C0C0C"/>
          <w:spacing w:val="6"/>
          <w:sz w:val="22"/>
          <w:szCs w:val="22"/>
          <w:highlight w:val="yellow"/>
          <w:u w:val="single"/>
        </w:rPr>
        <w:t xml:space="preserve"> satellite will be able to automatically dodge traceable pieces of debris headed their way</w:t>
      </w:r>
      <w:r w:rsidRPr="00CB3882">
        <w:rPr>
          <w:rFonts w:asciiTheme="minorHAnsi" w:hAnsiTheme="minorHAnsi" w:cstheme="minorHAnsi"/>
          <w:color w:val="0C0C0C"/>
          <w:spacing w:val="6"/>
          <w:sz w:val="22"/>
          <w:szCs w:val="22"/>
          <w:u w:val="single"/>
        </w:rPr>
        <w:t>,</w:t>
      </w:r>
      <w:r w:rsidRPr="00451361">
        <w:rPr>
          <w:rFonts w:asciiTheme="minorHAnsi" w:hAnsiTheme="minorHAnsi" w:cstheme="minorHAnsi"/>
          <w:color w:val="0C0C0C"/>
          <w:spacing w:val="6"/>
          <w:sz w:val="22"/>
          <w:szCs w:val="22"/>
          <w:u w:val="single"/>
        </w:rPr>
        <w:t xml:space="preserve"> </w:t>
      </w:r>
      <w:r w:rsidRPr="00451361">
        <w:rPr>
          <w:rFonts w:asciiTheme="minorHAnsi" w:hAnsiTheme="minorHAnsi" w:cstheme="minorHAnsi"/>
          <w:color w:val="0C0C0C"/>
          <w:spacing w:val="6"/>
          <w:sz w:val="12"/>
          <w:szCs w:val="12"/>
        </w:rPr>
        <w:t>Musk said. The</w:t>
      </w:r>
      <w:r w:rsidRPr="00451361">
        <w:rPr>
          <w:rFonts w:asciiTheme="minorHAnsi" w:hAnsiTheme="minorHAnsi" w:cstheme="minorHAnsi"/>
          <w:color w:val="0C0C0C"/>
          <w:spacing w:val="6"/>
          <w:sz w:val="22"/>
          <w:szCs w:val="22"/>
        </w:rPr>
        <w:t xml:space="preserve"> </w:t>
      </w:r>
      <w:r w:rsidRPr="00CB3882">
        <w:rPr>
          <w:rFonts w:asciiTheme="minorHAnsi" w:hAnsiTheme="minorHAnsi" w:cstheme="minorHAnsi"/>
          <w:color w:val="0C0C0C"/>
          <w:spacing w:val="6"/>
          <w:sz w:val="22"/>
          <w:szCs w:val="22"/>
          <w:u w:val="single"/>
        </w:rPr>
        <w:t xml:space="preserve">satellites will also save enough fuel </w:t>
      </w:r>
      <w:r w:rsidRPr="00670AC6">
        <w:rPr>
          <w:rFonts w:asciiTheme="minorHAnsi" w:hAnsiTheme="minorHAnsi" w:cstheme="minorHAnsi"/>
          <w:color w:val="0C0C0C"/>
          <w:spacing w:val="6"/>
          <w:sz w:val="22"/>
          <w:szCs w:val="22"/>
          <w:u w:val="single"/>
        </w:rPr>
        <w:t xml:space="preserve">at the end of their lives </w:t>
      </w:r>
      <w:r w:rsidRPr="00CB3882">
        <w:rPr>
          <w:rFonts w:asciiTheme="minorHAnsi" w:hAnsiTheme="minorHAnsi" w:cstheme="minorHAnsi"/>
          <w:color w:val="0C0C0C"/>
          <w:spacing w:val="6"/>
          <w:sz w:val="22"/>
          <w:szCs w:val="22"/>
          <w:u w:val="single"/>
        </w:rPr>
        <w:t xml:space="preserve">so that they can intentionally plunge back toward Earth to get out of </w:t>
      </w:r>
      <w:r w:rsidRPr="00670AC6">
        <w:rPr>
          <w:rFonts w:asciiTheme="minorHAnsi" w:hAnsiTheme="minorHAnsi" w:cstheme="minorHAnsi"/>
          <w:color w:val="0C0C0C"/>
          <w:spacing w:val="6"/>
          <w:sz w:val="22"/>
          <w:szCs w:val="22"/>
          <w:u w:val="single"/>
        </w:rPr>
        <w:t>th</w:t>
      </w:r>
      <w:r w:rsidRPr="00CB3882">
        <w:rPr>
          <w:rFonts w:asciiTheme="minorHAnsi" w:hAnsiTheme="minorHAnsi" w:cstheme="minorHAnsi"/>
          <w:color w:val="0C0C0C"/>
          <w:spacing w:val="6"/>
          <w:sz w:val="22"/>
          <w:szCs w:val="22"/>
          <w:u w:val="single"/>
        </w:rPr>
        <w:t>e way of new devices</w:t>
      </w:r>
      <w:r w:rsidRPr="00CB3882">
        <w:rPr>
          <w:rFonts w:asciiTheme="minorHAnsi" w:hAnsiTheme="minorHAnsi" w:cstheme="minorHAnsi"/>
          <w:color w:val="0C0C0C"/>
          <w:spacing w:val="6"/>
          <w:sz w:val="22"/>
          <w:szCs w:val="22"/>
        </w:rPr>
        <w:t xml:space="preserve">, </w:t>
      </w:r>
      <w:r w:rsidRPr="00CB3882">
        <w:rPr>
          <w:rFonts w:asciiTheme="minorHAnsi" w:hAnsiTheme="minorHAnsi" w:cstheme="minorHAnsi"/>
          <w:color w:val="0C0C0C"/>
          <w:spacing w:val="6"/>
          <w:sz w:val="12"/>
          <w:szCs w:val="12"/>
        </w:rPr>
        <w:t>SpaceX</w:t>
      </w:r>
      <w:r w:rsidRPr="00451361">
        <w:rPr>
          <w:rFonts w:asciiTheme="minorHAnsi" w:hAnsiTheme="minorHAnsi" w:cstheme="minorHAnsi"/>
          <w:color w:val="0C0C0C"/>
          <w:spacing w:val="6"/>
          <w:sz w:val="12"/>
          <w:szCs w:val="12"/>
        </w:rPr>
        <w:t xml:space="preserve"> says.</w:t>
      </w:r>
      <w:r w:rsidRPr="00451361">
        <w:rPr>
          <w:rFonts w:asciiTheme="minorHAnsi" w:hAnsiTheme="minorHAnsi" w:cstheme="minorHAnsi"/>
          <w:color w:val="0C0C0C"/>
          <w:spacing w:val="6"/>
          <w:sz w:val="22"/>
          <w:szCs w:val="22"/>
        </w:rPr>
        <w:t xml:space="preserve"> </w:t>
      </w:r>
      <w:r w:rsidRPr="00CB3882">
        <w:rPr>
          <w:rFonts w:asciiTheme="minorHAnsi" w:hAnsiTheme="minorHAnsi" w:cstheme="minorHAnsi"/>
          <w:color w:val="0C0C0C"/>
          <w:spacing w:val="6"/>
          <w:sz w:val="22"/>
          <w:szCs w:val="22"/>
          <w:u w:val="single"/>
        </w:rPr>
        <w:t>Even if a satellite unexpectedly dies, it’ll</w:t>
      </w:r>
      <w:r w:rsidRPr="00670AC6">
        <w:rPr>
          <w:rFonts w:asciiTheme="minorHAnsi" w:hAnsiTheme="minorHAnsi" w:cstheme="minorHAnsi"/>
          <w:color w:val="0C0C0C"/>
          <w:spacing w:val="6"/>
          <w:sz w:val="22"/>
          <w:szCs w:val="22"/>
          <w:u w:val="single"/>
        </w:rPr>
        <w:t xml:space="preserve"> be in </w:t>
      </w:r>
      <w:r w:rsidRPr="00CB3882">
        <w:rPr>
          <w:rFonts w:asciiTheme="minorHAnsi" w:hAnsiTheme="minorHAnsi" w:cstheme="minorHAnsi"/>
          <w:color w:val="0C0C0C"/>
          <w:spacing w:val="6"/>
          <w:sz w:val="22"/>
          <w:szCs w:val="22"/>
          <w:u w:val="single"/>
        </w:rPr>
        <w:t xml:space="preserve">such a low altitude that gravity will naturally pull it out of orbit </w:t>
      </w:r>
      <w:r w:rsidRPr="00670AC6">
        <w:rPr>
          <w:rFonts w:asciiTheme="minorHAnsi" w:hAnsiTheme="minorHAnsi" w:cstheme="minorHAnsi"/>
          <w:color w:val="0C0C0C"/>
          <w:spacing w:val="6"/>
          <w:sz w:val="22"/>
          <w:szCs w:val="22"/>
          <w:u w:val="single"/>
        </w:rPr>
        <w:t>in one-to-five year</w:t>
      </w:r>
      <w:r w:rsidRPr="00CB3882">
        <w:rPr>
          <w:rFonts w:asciiTheme="minorHAnsi" w:hAnsiTheme="minorHAnsi" w:cstheme="minorHAnsi"/>
          <w:color w:val="0C0C0C"/>
          <w:spacing w:val="6"/>
          <w:sz w:val="22"/>
          <w:szCs w:val="22"/>
          <w:u w:val="single"/>
        </w:rPr>
        <w:t>s,</w:t>
      </w:r>
      <w:r w:rsidRPr="00451361">
        <w:rPr>
          <w:rFonts w:asciiTheme="minorHAnsi" w:hAnsiTheme="minorHAnsi" w:cstheme="minorHAnsi"/>
          <w:color w:val="0C0C0C"/>
          <w:spacing w:val="6"/>
          <w:sz w:val="22"/>
          <w:szCs w:val="22"/>
        </w:rPr>
        <w:t xml:space="preserve"> </w:t>
      </w:r>
      <w:r w:rsidRPr="00451361">
        <w:rPr>
          <w:rFonts w:asciiTheme="minorHAnsi" w:hAnsiTheme="minorHAnsi" w:cstheme="minorHAnsi"/>
          <w:color w:val="0C0C0C"/>
          <w:spacing w:val="6"/>
          <w:sz w:val="12"/>
          <w:szCs w:val="12"/>
        </w:rPr>
        <w:t>according to the company. The Federal Communications Commission, which approves satellites for launch,</w:t>
      </w:r>
      <w:r w:rsidRPr="00451361">
        <w:rPr>
          <w:rFonts w:asciiTheme="minorHAnsi" w:hAnsiTheme="minorHAnsi" w:cstheme="minorHAnsi"/>
          <w:color w:val="0C0C0C"/>
          <w:spacing w:val="6"/>
          <w:sz w:val="22"/>
          <w:szCs w:val="22"/>
        </w:rPr>
        <w:t xml:space="preserve"> approved of SpaceX’s designs and</w:t>
      </w:r>
      <w:r>
        <w:rPr>
          <w:rFonts w:asciiTheme="minorHAnsi" w:hAnsiTheme="minorHAnsi" w:cstheme="minorHAnsi"/>
          <w:color w:val="0C0C0C"/>
          <w:spacing w:val="6"/>
          <w:sz w:val="22"/>
          <w:szCs w:val="22"/>
        </w:rPr>
        <w:t xml:space="preserve"> </w:t>
      </w:r>
      <w:hyperlink r:id="rId75" w:tgtFrame="_blank" w:history="1">
        <w:r w:rsidRPr="00451361">
          <w:rPr>
            <w:rStyle w:val="Hyperlink"/>
            <w:rFonts w:asciiTheme="minorHAnsi" w:eastAsiaTheme="majorEastAsia" w:hAnsiTheme="minorHAnsi" w:cstheme="minorHAnsi"/>
            <w:spacing w:val="6"/>
            <w:sz w:val="22"/>
            <w:szCs w:val="22"/>
          </w:rPr>
          <w:t>said</w:t>
        </w:r>
      </w:hyperlink>
      <w:r>
        <w:rPr>
          <w:rFonts w:asciiTheme="minorHAnsi" w:hAnsiTheme="minorHAnsi" w:cstheme="minorHAnsi"/>
          <w:color w:val="0C0C0C"/>
          <w:spacing w:val="6"/>
          <w:sz w:val="22"/>
          <w:szCs w:val="22"/>
        </w:rPr>
        <w:t xml:space="preserve"> </w:t>
      </w:r>
      <w:r w:rsidRPr="00451361">
        <w:rPr>
          <w:rFonts w:asciiTheme="minorHAnsi" w:hAnsiTheme="minorHAnsi" w:cstheme="minorHAnsi"/>
          <w:color w:val="0C0C0C"/>
          <w:spacing w:val="6"/>
          <w:sz w:val="22"/>
          <w:szCs w:val="22"/>
        </w:rPr>
        <w:t xml:space="preserve">its </w:t>
      </w:r>
      <w:proofErr w:type="spellStart"/>
      <w:r w:rsidRPr="00670AC6">
        <w:rPr>
          <w:rFonts w:asciiTheme="minorHAnsi" w:hAnsiTheme="minorHAnsi" w:cstheme="minorHAnsi"/>
          <w:color w:val="0C0C0C"/>
          <w:spacing w:val="6"/>
          <w:sz w:val="22"/>
          <w:szCs w:val="22"/>
          <w:u w:val="single"/>
        </w:rPr>
        <w:t>Starlink</w:t>
      </w:r>
      <w:proofErr w:type="spellEnd"/>
      <w:r w:rsidRPr="00670AC6">
        <w:rPr>
          <w:rFonts w:asciiTheme="minorHAnsi" w:hAnsiTheme="minorHAnsi" w:cstheme="minorHAnsi"/>
          <w:color w:val="0C0C0C"/>
          <w:spacing w:val="6"/>
          <w:sz w:val="22"/>
          <w:szCs w:val="22"/>
          <w:u w:val="single"/>
        </w:rPr>
        <w:t xml:space="preserve"> satellites have </w:t>
      </w:r>
      <w:r w:rsidRPr="00440FAC">
        <w:rPr>
          <w:rFonts w:asciiTheme="minorHAnsi" w:hAnsiTheme="minorHAnsi" w:cstheme="minorHAnsi"/>
          <w:color w:val="0C0C0C"/>
          <w:spacing w:val="6"/>
          <w:sz w:val="22"/>
          <w:szCs w:val="22"/>
          <w:highlight w:val="yellow"/>
          <w:u w:val="single"/>
        </w:rPr>
        <w:t>“</w:t>
      </w:r>
      <w:r w:rsidRPr="00440FAC">
        <w:rPr>
          <w:rFonts w:asciiTheme="minorHAnsi" w:hAnsiTheme="minorHAnsi" w:cstheme="minorHAnsi"/>
          <w:b/>
          <w:bCs/>
          <w:color w:val="0C0C0C"/>
          <w:spacing w:val="6"/>
          <w:sz w:val="22"/>
          <w:szCs w:val="22"/>
          <w:highlight w:val="yellow"/>
          <w:u w:val="single"/>
        </w:rPr>
        <w:t xml:space="preserve">zero, </w:t>
      </w:r>
      <w:r w:rsidRPr="00E918A8">
        <w:rPr>
          <w:rFonts w:asciiTheme="minorHAnsi" w:hAnsiTheme="minorHAnsi" w:cstheme="minorHAnsi"/>
          <w:b/>
          <w:bCs/>
          <w:color w:val="0C0C0C"/>
          <w:spacing w:val="6"/>
          <w:sz w:val="22"/>
          <w:szCs w:val="22"/>
          <w:u w:val="single"/>
        </w:rPr>
        <w:t xml:space="preserve">or near zero” </w:t>
      </w:r>
      <w:r w:rsidRPr="00440FAC">
        <w:rPr>
          <w:rFonts w:asciiTheme="minorHAnsi" w:hAnsiTheme="minorHAnsi" w:cstheme="minorHAnsi"/>
          <w:b/>
          <w:bCs/>
          <w:color w:val="0C0C0C"/>
          <w:spacing w:val="6"/>
          <w:sz w:val="22"/>
          <w:szCs w:val="22"/>
          <w:highlight w:val="yellow"/>
          <w:u w:val="single"/>
        </w:rPr>
        <w:t xml:space="preserve">risk of collision </w:t>
      </w:r>
      <w:r w:rsidRPr="00670AC6">
        <w:rPr>
          <w:rFonts w:asciiTheme="minorHAnsi" w:hAnsiTheme="minorHAnsi" w:cstheme="minorHAnsi"/>
          <w:color w:val="0C0C0C"/>
          <w:spacing w:val="6"/>
          <w:sz w:val="22"/>
          <w:szCs w:val="22"/>
          <w:u w:val="single"/>
        </w:rPr>
        <w:t>while operational.</w:t>
      </w:r>
      <w:r w:rsidRPr="00670AC6">
        <w:rPr>
          <w:rFonts w:asciiTheme="minorHAnsi" w:hAnsiTheme="minorHAnsi" w:cstheme="minorHAnsi"/>
          <w:color w:val="0C0C0C"/>
          <w:spacing w:val="6"/>
          <w:sz w:val="22"/>
          <w:szCs w:val="22"/>
        </w:rPr>
        <w:t xml:space="preserve"> </w:t>
      </w:r>
      <w:r w:rsidRPr="00670AC6">
        <w:rPr>
          <w:rFonts w:asciiTheme="minorHAnsi" w:hAnsiTheme="minorHAnsi" w:cstheme="minorHAnsi"/>
          <w:color w:val="0C0C0C"/>
          <w:spacing w:val="6"/>
          <w:sz w:val="12"/>
          <w:szCs w:val="12"/>
        </w:rPr>
        <w:t>The</w:t>
      </w:r>
      <w:r w:rsidRPr="00451361">
        <w:rPr>
          <w:rFonts w:asciiTheme="minorHAnsi" w:hAnsiTheme="minorHAnsi" w:cstheme="minorHAnsi"/>
          <w:color w:val="0C0C0C"/>
          <w:spacing w:val="6"/>
          <w:sz w:val="12"/>
          <w:szCs w:val="12"/>
        </w:rPr>
        <w:t xml:space="preserve"> first 60 </w:t>
      </w:r>
      <w:proofErr w:type="spellStart"/>
      <w:r w:rsidRPr="00451361">
        <w:rPr>
          <w:rFonts w:asciiTheme="minorHAnsi" w:hAnsiTheme="minorHAnsi" w:cstheme="minorHAnsi"/>
          <w:color w:val="0C0C0C"/>
          <w:spacing w:val="6"/>
          <w:sz w:val="12"/>
          <w:szCs w:val="12"/>
        </w:rPr>
        <w:t>Starlink</w:t>
      </w:r>
      <w:proofErr w:type="spellEnd"/>
      <w:r w:rsidRPr="00451361">
        <w:rPr>
          <w:rFonts w:asciiTheme="minorHAnsi" w:hAnsiTheme="minorHAnsi" w:cstheme="minorHAnsi"/>
          <w:color w:val="0C0C0C"/>
          <w:spacing w:val="6"/>
          <w:sz w:val="12"/>
          <w:szCs w:val="12"/>
        </w:rPr>
        <w:t xml:space="preserve"> satellites have now been in orbit about a week, and everything seems to be going smoothly</w:t>
      </w:r>
      <w:r w:rsidRPr="00451361">
        <w:rPr>
          <w:rFonts w:asciiTheme="minorHAnsi" w:hAnsiTheme="minorHAnsi" w:cstheme="minorHAnsi"/>
          <w:color w:val="0C0C0C"/>
          <w:spacing w:val="6"/>
          <w:sz w:val="22"/>
          <w:szCs w:val="22"/>
        </w:rPr>
        <w:t xml:space="preserve">. </w:t>
      </w:r>
      <w:r w:rsidRPr="00440FAC">
        <w:rPr>
          <w:rFonts w:asciiTheme="minorHAnsi" w:hAnsiTheme="minorHAnsi" w:cstheme="minorHAnsi"/>
          <w:b/>
          <w:bCs/>
          <w:color w:val="0C0C0C"/>
          <w:spacing w:val="6"/>
          <w:sz w:val="22"/>
          <w:szCs w:val="22"/>
          <w:highlight w:val="yellow"/>
          <w:u w:val="single"/>
        </w:rPr>
        <w:t>No</w:t>
      </w:r>
      <w:r w:rsidRPr="00440FAC">
        <w:rPr>
          <w:rFonts w:asciiTheme="minorHAnsi" w:hAnsiTheme="minorHAnsi" w:cstheme="minorHAnsi"/>
          <w:color w:val="0C0C0C"/>
          <w:spacing w:val="6"/>
          <w:sz w:val="22"/>
          <w:szCs w:val="22"/>
          <w:highlight w:val="yellow"/>
          <w:u w:val="single"/>
        </w:rPr>
        <w:t xml:space="preserve"> malfunctioning satellites or failed propulsion systems </w:t>
      </w:r>
      <w:r w:rsidRPr="00670AC6">
        <w:rPr>
          <w:rFonts w:asciiTheme="minorHAnsi" w:hAnsiTheme="minorHAnsi" w:cstheme="minorHAnsi"/>
          <w:color w:val="0C0C0C"/>
          <w:spacing w:val="6"/>
          <w:sz w:val="22"/>
          <w:szCs w:val="22"/>
          <w:u w:val="single"/>
        </w:rPr>
        <w:t xml:space="preserve">have been </w:t>
      </w:r>
      <w:r w:rsidRPr="00440FAC">
        <w:rPr>
          <w:rFonts w:asciiTheme="minorHAnsi" w:hAnsiTheme="minorHAnsi" w:cstheme="minorHAnsi"/>
          <w:color w:val="0C0C0C"/>
          <w:spacing w:val="6"/>
          <w:sz w:val="22"/>
          <w:szCs w:val="22"/>
          <w:highlight w:val="yellow"/>
          <w:u w:val="single"/>
        </w:rPr>
        <w:t>reported.</w:t>
      </w:r>
    </w:p>
    <w:p w14:paraId="6F00209E" w14:textId="77777777" w:rsidR="00B2173A" w:rsidRPr="00FF7B04" w:rsidRDefault="00B2173A" w:rsidP="00B2173A">
      <w:pPr>
        <w:pStyle w:val="paragraph"/>
        <w:shd w:val="clear" w:color="auto" w:fill="FFFFFF"/>
        <w:spacing w:before="0" w:beforeAutospacing="0" w:after="240" w:afterAutospacing="0"/>
        <w:rPr>
          <w:rFonts w:asciiTheme="minorHAnsi" w:hAnsiTheme="minorHAnsi" w:cstheme="minorHAnsi"/>
          <w:color w:val="0C0C0C"/>
          <w:spacing w:val="6"/>
          <w:sz w:val="12"/>
          <w:szCs w:val="12"/>
        </w:rPr>
      </w:pPr>
      <w:r w:rsidRPr="00F84CA7">
        <w:rPr>
          <w:color w:val="0C0C0C"/>
          <w:spacing w:val="6"/>
          <w:sz w:val="22"/>
          <w:szCs w:val="22"/>
          <w:highlight w:val="yellow"/>
          <w:u w:val="single"/>
          <w:shd w:val="clear" w:color="auto" w:fill="FFFFFF"/>
        </w:rPr>
        <w:t xml:space="preserve">SpaceX’s debris mitigation plan </w:t>
      </w:r>
      <w:r w:rsidRPr="00F84CA7">
        <w:rPr>
          <w:b/>
          <w:bCs/>
          <w:color w:val="0C0C0C"/>
          <w:spacing w:val="6"/>
          <w:sz w:val="22"/>
          <w:szCs w:val="22"/>
          <w:highlight w:val="yellow"/>
          <w:u w:val="single"/>
          <w:shd w:val="clear" w:color="auto" w:fill="FFFFFF"/>
        </w:rPr>
        <w:t>matches or exceeds</w:t>
      </w:r>
      <w:r w:rsidRPr="00F84CA7">
        <w:rPr>
          <w:color w:val="0C0C0C"/>
          <w:spacing w:val="6"/>
          <w:sz w:val="22"/>
          <w:szCs w:val="22"/>
          <w:highlight w:val="yellow"/>
          <w:u w:val="single"/>
          <w:shd w:val="clear" w:color="auto" w:fill="FFFFFF"/>
        </w:rPr>
        <w:t xml:space="preserve"> expert guidelines on best practices</w:t>
      </w:r>
      <w:r w:rsidRPr="00451361">
        <w:rPr>
          <w:color w:val="0C0C0C"/>
          <w:spacing w:val="6"/>
          <w:sz w:val="22"/>
          <w:szCs w:val="22"/>
          <w:u w:val="single"/>
          <w:shd w:val="clear" w:color="auto" w:fill="FFFFFF"/>
        </w:rPr>
        <w:t xml:space="preserve">. </w:t>
      </w:r>
      <w:r w:rsidRPr="00670AC6">
        <w:rPr>
          <w:color w:val="0C0C0C"/>
          <w:spacing w:val="6"/>
          <w:sz w:val="22"/>
          <w:szCs w:val="22"/>
          <w:u w:val="single"/>
          <w:shd w:val="clear" w:color="auto" w:fill="FFFFFF"/>
        </w:rPr>
        <w:t xml:space="preserve">SpaceX competitor </w:t>
      </w:r>
      <w:proofErr w:type="spellStart"/>
      <w:r w:rsidRPr="00670AC6">
        <w:rPr>
          <w:color w:val="0C0C0C"/>
          <w:spacing w:val="6"/>
          <w:sz w:val="22"/>
          <w:szCs w:val="22"/>
          <w:u w:val="single"/>
          <w:shd w:val="clear" w:color="auto" w:fill="FFFFFF"/>
        </w:rPr>
        <w:t>OneWeb</w:t>
      </w:r>
      <w:proofErr w:type="spellEnd"/>
      <w:r w:rsidRPr="00670AC6">
        <w:rPr>
          <w:color w:val="0C0C0C"/>
          <w:spacing w:val="6"/>
          <w:sz w:val="22"/>
          <w:szCs w:val="22"/>
          <w:u w:val="single"/>
          <w:shd w:val="clear" w:color="auto" w:fill="FFFFFF"/>
        </w:rPr>
        <w:t xml:space="preserve"> also has </w:t>
      </w:r>
      <w:hyperlink r:id="rId76" w:tgtFrame="_blank" w:history="1">
        <w:r w:rsidRPr="00670AC6">
          <w:rPr>
            <w:rStyle w:val="Hyperlink"/>
            <w:rFonts w:eastAsiaTheme="majorEastAsia"/>
            <w:spacing w:val="6"/>
            <w:sz w:val="22"/>
            <w:szCs w:val="22"/>
            <w:u w:val="single"/>
            <w:shd w:val="clear" w:color="auto" w:fill="FFFFFF"/>
          </w:rPr>
          <w:t>plans</w:t>
        </w:r>
      </w:hyperlink>
      <w:r w:rsidRPr="00670AC6">
        <w:rPr>
          <w:color w:val="0C0C0C"/>
          <w:spacing w:val="6"/>
          <w:sz w:val="22"/>
          <w:szCs w:val="22"/>
          <w:u w:val="single"/>
          <w:shd w:val="clear" w:color="auto" w:fill="FFFFFF"/>
        </w:rPr>
        <w:t xml:space="preserve"> to ensure its satellites don’t become spaceborne </w:t>
      </w:r>
      <w:proofErr w:type="spellStart"/>
      <w:r w:rsidRPr="00670AC6">
        <w:rPr>
          <w:color w:val="0C0C0C"/>
          <w:spacing w:val="6"/>
          <w:sz w:val="22"/>
          <w:szCs w:val="22"/>
          <w:u w:val="single"/>
          <w:shd w:val="clear" w:color="auto" w:fill="FFFFFF"/>
        </w:rPr>
        <w:t>garbage</w:t>
      </w:r>
      <w:r w:rsidRPr="00670AC6">
        <w:rPr>
          <w:color w:val="0C0C0C"/>
          <w:spacing w:val="6"/>
          <w:sz w:val="22"/>
          <w:szCs w:val="22"/>
          <w:shd w:val="clear" w:color="auto" w:fill="FFFFFF"/>
        </w:rPr>
        <w:t>.</w:t>
      </w:r>
      <w:r w:rsidRPr="00670AC6">
        <w:rPr>
          <w:rFonts w:asciiTheme="minorHAnsi" w:hAnsiTheme="minorHAnsi" w:cstheme="minorHAnsi"/>
          <w:color w:val="0C0C0C"/>
          <w:spacing w:val="6"/>
          <w:sz w:val="12"/>
          <w:szCs w:val="12"/>
          <w:shd w:val="clear" w:color="auto" w:fill="FFFFFF"/>
        </w:rPr>
        <w:t>W</w:t>
      </w:r>
      <w:r w:rsidRPr="00670AC6">
        <w:rPr>
          <w:rFonts w:asciiTheme="minorHAnsi" w:hAnsiTheme="minorHAnsi" w:cstheme="minorHAnsi"/>
          <w:color w:val="0C0C0C"/>
          <w:spacing w:val="6"/>
          <w:sz w:val="12"/>
          <w:szCs w:val="12"/>
        </w:rPr>
        <w:t>ith</w:t>
      </w:r>
      <w:proofErr w:type="spellEnd"/>
      <w:r w:rsidRPr="00451361">
        <w:rPr>
          <w:rFonts w:asciiTheme="minorHAnsi" w:hAnsiTheme="minorHAnsi" w:cstheme="minorHAnsi"/>
          <w:color w:val="0C0C0C"/>
          <w:spacing w:val="6"/>
          <w:sz w:val="12"/>
          <w:szCs w:val="12"/>
        </w:rPr>
        <w:t xml:space="preserve"> spaceflight growing cheaper and more common, however, businesses with all types of</w:t>
      </w:r>
      <w:r>
        <w:rPr>
          <w:rFonts w:asciiTheme="minorHAnsi" w:hAnsiTheme="minorHAnsi" w:cstheme="minorHAnsi"/>
          <w:color w:val="0C0C0C"/>
          <w:spacing w:val="6"/>
          <w:sz w:val="12"/>
          <w:szCs w:val="12"/>
        </w:rPr>
        <w:t xml:space="preserve"> </w:t>
      </w:r>
      <w:hyperlink r:id="rId77" w:tgtFrame="_blank" w:history="1">
        <w:r w:rsidRPr="00451361">
          <w:rPr>
            <w:rStyle w:val="Hyperlink"/>
            <w:rFonts w:asciiTheme="minorHAnsi" w:eastAsiaTheme="majorEastAsia" w:hAnsiTheme="minorHAnsi" w:cstheme="minorHAnsi"/>
            <w:spacing w:val="6"/>
            <w:sz w:val="12"/>
            <w:szCs w:val="12"/>
          </w:rPr>
          <w:t>goals</w:t>
        </w:r>
      </w:hyperlink>
      <w:r>
        <w:rPr>
          <w:rFonts w:asciiTheme="minorHAnsi" w:hAnsiTheme="minorHAnsi" w:cstheme="minorHAnsi"/>
          <w:color w:val="0C0C0C"/>
          <w:spacing w:val="6"/>
          <w:sz w:val="12"/>
          <w:szCs w:val="12"/>
        </w:rPr>
        <w:t xml:space="preserve"> </w:t>
      </w:r>
      <w:r w:rsidRPr="00451361">
        <w:rPr>
          <w:rFonts w:asciiTheme="minorHAnsi" w:hAnsiTheme="minorHAnsi" w:cstheme="minorHAnsi"/>
          <w:color w:val="0C0C0C"/>
          <w:spacing w:val="6"/>
          <w:sz w:val="12"/>
          <w:szCs w:val="12"/>
        </w:rPr>
        <w:t>(and little stake in whether or not space stays safe) can afford to send something into orbit.</w:t>
      </w:r>
      <w:r>
        <w:rPr>
          <w:rFonts w:asciiTheme="minorHAnsi" w:hAnsiTheme="minorHAnsi" w:cstheme="minorHAnsi"/>
          <w:color w:val="0C0C0C"/>
          <w:spacing w:val="6"/>
          <w:sz w:val="12"/>
          <w:szCs w:val="12"/>
        </w:rPr>
        <w:t xml:space="preserve"> </w:t>
      </w:r>
      <w:r w:rsidRPr="00451361">
        <w:rPr>
          <w:rFonts w:asciiTheme="minorHAnsi" w:hAnsiTheme="minorHAnsi" w:cstheme="minorHAnsi"/>
          <w:color w:val="0C0C0C"/>
          <w:spacing w:val="6"/>
          <w:sz w:val="12"/>
          <w:szCs w:val="12"/>
        </w:rPr>
        <w:t>Yet no formal international rules or punishments exist to hold satellite operators accountable for debris creation or general carelessness in space. Some countries,</w:t>
      </w:r>
      <w:r>
        <w:rPr>
          <w:rFonts w:asciiTheme="minorHAnsi" w:hAnsiTheme="minorHAnsi" w:cstheme="minorHAnsi"/>
          <w:color w:val="0C0C0C"/>
          <w:spacing w:val="6"/>
          <w:sz w:val="12"/>
          <w:szCs w:val="12"/>
        </w:rPr>
        <w:t xml:space="preserve"> </w:t>
      </w:r>
      <w:hyperlink r:id="rId78" w:tgtFrame="_blank" w:history="1">
        <w:r w:rsidRPr="00451361">
          <w:rPr>
            <w:rStyle w:val="Hyperlink"/>
            <w:rFonts w:asciiTheme="minorHAnsi" w:eastAsiaTheme="majorEastAsia" w:hAnsiTheme="minorHAnsi" w:cstheme="minorHAnsi"/>
            <w:spacing w:val="6"/>
            <w:sz w:val="12"/>
            <w:szCs w:val="12"/>
          </w:rPr>
          <w:t>including the United States</w:t>
        </w:r>
      </w:hyperlink>
      <w:r w:rsidRPr="00451361">
        <w:rPr>
          <w:rFonts w:asciiTheme="minorHAnsi" w:hAnsiTheme="minorHAnsi" w:cstheme="minorHAnsi"/>
          <w:color w:val="0C0C0C"/>
          <w:spacing w:val="6"/>
          <w:sz w:val="12"/>
          <w:szCs w:val="12"/>
        </w:rPr>
        <w:t>, are considering stricter regulations.</w:t>
      </w:r>
      <w:r>
        <w:rPr>
          <w:rFonts w:asciiTheme="minorHAnsi" w:hAnsiTheme="minorHAnsi" w:cstheme="minorHAnsi"/>
          <w:color w:val="0C0C0C"/>
          <w:spacing w:val="6"/>
          <w:sz w:val="12"/>
          <w:szCs w:val="12"/>
        </w:rPr>
        <w:t xml:space="preserve"> </w:t>
      </w:r>
      <w:r w:rsidRPr="00451361">
        <w:rPr>
          <w:rFonts w:asciiTheme="minorHAnsi" w:hAnsiTheme="minorHAnsi" w:cstheme="minorHAnsi"/>
          <w:color w:val="0C0C0C"/>
          <w:spacing w:val="6"/>
          <w:sz w:val="12"/>
          <w:szCs w:val="12"/>
        </w:rPr>
        <w:t>For now, companies and organizations mostly have to take it upon themselves to research and invest in being good patrons of space.</w:t>
      </w:r>
      <w:r>
        <w:rPr>
          <w:rFonts w:asciiTheme="minorHAnsi" w:hAnsiTheme="minorHAnsi" w:cstheme="minorHAnsi"/>
          <w:color w:val="0C0C0C"/>
          <w:spacing w:val="6"/>
          <w:sz w:val="12"/>
          <w:szCs w:val="12"/>
        </w:rPr>
        <w:t xml:space="preserve"> </w:t>
      </w:r>
      <w:r w:rsidRPr="00451361">
        <w:rPr>
          <w:rFonts w:asciiTheme="minorHAnsi" w:hAnsiTheme="minorHAnsi" w:cstheme="minorHAnsi"/>
          <w:color w:val="0C0C0C"/>
          <w:spacing w:val="6"/>
          <w:sz w:val="12"/>
          <w:szCs w:val="12"/>
        </w:rPr>
        <w:t>“It’s like any kind of environmental stewardship,” Kelso said. There isn’t always a business incentive to do the right thing, but “you don’t want to reach the point where you’re saying, ‘Gee, I wish we did this earlier.’”</w:t>
      </w:r>
    </w:p>
    <w:p w14:paraId="72F045CE" w14:textId="77777777" w:rsidR="00B2173A" w:rsidRPr="00FC31CD" w:rsidRDefault="00B2173A" w:rsidP="00B2173A"/>
    <w:p w14:paraId="06B2EC25" w14:textId="19C35942" w:rsidR="00B2173A" w:rsidRPr="00697DE8" w:rsidRDefault="00B2173A" w:rsidP="00B2173A">
      <w:pPr>
        <w:keepNext/>
        <w:keepLines/>
        <w:contextualSpacing/>
        <w:outlineLvl w:val="3"/>
        <w:rPr>
          <w:rFonts w:eastAsia="MS Gothic"/>
          <w:b/>
          <w:iCs/>
          <w:sz w:val="24"/>
        </w:rPr>
      </w:pPr>
      <w:r>
        <w:rPr>
          <w:rFonts w:eastAsia="MS Gothic"/>
          <w:b/>
          <w:iCs/>
          <w:sz w:val="24"/>
        </w:rPr>
        <w:t>4.</w:t>
      </w:r>
      <w:r w:rsidRPr="00697DE8">
        <w:rPr>
          <w:rFonts w:eastAsia="MS Gothic"/>
          <w:b/>
          <w:iCs/>
          <w:sz w:val="24"/>
        </w:rPr>
        <w:t>No impact: space junk doesn’t create very many problems</w:t>
      </w:r>
    </w:p>
    <w:p w14:paraId="191A081B" w14:textId="77777777" w:rsidR="00B2173A" w:rsidRPr="00697DE8" w:rsidRDefault="00B2173A" w:rsidP="00B2173A">
      <w:pPr>
        <w:rPr>
          <w:rFonts w:eastAsia="Cambria"/>
          <w:b/>
          <w:bCs/>
        </w:rPr>
      </w:pPr>
      <w:r w:rsidRPr="00697DE8">
        <w:rPr>
          <w:rFonts w:eastAsia="Cambria"/>
          <w:b/>
          <w:bCs/>
        </w:rPr>
        <w:t>Zielinski 10 – contributing writer in science for Smithsonian.com</w:t>
      </w:r>
    </w:p>
    <w:p w14:paraId="16B5C449" w14:textId="77777777" w:rsidR="00B2173A" w:rsidRPr="00697DE8" w:rsidRDefault="00B2173A" w:rsidP="00B2173A">
      <w:pPr>
        <w:rPr>
          <w:rFonts w:eastAsia="Cambria"/>
        </w:rPr>
      </w:pPr>
      <w:r w:rsidRPr="00697DE8">
        <w:rPr>
          <w:rFonts w:eastAsia="Cambria"/>
        </w:rPr>
        <w:t>[Sarah, “The Problem with Space Junk,” Smithsonian.com, 5-Aug-10,</w:t>
      </w:r>
    </w:p>
    <w:p w14:paraId="5637DB24" w14:textId="77777777" w:rsidR="00B2173A" w:rsidRPr="00697DE8" w:rsidRDefault="00B2173A" w:rsidP="00B2173A">
      <w:pPr>
        <w:rPr>
          <w:rFonts w:eastAsia="Cambria"/>
        </w:rPr>
      </w:pPr>
      <w:r w:rsidRPr="00697DE8">
        <w:rPr>
          <w:rFonts w:eastAsia="Cambria"/>
        </w:rPr>
        <w:t>https://www.smithsonianmag.com/science-nature/the-problem-with-space-junk-32774755/, accessed 6-26-19]</w:t>
      </w:r>
    </w:p>
    <w:p w14:paraId="37DEDDE1" w14:textId="77777777" w:rsidR="00B2173A" w:rsidRPr="00697DE8" w:rsidRDefault="00B2173A" w:rsidP="00B2173A">
      <w:pPr>
        <w:rPr>
          <w:rFonts w:eastAsia="Cambria"/>
          <w:sz w:val="16"/>
        </w:rPr>
      </w:pPr>
      <w:r w:rsidRPr="00697DE8">
        <w:rPr>
          <w:rFonts w:eastAsia="Cambria"/>
          <w:sz w:val="16"/>
        </w:rPr>
        <w:t xml:space="preserve">There's a lot of </w:t>
      </w:r>
      <w:r w:rsidRPr="00697DE8">
        <w:rPr>
          <w:rFonts w:eastAsia="Cambria"/>
          <w:highlight w:val="yellow"/>
          <w:u w:val="single"/>
        </w:rPr>
        <w:t>space junk</w:t>
      </w:r>
      <w:r w:rsidRPr="00697DE8">
        <w:rPr>
          <w:rFonts w:eastAsia="Cambria"/>
          <w:sz w:val="16"/>
        </w:rPr>
        <w:t xml:space="preserve">—or, as NASA calls it, "orbital debris"—circling high above our heads: around 19,000 objects larger than 10 centimeters, 500,000 between 1 and 10 cm in size, and tens of millions of pieces smaller than 1 cm. Generally, all that junk </w:t>
      </w:r>
      <w:r w:rsidRPr="00697DE8">
        <w:rPr>
          <w:rFonts w:eastAsia="Cambria"/>
          <w:highlight w:val="yellow"/>
          <w:u w:val="single"/>
        </w:rPr>
        <w:t>isn't much of a problem.</w:t>
      </w:r>
      <w:r w:rsidRPr="00697DE8">
        <w:rPr>
          <w:rFonts w:eastAsia="Cambria"/>
          <w:u w:val="single"/>
        </w:rPr>
        <w:t xml:space="preserve"> </w:t>
      </w:r>
      <w:r w:rsidRPr="00697DE8">
        <w:rPr>
          <w:rFonts w:eastAsia="Cambria"/>
          <w:highlight w:val="yellow"/>
          <w:u w:val="single"/>
        </w:rPr>
        <w:t>If it falls towards Earth, it burns up</w:t>
      </w:r>
      <w:r w:rsidRPr="00697DE8">
        <w:rPr>
          <w:rFonts w:eastAsia="Cambria"/>
          <w:u w:val="single"/>
        </w:rPr>
        <w:t xml:space="preserve"> before it reaches the surface; </w:t>
      </w:r>
      <w:r w:rsidRPr="00697DE8">
        <w:rPr>
          <w:rFonts w:eastAsia="Cambria"/>
          <w:b/>
          <w:iCs/>
          <w:highlight w:val="yellow"/>
          <w:u w:val="single"/>
          <w:bdr w:val="single" w:sz="12" w:space="0" w:color="auto"/>
        </w:rPr>
        <w:t>no one has</w:t>
      </w:r>
      <w:r w:rsidRPr="00697DE8">
        <w:rPr>
          <w:rFonts w:eastAsia="Cambria"/>
          <w:b/>
          <w:iCs/>
          <w:u w:val="single"/>
          <w:bdr w:val="single" w:sz="12" w:space="0" w:color="auto"/>
        </w:rPr>
        <w:t xml:space="preserve"> ever </w:t>
      </w:r>
      <w:r w:rsidRPr="00697DE8">
        <w:rPr>
          <w:rFonts w:eastAsia="Cambria"/>
          <w:b/>
          <w:iCs/>
          <w:highlight w:val="yellow"/>
          <w:u w:val="single"/>
          <w:bdr w:val="single" w:sz="12" w:space="0" w:color="auto"/>
        </w:rPr>
        <w:t>been harmed by</w:t>
      </w:r>
      <w:r w:rsidRPr="00697DE8">
        <w:rPr>
          <w:rFonts w:eastAsia="Cambria"/>
          <w:b/>
          <w:iCs/>
          <w:u w:val="single"/>
          <w:bdr w:val="single" w:sz="12" w:space="0" w:color="auto"/>
        </w:rPr>
        <w:t xml:space="preserve"> falling </w:t>
      </w:r>
      <w:r w:rsidRPr="00697DE8">
        <w:rPr>
          <w:rFonts w:eastAsia="Cambria"/>
          <w:b/>
          <w:iCs/>
          <w:highlight w:val="yellow"/>
          <w:u w:val="single"/>
          <w:bdr w:val="single" w:sz="12" w:space="0" w:color="auto"/>
        </w:rPr>
        <w:t>space debris</w:t>
      </w:r>
      <w:r w:rsidRPr="00697DE8">
        <w:rPr>
          <w:rFonts w:eastAsia="Cambria"/>
          <w:b/>
          <w:iCs/>
          <w:u w:val="single"/>
          <w:bdr w:val="single" w:sz="12" w:space="0" w:color="auto"/>
        </w:rPr>
        <w:t xml:space="preserve"> and </w:t>
      </w:r>
      <w:r w:rsidRPr="00697DE8">
        <w:rPr>
          <w:rFonts w:eastAsia="Cambria"/>
          <w:b/>
          <w:iCs/>
          <w:highlight w:val="yellow"/>
          <w:u w:val="single"/>
          <w:bdr w:val="single" w:sz="12" w:space="0" w:color="auto"/>
        </w:rPr>
        <w:t>no</w:t>
      </w:r>
      <w:r w:rsidRPr="00697DE8">
        <w:rPr>
          <w:rFonts w:eastAsia="MS Gothic"/>
          <w:b/>
          <w:iCs/>
          <w:highlight w:val="yellow"/>
          <w:u w:val="single"/>
          <w:bdr w:val="single" w:sz="12" w:space="0" w:color="auto"/>
        </w:rPr>
        <w:t xml:space="preserve"> </w:t>
      </w:r>
      <w:r w:rsidRPr="00697DE8">
        <w:rPr>
          <w:rFonts w:eastAsia="Cambria"/>
          <w:b/>
          <w:iCs/>
          <w:highlight w:val="yellow"/>
          <w:u w:val="single"/>
          <w:bdr w:val="single" w:sz="12" w:space="0" w:color="auto"/>
        </w:rPr>
        <w:t>property on the surface has ever been destroyed</w:t>
      </w:r>
      <w:r w:rsidRPr="00697DE8">
        <w:rPr>
          <w:rFonts w:eastAsia="Cambria"/>
          <w:b/>
          <w:iCs/>
          <w:u w:val="single"/>
          <w:bdr w:val="single" w:sz="12" w:space="0" w:color="auto"/>
        </w:rPr>
        <w:t>.</w:t>
      </w:r>
      <w:r w:rsidRPr="00697DE8">
        <w:rPr>
          <w:rFonts w:eastAsia="Cambria"/>
          <w:u w:val="single"/>
        </w:rPr>
        <w:t xml:space="preserve"> </w:t>
      </w:r>
      <w:r w:rsidRPr="00697DE8">
        <w:rPr>
          <w:rFonts w:eastAsia="Cambria"/>
          <w:b/>
          <w:iCs/>
          <w:highlight w:val="yellow"/>
          <w:u w:val="single"/>
          <w:bdr w:val="single" w:sz="12" w:space="0" w:color="auto"/>
        </w:rPr>
        <w:t>Spacecraft are often hit by tiny bits of junk without</w:t>
      </w:r>
      <w:r w:rsidRPr="00697DE8">
        <w:rPr>
          <w:rFonts w:eastAsia="Cambria"/>
          <w:b/>
          <w:iCs/>
          <w:u w:val="single"/>
          <w:bdr w:val="single" w:sz="12" w:space="0" w:color="auto"/>
        </w:rPr>
        <w:t xml:space="preserve"> any </w:t>
      </w:r>
      <w:r w:rsidRPr="00697DE8">
        <w:rPr>
          <w:rFonts w:eastAsia="Cambria"/>
          <w:b/>
          <w:iCs/>
          <w:highlight w:val="yellow"/>
          <w:u w:val="single"/>
          <w:bdr w:val="single" w:sz="12" w:space="0" w:color="auto"/>
        </w:rPr>
        <w:t>damage</w:t>
      </w:r>
      <w:r w:rsidRPr="00697DE8">
        <w:rPr>
          <w:rFonts w:eastAsia="Cambria"/>
          <w:b/>
          <w:iCs/>
          <w:u w:val="single"/>
          <w:bdr w:val="single" w:sz="12" w:space="0" w:color="auto"/>
        </w:rPr>
        <w:t xml:space="preserve">, and </w:t>
      </w:r>
      <w:r w:rsidRPr="00697DE8">
        <w:rPr>
          <w:rFonts w:eastAsia="Cambria"/>
          <w:b/>
          <w:iCs/>
          <w:highlight w:val="yellow"/>
          <w:u w:val="single"/>
          <w:bdr w:val="single" w:sz="12" w:space="0" w:color="auto"/>
        </w:rPr>
        <w:t>they have shields to protect from</w:t>
      </w:r>
      <w:r w:rsidRPr="00697DE8">
        <w:rPr>
          <w:rFonts w:eastAsia="Cambria"/>
          <w:b/>
          <w:iCs/>
          <w:u w:val="single"/>
          <w:bdr w:val="single" w:sz="12" w:space="0" w:color="auto"/>
        </w:rPr>
        <w:t xml:space="preserve"> larger </w:t>
      </w:r>
      <w:r w:rsidRPr="00697DE8">
        <w:rPr>
          <w:rFonts w:eastAsia="Cambria"/>
          <w:b/>
          <w:iCs/>
          <w:highlight w:val="yellow"/>
          <w:u w:val="single"/>
          <w:bdr w:val="single" w:sz="12" w:space="0" w:color="auto"/>
        </w:rPr>
        <w:t>debris</w:t>
      </w:r>
      <w:r w:rsidRPr="00697DE8">
        <w:rPr>
          <w:rFonts w:eastAsia="Cambria"/>
          <w:b/>
          <w:iCs/>
          <w:u w:val="single"/>
          <w:bdr w:val="single" w:sz="12" w:space="0" w:color="auto"/>
        </w:rPr>
        <w:t xml:space="preserve">. The </w:t>
      </w:r>
      <w:r w:rsidRPr="00697DE8">
        <w:rPr>
          <w:rFonts w:eastAsia="Cambria"/>
          <w:b/>
          <w:iCs/>
          <w:highlight w:val="yellow"/>
          <w:u w:val="single"/>
          <w:bdr w:val="single" w:sz="12" w:space="0" w:color="auto"/>
        </w:rPr>
        <w:t>likelihood of collision with</w:t>
      </w:r>
      <w:r w:rsidRPr="00697DE8">
        <w:rPr>
          <w:rFonts w:eastAsia="Cambria"/>
          <w:b/>
          <w:iCs/>
          <w:u w:val="single"/>
          <w:bdr w:val="single" w:sz="12" w:space="0" w:color="auto"/>
        </w:rPr>
        <w:t xml:space="preserve"> one of the </w:t>
      </w:r>
      <w:r w:rsidRPr="00697DE8">
        <w:rPr>
          <w:rFonts w:eastAsia="Cambria"/>
          <w:b/>
          <w:iCs/>
          <w:highlight w:val="yellow"/>
          <w:u w:val="single"/>
          <w:bdr w:val="single" w:sz="12" w:space="0" w:color="auto"/>
        </w:rPr>
        <w:t>larger pieces is low</w:t>
      </w:r>
      <w:r w:rsidRPr="00697DE8">
        <w:rPr>
          <w:rFonts w:eastAsia="Cambria"/>
          <w:b/>
          <w:iCs/>
          <w:u w:val="single"/>
          <w:bdr w:val="single" w:sz="12" w:space="0" w:color="auto"/>
        </w:rPr>
        <w:t>.</w:t>
      </w:r>
      <w:r w:rsidRPr="00697DE8">
        <w:rPr>
          <w:rFonts w:eastAsia="Cambria"/>
          <w:sz w:val="16"/>
        </w:rPr>
        <w:t xml:space="preserve"> It does happen, though: in 2009, a U.S. Iridium satellite </w:t>
      </w:r>
      <w:r w:rsidRPr="00697DE8">
        <w:rPr>
          <w:rFonts w:eastAsia="MS Gothic"/>
          <w:sz w:val="16"/>
        </w:rPr>
        <w:t>was destroyed</w:t>
      </w:r>
      <w:r w:rsidRPr="00697DE8">
        <w:rPr>
          <w:rFonts w:eastAsia="Cambria"/>
          <w:sz w:val="16"/>
        </w:rPr>
        <w:t xml:space="preserve"> in a collision with a Russian communications satellite that had been deactivated in 1995. How long a piece stays in orbit depends on its altitude: at 600 kilometers, a piece will stay up for only a few years, but at 1,000 km or higher it can orbit the Earth for a century. The build-up of greenhouse gases in the atmosphere is lengthening the time that all that junk stays in the atmosphere, </w:t>
      </w:r>
      <w:r w:rsidRPr="00697DE8">
        <w:rPr>
          <w:rFonts w:eastAsia="MS Gothic"/>
          <w:sz w:val="16"/>
        </w:rPr>
        <w:t>according to new research</w:t>
      </w:r>
      <w:r w:rsidRPr="00697DE8">
        <w:rPr>
          <w:rFonts w:eastAsia="Cambria"/>
          <w:sz w:val="16"/>
        </w:rPr>
        <w:t xml:space="preserve">. At higher altitudes, excess greenhouse gases cools the air and makes it less dense and decreases the drag on the debris. (This doesn't mean greenhouse gases are causing global cooling. The upper altitudes are cooler because greenhouse gases are trapping heat closer to the surface.) </w:t>
      </w:r>
      <w:r w:rsidRPr="00697DE8">
        <w:rPr>
          <w:rFonts w:eastAsia="MS Gothic"/>
          <w:sz w:val="16"/>
        </w:rPr>
        <w:t>Space.com</w:t>
      </w:r>
      <w:r w:rsidRPr="00697DE8">
        <w:rPr>
          <w:rFonts w:eastAsia="Cambria"/>
          <w:sz w:val="16"/>
        </w:rPr>
        <w:t xml:space="preserve"> </w:t>
      </w:r>
      <w:r w:rsidRPr="00697DE8">
        <w:rPr>
          <w:rFonts w:eastAsia="Cambria"/>
          <w:color w:val="000000"/>
          <w:sz w:val="16"/>
        </w:rPr>
        <w:t xml:space="preserve">explains: </w:t>
      </w:r>
      <w:r w:rsidRPr="00697DE8">
        <w:rPr>
          <w:rFonts w:eastAsia="Cambria"/>
          <w:iCs/>
          <w:color w:val="000000"/>
          <w:sz w:val="16"/>
        </w:rPr>
        <w:t>Even though air density at these altitudes is only about a billionth of that of the Earth's surface, it still provides sufficient drag to slow down objects in low-Earth orbit (LEO), causing their eventual re-entry. As the atmospheric density in the thermosphere decreases, however, debris can remain in orbit up to 25 percent longer, said Hugh Lewis, from the School of Engineering Sciences.</w:t>
      </w:r>
      <w:r w:rsidRPr="00697DE8">
        <w:rPr>
          <w:rFonts w:eastAsia="Cambria"/>
          <w:i/>
          <w:iCs/>
          <w:color w:val="000000"/>
          <w:sz w:val="16"/>
        </w:rPr>
        <w:t xml:space="preserve"> </w:t>
      </w:r>
      <w:r w:rsidRPr="00697DE8">
        <w:rPr>
          <w:rFonts w:eastAsia="Cambria"/>
          <w:u w:val="single"/>
        </w:rPr>
        <w:t xml:space="preserve">There are plenty of ideas on how to clean up the skies: </w:t>
      </w:r>
      <w:r w:rsidRPr="00697DE8">
        <w:rPr>
          <w:rFonts w:eastAsia="MS Gothic"/>
          <w:u w:val="single"/>
        </w:rPr>
        <w:t>laser brooms</w:t>
      </w:r>
      <w:r w:rsidRPr="00697DE8">
        <w:rPr>
          <w:rFonts w:eastAsia="Cambria"/>
          <w:u w:val="single"/>
        </w:rPr>
        <w:t xml:space="preserve">, </w:t>
      </w:r>
      <w:r w:rsidRPr="00697DE8">
        <w:rPr>
          <w:rFonts w:eastAsia="MS Gothic"/>
          <w:u w:val="single"/>
        </w:rPr>
        <w:t>giant helium-filled balloons</w:t>
      </w:r>
      <w:r w:rsidRPr="00697DE8">
        <w:rPr>
          <w:rFonts w:eastAsia="Cambria"/>
          <w:u w:val="single"/>
        </w:rPr>
        <w:t xml:space="preserve">, </w:t>
      </w:r>
      <w:r w:rsidRPr="00697DE8">
        <w:rPr>
          <w:rFonts w:eastAsia="MS Gothic"/>
          <w:u w:val="single"/>
        </w:rPr>
        <w:t>rockets filled with water</w:t>
      </w:r>
      <w:r w:rsidRPr="00697DE8">
        <w:rPr>
          <w:rFonts w:eastAsia="Cambria"/>
          <w:u w:val="single"/>
        </w:rPr>
        <w:t xml:space="preserve">, </w:t>
      </w:r>
      <w:r w:rsidRPr="00697DE8">
        <w:rPr>
          <w:rFonts w:eastAsia="MS Gothic"/>
          <w:u w:val="single"/>
        </w:rPr>
        <w:t>nanosatellites with solar sails</w:t>
      </w:r>
      <w:r w:rsidRPr="00697DE8">
        <w:rPr>
          <w:rFonts w:eastAsia="Cambria"/>
          <w:u w:val="single"/>
        </w:rPr>
        <w:t xml:space="preserve">, </w:t>
      </w:r>
      <w:r w:rsidRPr="00697DE8">
        <w:rPr>
          <w:rFonts w:eastAsia="MS Gothic"/>
          <w:u w:val="single"/>
        </w:rPr>
        <w:t>a ballistic orbital debris removal system</w:t>
      </w:r>
      <w:r w:rsidRPr="00697DE8">
        <w:rPr>
          <w:rFonts w:eastAsia="Cambria"/>
          <w:u w:val="single"/>
        </w:rPr>
        <w:t xml:space="preserve">. </w:t>
      </w:r>
      <w:r w:rsidRPr="00697DE8">
        <w:rPr>
          <w:rFonts w:eastAsia="Cambria"/>
          <w:sz w:val="16"/>
        </w:rPr>
        <w:t xml:space="preserve">(That list doesn't even include any of the proposed solutions from the </w:t>
      </w:r>
      <w:r w:rsidRPr="00697DE8">
        <w:rPr>
          <w:rFonts w:eastAsia="MS Gothic"/>
          <w:sz w:val="16"/>
        </w:rPr>
        <w:t>science fiction world</w:t>
      </w:r>
      <w:r w:rsidRPr="00697DE8">
        <w:rPr>
          <w:rFonts w:eastAsia="Cambria"/>
          <w:sz w:val="16"/>
        </w:rPr>
        <w:t xml:space="preserve">.) </w:t>
      </w:r>
      <w:r w:rsidRPr="00697DE8">
        <w:rPr>
          <w:rFonts w:eastAsia="Cambria"/>
          <w:u w:val="single"/>
        </w:rPr>
        <w:t xml:space="preserve">DARPA, the Defense Department's research arm, </w:t>
      </w:r>
      <w:r w:rsidRPr="00697DE8">
        <w:rPr>
          <w:rFonts w:eastAsia="MS Gothic"/>
          <w:u w:val="single"/>
        </w:rPr>
        <w:t>recently added</w:t>
      </w:r>
      <w:r w:rsidRPr="00697DE8">
        <w:rPr>
          <w:rFonts w:eastAsia="Cambria"/>
          <w:u w:val="single"/>
        </w:rPr>
        <w:t xml:space="preserve"> orbital debris cleaners to its wish list. NASA notes that the best way to deal with space junk it "to prevent the unnecessary creation of additional orbital debris." </w:t>
      </w:r>
      <w:r w:rsidRPr="00697DE8">
        <w:rPr>
          <w:rFonts w:eastAsia="Cambria"/>
          <w:sz w:val="16"/>
        </w:rPr>
        <w:t xml:space="preserve">That isn't always a successful goal, however, as the tale of the astronaut who </w:t>
      </w:r>
      <w:r w:rsidRPr="00697DE8">
        <w:rPr>
          <w:rFonts w:eastAsia="MS Gothic"/>
          <w:sz w:val="16"/>
        </w:rPr>
        <w:t>dropped a $100,000 tool kit</w:t>
      </w:r>
      <w:r w:rsidRPr="00697DE8">
        <w:rPr>
          <w:rFonts w:eastAsia="Cambria"/>
          <w:sz w:val="16"/>
        </w:rPr>
        <w:t xml:space="preserve"> illustrates. So if you've got a good solution for getting rid of the millions of pieces that are orbiting overhead, </w:t>
      </w:r>
      <w:r w:rsidRPr="00697DE8">
        <w:rPr>
          <w:rFonts w:eastAsia="MS Gothic"/>
          <w:sz w:val="16"/>
        </w:rPr>
        <w:t>NASA</w:t>
      </w:r>
      <w:r w:rsidRPr="00697DE8">
        <w:rPr>
          <w:rFonts w:eastAsia="Cambria"/>
          <w:sz w:val="16"/>
        </w:rPr>
        <w:t xml:space="preserve"> or DARPA just might be interested.</w:t>
      </w:r>
    </w:p>
    <w:p w14:paraId="7BF2C67E" w14:textId="77777777" w:rsidR="00B2173A" w:rsidRDefault="00B2173A" w:rsidP="00B2173A">
      <w:pPr>
        <w:rPr>
          <w:rFonts w:eastAsia="Cambria"/>
        </w:rPr>
      </w:pPr>
    </w:p>
    <w:p w14:paraId="2BB5D419" w14:textId="28C71950" w:rsidR="00B2173A" w:rsidRPr="00697DE8" w:rsidRDefault="00B2173A" w:rsidP="00B2173A">
      <w:pPr>
        <w:keepNext/>
        <w:keepLines/>
        <w:shd w:val="clear" w:color="auto" w:fill="FFFFFF"/>
        <w:spacing w:line="278" w:lineRule="atLeast"/>
        <w:contextualSpacing/>
        <w:outlineLvl w:val="3"/>
        <w:rPr>
          <w:rFonts w:eastAsia="MS Gothic"/>
          <w:b/>
          <w:iCs/>
          <w:color w:val="222222"/>
          <w:sz w:val="24"/>
        </w:rPr>
      </w:pPr>
      <w:r>
        <w:rPr>
          <w:rFonts w:eastAsia="MS Gothic"/>
          <w:b/>
          <w:iCs/>
          <w:color w:val="222222"/>
          <w:sz w:val="24"/>
        </w:rPr>
        <w:t>5.</w:t>
      </w:r>
      <w:r w:rsidRPr="00697DE8">
        <w:rPr>
          <w:rFonts w:eastAsia="MS Gothic"/>
          <w:b/>
          <w:iCs/>
          <w:color w:val="222222"/>
          <w:sz w:val="24"/>
        </w:rPr>
        <w:t>Century to solve space debris before impact – plan not key</w:t>
      </w:r>
    </w:p>
    <w:p w14:paraId="79969487" w14:textId="77777777" w:rsidR="00B2173A" w:rsidRPr="00697DE8" w:rsidRDefault="00B2173A" w:rsidP="00B2173A">
      <w:pPr>
        <w:shd w:val="clear" w:color="auto" w:fill="FFFFFF"/>
        <w:spacing w:line="235" w:lineRule="atLeast"/>
        <w:rPr>
          <w:rFonts w:eastAsia="Cambria"/>
          <w:b/>
          <w:bCs/>
        </w:rPr>
      </w:pPr>
      <w:r w:rsidRPr="00697DE8">
        <w:rPr>
          <w:rFonts w:eastAsia="Cambria"/>
          <w:b/>
          <w:bCs/>
        </w:rPr>
        <w:t>Burns quoting Kessler 13</w:t>
      </w:r>
    </w:p>
    <w:p w14:paraId="20CCE9E5" w14:textId="77777777" w:rsidR="00B2173A" w:rsidRPr="00697DE8" w:rsidRDefault="00B2173A" w:rsidP="00B2173A">
      <w:pPr>
        <w:rPr>
          <w:rFonts w:eastAsia="Cambria"/>
        </w:rPr>
      </w:pPr>
      <w:r w:rsidRPr="00697DE8">
        <w:rPr>
          <w:rFonts w:eastAsia="Cambria"/>
        </w:rPr>
        <w:t>[Corrinne, Guardian reporter, 11-15-2013, "Space junk apocalypse: just like Gravity?," Guardian, https://www.theguardian.com/science/blog/2013/nov/15/space-junk-apocalypse-gravity, accessed 8-28-2019]</w:t>
      </w:r>
    </w:p>
    <w:p w14:paraId="7035AA90" w14:textId="77777777" w:rsidR="00B2173A" w:rsidRPr="00697DE8" w:rsidRDefault="00B2173A" w:rsidP="00B2173A">
      <w:pPr>
        <w:shd w:val="clear" w:color="auto" w:fill="FFFFFF"/>
        <w:spacing w:line="235" w:lineRule="atLeast"/>
        <w:rPr>
          <w:rFonts w:eastAsia="Cambria"/>
          <w:color w:val="222222"/>
        </w:rPr>
      </w:pPr>
      <w:r w:rsidRPr="00697DE8">
        <w:rPr>
          <w:rFonts w:eastAsia="Cambria"/>
          <w:color w:val="222222"/>
          <w:sz w:val="14"/>
          <w:szCs w:val="14"/>
        </w:rPr>
        <w:t>I asked Donald Kessler himself. A former Nasa astrophysicist, it was Kessler who, in 1978, first proposed that a runaway cascade of collisions was a possibility. He'd been </w:t>
      </w:r>
      <w:r w:rsidRPr="00697DE8">
        <w:rPr>
          <w:rFonts w:eastAsia="Cambria"/>
          <w:u w:val="single"/>
        </w:rPr>
        <w:t>studying meteorite collisions and</w:t>
      </w:r>
      <w:r w:rsidRPr="00697DE8">
        <w:rPr>
          <w:rFonts w:eastAsia="Cambria"/>
          <w:color w:val="222222"/>
          <w:sz w:val="14"/>
          <w:szCs w:val="14"/>
        </w:rPr>
        <w:t>, out of personal curiosity, </w:t>
      </w:r>
      <w:r w:rsidRPr="00697DE8">
        <w:rPr>
          <w:rFonts w:eastAsia="Cambria"/>
          <w:u w:val="single"/>
        </w:rPr>
        <w:t>decided to apply his algorithm to satellites,</w:t>
      </w:r>
      <w:r w:rsidRPr="00697DE8">
        <w:rPr>
          <w:rFonts w:eastAsia="Cambria"/>
          <w:color w:val="222222"/>
          <w:sz w:val="14"/>
          <w:szCs w:val="14"/>
        </w:rPr>
        <w:t xml:space="preserve"> too. "The results of those calculations surprised me – I didn't </w:t>
      </w:r>
      <w:proofErr w:type="spellStart"/>
      <w:r w:rsidRPr="00697DE8">
        <w:rPr>
          <w:rFonts w:eastAsia="Cambria"/>
          <w:color w:val="222222"/>
          <w:sz w:val="14"/>
          <w:szCs w:val="14"/>
        </w:rPr>
        <w:t>realise</w:t>
      </w:r>
      <w:proofErr w:type="spellEnd"/>
      <w:r w:rsidRPr="00697DE8">
        <w:rPr>
          <w:rFonts w:eastAsia="Cambria"/>
          <w:color w:val="222222"/>
          <w:sz w:val="14"/>
          <w:szCs w:val="14"/>
        </w:rPr>
        <w:t xml:space="preserve"> it could be that bad," he tells me over a crackly telephone line. (Through the wonder of satellite technology, he is speaking to me from the deck of a boat charting the waters of eastern Europe.) "But it's building up as I expected. The </w:t>
      </w:r>
      <w:r w:rsidRPr="00697DE8">
        <w:rPr>
          <w:rFonts w:eastAsia="Cambria"/>
          <w:highlight w:val="yellow"/>
          <w:u w:val="single"/>
        </w:rPr>
        <w:t>cascade</w:t>
      </w:r>
      <w:r w:rsidRPr="00697DE8">
        <w:rPr>
          <w:rFonts w:eastAsia="Cambria"/>
          <w:color w:val="222222"/>
          <w:sz w:val="14"/>
          <w:szCs w:val="14"/>
        </w:rPr>
        <w:t xml:space="preserve"> is happening right now – the </w:t>
      </w:r>
      <w:proofErr w:type="spellStart"/>
      <w:r w:rsidRPr="00697DE8">
        <w:rPr>
          <w:rFonts w:eastAsia="Cambria"/>
          <w:color w:val="222222"/>
          <w:sz w:val="14"/>
          <w:szCs w:val="14"/>
        </w:rPr>
        <w:t>Kosmos-Iridum</w:t>
      </w:r>
      <w:proofErr w:type="spellEnd"/>
      <w:r w:rsidRPr="00697DE8">
        <w:rPr>
          <w:rFonts w:eastAsia="Cambria"/>
          <w:color w:val="222222"/>
          <w:sz w:val="14"/>
          <w:szCs w:val="14"/>
        </w:rPr>
        <w:t xml:space="preserve"> collision was the start of the process. It has </w:t>
      </w:r>
      <w:r w:rsidRPr="00697DE8">
        <w:rPr>
          <w:rFonts w:eastAsia="Cambria"/>
          <w:highlight w:val="yellow"/>
          <w:u w:val="single"/>
        </w:rPr>
        <w:t>already begun</w:t>
      </w:r>
      <w:r w:rsidRPr="00697DE8">
        <w:rPr>
          <w:rFonts w:eastAsia="Cambria"/>
          <w:color w:val="222222"/>
          <w:sz w:val="14"/>
          <w:szCs w:val="14"/>
        </w:rPr>
        <w:t>." Are we in trouble? Not yet. Kessler </w:t>
      </w:r>
      <w:r w:rsidRPr="00697DE8">
        <w:rPr>
          <w:rFonts w:eastAsia="Cambria"/>
          <w:color w:val="222222"/>
        </w:rPr>
        <w:t>syndrome</w:t>
      </w:r>
      <w:r w:rsidRPr="00697DE8">
        <w:rPr>
          <w:rFonts w:eastAsia="Cambria"/>
          <w:color w:val="222222"/>
          <w:sz w:val="14"/>
          <w:szCs w:val="14"/>
        </w:rPr>
        <w:t> isn't an acute phenomenon, as depicted in the movie – it's </w:t>
      </w:r>
      <w:r w:rsidRPr="00697DE8">
        <w:rPr>
          <w:rFonts w:eastAsia="Cambria"/>
          <w:highlight w:val="yellow"/>
          <w:u w:val="single"/>
        </w:rPr>
        <w:t>a slow, decades-long process</w:t>
      </w:r>
      <w:r w:rsidRPr="00697DE8">
        <w:rPr>
          <w:rFonts w:eastAsia="Cambria"/>
          <w:u w:val="single"/>
        </w:rPr>
        <w:t>.</w:t>
      </w:r>
      <w:r w:rsidRPr="00697DE8">
        <w:rPr>
          <w:rFonts w:eastAsia="Cambria"/>
          <w:color w:val="222222"/>
          <w:sz w:val="14"/>
          <w:szCs w:val="14"/>
        </w:rPr>
        <w:t> "It'll </w:t>
      </w:r>
      <w:r w:rsidRPr="00697DE8">
        <w:rPr>
          <w:rFonts w:eastAsia="Cambria"/>
          <w:highlight w:val="yellow"/>
          <w:u w:val="single"/>
        </w:rPr>
        <w:t>happen throughout</w:t>
      </w:r>
      <w:r w:rsidRPr="00697DE8">
        <w:rPr>
          <w:rFonts w:eastAsia="Cambria"/>
          <w:color w:val="222222"/>
        </w:rPr>
        <w:t> </w:t>
      </w:r>
      <w:r w:rsidRPr="00697DE8">
        <w:rPr>
          <w:rFonts w:eastAsia="Cambria"/>
          <w:color w:val="222222"/>
          <w:sz w:val="12"/>
          <w:szCs w:val="12"/>
        </w:rPr>
        <w:t>the </w:t>
      </w:r>
      <w:r w:rsidRPr="00697DE8">
        <w:rPr>
          <w:rFonts w:eastAsia="Cambria"/>
          <w:highlight w:val="yellow"/>
          <w:u w:val="single"/>
        </w:rPr>
        <w:t>next 100 years</w:t>
      </w:r>
      <w:r w:rsidRPr="00697DE8">
        <w:rPr>
          <w:rFonts w:eastAsia="Cambria"/>
          <w:u w:val="single"/>
        </w:rPr>
        <w:t> – </w:t>
      </w:r>
      <w:r w:rsidRPr="00697DE8">
        <w:rPr>
          <w:rFonts w:eastAsia="Cambria"/>
          <w:highlight w:val="yellow"/>
          <w:u w:val="single"/>
        </w:rPr>
        <w:t>we have time to deal with it</w:t>
      </w:r>
      <w:r w:rsidRPr="00697DE8">
        <w:rPr>
          <w:rFonts w:eastAsia="Cambria"/>
          <w:u w:val="single"/>
        </w:rPr>
        <w:t>," Kessler says.</w:t>
      </w:r>
      <w:r w:rsidRPr="00697DE8">
        <w:rPr>
          <w:rFonts w:eastAsia="Cambria"/>
          <w:color w:val="222222"/>
          <w:sz w:val="14"/>
          <w:szCs w:val="14"/>
        </w:rPr>
        <w:t> "The </w:t>
      </w:r>
      <w:r w:rsidRPr="00697DE8">
        <w:rPr>
          <w:rFonts w:eastAsia="Cambria"/>
          <w:highlight w:val="yellow"/>
          <w:u w:val="single"/>
        </w:rPr>
        <w:t>time between collisions will become shorter</w:t>
      </w:r>
      <w:r w:rsidRPr="00697DE8">
        <w:rPr>
          <w:rFonts w:eastAsia="Cambria"/>
          <w:color w:val="222222"/>
          <w:sz w:val="14"/>
          <w:szCs w:val="14"/>
        </w:rPr>
        <w:t> – it's around 10 years at the moment. In 20 years' time, the time between collisions could be reduced to five years." Fortunately, </w:t>
      </w:r>
      <w:r w:rsidRPr="00697DE8">
        <w:rPr>
          <w:rFonts w:eastAsia="Cambria"/>
          <w:u w:val="single"/>
        </w:rPr>
        <w:t>comm</w:t>
      </w:r>
      <w:r w:rsidRPr="00697DE8">
        <w:rPr>
          <w:rFonts w:eastAsia="Cambria"/>
          <w:color w:val="222222"/>
          <w:sz w:val="14"/>
          <w:szCs w:val="14"/>
        </w:rPr>
        <w:t>unications </w:t>
      </w:r>
      <w:r w:rsidRPr="00697DE8">
        <w:rPr>
          <w:rFonts w:eastAsia="Cambria"/>
          <w:u w:val="single"/>
        </w:rPr>
        <w:t>sat</w:t>
      </w:r>
      <w:r w:rsidRPr="00697DE8">
        <w:rPr>
          <w:rFonts w:eastAsia="Cambria"/>
          <w:color w:val="222222"/>
          <w:sz w:val="14"/>
          <w:szCs w:val="14"/>
        </w:rPr>
        <w:t>ellite</w:t>
      </w:r>
      <w:r w:rsidRPr="00697DE8">
        <w:rPr>
          <w:rFonts w:eastAsia="Cambria"/>
          <w:u w:val="single"/>
        </w:rPr>
        <w:t>s</w:t>
      </w:r>
      <w:r w:rsidRPr="00697DE8">
        <w:rPr>
          <w:rFonts w:eastAsia="Cambria"/>
          <w:color w:val="222222"/>
          <w:sz w:val="14"/>
          <w:szCs w:val="14"/>
        </w:rPr>
        <w:t> are, in the main, situated high up </w:t>
      </w:r>
      <w:r w:rsidRPr="00697DE8">
        <w:rPr>
          <w:rFonts w:eastAsia="Cambria"/>
          <w:u w:val="single"/>
        </w:rPr>
        <w:t>in geo</w:t>
      </w:r>
      <w:r w:rsidRPr="00697DE8">
        <w:rPr>
          <w:rFonts w:eastAsia="Cambria"/>
          <w:color w:val="222222"/>
          <w:sz w:val="14"/>
          <w:szCs w:val="14"/>
        </w:rPr>
        <w:t>synchronous </w:t>
      </w:r>
      <w:r w:rsidRPr="00697DE8">
        <w:rPr>
          <w:rFonts w:eastAsia="Cambria"/>
          <w:u w:val="single"/>
        </w:rPr>
        <w:t>orbit</w:t>
      </w:r>
      <w:r w:rsidRPr="00697DE8">
        <w:rPr>
          <w:rFonts w:eastAsia="Cambria"/>
          <w:color w:val="222222"/>
          <w:sz w:val="14"/>
          <w:szCs w:val="14"/>
        </w:rPr>
        <w:t> (GEO), whereas the </w:t>
      </w:r>
      <w:r w:rsidRPr="00697DE8">
        <w:rPr>
          <w:rFonts w:eastAsia="Cambria"/>
          <w:u w:val="single"/>
        </w:rPr>
        <w:t>risk of collisions lies mainly in</w:t>
      </w:r>
      <w:r w:rsidRPr="00697DE8">
        <w:rPr>
          <w:rFonts w:eastAsia="Cambria"/>
          <w:color w:val="222222"/>
          <w:sz w:val="14"/>
          <w:szCs w:val="14"/>
        </w:rPr>
        <w:t> the much lower, and more crowded, low Earth orbit (</w:t>
      </w:r>
      <w:r w:rsidRPr="00697DE8">
        <w:rPr>
          <w:rFonts w:eastAsia="Cambria"/>
          <w:u w:val="single"/>
        </w:rPr>
        <w:t>LEO</w:t>
      </w:r>
      <w:r w:rsidRPr="00697DE8">
        <w:rPr>
          <w:rFonts w:eastAsia="Cambria"/>
          <w:color w:val="222222"/>
          <w:sz w:val="14"/>
          <w:szCs w:val="14"/>
        </w:rPr>
        <w:t>). </w:t>
      </w:r>
    </w:p>
    <w:p w14:paraId="55DD553D" w14:textId="77777777" w:rsidR="00B2173A" w:rsidRDefault="00B2173A" w:rsidP="00B2173A"/>
    <w:p w14:paraId="271BF9FA" w14:textId="77777777" w:rsidR="00B2173A" w:rsidRPr="00F84CA7" w:rsidRDefault="00B2173A" w:rsidP="00B2173A"/>
    <w:p w14:paraId="7751A61D" w14:textId="47B5FD26" w:rsidR="00B2173A" w:rsidRPr="00BB6B55" w:rsidRDefault="00B2173A" w:rsidP="00B2173A">
      <w:pPr>
        <w:pStyle w:val="Heading4"/>
      </w:pPr>
      <w:r>
        <w:rPr>
          <w:u w:val="single"/>
        </w:rPr>
        <w:t>6.</w:t>
      </w:r>
      <w:r w:rsidRPr="00BB6B55">
        <w:rPr>
          <w:u w:val="single"/>
        </w:rPr>
        <w:t>No debris cascades</w:t>
      </w:r>
      <w:r>
        <w:t xml:space="preserve">—This </w:t>
      </w:r>
      <w:proofErr w:type="spellStart"/>
      <w:r>
        <w:t>ev</w:t>
      </w:r>
      <w:proofErr w:type="spellEnd"/>
      <w:r>
        <w:t xml:space="preserve"> answers all </w:t>
      </w:r>
      <w:proofErr w:type="spellStart"/>
      <w:r>
        <w:t>aff</w:t>
      </w:r>
      <w:proofErr w:type="spellEnd"/>
      <w:r>
        <w:t xml:space="preserve"> warrants</w:t>
      </w:r>
    </w:p>
    <w:p w14:paraId="125E8C84" w14:textId="77777777" w:rsidR="00B2173A" w:rsidRDefault="00B2173A" w:rsidP="00B2173A">
      <w:proofErr w:type="spellStart"/>
      <w:r w:rsidRPr="007160E2">
        <w:rPr>
          <w:rStyle w:val="Style13ptBold"/>
        </w:rPr>
        <w:t>Fange</w:t>
      </w:r>
      <w:proofErr w:type="spellEnd"/>
      <w:r w:rsidRPr="007160E2">
        <w:rPr>
          <w:rStyle w:val="Style13ptBold"/>
        </w:rPr>
        <w:t xml:space="preserve"> 2017</w:t>
      </w:r>
      <w:r w:rsidRPr="007160E2">
        <w:t xml:space="preserve"> </w:t>
      </w:r>
      <w:r>
        <w:t xml:space="preserve">(Daniel </w:t>
      </w:r>
      <w:r w:rsidRPr="007160E2">
        <w:t xml:space="preserve">Von </w:t>
      </w:r>
      <w:proofErr w:type="spellStart"/>
      <w:r w:rsidRPr="007160E2">
        <w:t>Fange</w:t>
      </w:r>
      <w:proofErr w:type="spellEnd"/>
      <w:r w:rsidRPr="007160E2">
        <w:t>, Web Application</w:t>
      </w:r>
      <w:r>
        <w:t xml:space="preserve"> Engineer, Founder and Owner of </w:t>
      </w:r>
      <w:proofErr w:type="spellStart"/>
      <w:r>
        <w:t>LeanCoder</w:t>
      </w:r>
      <w:proofErr w:type="spellEnd"/>
      <w:r>
        <w:t>, Full Stack, Polyglot Web Developer, “Kessler Syndrome is Over Hyped”, 5/21/2017, http://braino.org/essays/kessler_syndrome_is_over_hyped/)</w:t>
      </w:r>
    </w:p>
    <w:p w14:paraId="50415FAC" w14:textId="77777777" w:rsidR="00B2173A" w:rsidRPr="00FA1819" w:rsidRDefault="00B2173A" w:rsidP="00B2173A">
      <w:pPr>
        <w:rPr>
          <w:sz w:val="16"/>
        </w:rPr>
      </w:pPr>
      <w:r w:rsidRPr="00440FAC">
        <w:rPr>
          <w:rStyle w:val="StyleUnderline"/>
          <w:highlight w:val="yellow"/>
        </w:rPr>
        <w:t>Kessler</w:t>
      </w:r>
      <w:r w:rsidRPr="00AB73EE">
        <w:rPr>
          <w:rStyle w:val="StyleUnderline"/>
        </w:rPr>
        <w:t xml:space="preserve"> Syndrome </w:t>
      </w:r>
      <w:r w:rsidRPr="00440FAC">
        <w:rPr>
          <w:rStyle w:val="StyleUnderline"/>
          <w:highlight w:val="yellow"/>
        </w:rPr>
        <w:t xml:space="preserve">is </w:t>
      </w:r>
      <w:r w:rsidRPr="00440FAC">
        <w:rPr>
          <w:rStyle w:val="Emphasis"/>
          <w:highlight w:val="yellow"/>
        </w:rPr>
        <w:t>overhyped</w:t>
      </w:r>
      <w:r w:rsidRPr="00440FAC">
        <w:rPr>
          <w:rStyle w:val="StyleUnderline"/>
          <w:highlight w:val="yellow"/>
        </w:rPr>
        <w:t xml:space="preserve">. A </w:t>
      </w:r>
      <w:r w:rsidRPr="00440FAC">
        <w:rPr>
          <w:rStyle w:val="Emphasis"/>
          <w:highlight w:val="yellow"/>
        </w:rPr>
        <w:t>chorus of</w:t>
      </w:r>
      <w:r w:rsidRPr="00AB73EE">
        <w:rPr>
          <w:rStyle w:val="Emphasis"/>
        </w:rPr>
        <w:t xml:space="preserve"> online </w:t>
      </w:r>
      <w:r w:rsidRPr="00440FAC">
        <w:rPr>
          <w:rStyle w:val="Emphasis"/>
          <w:highlight w:val="yellow"/>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440FAC">
        <w:rPr>
          <w:rStyle w:val="StyleUnderline"/>
          <w:highlight w:val="yellow"/>
        </w:rPr>
        <w:t xml:space="preserve">are </w:t>
      </w:r>
      <w:r w:rsidRPr="00440FAC">
        <w:rPr>
          <w:rStyle w:val="Emphasis"/>
          <w:highlight w:val="yellow"/>
        </w:rPr>
        <w:t>wrong</w:t>
      </w:r>
      <w:r w:rsidRPr="00FA1819">
        <w:rPr>
          <w:sz w:val="16"/>
        </w:rPr>
        <w:t>.</w:t>
      </w:r>
    </w:p>
    <w:p w14:paraId="77001A67" w14:textId="77777777" w:rsidR="00B2173A" w:rsidRPr="00FA1819" w:rsidRDefault="00B2173A" w:rsidP="00B2173A">
      <w:pPr>
        <w:rPr>
          <w:sz w:val="16"/>
        </w:rPr>
      </w:pPr>
      <w:r w:rsidRPr="00FA1819">
        <w:rPr>
          <w:sz w:val="16"/>
        </w:rPr>
        <w:t>What is Kessler Syndrome?</w:t>
      </w:r>
    </w:p>
    <w:p w14:paraId="5A01E836" w14:textId="77777777" w:rsidR="00B2173A" w:rsidRPr="00FA1819" w:rsidRDefault="00B2173A" w:rsidP="00B2173A">
      <w:pPr>
        <w:rPr>
          <w:sz w:val="16"/>
        </w:rPr>
      </w:pPr>
      <w:r w:rsidRPr="00FA1819">
        <w:rPr>
          <w:sz w:val="16"/>
        </w:rPr>
        <w:t>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16365721" w14:textId="77777777" w:rsidR="00B2173A" w:rsidRPr="00FA1819" w:rsidRDefault="00B2173A" w:rsidP="00B2173A">
      <w:pPr>
        <w:rPr>
          <w:sz w:val="16"/>
        </w:rPr>
      </w:pPr>
      <w:r w:rsidRPr="00FA1819">
        <w:rPr>
          <w:sz w:val="16"/>
        </w:rPr>
        <w:t>It is a dark picture.</w:t>
      </w:r>
    </w:p>
    <w:p w14:paraId="3DB95BF7" w14:textId="77777777" w:rsidR="00B2173A" w:rsidRPr="00AB73EE" w:rsidRDefault="00B2173A" w:rsidP="00B2173A">
      <w:pPr>
        <w:rPr>
          <w:rStyle w:val="StyleUnderline"/>
        </w:rPr>
      </w:pPr>
      <w:r w:rsidRPr="00AB73EE">
        <w:rPr>
          <w:rStyle w:val="StyleUnderline"/>
        </w:rPr>
        <w:t>Is Kessler Syndrome likely to happen?</w:t>
      </w:r>
    </w:p>
    <w:p w14:paraId="0B09D771" w14:textId="77777777" w:rsidR="00B2173A" w:rsidRPr="00FA1819" w:rsidRDefault="00B2173A" w:rsidP="00B2173A">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14:paraId="139AD32F" w14:textId="77777777" w:rsidR="00B2173A" w:rsidRPr="00AB73EE" w:rsidRDefault="00B2173A" w:rsidP="00B2173A">
      <w:pPr>
        <w:rPr>
          <w:rStyle w:val="StyleUnderline"/>
        </w:rPr>
      </w:pPr>
      <w:r w:rsidRPr="00AB73EE">
        <w:rPr>
          <w:rStyle w:val="StyleUnderline"/>
        </w:rPr>
        <w:t xml:space="preserve">The </w:t>
      </w:r>
      <w:r w:rsidRPr="00B2173A">
        <w:rPr>
          <w:rStyle w:val="StyleUnderline"/>
        </w:rPr>
        <w:t>orbital area around earth can be broken down into four regions.</w:t>
      </w:r>
    </w:p>
    <w:p w14:paraId="35A47057" w14:textId="77777777" w:rsidR="00B2173A" w:rsidRDefault="00B2173A" w:rsidP="00B2173A">
      <w:pPr>
        <w:rPr>
          <w:rStyle w:val="StyleUnderline"/>
        </w:rPr>
      </w:pPr>
      <w:r w:rsidRPr="006C6766">
        <w:rPr>
          <w:rStyle w:val="Emphasis"/>
        </w:rPr>
        <w:t>Low LEO</w:t>
      </w:r>
      <w:r w:rsidRPr="00AB73EE">
        <w:rPr>
          <w:rStyle w:val="StyleUnderline"/>
        </w:rPr>
        <w:t xml:space="preserve"> </w:t>
      </w:r>
    </w:p>
    <w:p w14:paraId="00769147" w14:textId="77777777" w:rsidR="00B2173A" w:rsidRDefault="00B2173A" w:rsidP="00B2173A">
      <w:pPr>
        <w:rPr>
          <w:rStyle w:val="StyleUnderline"/>
        </w:rPr>
      </w:pPr>
    </w:p>
    <w:p w14:paraId="5FAFF1D6" w14:textId="77777777" w:rsidR="00B2173A" w:rsidRPr="00FA1819" w:rsidRDefault="00B2173A" w:rsidP="00B2173A">
      <w:pPr>
        <w:rPr>
          <w:sz w:val="16"/>
        </w:rPr>
      </w:pPr>
      <w:r w:rsidRPr="00AB73EE">
        <w:rPr>
          <w:rStyle w:val="StyleUnderline"/>
        </w:rPr>
        <w:t xml:space="preserve">- Up to about 400km. </w:t>
      </w:r>
      <w:r w:rsidRPr="006C6766">
        <w:rPr>
          <w:rStyle w:val="StyleUnderline"/>
        </w:rPr>
        <w:t>Things</w:t>
      </w:r>
      <w:r w:rsidRPr="00AB73EE">
        <w:rPr>
          <w:rStyle w:val="StyleUnderline"/>
        </w:rPr>
        <w:t xml:space="preserve"> that orbit </w:t>
      </w:r>
      <w:r w:rsidRPr="006C6766">
        <w:rPr>
          <w:rStyle w:val="StyleUnderline"/>
        </w:rPr>
        <w:t>here burn up</w:t>
      </w:r>
      <w:r w:rsidRPr="00AB73EE">
        <w:rPr>
          <w:rStyle w:val="StyleUnderline"/>
        </w:rPr>
        <w:t xml:space="preserve"> in the earth’s atmosphere </w:t>
      </w:r>
      <w:r w:rsidRPr="006C6766">
        <w:rPr>
          <w:rStyle w:val="StyleUnderline"/>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7BDD7C8D" w14:textId="77777777" w:rsidR="00B2173A" w:rsidRPr="00FA1819" w:rsidRDefault="00B2173A" w:rsidP="00B2173A">
      <w:pPr>
        <w:rPr>
          <w:sz w:val="16"/>
        </w:rPr>
      </w:pPr>
      <w:r w:rsidRPr="006C6766">
        <w:rPr>
          <w:rStyle w:val="Emphasis"/>
        </w:rPr>
        <w:t>High LEO</w:t>
      </w:r>
      <w:r w:rsidRPr="00AB73EE">
        <w:rPr>
          <w:rStyle w:val="StyleUnderline"/>
        </w:rPr>
        <w:t xml:space="preserve"> - 400km to 2000km. This </w:t>
      </w:r>
      <w:r w:rsidRPr="006C6766">
        <w:rPr>
          <w:rStyle w:val="StyleUnderline"/>
        </w:rPr>
        <w:t>where most</w:t>
      </w:r>
      <w:r w:rsidRPr="00AB73EE">
        <w:rPr>
          <w:rStyle w:val="StyleUnderline"/>
        </w:rPr>
        <w:t xml:space="preserve"> heavy satellites and most space </w:t>
      </w:r>
      <w:r w:rsidRPr="006C6766">
        <w:rPr>
          <w:rStyle w:val="StyleUnderline"/>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This </w:t>
      </w:r>
      <w:r w:rsidRPr="00440FAC">
        <w:rPr>
          <w:rStyle w:val="StyleUnderline"/>
          <w:highlight w:val="yellow"/>
        </w:rPr>
        <w:t xml:space="preserve">is </w:t>
      </w:r>
      <w:r w:rsidRPr="006C6766">
        <w:rPr>
          <w:rStyle w:val="StyleUnderline"/>
        </w:rPr>
        <w:t>where Kessler</w:t>
      </w:r>
      <w:r w:rsidRPr="00AB73EE">
        <w:rPr>
          <w:rStyle w:val="StyleUnderline"/>
        </w:rPr>
        <w:t xml:space="preserve"> Syndrome </w:t>
      </w:r>
      <w:r w:rsidRPr="006C6766">
        <w:rPr>
          <w:rStyle w:val="StyleUnderline"/>
        </w:rPr>
        <w:t>could be</w:t>
      </w:r>
      <w:r w:rsidRPr="00AB73EE">
        <w:rPr>
          <w:rStyle w:val="StyleUnderline"/>
        </w:rPr>
        <w:t xml:space="preserve"> an issue</w:t>
      </w:r>
      <w:r w:rsidRPr="00FA1819">
        <w:rPr>
          <w:sz w:val="16"/>
        </w:rPr>
        <w:t>.</w:t>
      </w:r>
    </w:p>
    <w:p w14:paraId="7B002268" w14:textId="77777777" w:rsidR="00B2173A" w:rsidRPr="00FA1819" w:rsidRDefault="00B2173A" w:rsidP="00B2173A">
      <w:pPr>
        <w:rPr>
          <w:sz w:val="16"/>
        </w:rPr>
      </w:pPr>
      <w:r w:rsidRPr="006C6766">
        <w:rPr>
          <w:rStyle w:val="Emphasis"/>
        </w:rPr>
        <w:t>Mid Orbit</w:t>
      </w:r>
      <w:r w:rsidRPr="006C6766">
        <w:rPr>
          <w:rStyle w:val="StyleUnderline"/>
        </w:rPr>
        <w:t xml:space="preserve"> - </w:t>
      </w:r>
      <w:r w:rsidRPr="006C6766">
        <w:rPr>
          <w:rStyle w:val="Emphasis"/>
        </w:rPr>
        <w:t>GPS</w:t>
      </w:r>
      <w:r w:rsidRPr="00AB73EE">
        <w:rPr>
          <w:rStyle w:val="StyleUnderline"/>
        </w:rPr>
        <w:t xml:space="preserve"> satellites </w:t>
      </w:r>
      <w:r w:rsidRPr="006C6766">
        <w:rPr>
          <w:rStyle w:val="StyleUnderline"/>
        </w:rPr>
        <w:t>and</w:t>
      </w:r>
      <w:r w:rsidRPr="00AB73EE">
        <w:rPr>
          <w:rStyle w:val="StyleUnderline"/>
        </w:rPr>
        <w:t xml:space="preserve"> other </w:t>
      </w:r>
      <w:r w:rsidRPr="006C6766">
        <w:rPr>
          <w:rStyle w:val="StyleUnderline"/>
        </w:rPr>
        <w:t>nav</w:t>
      </w:r>
      <w:r w:rsidRPr="00AB73EE">
        <w:rPr>
          <w:rStyle w:val="StyleUnderline"/>
        </w:rPr>
        <w:t xml:space="preserve">igation </w:t>
      </w:r>
      <w:r w:rsidRPr="006C6766">
        <w:rPr>
          <w:rStyle w:val="StyleUnderline"/>
        </w:rPr>
        <w:t>satellites travel here in</w:t>
      </w:r>
      <w:r w:rsidRPr="00AB73EE">
        <w:rPr>
          <w:rStyle w:val="StyleUnderline"/>
        </w:rPr>
        <w:t xml:space="preserve"> lonely, long lives. The </w:t>
      </w:r>
      <w:r w:rsidRPr="006C6766">
        <w:rPr>
          <w:rStyle w:val="Emphasis"/>
        </w:rPr>
        <w:t>volume</w:t>
      </w:r>
      <w:r w:rsidRPr="00AB73EE">
        <w:rPr>
          <w:rStyle w:val="Emphasis"/>
        </w:rPr>
        <w:t xml:space="preserve"> of space </w:t>
      </w:r>
      <w:r w:rsidRPr="006C6766">
        <w:rPr>
          <w:rStyle w:val="Emphasis"/>
        </w:rPr>
        <w:t>is so huge</w:t>
      </w:r>
      <w:r w:rsidRPr="006C6766">
        <w:rPr>
          <w:rStyle w:val="StyleUnderline"/>
        </w:rPr>
        <w:t>, and</w:t>
      </w:r>
      <w:r w:rsidRPr="00AB73EE">
        <w:rPr>
          <w:rStyle w:val="StyleUnderline"/>
        </w:rPr>
        <w:t xml:space="preserve"> the </w:t>
      </w:r>
      <w:r w:rsidRPr="006C6766">
        <w:rPr>
          <w:rStyle w:val="Emphasis"/>
        </w:rPr>
        <w:t>number of satellites so few</w:t>
      </w:r>
      <w:r w:rsidRPr="006C6766">
        <w:rPr>
          <w:rStyle w:val="StyleUnderline"/>
        </w:rPr>
        <w:t>,</w:t>
      </w:r>
      <w:r w:rsidRPr="00AB73EE">
        <w:rPr>
          <w:rStyle w:val="StyleUnderline"/>
        </w:rPr>
        <w:t xml:space="preserve"> that </w:t>
      </w:r>
      <w:r w:rsidRPr="006C6766">
        <w:rPr>
          <w:rStyle w:val="StyleUnderline"/>
        </w:rPr>
        <w:t xml:space="preserve">we </w:t>
      </w:r>
      <w:r w:rsidRPr="006C6766">
        <w:rPr>
          <w:rStyle w:val="Emphasis"/>
        </w:rPr>
        <w:t>don’t</w:t>
      </w:r>
      <w:r w:rsidRPr="00AB73EE">
        <w:rPr>
          <w:rStyle w:val="Emphasis"/>
        </w:rPr>
        <w:t xml:space="preserve"> need to </w:t>
      </w:r>
      <w:r w:rsidRPr="006C6766">
        <w:rPr>
          <w:rStyle w:val="Emphasis"/>
        </w:rPr>
        <w:t>worry</w:t>
      </w:r>
      <w:r w:rsidRPr="00AB73EE">
        <w:rPr>
          <w:rStyle w:val="StyleUnderline"/>
        </w:rPr>
        <w:t xml:space="preserve"> about </w:t>
      </w:r>
      <w:r w:rsidRPr="006C6766">
        <w:rPr>
          <w:rStyle w:val="StyleUnderline"/>
        </w:rPr>
        <w:t xml:space="preserve">Kessler </w:t>
      </w:r>
      <w:r w:rsidRPr="006C6766">
        <w:rPr>
          <w:rStyle w:val="Emphasis"/>
        </w:rPr>
        <w:t>here</w:t>
      </w:r>
      <w:r w:rsidRPr="006C6766">
        <w:rPr>
          <w:sz w:val="16"/>
        </w:rPr>
        <w:t>.</w:t>
      </w:r>
    </w:p>
    <w:p w14:paraId="4F34F348" w14:textId="77777777" w:rsidR="00B2173A" w:rsidRPr="00FA1819" w:rsidRDefault="00B2173A" w:rsidP="00B2173A">
      <w:pPr>
        <w:rPr>
          <w:sz w:val="16"/>
        </w:rPr>
      </w:pP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6C6766">
        <w:rPr>
          <w:rStyle w:val="StyleUnderline"/>
        </w:rPr>
        <w:t>GEO orbit is</w:t>
      </w:r>
      <w:r w:rsidRPr="00AB73EE">
        <w:rPr>
          <w:rStyle w:val="StyleUnderline"/>
        </w:rPr>
        <w:t xml:space="preserve"> roughly a ring 384,400 km around. However, all</w:t>
      </w:r>
      <w:r w:rsidRPr="00FA1819">
        <w:rPr>
          <w:sz w:val="16"/>
        </w:rPr>
        <w:t xml:space="preserve"> th</w:t>
      </w:r>
      <w:r w:rsidRPr="006C6766">
        <w:rPr>
          <w:sz w:val="16"/>
        </w:rPr>
        <w:t xml:space="preserve">e </w:t>
      </w:r>
      <w:r w:rsidRPr="006C6766">
        <w:rPr>
          <w:rStyle w:val="StyleUnderline"/>
        </w:rPr>
        <w:t>satellites</w:t>
      </w:r>
      <w:r w:rsidRPr="00AB73EE">
        <w:rPr>
          <w:rStyle w:val="StyleUnderline"/>
        </w:rPr>
        <w:t xml:space="preserve"> here are </w:t>
      </w:r>
      <w:r w:rsidRPr="006C6766">
        <w:rPr>
          <w:rStyle w:val="StyleUnderline"/>
        </w:rPr>
        <w:t>moving the same</w:t>
      </w:r>
      <w:r w:rsidRPr="00AB73EE">
        <w:rPr>
          <w:rStyle w:val="StyleUnderline"/>
        </w:rPr>
        <w:t xml:space="preserve"> direction at the sam</w:t>
      </w:r>
      <w:r w:rsidRPr="006C6766">
        <w:rPr>
          <w:rStyle w:val="StyleUnderline"/>
        </w:rPr>
        <w:t>e speed</w:t>
      </w:r>
      <w:r w:rsidRPr="00AB73EE">
        <w:rPr>
          <w:rStyle w:val="StyleUnderline"/>
        </w:rPr>
        <w:t xml:space="preserve"> - debris doesn’t get free velocity</w:t>
      </w:r>
      <w:r w:rsidRPr="00FA1819">
        <w:rPr>
          <w:sz w:val="16"/>
        </w:rPr>
        <w:t xml:space="preserve"> from the speed of the satellites</w:t>
      </w:r>
      <w:r w:rsidRPr="006C6766">
        <w:rPr>
          <w:sz w:val="16"/>
        </w:rPr>
        <w:t xml:space="preserve">. </w:t>
      </w:r>
      <w:r w:rsidRPr="006C6766">
        <w:rPr>
          <w:rStyle w:val="StyleUnderline"/>
        </w:rPr>
        <w:t>Also,</w:t>
      </w:r>
      <w:r w:rsidRPr="00974FE4">
        <w:rPr>
          <w:rStyle w:val="StyleUnderline"/>
        </w:rPr>
        <w:t xml:space="preserve"> it’s</w:t>
      </w:r>
      <w:r w:rsidRPr="00AB73EE">
        <w:rPr>
          <w:rStyle w:val="StyleUnderline"/>
        </w:rPr>
        <w:t xml:space="preserve"> quite expensive to get a satellite here, and so there aren’t many, </w:t>
      </w:r>
      <w:r w:rsidRPr="006C6766">
        <w:rPr>
          <w:rStyle w:val="StyleUnderline"/>
        </w:rPr>
        <w:t>only</w:t>
      </w:r>
      <w:r w:rsidRPr="00AB73EE">
        <w:rPr>
          <w:rStyle w:val="StyleUnderline"/>
        </w:rPr>
        <w:t xml:space="preserve"> about </w:t>
      </w:r>
      <w:r w:rsidRPr="006C6766">
        <w:rPr>
          <w:rStyle w:val="Emphasis"/>
        </w:rPr>
        <w:t>one</w:t>
      </w:r>
      <w:r w:rsidRPr="00BB6B55">
        <w:rPr>
          <w:rStyle w:val="Emphasis"/>
        </w:rPr>
        <w:t xml:space="preserve"> satellite</w:t>
      </w:r>
      <w:r w:rsidRPr="00AB73EE">
        <w:rPr>
          <w:rStyle w:val="Emphasis"/>
        </w:rPr>
        <w:t xml:space="preserve"> </w:t>
      </w:r>
      <w:r w:rsidRPr="006C6766">
        <w:rPr>
          <w:rStyle w:val="Emphasis"/>
        </w:rPr>
        <w:t>per 1000km</w:t>
      </w:r>
      <w:r w:rsidRPr="00AB73EE">
        <w:rPr>
          <w:rStyle w:val="StyleUnderline"/>
        </w:rPr>
        <w:t xml:space="preserve"> of the ring. Kessler is </w:t>
      </w:r>
      <w:r w:rsidRPr="006C6766">
        <w:rPr>
          <w:rStyle w:val="Emphasis"/>
        </w:rPr>
        <w:t>not a problem</w:t>
      </w:r>
      <w:r w:rsidRPr="00AB73EE">
        <w:rPr>
          <w:rStyle w:val="StyleUnderline"/>
        </w:rPr>
        <w:t xml:space="preserve"> here</w:t>
      </w:r>
      <w:r w:rsidRPr="00FA1819">
        <w:rPr>
          <w:sz w:val="16"/>
        </w:rPr>
        <w:t>.</w:t>
      </w:r>
    </w:p>
    <w:p w14:paraId="3D65E29B" w14:textId="77777777" w:rsidR="00B2173A" w:rsidRPr="00FA1819" w:rsidRDefault="00B2173A" w:rsidP="00B2173A">
      <w:pPr>
        <w:rPr>
          <w:sz w:val="16"/>
        </w:rPr>
      </w:pPr>
      <w:r w:rsidRPr="00FA1819">
        <w:rPr>
          <w:sz w:val="16"/>
        </w:rPr>
        <w:t>How bad could Kessler Syndrome in High LEO be?</w:t>
      </w:r>
    </w:p>
    <w:p w14:paraId="08B318CC" w14:textId="77777777" w:rsidR="00B2173A" w:rsidRPr="00FA1819" w:rsidRDefault="00B2173A" w:rsidP="00B2173A">
      <w:pPr>
        <w:rPr>
          <w:sz w:val="16"/>
        </w:rPr>
      </w:pPr>
      <w:r w:rsidRPr="00F84CA7">
        <w:rPr>
          <w:sz w:val="16"/>
        </w:rPr>
        <w:t xml:space="preserve">Let’s </w:t>
      </w:r>
      <w:r w:rsidRPr="00F84CA7">
        <w:rPr>
          <w:rStyle w:val="StyleUnderline"/>
        </w:rPr>
        <w:t xml:space="preserve">imagine </w:t>
      </w:r>
      <w:r w:rsidRPr="00440FAC">
        <w:rPr>
          <w:rStyle w:val="StyleUnderline"/>
          <w:highlight w:val="yellow"/>
        </w:rPr>
        <w:t xml:space="preserve">a </w:t>
      </w:r>
      <w:r w:rsidRPr="00440FAC">
        <w:rPr>
          <w:rStyle w:val="Emphasis"/>
          <w:highlight w:val="yellow"/>
        </w:rPr>
        <w:t>worst case</w:t>
      </w:r>
      <w:r w:rsidRPr="00440FAC">
        <w:rPr>
          <w:rStyle w:val="StyleUnderline"/>
          <w:highlight w:val="yellow"/>
        </w:rPr>
        <w:t xml:space="preserve"> scenario</w:t>
      </w:r>
      <w:r w:rsidRPr="00FA1819">
        <w:rPr>
          <w:sz w:val="16"/>
        </w:rPr>
        <w:t>.</w:t>
      </w:r>
    </w:p>
    <w:p w14:paraId="59CAFE55" w14:textId="77777777" w:rsidR="00B2173A" w:rsidRPr="00AB73EE" w:rsidRDefault="00B2173A" w:rsidP="00B2173A">
      <w:pPr>
        <w:rPr>
          <w:rStyle w:val="StyleUnderline"/>
        </w:rPr>
      </w:pPr>
      <w:r w:rsidRPr="00AB73EE">
        <w:rPr>
          <w:rStyle w:val="StyleUnderline"/>
        </w:rPr>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p>
    <w:p w14:paraId="5B8BF3DF" w14:textId="77777777" w:rsidR="00B2173A" w:rsidRPr="00FA1819" w:rsidRDefault="00B2173A" w:rsidP="00B2173A">
      <w:pPr>
        <w:rPr>
          <w:sz w:val="16"/>
        </w:rPr>
      </w:pP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So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F84CA7">
        <w:rPr>
          <w:rStyle w:val="StyleUnderline"/>
        </w:rPr>
        <w:t>a rocket</w:t>
      </w:r>
      <w:r w:rsidRPr="00AB73EE">
        <w:rPr>
          <w:rStyle w:val="StyleUnderline"/>
        </w:rPr>
        <w:t xml:space="preserve"> traveled through that, its </w:t>
      </w:r>
      <w:r w:rsidRPr="00440FAC">
        <w:rPr>
          <w:rStyle w:val="StyleUnderline"/>
          <w:highlight w:val="yellow"/>
        </w:rPr>
        <w:t>odds of hitting</w:t>
      </w:r>
      <w:r w:rsidRPr="00AB73EE">
        <w:rPr>
          <w:rStyle w:val="StyleUnderline"/>
        </w:rPr>
        <w:t xml:space="preserve"> that cube </w:t>
      </w:r>
      <w:r w:rsidRPr="001803E8">
        <w:rPr>
          <w:rStyle w:val="StyleUnderline"/>
        </w:rPr>
        <w:t xml:space="preserve">are </w:t>
      </w:r>
      <w:r w:rsidRPr="001803E8">
        <w:rPr>
          <w:rStyle w:val="Emphasis"/>
        </w:rPr>
        <w:t xml:space="preserve">tiny </w:t>
      </w:r>
      <w:r w:rsidRPr="00440FAC">
        <w:rPr>
          <w:rStyle w:val="Emphasis"/>
          <w:highlight w:val="yellow"/>
        </w:rPr>
        <w:t>- less than 1 in 10,000</w:t>
      </w:r>
      <w:r w:rsidRPr="00FA1819">
        <w:rPr>
          <w:sz w:val="16"/>
        </w:rPr>
        <w:t>.</w:t>
      </w:r>
    </w:p>
    <w:p w14:paraId="2317888E" w14:textId="77777777" w:rsidR="00B2173A" w:rsidRPr="00FA1819" w:rsidRDefault="00B2173A" w:rsidP="00B2173A">
      <w:pPr>
        <w:rPr>
          <w:sz w:val="16"/>
        </w:rPr>
      </w:pPr>
      <w:r w:rsidRPr="00FA1819">
        <w:rPr>
          <w:sz w:val="16"/>
        </w:rPr>
        <w:t xml:space="preserve">So </w:t>
      </w:r>
      <w:r w:rsidRPr="00AB73EE">
        <w:rPr>
          <w:rStyle w:val="Emphasis"/>
        </w:rPr>
        <w:t xml:space="preserve">even in the worst case, </w:t>
      </w:r>
      <w:r w:rsidRPr="00440FAC">
        <w:rPr>
          <w:rStyle w:val="Emphasis"/>
          <w:highlight w:val="yellow"/>
        </w:rPr>
        <w:t>we don’t lose access</w:t>
      </w:r>
      <w:r w:rsidRPr="00AB73EE">
        <w:rPr>
          <w:rStyle w:val="Emphasis"/>
        </w:rPr>
        <w:t xml:space="preserve"> to space</w:t>
      </w:r>
      <w:r w:rsidRPr="00FA1819">
        <w:rPr>
          <w:sz w:val="16"/>
        </w:rPr>
        <w:t>.</w:t>
      </w:r>
    </w:p>
    <w:p w14:paraId="58DE818E" w14:textId="77777777" w:rsidR="00B2173A" w:rsidRPr="00FA1819" w:rsidRDefault="00B2173A" w:rsidP="00B2173A">
      <w:pPr>
        <w:rPr>
          <w:sz w:val="16"/>
        </w:rPr>
      </w:pP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p>
    <w:p w14:paraId="6B1D19D9" w14:textId="77777777" w:rsidR="00B2173A" w:rsidRPr="00FA1819" w:rsidRDefault="00B2173A" w:rsidP="00B2173A">
      <w:pPr>
        <w:rPr>
          <w:rStyle w:val="StyleUnderline"/>
        </w:rPr>
      </w:pPr>
      <w:r w:rsidRPr="00440FAC">
        <w:rPr>
          <w:rStyle w:val="StyleUnderline"/>
          <w:highlight w:val="yellow"/>
        </w:rPr>
        <w:t xml:space="preserve">In </w:t>
      </w:r>
      <w:r w:rsidRPr="00440FAC">
        <w:rPr>
          <w:rStyle w:val="Emphasis"/>
          <w:highlight w:val="yellow"/>
        </w:rPr>
        <w:t>real life</w:t>
      </w:r>
      <w:r w:rsidRPr="00FA1819">
        <w:rPr>
          <w:rStyle w:val="StyleUnderline"/>
        </w:rPr>
        <w:t xml:space="preserve">, </w:t>
      </w:r>
      <w:r w:rsidRPr="006C6766">
        <w:rPr>
          <w:rStyle w:val="StyleUnderline"/>
        </w:rPr>
        <w:t xml:space="preserve">there’s a </w:t>
      </w:r>
      <w:r w:rsidRPr="006C6766">
        <w:rPr>
          <w:rStyle w:val="Emphasis"/>
        </w:rPr>
        <w:t>lot of factors</w:t>
      </w:r>
      <w:r w:rsidRPr="00FA1819">
        <w:rPr>
          <w:rStyle w:val="StyleUnderline"/>
        </w:rPr>
        <w:t xml:space="preserve"> that </w:t>
      </w:r>
      <w:r w:rsidRPr="006C6766">
        <w:rPr>
          <w:rStyle w:val="StyleUnderline"/>
        </w:rPr>
        <w:t xml:space="preserve">make </w:t>
      </w:r>
      <w:r w:rsidRPr="00440FAC">
        <w:rPr>
          <w:rStyle w:val="StyleUnderline"/>
          <w:highlight w:val="yellow"/>
        </w:rPr>
        <w:t>Kessler</w:t>
      </w:r>
      <w:r w:rsidRPr="00FA1819">
        <w:rPr>
          <w:rStyle w:val="StyleUnderline"/>
        </w:rPr>
        <w:t xml:space="preserve"> syndrome </w:t>
      </w:r>
      <w:r w:rsidRPr="00440FAC">
        <w:rPr>
          <w:rStyle w:val="Emphasis"/>
          <w:highlight w:val="yellow"/>
        </w:rPr>
        <w:t>even less of a problem</w:t>
      </w:r>
      <w:r w:rsidRPr="00FA1819">
        <w:rPr>
          <w:rStyle w:val="StyleUnderline"/>
        </w:rPr>
        <w:t xml:space="preserve"> than our worst case though experiment.</w:t>
      </w:r>
    </w:p>
    <w:p w14:paraId="56757DEF" w14:textId="77777777" w:rsidR="00B2173A" w:rsidRPr="00FA1819" w:rsidRDefault="00B2173A" w:rsidP="00B2173A">
      <w:pPr>
        <w:pStyle w:val="ListParagraph"/>
        <w:numPr>
          <w:ilvl w:val="0"/>
          <w:numId w:val="11"/>
        </w:numPr>
        <w:rPr>
          <w:sz w:val="16"/>
        </w:rPr>
      </w:pPr>
      <w:r w:rsidRPr="00440FAC">
        <w:rPr>
          <w:rStyle w:val="StyleUnderline"/>
          <w:highlight w:val="yellow"/>
        </w:rPr>
        <w:t>Debris</w:t>
      </w:r>
      <w:r w:rsidRPr="00FA1819">
        <w:rPr>
          <w:rStyle w:val="StyleUnderline"/>
        </w:rPr>
        <w:t xml:space="preserve"> would be </w:t>
      </w:r>
      <w:r w:rsidRPr="00440FAC">
        <w:rPr>
          <w:rStyle w:val="Emphasis"/>
          <w:highlight w:val="yellow"/>
        </w:rPr>
        <w:t>spread</w:t>
      </w:r>
      <w:r w:rsidRPr="00440FAC">
        <w:rPr>
          <w:rStyle w:val="StyleUnderline"/>
          <w:highlight w:val="yellow"/>
        </w:rPr>
        <w:t xml:space="preserve"> over</w:t>
      </w:r>
      <w:r w:rsidRPr="00FA1819">
        <w:rPr>
          <w:rStyle w:val="StyleUnderline"/>
        </w:rPr>
        <w:t xml:space="preserve"> a </w:t>
      </w:r>
      <w:r w:rsidRPr="00440FAC">
        <w:rPr>
          <w:rStyle w:val="Emphasis"/>
          <w:highlight w:val="yellow"/>
        </w:rPr>
        <w:t>volume</w:t>
      </w:r>
      <w:r w:rsidRPr="00FA1819">
        <w:rPr>
          <w:rStyle w:val="StyleUnderline"/>
        </w:rPr>
        <w:t xml:space="preserve"> of space, </w:t>
      </w:r>
      <w:r w:rsidRPr="00440FAC">
        <w:rPr>
          <w:rStyle w:val="StyleUnderline"/>
          <w:highlight w:val="yellow"/>
        </w:rPr>
        <w:t xml:space="preserve">not a </w:t>
      </w:r>
      <w:r w:rsidRPr="00440FAC">
        <w:rPr>
          <w:rStyle w:val="Emphasis"/>
          <w:highlight w:val="yellow"/>
        </w:rPr>
        <w:t>single</w:t>
      </w:r>
      <w:r w:rsidRPr="00FA1819">
        <w:rPr>
          <w:rStyle w:val="Emphasis"/>
        </w:rPr>
        <w:t xml:space="preserve"> orbital </w:t>
      </w:r>
      <w:r w:rsidRPr="00440FAC">
        <w:rPr>
          <w:rStyle w:val="Emphasis"/>
          <w:highlight w:val="yellow"/>
        </w:rPr>
        <w:t>surface</w:t>
      </w:r>
      <w:r w:rsidRPr="00440FAC">
        <w:rPr>
          <w:rStyle w:val="StyleUnderline"/>
          <w:highlight w:val="yellow"/>
        </w:rPr>
        <w:t xml:space="preserve">, </w:t>
      </w:r>
      <w:r w:rsidRPr="00B2173A">
        <w:rPr>
          <w:rStyle w:val="StyleUnderline"/>
        </w:rPr>
        <w:t xml:space="preserve">making </w:t>
      </w:r>
      <w:r w:rsidRPr="00440FAC">
        <w:rPr>
          <w:rStyle w:val="StyleUnderline"/>
          <w:highlight w:val="yellow"/>
        </w:rPr>
        <w:t xml:space="preserve">collisions </w:t>
      </w:r>
      <w:r w:rsidRPr="00440FAC">
        <w:rPr>
          <w:rStyle w:val="Emphasis"/>
          <w:highlight w:val="yellow"/>
        </w:rPr>
        <w:t>orders of magnitudes less likely</w:t>
      </w:r>
      <w:r w:rsidRPr="00FA1819">
        <w:rPr>
          <w:sz w:val="16"/>
        </w:rPr>
        <w:t>.</w:t>
      </w:r>
    </w:p>
    <w:p w14:paraId="746D2D70" w14:textId="77777777" w:rsidR="00B2173A" w:rsidRPr="00FA1819" w:rsidRDefault="00B2173A" w:rsidP="00B2173A">
      <w:pPr>
        <w:pStyle w:val="ListParagraph"/>
        <w:numPr>
          <w:ilvl w:val="0"/>
          <w:numId w:val="11"/>
        </w:numPr>
        <w:rPr>
          <w:sz w:val="16"/>
        </w:rPr>
      </w:pPr>
      <w:r w:rsidRPr="00440FAC">
        <w:rPr>
          <w:rStyle w:val="StyleUnderline"/>
          <w:highlight w:val="yellow"/>
        </w:rPr>
        <w:t>Most</w:t>
      </w:r>
      <w:r w:rsidRPr="00FA1819">
        <w:rPr>
          <w:rStyle w:val="StyleUnderline"/>
        </w:rPr>
        <w:t xml:space="preserve"> impact debris will </w:t>
      </w:r>
      <w:r w:rsidRPr="00440FAC">
        <w:rPr>
          <w:rStyle w:val="StyleUnderline"/>
          <w:highlight w:val="yellow"/>
        </w:rPr>
        <w:t xml:space="preserve">have a </w:t>
      </w:r>
      <w:r w:rsidRPr="00440FAC">
        <w:rPr>
          <w:rStyle w:val="Emphasis"/>
          <w:highlight w:val="yellow"/>
        </w:rPr>
        <w:t>slower</w:t>
      </w:r>
      <w:r w:rsidRPr="00FA1819">
        <w:rPr>
          <w:rStyle w:val="Emphasis"/>
        </w:rPr>
        <w:t xml:space="preserve"> orbital </w:t>
      </w:r>
      <w:r w:rsidRPr="00440FAC">
        <w:rPr>
          <w:rStyle w:val="Emphasis"/>
          <w:highlight w:val="yellow"/>
        </w:rPr>
        <w:t>velocity</w:t>
      </w:r>
      <w:r w:rsidRPr="00FA1819">
        <w:rPr>
          <w:rStyle w:val="StyleUnderline"/>
        </w:rPr>
        <w:t xml:space="preserve"> than either of its original pieces - </w:t>
      </w:r>
      <w:r w:rsidRPr="00440FAC">
        <w:rPr>
          <w:rStyle w:val="StyleUnderline"/>
          <w:highlight w:val="yellow"/>
        </w:rPr>
        <w:t xml:space="preserve">this makes it deorbit </w:t>
      </w:r>
      <w:r w:rsidRPr="00440FAC">
        <w:rPr>
          <w:rStyle w:val="Emphasis"/>
          <w:highlight w:val="yellow"/>
        </w:rPr>
        <w:t>much sooner</w:t>
      </w:r>
      <w:r w:rsidRPr="00FA1819">
        <w:rPr>
          <w:sz w:val="16"/>
        </w:rPr>
        <w:t>.</w:t>
      </w:r>
    </w:p>
    <w:p w14:paraId="185C496D" w14:textId="38773AE9" w:rsidR="00B2173A" w:rsidRDefault="00B2173A" w:rsidP="00B2173A">
      <w:pPr>
        <w:rPr>
          <w:sz w:val="16"/>
        </w:rPr>
      </w:pPr>
      <w:r w:rsidRPr="00FA1819">
        <w:rPr>
          <w:sz w:val="16"/>
        </w:rPr>
        <w:t>I’m removing Kessler Syndrome from my list of things to worry about.</w:t>
      </w:r>
    </w:p>
    <w:p w14:paraId="31A47FE1" w14:textId="161BB321" w:rsidR="00B2173A" w:rsidRDefault="00B2173A" w:rsidP="00B2173A">
      <w:pPr>
        <w:pStyle w:val="Heading4"/>
      </w:pPr>
      <w:r>
        <w:t>7.</w:t>
      </w:r>
      <w:r w:rsidRPr="003026F3">
        <w:t xml:space="preserve">Turn – only new private tech can solve for space debris </w:t>
      </w:r>
      <w:r>
        <w:t xml:space="preserve">– their card is old </w:t>
      </w:r>
    </w:p>
    <w:p w14:paraId="0ECAA333" w14:textId="77777777" w:rsidR="00B2173A" w:rsidRPr="00DE5A0D" w:rsidRDefault="00B2173A" w:rsidP="00B2173A">
      <w:pPr>
        <w:rPr>
          <w:b/>
          <w:bCs/>
          <w:sz w:val="26"/>
          <w:szCs w:val="26"/>
        </w:rPr>
      </w:pPr>
      <w:r w:rsidRPr="00DE5A0D">
        <w:rPr>
          <w:b/>
          <w:bCs/>
          <w:sz w:val="26"/>
          <w:szCs w:val="26"/>
        </w:rPr>
        <w:t xml:space="preserve">Giordano 21 </w:t>
      </w:r>
    </w:p>
    <w:p w14:paraId="0EE38172" w14:textId="77777777" w:rsidR="00B2173A" w:rsidRPr="007A08E6" w:rsidRDefault="00B2173A" w:rsidP="00B2173A">
      <w:r>
        <w:t xml:space="preserve">[ David Giordano – Staffer, “Space Debris: Another Frontier in the Commercialization of Space,” Columbia Journal of Transnational Law, 10-31-2021, </w:t>
      </w:r>
      <w:hyperlink r:id="rId79" w:history="1">
        <w:r w:rsidRPr="00294FA3">
          <w:rPr>
            <w:rStyle w:val="Hyperlink"/>
          </w:rPr>
          <w:t>https://www.jtl.columbia.edu/bulletin-blog/space-debris-another-frontier-in-the-commercialization-of-space</w:t>
        </w:r>
      </w:hyperlink>
      <w:r>
        <w:t xml:space="preserve">] </w:t>
      </w:r>
    </w:p>
    <w:p w14:paraId="48E9A271" w14:textId="77777777" w:rsidR="00B2173A" w:rsidRPr="007A08E6" w:rsidRDefault="00B2173A" w:rsidP="00B2173A">
      <w:pPr>
        <w:rPr>
          <w:sz w:val="12"/>
          <w:szCs w:val="12"/>
        </w:rPr>
      </w:pPr>
    </w:p>
    <w:p w14:paraId="4609B373" w14:textId="77777777" w:rsidR="00B2173A" w:rsidRDefault="00B2173A" w:rsidP="00B2173A">
      <w:pPr>
        <w:shd w:val="clear" w:color="auto" w:fill="FFFFFF"/>
        <w:spacing w:before="100" w:beforeAutospacing="1"/>
        <w:rPr>
          <w:rFonts w:asciiTheme="minorHAnsi" w:hAnsiTheme="minorHAnsi" w:cstheme="minorHAnsi"/>
          <w:color w:val="222222"/>
          <w:spacing w:val="11"/>
        </w:rPr>
      </w:pPr>
      <w:r w:rsidRPr="007A08E6">
        <w:rPr>
          <w:rFonts w:asciiTheme="minorHAnsi" w:hAnsiTheme="minorHAnsi" w:cstheme="minorHAnsi"/>
          <w:color w:val="222222"/>
          <w:spacing w:val="11"/>
          <w:sz w:val="12"/>
          <w:szCs w:val="12"/>
        </w:rPr>
        <w:t xml:space="preserve">In the Summer of 2021, we got a glimpse of what some hope will be commonplace in the future: space tourism. </w:t>
      </w:r>
      <w:hyperlink r:id="rId80" w:history="1">
        <w:r w:rsidRPr="007A08E6">
          <w:rPr>
            <w:rStyle w:val="Hyperlink"/>
            <w:rFonts w:asciiTheme="minorHAnsi" w:hAnsiTheme="minorHAnsi" w:cstheme="minorHAnsi"/>
            <w:color w:val="222222"/>
            <w:spacing w:val="11"/>
            <w:sz w:val="12"/>
            <w:szCs w:val="12"/>
          </w:rPr>
          <w:t>While it might be billionaires and their associates for now</w:t>
        </w:r>
      </w:hyperlink>
      <w:r w:rsidRPr="007A08E6">
        <w:rPr>
          <w:rFonts w:asciiTheme="minorHAnsi" w:hAnsiTheme="minorHAnsi" w:cstheme="minorHAnsi"/>
          <w:color w:val="222222"/>
          <w:spacing w:val="11"/>
          <w:sz w:val="12"/>
          <w:szCs w:val="12"/>
        </w:rPr>
        <w:t>, if this technology is to follow the arc of many other advancements previously reserved for the rich (</w:t>
      </w:r>
      <w:hyperlink r:id="rId81" w:history="1">
        <w:r w:rsidRPr="007A08E6">
          <w:rPr>
            <w:rStyle w:val="Hyperlink"/>
            <w:rFonts w:asciiTheme="minorHAnsi" w:hAnsiTheme="minorHAnsi" w:cstheme="minorHAnsi"/>
            <w:color w:val="222222"/>
            <w:spacing w:val="11"/>
            <w:sz w:val="12"/>
            <w:szCs w:val="12"/>
          </w:rPr>
          <w:t>cell phones</w:t>
        </w:r>
      </w:hyperlink>
      <w:r w:rsidRPr="007A08E6">
        <w:rPr>
          <w:rFonts w:asciiTheme="minorHAnsi" w:hAnsiTheme="minorHAnsi" w:cstheme="minorHAnsi"/>
          <w:color w:val="222222"/>
          <w:spacing w:val="11"/>
          <w:sz w:val="12"/>
          <w:szCs w:val="12"/>
        </w:rPr>
        <w:t xml:space="preserve"> and</w:t>
      </w:r>
      <w:hyperlink r:id="rId82" w:history="1">
        <w:r w:rsidRPr="007A08E6">
          <w:rPr>
            <w:rStyle w:val="Hyperlink"/>
            <w:rFonts w:asciiTheme="minorHAnsi" w:hAnsiTheme="minorHAnsi" w:cstheme="minorHAnsi"/>
            <w:color w:val="222222"/>
            <w:spacing w:val="11"/>
            <w:sz w:val="12"/>
            <w:szCs w:val="12"/>
          </w:rPr>
          <w:t xml:space="preserve"> air travel</w:t>
        </w:r>
      </w:hyperlink>
      <w:r w:rsidRPr="007A08E6">
        <w:rPr>
          <w:rFonts w:asciiTheme="minorHAnsi" w:hAnsiTheme="minorHAnsi" w:cstheme="minorHAnsi"/>
          <w:color w:val="222222"/>
          <w:spacing w:val="11"/>
          <w:sz w:val="12"/>
          <w:szCs w:val="12"/>
        </w:rPr>
        <w:t>, for example), eventually there may come a time in the future where space tourism is a realistic financial goal for those of more restricted means.</w:t>
      </w:r>
      <w:r>
        <w:rPr>
          <w:rFonts w:asciiTheme="minorHAnsi" w:hAnsiTheme="minorHAnsi" w:cstheme="minorHAnsi"/>
          <w:color w:val="222222"/>
          <w:spacing w:val="11"/>
        </w:rPr>
        <w:t xml:space="preserve"> </w:t>
      </w:r>
      <w:r w:rsidRPr="001803E8">
        <w:rPr>
          <w:rFonts w:asciiTheme="minorHAnsi" w:hAnsiTheme="minorHAnsi" w:cstheme="minorHAnsi"/>
          <w:color w:val="222222"/>
          <w:spacing w:val="11"/>
          <w:u w:val="single"/>
        </w:rPr>
        <w:t>As humanity broaches this</w:t>
      </w:r>
      <w:r w:rsidRPr="001803E8">
        <w:rPr>
          <w:rFonts w:asciiTheme="minorHAnsi" w:hAnsiTheme="minorHAnsi" w:cstheme="minorHAnsi"/>
          <w:color w:val="222222"/>
          <w:spacing w:val="11"/>
          <w:sz w:val="12"/>
          <w:szCs w:val="12"/>
        </w:rPr>
        <w:t xml:space="preserve"> great</w:t>
      </w:r>
      <w:r w:rsidRPr="001803E8">
        <w:rPr>
          <w:rFonts w:asciiTheme="minorHAnsi" w:hAnsiTheme="minorHAnsi" w:cstheme="minorHAnsi"/>
          <w:color w:val="222222"/>
          <w:spacing w:val="11"/>
        </w:rPr>
        <w:t xml:space="preserve"> </w:t>
      </w:r>
      <w:r w:rsidRPr="001803E8">
        <w:rPr>
          <w:rFonts w:asciiTheme="minorHAnsi" w:hAnsiTheme="minorHAnsi" w:cstheme="minorHAnsi"/>
          <w:color w:val="222222"/>
          <w:spacing w:val="11"/>
          <w:u w:val="single"/>
        </w:rPr>
        <w:t>commercial frontier, it will have to clear the</w:t>
      </w:r>
      <w:r w:rsidRPr="001803E8">
        <w:rPr>
          <w:rFonts w:asciiTheme="minorHAnsi" w:hAnsiTheme="minorHAnsi" w:cstheme="minorHAnsi"/>
          <w:color w:val="222222"/>
          <w:spacing w:val="11"/>
        </w:rPr>
        <w:t xml:space="preserve"> </w:t>
      </w:r>
      <w:r w:rsidRPr="001803E8">
        <w:rPr>
          <w:rFonts w:asciiTheme="minorHAnsi" w:hAnsiTheme="minorHAnsi" w:cstheme="minorHAnsi"/>
          <w:color w:val="222222"/>
          <w:spacing w:val="11"/>
          <w:sz w:val="12"/>
          <w:szCs w:val="12"/>
        </w:rPr>
        <w:t>great and neglected</w:t>
      </w:r>
      <w:r w:rsidRPr="001803E8">
        <w:rPr>
          <w:rFonts w:asciiTheme="minorHAnsi" w:hAnsiTheme="minorHAnsi" w:cstheme="minorHAnsi"/>
          <w:color w:val="222222"/>
          <w:spacing w:val="11"/>
        </w:rPr>
        <w:t xml:space="preserve"> </w:t>
      </w:r>
      <w:r w:rsidRPr="001803E8">
        <w:rPr>
          <w:rFonts w:asciiTheme="minorHAnsi" w:hAnsiTheme="minorHAnsi" w:cstheme="minorHAnsi"/>
          <w:color w:val="222222"/>
          <w:spacing w:val="11"/>
          <w:u w:val="single"/>
        </w:rPr>
        <w:t>hurdle of “space junk,”</w:t>
      </w:r>
      <w:r w:rsidRPr="001803E8">
        <w:rPr>
          <w:rFonts w:asciiTheme="minorHAnsi" w:hAnsiTheme="minorHAnsi" w:cstheme="minorHAnsi"/>
          <w:color w:val="222222"/>
          <w:spacing w:val="11"/>
          <w:sz w:val="12"/>
          <w:szCs w:val="12"/>
        </w:rPr>
        <w:t xml:space="preserve"> </w:t>
      </w:r>
      <w:r w:rsidRPr="001803E8">
        <w:rPr>
          <w:rFonts w:asciiTheme="minorHAnsi" w:hAnsiTheme="minorHAnsi" w:cstheme="minorHAnsi"/>
          <w:color w:val="222222"/>
          <w:spacing w:val="11"/>
          <w:sz w:val="12"/>
          <w:szCs w:val="12"/>
          <w:u w:val="single"/>
        </w:rPr>
        <w:t>and</w:t>
      </w:r>
      <w:r w:rsidRPr="001803E8">
        <w:rPr>
          <w:rFonts w:asciiTheme="minorHAnsi" w:hAnsiTheme="minorHAnsi" w:cstheme="minorHAnsi"/>
          <w:color w:val="222222"/>
          <w:spacing w:val="11"/>
          <w:u w:val="single"/>
        </w:rPr>
        <w:t xml:space="preserve"> current trends</w:t>
      </w:r>
      <w:r w:rsidRPr="001803E8">
        <w:rPr>
          <w:rFonts w:asciiTheme="minorHAnsi" w:hAnsiTheme="minorHAnsi" w:cstheme="minorHAnsi"/>
          <w:color w:val="222222"/>
          <w:spacing w:val="11"/>
        </w:rPr>
        <w:t xml:space="preserve"> </w:t>
      </w:r>
      <w:r w:rsidRPr="001803E8">
        <w:rPr>
          <w:rFonts w:asciiTheme="minorHAnsi" w:hAnsiTheme="minorHAnsi" w:cstheme="minorHAnsi"/>
          <w:color w:val="222222"/>
          <w:spacing w:val="11"/>
          <w:sz w:val="12"/>
          <w:szCs w:val="12"/>
        </w:rPr>
        <w:t>appear to</w:t>
      </w:r>
      <w:r w:rsidRPr="001803E8">
        <w:rPr>
          <w:rFonts w:asciiTheme="minorHAnsi" w:hAnsiTheme="minorHAnsi" w:cstheme="minorHAnsi"/>
          <w:color w:val="222222"/>
          <w:spacing w:val="11"/>
        </w:rPr>
        <w:t xml:space="preserve"> </w:t>
      </w:r>
      <w:r w:rsidRPr="001803E8">
        <w:rPr>
          <w:rFonts w:asciiTheme="minorHAnsi" w:hAnsiTheme="minorHAnsi" w:cstheme="minorHAnsi"/>
          <w:color w:val="222222"/>
          <w:spacing w:val="11"/>
          <w:u w:val="single"/>
        </w:rPr>
        <w:t>indicate that industry will shape not only the technology designed to solve the problem, but the policy as well</w:t>
      </w:r>
      <w:r w:rsidRPr="001803E8">
        <w:rPr>
          <w:rFonts w:asciiTheme="minorHAnsi" w:hAnsiTheme="minorHAnsi" w:cstheme="minorHAnsi"/>
          <w:color w:val="222222"/>
          <w:spacing w:val="11"/>
        </w:rPr>
        <w:t xml:space="preserve">. </w:t>
      </w:r>
      <w:r w:rsidRPr="001803E8">
        <w:rPr>
          <w:rFonts w:asciiTheme="minorHAnsi" w:hAnsiTheme="minorHAnsi" w:cstheme="minorHAnsi"/>
          <w:color w:val="222222"/>
          <w:spacing w:val="11"/>
          <w:sz w:val="12"/>
          <w:szCs w:val="12"/>
        </w:rPr>
        <w:t xml:space="preserve">As satellites and other projectiles blast into orbit, upon collision they can disintegrate into shards, sometimes just centimeters wide, that remain in orbit, risking further collision. Hollywood captured the potential perils of fairly large pieces of space debris in the opening minutes of the 2013 film </w:t>
      </w:r>
      <w:hyperlink r:id="rId83" w:history="1">
        <w:r w:rsidRPr="001803E8">
          <w:rPr>
            <w:rStyle w:val="Emphasis"/>
            <w:rFonts w:asciiTheme="minorHAnsi" w:hAnsiTheme="minorHAnsi" w:cstheme="minorHAnsi"/>
            <w:color w:val="222222"/>
            <w:spacing w:val="11"/>
            <w:sz w:val="12"/>
            <w:szCs w:val="12"/>
          </w:rPr>
          <w:t>Gravity</w:t>
        </w:r>
      </w:hyperlink>
      <w:r w:rsidRPr="001803E8">
        <w:rPr>
          <w:rFonts w:asciiTheme="minorHAnsi" w:hAnsiTheme="minorHAnsi" w:cstheme="minorHAnsi"/>
          <w:color w:val="222222"/>
          <w:spacing w:val="11"/>
          <w:sz w:val="12"/>
          <w:szCs w:val="12"/>
        </w:rPr>
        <w:t>, where space junk threatens the lives of astronauts on a mission.</w:t>
      </w:r>
      <w:r>
        <w:rPr>
          <w:rFonts w:asciiTheme="minorHAnsi" w:hAnsiTheme="minorHAnsi" w:cstheme="minorHAnsi"/>
          <w:color w:val="222222"/>
          <w:spacing w:val="11"/>
        </w:rPr>
        <w:t xml:space="preserve"> </w:t>
      </w:r>
    </w:p>
    <w:p w14:paraId="7D3619EA" w14:textId="77777777" w:rsidR="00B2173A" w:rsidRDefault="00B2173A" w:rsidP="00B2173A">
      <w:pPr>
        <w:shd w:val="clear" w:color="auto" w:fill="FFFFFF"/>
        <w:spacing w:before="100" w:beforeAutospacing="1"/>
        <w:rPr>
          <w:rFonts w:asciiTheme="minorHAnsi" w:hAnsiTheme="minorHAnsi" w:cstheme="minorHAnsi"/>
          <w:color w:val="222222"/>
          <w:spacing w:val="11"/>
        </w:rPr>
      </w:pPr>
      <w:r w:rsidRPr="007A08E6">
        <w:rPr>
          <w:rFonts w:asciiTheme="minorHAnsi" w:hAnsiTheme="minorHAnsi" w:cstheme="minorHAnsi"/>
          <w:color w:val="222222"/>
          <w:spacing w:val="11"/>
          <w:sz w:val="12"/>
          <w:szCs w:val="12"/>
        </w:rPr>
        <w:t>Outside the realms of fictional space-thrillers, even the smallest pieces of space junk can present real danger. In 2016, a tiny piece of space junk, believed to be a paint chip or a piece of metal no more than a few thousandths of a millimeter across,</w:t>
      </w:r>
      <w:hyperlink r:id="rId84" w:history="1">
        <w:r w:rsidRPr="007A08E6">
          <w:rPr>
            <w:rStyle w:val="Hyperlink"/>
            <w:rFonts w:asciiTheme="minorHAnsi" w:hAnsiTheme="minorHAnsi" w:cstheme="minorHAnsi"/>
            <w:color w:val="222222"/>
            <w:spacing w:val="11"/>
            <w:sz w:val="12"/>
            <w:szCs w:val="12"/>
          </w:rPr>
          <w:t xml:space="preserve"> cracked the window of the International Space Station</w:t>
        </w:r>
      </w:hyperlink>
      <w:r w:rsidRPr="007A08E6">
        <w:rPr>
          <w:rFonts w:asciiTheme="minorHAnsi" w:hAnsiTheme="minorHAnsi" w:cstheme="minorHAnsi"/>
          <w:color w:val="222222"/>
          <w:spacing w:val="11"/>
          <w:sz w:val="12"/>
          <w:szCs w:val="12"/>
        </w:rPr>
        <w:t>. In May 2021, a piece of space debris</w:t>
      </w:r>
      <w:hyperlink r:id="rId85" w:history="1">
        <w:r w:rsidRPr="007A08E6">
          <w:rPr>
            <w:rStyle w:val="Hyperlink"/>
            <w:rFonts w:asciiTheme="minorHAnsi" w:hAnsiTheme="minorHAnsi" w:cstheme="minorHAnsi"/>
            <w:color w:val="222222"/>
            <w:spacing w:val="11"/>
            <w:sz w:val="12"/>
            <w:szCs w:val="12"/>
          </w:rPr>
          <w:t xml:space="preserve"> punctured</w:t>
        </w:r>
      </w:hyperlink>
      <w:r w:rsidRPr="007A08E6">
        <w:rPr>
          <w:rFonts w:asciiTheme="minorHAnsi" w:hAnsiTheme="minorHAnsi" w:cstheme="minorHAnsi"/>
          <w:color w:val="222222"/>
          <w:spacing w:val="11"/>
          <w:sz w:val="12"/>
          <w:szCs w:val="12"/>
        </w:rPr>
        <w:t xml:space="preserve"> the robotic arm of the International Space Station. This is seriously concerning, as,</w:t>
      </w:r>
      <w:hyperlink r:id="rId86" w:history="1">
        <w:r w:rsidRPr="007A08E6">
          <w:rPr>
            <w:rStyle w:val="Hyperlink"/>
            <w:rFonts w:asciiTheme="minorHAnsi" w:hAnsiTheme="minorHAnsi" w:cstheme="minorHAnsi"/>
            <w:color w:val="222222"/>
            <w:spacing w:val="11"/>
            <w:sz w:val="12"/>
            <w:szCs w:val="12"/>
          </w:rPr>
          <w:t xml:space="preserve"> according to the European Space Agency</w:t>
        </w:r>
      </w:hyperlink>
      <w:r w:rsidRPr="007A08E6">
        <w:rPr>
          <w:rFonts w:asciiTheme="minorHAnsi" w:hAnsiTheme="minorHAnsi" w:cstheme="minorHAnsi"/>
          <w:color w:val="222222"/>
          <w:spacing w:val="11"/>
          <w:sz w:val="12"/>
          <w:szCs w:val="12"/>
        </w:rPr>
        <w:t>, there are 670,000 pieces of space debris larger than 1cm and 170,000,000 between 1mm and 1cm in width. Unfortunately</w:t>
      </w:r>
      <w:r w:rsidRPr="007A08E6">
        <w:rPr>
          <w:rFonts w:asciiTheme="minorHAnsi" w:hAnsiTheme="minorHAnsi" w:cstheme="minorHAnsi"/>
          <w:color w:val="222222"/>
          <w:spacing w:val="11"/>
        </w:rPr>
        <w:t xml:space="preserve">, </w:t>
      </w:r>
      <w:r w:rsidRPr="00340194">
        <w:rPr>
          <w:rFonts w:asciiTheme="minorHAnsi" w:hAnsiTheme="minorHAnsi" w:cstheme="minorHAnsi"/>
          <w:color w:val="222222"/>
          <w:spacing w:val="11"/>
          <w:highlight w:val="yellow"/>
          <w:u w:val="single"/>
        </w:rPr>
        <w:t>public action and policy struggles</w:t>
      </w:r>
      <w:r w:rsidRPr="001803E8">
        <w:rPr>
          <w:rFonts w:asciiTheme="minorHAnsi" w:hAnsiTheme="minorHAnsi" w:cstheme="minorHAnsi"/>
          <w:color w:val="222222"/>
          <w:spacing w:val="11"/>
          <w:u w:val="single"/>
        </w:rPr>
        <w:t xml:space="preserve"> to keep up with these risks</w:t>
      </w:r>
      <w:r w:rsidRPr="007A08E6">
        <w:rPr>
          <w:rFonts w:asciiTheme="minorHAnsi" w:hAnsiTheme="minorHAnsi" w:cstheme="minorHAnsi"/>
          <w:color w:val="222222"/>
          <w:spacing w:val="11"/>
        </w:rPr>
        <w:t>.</w:t>
      </w:r>
      <w:r>
        <w:rPr>
          <w:rFonts w:asciiTheme="minorHAnsi" w:hAnsiTheme="minorHAnsi" w:cstheme="minorHAnsi"/>
          <w:color w:val="222222"/>
          <w:spacing w:val="11"/>
        </w:rPr>
        <w:t xml:space="preserve"> </w:t>
      </w:r>
      <w:r w:rsidRPr="007A08E6">
        <w:rPr>
          <w:rFonts w:asciiTheme="minorHAnsi" w:hAnsiTheme="minorHAnsi" w:cstheme="minorHAnsi"/>
          <w:color w:val="222222"/>
          <w:spacing w:val="11"/>
          <w:sz w:val="12"/>
          <w:szCs w:val="12"/>
        </w:rPr>
        <w:t xml:space="preserve">International law affords little clarity on the problem, as its control is a novel, </w:t>
      </w:r>
      <w:hyperlink r:id="rId87" w:history="1">
        <w:r w:rsidRPr="007A08E6">
          <w:rPr>
            <w:rStyle w:val="Hyperlink"/>
            <w:rFonts w:asciiTheme="minorHAnsi" w:hAnsiTheme="minorHAnsi" w:cstheme="minorHAnsi"/>
            <w:color w:val="222222"/>
            <w:spacing w:val="11"/>
            <w:sz w:val="12"/>
            <w:szCs w:val="12"/>
          </w:rPr>
          <w:t>emerging field</w:t>
        </w:r>
      </w:hyperlink>
      <w:r w:rsidRPr="007A08E6">
        <w:rPr>
          <w:rFonts w:asciiTheme="minorHAnsi" w:hAnsiTheme="minorHAnsi" w:cstheme="minorHAnsi"/>
          <w:color w:val="222222"/>
          <w:spacing w:val="11"/>
          <w:sz w:val="12"/>
          <w:szCs w:val="12"/>
        </w:rPr>
        <w:t xml:space="preserve"> with many technical </w:t>
      </w:r>
      <w:hyperlink r:id="rId88" w:history="1">
        <w:r w:rsidRPr="007A08E6">
          <w:rPr>
            <w:rStyle w:val="Hyperlink"/>
            <w:rFonts w:asciiTheme="minorHAnsi" w:hAnsiTheme="minorHAnsi" w:cstheme="minorHAnsi"/>
            <w:color w:val="222222"/>
            <w:spacing w:val="11"/>
            <w:sz w:val="12"/>
            <w:szCs w:val="12"/>
          </w:rPr>
          <w:t>tracking</w:t>
        </w:r>
      </w:hyperlink>
      <w:r w:rsidRPr="007A08E6">
        <w:rPr>
          <w:rFonts w:asciiTheme="minorHAnsi" w:hAnsiTheme="minorHAnsi" w:cstheme="minorHAnsi"/>
          <w:color w:val="222222"/>
          <w:spacing w:val="11"/>
          <w:sz w:val="12"/>
          <w:szCs w:val="12"/>
        </w:rPr>
        <w:t xml:space="preserve"> and </w:t>
      </w:r>
      <w:hyperlink r:id="rId89" w:anchor=":~:text=There%20is%20no%20doubt%20that,antisatellite%20weapon%2C%E2%80%9D%20she%20says." w:history="1">
        <w:r w:rsidRPr="007A08E6">
          <w:rPr>
            <w:rStyle w:val="Hyperlink"/>
            <w:rFonts w:asciiTheme="minorHAnsi" w:hAnsiTheme="minorHAnsi" w:cstheme="minorHAnsi"/>
            <w:color w:val="222222"/>
            <w:spacing w:val="11"/>
            <w:sz w:val="12"/>
            <w:szCs w:val="12"/>
          </w:rPr>
          <w:t>removal</w:t>
        </w:r>
      </w:hyperlink>
      <w:r w:rsidRPr="007A08E6">
        <w:rPr>
          <w:rFonts w:asciiTheme="minorHAnsi" w:hAnsiTheme="minorHAnsi" w:cstheme="minorHAnsi"/>
          <w:color w:val="222222"/>
          <w:spacing w:val="11"/>
          <w:sz w:val="12"/>
          <w:szCs w:val="12"/>
        </w:rPr>
        <w:t xml:space="preserve"> </w:t>
      </w:r>
      <w:r w:rsidRPr="001803E8">
        <w:rPr>
          <w:rFonts w:asciiTheme="minorHAnsi" w:hAnsiTheme="minorHAnsi" w:cstheme="minorHAnsi"/>
          <w:color w:val="222222"/>
          <w:spacing w:val="11"/>
          <w:sz w:val="12"/>
          <w:szCs w:val="12"/>
        </w:rPr>
        <w:t>challenges</w:t>
      </w:r>
      <w:r w:rsidRPr="001803E8">
        <w:rPr>
          <w:rFonts w:asciiTheme="minorHAnsi" w:hAnsiTheme="minorHAnsi" w:cstheme="minorHAnsi"/>
          <w:color w:val="222222"/>
          <w:spacing w:val="11"/>
        </w:rPr>
        <w:t>.</w:t>
      </w:r>
      <w:r w:rsidRPr="001803E8">
        <w:rPr>
          <w:rFonts w:asciiTheme="minorHAnsi" w:hAnsiTheme="minorHAnsi" w:cstheme="minorHAnsi"/>
          <w:b/>
          <w:bCs/>
          <w:color w:val="222222"/>
          <w:spacing w:val="11"/>
        </w:rPr>
        <w:t xml:space="preserve"> </w:t>
      </w:r>
      <w:r w:rsidRPr="001803E8">
        <w:rPr>
          <w:rFonts w:asciiTheme="minorHAnsi" w:hAnsiTheme="minorHAnsi" w:cstheme="minorHAnsi"/>
          <w:b/>
          <w:bCs/>
          <w:color w:val="222222"/>
          <w:spacing w:val="11"/>
          <w:u w:val="single"/>
        </w:rPr>
        <w:t>None</w:t>
      </w:r>
      <w:r w:rsidRPr="001803E8">
        <w:rPr>
          <w:rFonts w:asciiTheme="minorHAnsi" w:hAnsiTheme="minorHAnsi" w:cstheme="minorHAnsi"/>
          <w:color w:val="222222"/>
          <w:spacing w:val="11"/>
          <w:u w:val="single"/>
        </w:rPr>
        <w:t xml:space="preserve"> of the existing space treaties</w:t>
      </w:r>
      <w:hyperlink r:id="rId90" w:history="1">
        <w:r w:rsidRPr="001803E8">
          <w:rPr>
            <w:rStyle w:val="Hyperlink"/>
            <w:rFonts w:asciiTheme="minorHAnsi" w:hAnsiTheme="minorHAnsi" w:cstheme="minorHAnsi"/>
            <w:color w:val="222222"/>
            <w:spacing w:val="11"/>
            <w:u w:val="single"/>
          </w:rPr>
          <w:t xml:space="preserve"> directly tackle the issue</w:t>
        </w:r>
      </w:hyperlink>
      <w:r w:rsidRPr="001803E8">
        <w:rPr>
          <w:rFonts w:asciiTheme="minorHAnsi" w:hAnsiTheme="minorHAnsi" w:cstheme="minorHAnsi"/>
          <w:color w:val="222222"/>
          <w:spacing w:val="11"/>
          <w:u w:val="single"/>
        </w:rPr>
        <w:t>, rendering</w:t>
      </w:r>
      <w:hyperlink r:id="rId91" w:history="1">
        <w:r w:rsidRPr="001803E8">
          <w:rPr>
            <w:rStyle w:val="Hyperlink"/>
            <w:rFonts w:asciiTheme="minorHAnsi" w:hAnsiTheme="minorHAnsi" w:cstheme="minorHAnsi"/>
            <w:color w:val="222222"/>
            <w:spacing w:val="11"/>
            <w:u w:val="single"/>
          </w:rPr>
          <w:t xml:space="preserve"> responsibility for it</w:t>
        </w:r>
      </w:hyperlink>
      <w:r w:rsidRPr="001803E8">
        <w:rPr>
          <w:rFonts w:asciiTheme="minorHAnsi" w:hAnsiTheme="minorHAnsi" w:cstheme="minorHAnsi"/>
          <w:color w:val="222222"/>
          <w:spacing w:val="11"/>
          <w:u w:val="single"/>
        </w:rPr>
        <w:t xml:space="preserve"> ambiguous.</w:t>
      </w:r>
      <w:r w:rsidRPr="001803E8">
        <w:rPr>
          <w:rFonts w:asciiTheme="minorHAnsi" w:hAnsiTheme="minorHAnsi" w:cstheme="minorHAnsi"/>
          <w:color w:val="222222"/>
          <w:spacing w:val="11"/>
        </w:rPr>
        <w:t xml:space="preserve"> </w:t>
      </w:r>
      <w:r w:rsidRPr="001803E8">
        <w:rPr>
          <w:rFonts w:asciiTheme="minorHAnsi" w:hAnsiTheme="minorHAnsi" w:cstheme="minorHAnsi"/>
          <w:color w:val="222222"/>
          <w:spacing w:val="11"/>
          <w:sz w:val="12"/>
          <w:szCs w:val="12"/>
        </w:rPr>
        <w:t>Absent</w:t>
      </w:r>
      <w:r w:rsidRPr="007A08E6">
        <w:rPr>
          <w:rFonts w:asciiTheme="minorHAnsi" w:hAnsiTheme="minorHAnsi" w:cstheme="minorHAnsi"/>
          <w:color w:val="222222"/>
          <w:spacing w:val="11"/>
          <w:sz w:val="12"/>
          <w:szCs w:val="12"/>
        </w:rPr>
        <w:t xml:space="preserve"> such responsibility,</w:t>
      </w:r>
      <w:hyperlink r:id="rId92" w:history="1">
        <w:r w:rsidRPr="007A08E6">
          <w:rPr>
            <w:rStyle w:val="Hyperlink"/>
            <w:rFonts w:asciiTheme="minorHAnsi" w:hAnsiTheme="minorHAnsi" w:cstheme="minorHAnsi"/>
            <w:color w:val="222222"/>
            <w:spacing w:val="11"/>
            <w:sz w:val="12"/>
            <w:szCs w:val="12"/>
          </w:rPr>
          <w:t xml:space="preserve"> legal incentives are non-existent</w:t>
        </w:r>
      </w:hyperlink>
      <w:r w:rsidRPr="007A08E6">
        <w:rPr>
          <w:rFonts w:asciiTheme="minorHAnsi" w:hAnsiTheme="minorHAnsi" w:cstheme="minorHAnsi"/>
          <w:color w:val="222222"/>
          <w:spacing w:val="11"/>
          <w:sz w:val="12"/>
          <w:szCs w:val="12"/>
        </w:rPr>
        <w:t xml:space="preserve">. </w:t>
      </w:r>
      <w:hyperlink r:id="rId93" w:history="1">
        <w:r w:rsidRPr="007A08E6">
          <w:rPr>
            <w:rStyle w:val="Hyperlink"/>
            <w:rFonts w:asciiTheme="minorHAnsi" w:hAnsiTheme="minorHAnsi" w:cstheme="minorHAnsi"/>
            <w:color w:val="222222"/>
            <w:spacing w:val="11"/>
            <w:sz w:val="12"/>
            <w:szCs w:val="12"/>
          </w:rPr>
          <w:t>Guidelines are occasionally issued</w:t>
        </w:r>
      </w:hyperlink>
      <w:r w:rsidRPr="007A08E6">
        <w:rPr>
          <w:rFonts w:asciiTheme="minorHAnsi" w:hAnsiTheme="minorHAnsi" w:cstheme="minorHAnsi"/>
          <w:color w:val="222222"/>
          <w:spacing w:val="11"/>
          <w:sz w:val="12"/>
          <w:szCs w:val="12"/>
        </w:rPr>
        <w:t xml:space="preserve"> by international governing bodies, but provide little legal significance and are</w:t>
      </w:r>
      <w:hyperlink r:id="rId94" w:history="1">
        <w:r w:rsidRPr="007A08E6">
          <w:rPr>
            <w:rStyle w:val="Hyperlink"/>
            <w:rFonts w:asciiTheme="minorHAnsi" w:hAnsiTheme="minorHAnsi" w:cstheme="minorHAnsi"/>
            <w:color w:val="222222"/>
            <w:spacing w:val="11"/>
            <w:sz w:val="12"/>
            <w:szCs w:val="12"/>
          </w:rPr>
          <w:t xml:space="preserve"> more targeted at the practicalities of tracking and removal</w:t>
        </w:r>
      </w:hyperlink>
      <w:r w:rsidRPr="007A08E6">
        <w:rPr>
          <w:rFonts w:asciiTheme="minorHAnsi" w:hAnsiTheme="minorHAnsi" w:cstheme="minorHAnsi"/>
          <w:color w:val="222222"/>
          <w:spacing w:val="11"/>
          <w:sz w:val="12"/>
          <w:szCs w:val="12"/>
        </w:rPr>
        <w:t>. The nation best positioned to notify space actors of collision risks is the United States, and the burden of that task currently falls on the</w:t>
      </w:r>
      <w:hyperlink r:id="rId95" w:history="1">
        <w:r w:rsidRPr="007A08E6">
          <w:rPr>
            <w:rStyle w:val="Hyperlink"/>
            <w:rFonts w:asciiTheme="minorHAnsi" w:hAnsiTheme="minorHAnsi" w:cstheme="minorHAnsi"/>
            <w:color w:val="222222"/>
            <w:spacing w:val="11"/>
            <w:sz w:val="12"/>
            <w:szCs w:val="12"/>
          </w:rPr>
          <w:t xml:space="preserve"> Department of Defense</w:t>
        </w:r>
      </w:hyperlink>
      <w:r w:rsidRPr="007A08E6">
        <w:rPr>
          <w:rFonts w:asciiTheme="minorHAnsi" w:hAnsiTheme="minorHAnsi" w:cstheme="minorHAnsi"/>
          <w:color w:val="222222"/>
          <w:spacing w:val="11"/>
          <w:sz w:val="12"/>
          <w:szCs w:val="12"/>
        </w:rPr>
        <w:t>. However, the Trump administration issued a</w:t>
      </w:r>
      <w:hyperlink r:id="rId96" w:history="1">
        <w:r w:rsidRPr="007A08E6">
          <w:rPr>
            <w:rStyle w:val="Hyperlink"/>
            <w:rFonts w:asciiTheme="minorHAnsi" w:hAnsiTheme="minorHAnsi" w:cstheme="minorHAnsi"/>
            <w:color w:val="222222"/>
            <w:spacing w:val="11"/>
            <w:sz w:val="12"/>
            <w:szCs w:val="12"/>
          </w:rPr>
          <w:t xml:space="preserve"> directive in 2018</w:t>
        </w:r>
      </w:hyperlink>
      <w:r w:rsidRPr="007A08E6">
        <w:rPr>
          <w:rFonts w:asciiTheme="minorHAnsi" w:hAnsiTheme="minorHAnsi" w:cstheme="minorHAnsi"/>
          <w:color w:val="222222"/>
          <w:spacing w:val="11"/>
          <w:sz w:val="12"/>
          <w:szCs w:val="12"/>
        </w:rPr>
        <w:t>, shifting the responsibility from the DoD to the Department of Commerce, and the</w:t>
      </w:r>
      <w:hyperlink r:id="rId97" w:history="1">
        <w:r w:rsidRPr="007A08E6">
          <w:rPr>
            <w:rStyle w:val="Hyperlink"/>
            <w:rFonts w:asciiTheme="minorHAnsi" w:hAnsiTheme="minorHAnsi" w:cstheme="minorHAnsi"/>
            <w:color w:val="222222"/>
            <w:spacing w:val="11"/>
            <w:sz w:val="12"/>
            <w:szCs w:val="12"/>
          </w:rPr>
          <w:t xml:space="preserve"> transition has yet to materialize</w:t>
        </w:r>
      </w:hyperlink>
      <w:r w:rsidRPr="007A08E6">
        <w:rPr>
          <w:rFonts w:asciiTheme="minorHAnsi" w:hAnsiTheme="minorHAnsi" w:cstheme="minorHAnsi"/>
          <w:color w:val="222222"/>
          <w:spacing w:val="11"/>
          <w:sz w:val="12"/>
          <w:szCs w:val="12"/>
        </w:rPr>
        <w:t>, leaving DoD struggling to keep pace</w:t>
      </w:r>
      <w:hyperlink r:id="rId98" w:history="1">
        <w:r w:rsidRPr="007A08E6">
          <w:rPr>
            <w:rStyle w:val="Hyperlink"/>
            <w:rFonts w:asciiTheme="minorHAnsi" w:hAnsiTheme="minorHAnsi" w:cstheme="minorHAnsi"/>
            <w:color w:val="222222"/>
            <w:spacing w:val="11"/>
            <w:sz w:val="12"/>
            <w:szCs w:val="12"/>
          </w:rPr>
          <w:t xml:space="preserve"> with increasing commercial activity</w:t>
        </w:r>
      </w:hyperlink>
      <w:r w:rsidRPr="007A08E6">
        <w:rPr>
          <w:rFonts w:asciiTheme="minorHAnsi" w:hAnsiTheme="minorHAnsi" w:cstheme="minorHAnsi"/>
          <w:color w:val="222222"/>
          <w:spacing w:val="11"/>
          <w:u w:val="single"/>
        </w:rPr>
        <w:t xml:space="preserve">. </w:t>
      </w:r>
      <w:r w:rsidRPr="001803E8">
        <w:rPr>
          <w:rFonts w:asciiTheme="minorHAnsi" w:hAnsiTheme="minorHAnsi" w:cstheme="minorHAnsi"/>
          <w:color w:val="222222"/>
          <w:spacing w:val="11"/>
          <w:u w:val="single"/>
        </w:rPr>
        <w:t>In the face of public paralysis, addressing the problem through industry looks more and more attractive.</w:t>
      </w:r>
      <w:r>
        <w:rPr>
          <w:rFonts w:asciiTheme="minorHAnsi" w:hAnsiTheme="minorHAnsi" w:cstheme="minorHAnsi"/>
          <w:color w:val="222222"/>
          <w:spacing w:val="11"/>
        </w:rPr>
        <w:t xml:space="preserve"> </w:t>
      </w:r>
      <w:r w:rsidRPr="007A08E6">
        <w:rPr>
          <w:rFonts w:asciiTheme="minorHAnsi" w:hAnsiTheme="minorHAnsi" w:cstheme="minorHAnsi"/>
          <w:color w:val="222222"/>
          <w:spacing w:val="11"/>
          <w:sz w:val="12"/>
          <w:szCs w:val="12"/>
        </w:rPr>
        <w:t>This has led some to call for a new legal order that still leaves room for government, but reframes who the rules exist to serve. Rather than our current, rudimentary treaty regime designed to</w:t>
      </w:r>
      <w:hyperlink r:id="rId99" w:history="1">
        <w:r w:rsidRPr="007A08E6">
          <w:rPr>
            <w:rStyle w:val="Hyperlink"/>
            <w:rFonts w:asciiTheme="minorHAnsi" w:hAnsiTheme="minorHAnsi" w:cstheme="minorHAnsi"/>
            <w:color w:val="222222"/>
            <w:spacing w:val="11"/>
            <w:sz w:val="12"/>
            <w:szCs w:val="12"/>
          </w:rPr>
          <w:t xml:space="preserve"> prevent international conflict</w:t>
        </w:r>
      </w:hyperlink>
      <w:r w:rsidRPr="007A08E6">
        <w:rPr>
          <w:rFonts w:asciiTheme="minorHAnsi" w:hAnsiTheme="minorHAnsi" w:cstheme="minorHAnsi"/>
          <w:color w:val="222222"/>
          <w:spacing w:val="11"/>
          <w:sz w:val="12"/>
          <w:szCs w:val="12"/>
        </w:rPr>
        <w:t xml:space="preserve">, </w:t>
      </w:r>
      <w:hyperlink r:id="rId100" w:history="1">
        <w:r w:rsidRPr="007A08E6">
          <w:rPr>
            <w:rStyle w:val="Hyperlink"/>
            <w:rFonts w:asciiTheme="minorHAnsi" w:hAnsiTheme="minorHAnsi" w:cstheme="minorHAnsi"/>
            <w:color w:val="222222"/>
            <w:spacing w:val="11"/>
            <w:sz w:val="12"/>
            <w:szCs w:val="12"/>
          </w:rPr>
          <w:t>commentators</w:t>
        </w:r>
      </w:hyperlink>
      <w:r w:rsidRPr="007A08E6">
        <w:rPr>
          <w:rFonts w:asciiTheme="minorHAnsi" w:hAnsiTheme="minorHAnsi" w:cstheme="minorHAnsi"/>
          <w:color w:val="222222"/>
          <w:spacing w:val="11"/>
          <w:sz w:val="12"/>
          <w:szCs w:val="12"/>
        </w:rPr>
        <w:t xml:space="preserve"> have called for an additional regime resembling</w:t>
      </w:r>
      <w:hyperlink r:id="rId101" w:history="1">
        <w:r w:rsidRPr="007A08E6">
          <w:rPr>
            <w:rStyle w:val="Hyperlink"/>
            <w:rFonts w:asciiTheme="minorHAnsi" w:hAnsiTheme="minorHAnsi" w:cstheme="minorHAnsi"/>
            <w:color w:val="222222"/>
            <w:spacing w:val="11"/>
            <w:sz w:val="12"/>
            <w:szCs w:val="12"/>
          </w:rPr>
          <w:t xml:space="preserve"> maritime law</w:t>
        </w:r>
      </w:hyperlink>
      <w:r w:rsidRPr="007A08E6">
        <w:rPr>
          <w:rFonts w:asciiTheme="minorHAnsi" w:hAnsiTheme="minorHAnsi" w:cstheme="minorHAnsi"/>
          <w:color w:val="222222"/>
          <w:spacing w:val="11"/>
          <w:sz w:val="12"/>
          <w:szCs w:val="12"/>
        </w:rPr>
        <w:t xml:space="preserve"> that preserves the interests of a more diverse set of stakeholders, including those in the future that can bring technology and interests to space that may not yet exist. These commentators shun the common conception that space regulation should resemble air-traffic control, which is suited to a narrower set of uses (transport). Under such a “maritime” regime, the light touch of central regulatory bodies, and perhaps their non-existence, is preferred, just as it has been on the seas. This way, individual nations have a degree of flexibility in instituting controls they see fit while leaving room for industry to address problems and introduce new uses for space.</w:t>
      </w:r>
      <w:r>
        <w:rPr>
          <w:rFonts w:asciiTheme="minorHAnsi" w:hAnsiTheme="minorHAnsi" w:cstheme="minorHAnsi"/>
          <w:color w:val="222222"/>
          <w:spacing w:val="11"/>
        </w:rPr>
        <w:t xml:space="preserve"> </w:t>
      </w:r>
    </w:p>
    <w:p w14:paraId="1F8D2FBA" w14:textId="77777777" w:rsidR="00B2173A" w:rsidRPr="007A08E6" w:rsidRDefault="00B2173A" w:rsidP="00B2173A">
      <w:pPr>
        <w:shd w:val="clear" w:color="auto" w:fill="FFFFFF"/>
        <w:spacing w:before="100" w:beforeAutospacing="1"/>
        <w:rPr>
          <w:rFonts w:asciiTheme="minorHAnsi" w:hAnsiTheme="minorHAnsi" w:cstheme="minorHAnsi"/>
          <w:color w:val="222222"/>
          <w:spacing w:val="11"/>
          <w:u w:val="single"/>
        </w:rPr>
      </w:pPr>
      <w:r w:rsidRPr="007A08E6">
        <w:rPr>
          <w:rFonts w:asciiTheme="minorHAnsi" w:hAnsiTheme="minorHAnsi" w:cstheme="minorHAnsi"/>
          <w:color w:val="222222"/>
          <w:spacing w:val="11"/>
          <w:sz w:val="12"/>
          <w:szCs w:val="12"/>
        </w:rPr>
        <w:t xml:space="preserve">Furthermore, governments seem ready and willing to construct the legal and incentive framework in concert with such private action. </w:t>
      </w:r>
      <w:hyperlink r:id="rId102" w:history="1">
        <w:r w:rsidRPr="007A08E6">
          <w:rPr>
            <w:rStyle w:val="Hyperlink"/>
            <w:rFonts w:asciiTheme="minorHAnsi" w:hAnsiTheme="minorHAnsi" w:cstheme="minorHAnsi"/>
            <w:color w:val="222222"/>
            <w:spacing w:val="11"/>
            <w:sz w:val="12"/>
            <w:szCs w:val="12"/>
          </w:rPr>
          <w:t>In a joint statement this summer</w:t>
        </w:r>
      </w:hyperlink>
      <w:r w:rsidRPr="007A08E6">
        <w:rPr>
          <w:rFonts w:asciiTheme="minorHAnsi" w:hAnsiTheme="minorHAnsi" w:cstheme="minorHAnsi"/>
          <w:color w:val="222222"/>
          <w:spacing w:val="11"/>
        </w:rPr>
        <w:t xml:space="preserve">, </w:t>
      </w:r>
      <w:r w:rsidRPr="00340194">
        <w:rPr>
          <w:rFonts w:asciiTheme="minorHAnsi" w:hAnsiTheme="minorHAnsi" w:cstheme="minorHAnsi"/>
          <w:color w:val="222222"/>
          <w:spacing w:val="11"/>
          <w:highlight w:val="yellow"/>
          <w:u w:val="single"/>
        </w:rPr>
        <w:t xml:space="preserve">G7 members expressed </w:t>
      </w:r>
      <w:r w:rsidRPr="00340194">
        <w:rPr>
          <w:rFonts w:asciiTheme="minorHAnsi" w:hAnsiTheme="minorHAnsi" w:cstheme="minorHAnsi"/>
          <w:b/>
          <w:bCs/>
          <w:color w:val="222222"/>
          <w:spacing w:val="11"/>
          <w:highlight w:val="yellow"/>
          <w:u w:val="single"/>
        </w:rPr>
        <w:t>openness</w:t>
      </w:r>
      <w:r w:rsidRPr="00340194">
        <w:rPr>
          <w:rFonts w:asciiTheme="minorHAnsi" w:hAnsiTheme="minorHAnsi" w:cstheme="minorHAnsi"/>
          <w:color w:val="222222"/>
          <w:spacing w:val="11"/>
          <w:highlight w:val="yellow"/>
          <w:u w:val="single"/>
        </w:rPr>
        <w:t xml:space="preserve"> to resolving</w:t>
      </w:r>
      <w:r w:rsidRPr="007A08E6">
        <w:rPr>
          <w:rFonts w:asciiTheme="minorHAnsi" w:hAnsiTheme="minorHAnsi" w:cstheme="minorHAnsi"/>
          <w:color w:val="222222"/>
          <w:spacing w:val="11"/>
        </w:rPr>
        <w:t xml:space="preserve"> </w:t>
      </w:r>
      <w:r w:rsidRPr="007A08E6">
        <w:rPr>
          <w:rFonts w:asciiTheme="minorHAnsi" w:hAnsiTheme="minorHAnsi" w:cstheme="minorHAnsi"/>
          <w:color w:val="222222"/>
          <w:spacing w:val="11"/>
          <w:sz w:val="12"/>
          <w:szCs w:val="12"/>
        </w:rPr>
        <w:t>the</w:t>
      </w:r>
      <w:r w:rsidRPr="007A08E6">
        <w:rPr>
          <w:rFonts w:asciiTheme="minorHAnsi" w:hAnsiTheme="minorHAnsi" w:cstheme="minorHAnsi"/>
          <w:color w:val="222222"/>
          <w:spacing w:val="11"/>
        </w:rPr>
        <w:t xml:space="preserve"> </w:t>
      </w:r>
      <w:r w:rsidRPr="00340194">
        <w:rPr>
          <w:rFonts w:asciiTheme="minorHAnsi" w:hAnsiTheme="minorHAnsi" w:cstheme="minorHAnsi"/>
          <w:color w:val="222222"/>
          <w:spacing w:val="11"/>
          <w:highlight w:val="yellow"/>
          <w:u w:val="single"/>
        </w:rPr>
        <w:t>technical aspects of the debris problem with private institutions,</w:t>
      </w:r>
      <w:r w:rsidRPr="007A08E6">
        <w:rPr>
          <w:rFonts w:asciiTheme="minorHAnsi" w:hAnsiTheme="minorHAnsi" w:cstheme="minorHAnsi"/>
          <w:color w:val="222222"/>
          <w:spacing w:val="11"/>
        </w:rPr>
        <w:t xml:space="preserve"> </w:t>
      </w:r>
      <w:r w:rsidRPr="007A08E6">
        <w:rPr>
          <w:rFonts w:asciiTheme="minorHAnsi" w:hAnsiTheme="minorHAnsi" w:cstheme="minorHAnsi"/>
          <w:color w:val="222222"/>
          <w:spacing w:val="11"/>
          <w:sz w:val="12"/>
          <w:szCs w:val="12"/>
        </w:rPr>
        <w:t>and</w:t>
      </w:r>
      <w:r w:rsidRPr="007A08E6">
        <w:rPr>
          <w:rFonts w:asciiTheme="minorHAnsi" w:hAnsiTheme="minorHAnsi" w:cstheme="minorHAnsi"/>
          <w:color w:val="222222"/>
          <w:spacing w:val="11"/>
        </w:rPr>
        <w:t xml:space="preserve"> </w:t>
      </w:r>
      <w:r w:rsidRPr="00340194">
        <w:rPr>
          <w:rFonts w:asciiTheme="minorHAnsi" w:hAnsiTheme="minorHAnsi" w:cstheme="minorHAnsi"/>
          <w:color w:val="222222"/>
          <w:spacing w:val="11"/>
          <w:highlight w:val="yellow"/>
          <w:u w:val="single"/>
        </w:rPr>
        <w:t>there is</w:t>
      </w:r>
      <w:r w:rsidRPr="007A08E6">
        <w:rPr>
          <w:rFonts w:asciiTheme="minorHAnsi" w:hAnsiTheme="minorHAnsi" w:cstheme="minorHAnsi"/>
          <w:color w:val="222222"/>
          <w:spacing w:val="11"/>
        </w:rPr>
        <w:t xml:space="preserve"> </w:t>
      </w:r>
      <w:r w:rsidRPr="007A08E6">
        <w:rPr>
          <w:rFonts w:asciiTheme="minorHAnsi" w:hAnsiTheme="minorHAnsi" w:cstheme="minorHAnsi"/>
          <w:color w:val="222222"/>
          <w:spacing w:val="11"/>
          <w:sz w:val="12"/>
          <w:szCs w:val="12"/>
        </w:rPr>
        <w:t>some</w:t>
      </w:r>
      <w:r w:rsidRPr="007A08E6">
        <w:rPr>
          <w:rFonts w:asciiTheme="minorHAnsi" w:hAnsiTheme="minorHAnsi" w:cstheme="minorHAnsi"/>
          <w:color w:val="222222"/>
          <w:spacing w:val="11"/>
        </w:rPr>
        <w:t xml:space="preserve"> </w:t>
      </w:r>
      <w:r w:rsidRPr="00340194">
        <w:rPr>
          <w:rFonts w:asciiTheme="minorHAnsi" w:hAnsiTheme="minorHAnsi" w:cstheme="minorHAnsi"/>
          <w:b/>
          <w:bCs/>
          <w:color w:val="222222"/>
          <w:spacing w:val="11"/>
          <w:highlight w:val="yellow"/>
          <w:u w:val="single"/>
        </w:rPr>
        <w:t>promising progress</w:t>
      </w:r>
      <w:r w:rsidRPr="007A08E6">
        <w:rPr>
          <w:rFonts w:asciiTheme="minorHAnsi" w:hAnsiTheme="minorHAnsi" w:cstheme="minorHAnsi"/>
          <w:color w:val="222222"/>
          <w:spacing w:val="11"/>
        </w:rPr>
        <w:t>.</w:t>
      </w:r>
      <w:r>
        <w:rPr>
          <w:rFonts w:asciiTheme="minorHAnsi" w:hAnsiTheme="minorHAnsi" w:cstheme="minorHAnsi"/>
          <w:color w:val="222222"/>
          <w:spacing w:val="11"/>
        </w:rPr>
        <w:t xml:space="preserve"> </w:t>
      </w:r>
      <w:r w:rsidRPr="007A08E6">
        <w:rPr>
          <w:rFonts w:asciiTheme="minorHAnsi" w:hAnsiTheme="minorHAnsi" w:cstheme="minorHAnsi"/>
          <w:color w:val="222222"/>
          <w:spacing w:val="11"/>
          <w:sz w:val="12"/>
          <w:szCs w:val="12"/>
        </w:rPr>
        <w:t>Apple co-founder</w:t>
      </w:r>
      <w:hyperlink r:id="rId103" w:history="1">
        <w:r w:rsidRPr="007A08E6">
          <w:rPr>
            <w:rStyle w:val="Hyperlink"/>
            <w:rFonts w:asciiTheme="minorHAnsi" w:hAnsiTheme="minorHAnsi" w:cstheme="minorHAnsi"/>
            <w:color w:val="222222"/>
            <w:spacing w:val="11"/>
            <w:sz w:val="12"/>
            <w:szCs w:val="12"/>
          </w:rPr>
          <w:t xml:space="preserve"> Steve Wozniak</w:t>
        </w:r>
      </w:hyperlink>
      <w:r w:rsidRPr="007A08E6">
        <w:rPr>
          <w:rFonts w:asciiTheme="minorHAnsi" w:hAnsiTheme="minorHAnsi" w:cstheme="minorHAnsi"/>
          <w:color w:val="222222"/>
          <w:spacing w:val="11"/>
          <w:sz w:val="12"/>
          <w:szCs w:val="12"/>
        </w:rPr>
        <w:t xml:space="preserve"> signaled his plans to address the problem through a new company with a telling na</w:t>
      </w:r>
      <w:r w:rsidRPr="001803E8">
        <w:rPr>
          <w:rFonts w:asciiTheme="minorHAnsi" w:hAnsiTheme="minorHAnsi" w:cstheme="minorHAnsi"/>
          <w:color w:val="222222"/>
          <w:spacing w:val="11"/>
          <w:sz w:val="12"/>
          <w:szCs w:val="12"/>
        </w:rPr>
        <w:t xml:space="preserve">me: Privateer Space. </w:t>
      </w:r>
      <w:proofErr w:type="spellStart"/>
      <w:r w:rsidRPr="001803E8">
        <w:rPr>
          <w:rFonts w:asciiTheme="minorHAnsi" w:hAnsiTheme="minorHAnsi" w:cstheme="minorHAnsi"/>
          <w:color w:val="222222"/>
          <w:spacing w:val="11"/>
          <w:u w:val="single"/>
        </w:rPr>
        <w:t>Astroscale</w:t>
      </w:r>
      <w:proofErr w:type="spellEnd"/>
      <w:r w:rsidRPr="001803E8">
        <w:rPr>
          <w:rFonts w:asciiTheme="minorHAnsi" w:hAnsiTheme="minorHAnsi" w:cstheme="minorHAnsi"/>
          <w:color w:val="222222"/>
          <w:spacing w:val="11"/>
          <w:u w:val="single"/>
        </w:rPr>
        <w:t>, a UK-based company, successfully launched a pair of satellites in the Spring of 2021</w:t>
      </w:r>
      <w:hyperlink r:id="rId104" w:history="1">
        <w:r w:rsidRPr="001803E8">
          <w:rPr>
            <w:rStyle w:val="Hyperlink"/>
            <w:rFonts w:asciiTheme="minorHAnsi" w:hAnsiTheme="minorHAnsi" w:cstheme="minorHAnsi"/>
            <w:color w:val="222222"/>
            <w:spacing w:val="11"/>
            <w:u w:val="single"/>
          </w:rPr>
          <w:t xml:space="preserve"> that will remove certain space debris from orbit</w:t>
        </w:r>
      </w:hyperlink>
      <w:r w:rsidRPr="001803E8">
        <w:rPr>
          <w:rFonts w:asciiTheme="minorHAnsi" w:hAnsiTheme="minorHAnsi" w:cstheme="minorHAnsi"/>
          <w:color w:val="222222"/>
          <w:spacing w:val="11"/>
        </w:rPr>
        <w:t xml:space="preserve">. </w:t>
      </w:r>
      <w:proofErr w:type="spellStart"/>
      <w:r w:rsidRPr="001803E8">
        <w:rPr>
          <w:rFonts w:asciiTheme="minorHAnsi" w:hAnsiTheme="minorHAnsi" w:cstheme="minorHAnsi"/>
          <w:color w:val="222222"/>
          <w:spacing w:val="11"/>
          <w:sz w:val="12"/>
          <w:szCs w:val="12"/>
        </w:rPr>
        <w:t>Astroscale</w:t>
      </w:r>
      <w:proofErr w:type="spellEnd"/>
      <w:r w:rsidRPr="001803E8">
        <w:rPr>
          <w:rFonts w:asciiTheme="minorHAnsi" w:hAnsiTheme="minorHAnsi" w:cstheme="minorHAnsi"/>
          <w:color w:val="222222"/>
          <w:spacing w:val="11"/>
          <w:sz w:val="12"/>
          <w:szCs w:val="12"/>
        </w:rPr>
        <w:t xml:space="preserve"> also</w:t>
      </w:r>
      <w:hyperlink r:id="rId105" w:history="1">
        <w:r w:rsidRPr="001803E8">
          <w:rPr>
            <w:rStyle w:val="Hyperlink"/>
            <w:rFonts w:asciiTheme="minorHAnsi" w:hAnsiTheme="minorHAnsi" w:cstheme="minorHAnsi"/>
            <w:color w:val="222222"/>
            <w:spacing w:val="11"/>
            <w:sz w:val="12"/>
            <w:szCs w:val="12"/>
          </w:rPr>
          <w:t xml:space="preserve"> stated their desire</w:t>
        </w:r>
      </w:hyperlink>
      <w:r w:rsidRPr="001803E8">
        <w:rPr>
          <w:rFonts w:asciiTheme="minorHAnsi" w:hAnsiTheme="minorHAnsi" w:cstheme="minorHAnsi"/>
          <w:color w:val="222222"/>
          <w:spacing w:val="11"/>
          <w:sz w:val="12"/>
          <w:szCs w:val="12"/>
        </w:rPr>
        <w:t xml:space="preserve"> to work with governments and international governing bodies to craft</w:t>
      </w:r>
      <w:r w:rsidRPr="007A08E6">
        <w:rPr>
          <w:rFonts w:asciiTheme="minorHAnsi" w:hAnsiTheme="minorHAnsi" w:cstheme="minorHAnsi"/>
          <w:color w:val="222222"/>
          <w:spacing w:val="11"/>
          <w:sz w:val="12"/>
          <w:szCs w:val="12"/>
        </w:rPr>
        <w:t xml:space="preserve"> policy with private efforts to control the problem top of mind. In light of public policy’s silence on space debris, the initiative of actors like </w:t>
      </w:r>
      <w:proofErr w:type="spellStart"/>
      <w:r w:rsidRPr="007A08E6">
        <w:rPr>
          <w:rFonts w:asciiTheme="minorHAnsi" w:hAnsiTheme="minorHAnsi" w:cstheme="minorHAnsi"/>
          <w:color w:val="222222"/>
          <w:spacing w:val="11"/>
          <w:sz w:val="12"/>
          <w:szCs w:val="12"/>
        </w:rPr>
        <w:t>Astroscale</w:t>
      </w:r>
      <w:proofErr w:type="spellEnd"/>
      <w:r w:rsidRPr="007A08E6">
        <w:rPr>
          <w:rFonts w:asciiTheme="minorHAnsi" w:hAnsiTheme="minorHAnsi" w:cstheme="minorHAnsi"/>
          <w:color w:val="222222"/>
          <w:spacing w:val="11"/>
          <w:sz w:val="12"/>
          <w:szCs w:val="12"/>
        </w:rPr>
        <w:t xml:space="preserve"> involving themselves in policy may be advised, as it</w:t>
      </w:r>
      <w:r w:rsidRPr="007A08E6">
        <w:rPr>
          <w:rFonts w:asciiTheme="minorHAnsi" w:hAnsiTheme="minorHAnsi" w:cstheme="minorHAnsi"/>
          <w:color w:val="222222"/>
          <w:spacing w:val="11"/>
        </w:rPr>
        <w:t xml:space="preserve"> </w:t>
      </w:r>
      <w:r w:rsidRPr="001803E8">
        <w:rPr>
          <w:rFonts w:asciiTheme="minorHAnsi" w:hAnsiTheme="minorHAnsi" w:cstheme="minorHAnsi"/>
          <w:color w:val="222222"/>
          <w:spacing w:val="11"/>
          <w:u w:val="single"/>
        </w:rPr>
        <w:t>could</w:t>
      </w:r>
      <w:r w:rsidRPr="00340194">
        <w:rPr>
          <w:rFonts w:asciiTheme="minorHAnsi" w:hAnsiTheme="minorHAnsi" w:cstheme="minorHAnsi"/>
          <w:color w:val="222222"/>
          <w:spacing w:val="11"/>
          <w:highlight w:val="yellow"/>
          <w:u w:val="single"/>
        </w:rPr>
        <w:t xml:space="preserve"> </w:t>
      </w:r>
      <w:hyperlink r:id="rId106" w:history="1">
        <w:r w:rsidRPr="00340194">
          <w:rPr>
            <w:rStyle w:val="Hyperlink"/>
            <w:rFonts w:asciiTheme="minorHAnsi" w:hAnsiTheme="minorHAnsi" w:cstheme="minorHAnsi"/>
            <w:color w:val="222222"/>
            <w:spacing w:val="11"/>
            <w:highlight w:val="yellow"/>
            <w:u w:val="single"/>
          </w:rPr>
          <w:t>promote further private investment</w:t>
        </w:r>
      </w:hyperlink>
      <w:r w:rsidRPr="00340194">
        <w:rPr>
          <w:rFonts w:asciiTheme="minorHAnsi" w:hAnsiTheme="minorHAnsi" w:cstheme="minorHAnsi"/>
          <w:color w:val="222222"/>
          <w:spacing w:val="11"/>
          <w:highlight w:val="yellow"/>
          <w:u w:val="single"/>
        </w:rPr>
        <w:t xml:space="preserve"> in tech</w:t>
      </w:r>
      <w:r w:rsidRPr="001803E8">
        <w:rPr>
          <w:rFonts w:asciiTheme="minorHAnsi" w:hAnsiTheme="minorHAnsi" w:cstheme="minorHAnsi"/>
          <w:color w:val="222222"/>
          <w:spacing w:val="11"/>
          <w:u w:val="single"/>
        </w:rPr>
        <w:t>nology for space debris removal</w:t>
      </w:r>
      <w:r w:rsidRPr="001803E8">
        <w:rPr>
          <w:rFonts w:asciiTheme="minorHAnsi" w:hAnsiTheme="minorHAnsi" w:cstheme="minorHAnsi"/>
          <w:color w:val="222222"/>
          <w:spacing w:val="11"/>
          <w:sz w:val="12"/>
          <w:szCs w:val="12"/>
        </w:rPr>
        <w:t>. A</w:t>
      </w:r>
      <w:r w:rsidRPr="001803E8">
        <w:rPr>
          <w:rFonts w:asciiTheme="minorHAnsi" w:hAnsiTheme="minorHAnsi" w:cstheme="minorHAnsi"/>
          <w:color w:val="222222"/>
          <w:spacing w:val="11"/>
        </w:rPr>
        <w:t xml:space="preserve"> </w:t>
      </w:r>
      <w:r w:rsidRPr="001803E8">
        <w:rPr>
          <w:rFonts w:asciiTheme="minorHAnsi" w:hAnsiTheme="minorHAnsi" w:cstheme="minorHAnsi"/>
          <w:color w:val="222222"/>
          <w:spacing w:val="11"/>
          <w:u w:val="single"/>
        </w:rPr>
        <w:t>popular</w:t>
      </w:r>
      <w:hyperlink r:id="rId107" w:history="1">
        <w:r w:rsidRPr="001803E8">
          <w:rPr>
            <w:rStyle w:val="Hyperlink"/>
            <w:rFonts w:asciiTheme="minorHAnsi" w:hAnsiTheme="minorHAnsi" w:cstheme="minorHAnsi"/>
            <w:color w:val="222222"/>
            <w:spacing w:val="11"/>
            <w:u w:val="single"/>
          </w:rPr>
          <w:t xml:space="preserve"> policy recommendation</w:t>
        </w:r>
      </w:hyperlink>
      <w:r w:rsidRPr="001803E8">
        <w:rPr>
          <w:rFonts w:asciiTheme="minorHAnsi" w:hAnsiTheme="minorHAnsi" w:cstheme="minorHAnsi"/>
          <w:color w:val="222222"/>
          <w:spacing w:val="11"/>
          <w:u w:val="single"/>
        </w:rPr>
        <w:t xml:space="preserve"> among experts is the establishment of public-private partnerships, and </w:t>
      </w:r>
      <w:proofErr w:type="spellStart"/>
      <w:r w:rsidRPr="001803E8">
        <w:rPr>
          <w:rFonts w:asciiTheme="minorHAnsi" w:hAnsiTheme="minorHAnsi" w:cstheme="minorHAnsi"/>
          <w:color w:val="222222"/>
          <w:spacing w:val="11"/>
          <w:u w:val="single"/>
        </w:rPr>
        <w:t>Astroscale</w:t>
      </w:r>
      <w:proofErr w:type="spellEnd"/>
      <w:r w:rsidRPr="001803E8">
        <w:rPr>
          <w:rFonts w:asciiTheme="minorHAnsi" w:hAnsiTheme="minorHAnsi" w:cstheme="minorHAnsi"/>
          <w:color w:val="222222"/>
          <w:spacing w:val="11"/>
          <w:u w:val="single"/>
        </w:rPr>
        <w:t xml:space="preserve"> has entered several such agreements including with</w:t>
      </w:r>
      <w:hyperlink r:id="rId108" w:history="1">
        <w:r w:rsidRPr="001803E8">
          <w:rPr>
            <w:rStyle w:val="Hyperlink"/>
            <w:rFonts w:asciiTheme="minorHAnsi" w:hAnsiTheme="minorHAnsi" w:cstheme="minorHAnsi"/>
            <w:color w:val="222222"/>
            <w:spacing w:val="11"/>
            <w:u w:val="single"/>
          </w:rPr>
          <w:t xml:space="preserve"> Japan</w:t>
        </w:r>
      </w:hyperlink>
      <w:r w:rsidRPr="001803E8">
        <w:rPr>
          <w:rFonts w:asciiTheme="minorHAnsi" w:hAnsiTheme="minorHAnsi" w:cstheme="minorHAnsi"/>
          <w:color w:val="222222"/>
          <w:spacing w:val="11"/>
          <w:u w:val="single"/>
        </w:rPr>
        <w:t xml:space="preserve"> and the</w:t>
      </w:r>
      <w:hyperlink r:id="rId109" w:history="1">
        <w:r w:rsidRPr="001803E8">
          <w:rPr>
            <w:rStyle w:val="Hyperlink"/>
            <w:rFonts w:asciiTheme="minorHAnsi" w:hAnsiTheme="minorHAnsi" w:cstheme="minorHAnsi"/>
            <w:color w:val="222222"/>
            <w:spacing w:val="11"/>
            <w:u w:val="single"/>
          </w:rPr>
          <w:t xml:space="preserve"> European Space Agency</w:t>
        </w:r>
      </w:hyperlink>
      <w:r w:rsidRPr="001803E8">
        <w:rPr>
          <w:rFonts w:asciiTheme="minorHAnsi" w:hAnsiTheme="minorHAnsi" w:cstheme="minorHAnsi"/>
          <w:color w:val="222222"/>
          <w:spacing w:val="11"/>
        </w:rPr>
        <w:t xml:space="preserve">. </w:t>
      </w:r>
    </w:p>
    <w:p w14:paraId="511BC6BF" w14:textId="77777777" w:rsidR="00B2173A" w:rsidRDefault="00B2173A" w:rsidP="00B2173A">
      <w:pPr>
        <w:rPr>
          <w:sz w:val="16"/>
        </w:rPr>
      </w:pPr>
    </w:p>
    <w:p w14:paraId="473A5331" w14:textId="77777777" w:rsidR="00634FFB" w:rsidRPr="002A1927" w:rsidRDefault="00634FFB" w:rsidP="00634FFB"/>
    <w:p w14:paraId="23965066" w14:textId="77777777" w:rsidR="00634FFB" w:rsidRDefault="00634FFB" w:rsidP="00634FFB">
      <w:pPr>
        <w:pStyle w:val="Heading3"/>
      </w:pPr>
      <w:r>
        <w:t xml:space="preserve">1NC Corporate Colonialism </w:t>
      </w:r>
    </w:p>
    <w:p w14:paraId="58972B7A" w14:textId="77777777" w:rsidR="00634FFB" w:rsidRPr="002A6085" w:rsidRDefault="00634FFB" w:rsidP="00634FFB"/>
    <w:p w14:paraId="3A6BB9AB" w14:textId="77777777" w:rsidR="00634FFB" w:rsidRDefault="00634FFB" w:rsidP="00634FFB">
      <w:pPr>
        <w:pStyle w:val="Heading4"/>
      </w:pPr>
      <w:r>
        <w:rPr>
          <w:shd w:val="clear" w:color="auto" w:fill="FFFFFF"/>
        </w:rPr>
        <w:t xml:space="preserve">1. No spillover- establishing a commons in space does not result in a commons on Earth. You don’t solve the reasons for cap on earth – can’t solve link chain </w:t>
      </w:r>
    </w:p>
    <w:p w14:paraId="51BEA080" w14:textId="77777777" w:rsidR="00634FFB" w:rsidRPr="005C7BCC" w:rsidRDefault="00634FFB" w:rsidP="00634FFB">
      <w:pPr>
        <w:pStyle w:val="Heading4"/>
        <w:rPr>
          <w:rFonts w:cs="Calibri"/>
        </w:rPr>
      </w:pPr>
      <w:r>
        <w:rPr>
          <w:rFonts w:cs="Calibri"/>
        </w:rPr>
        <w:t xml:space="preserve">2. Turn - </w:t>
      </w:r>
      <w:r w:rsidRPr="005C7BCC">
        <w:rPr>
          <w:rFonts w:cs="Calibri"/>
        </w:rPr>
        <w:t>Capitalism is self-correcting and sustainable---war and environmental destruction are not profitable and innovation solves their impacts</w:t>
      </w:r>
    </w:p>
    <w:p w14:paraId="19201E00" w14:textId="77777777" w:rsidR="00634FFB" w:rsidRPr="005C7BCC" w:rsidRDefault="00634FFB" w:rsidP="00634FFB">
      <w:pPr>
        <w:rPr>
          <w:rFonts w:eastAsia="Calibri"/>
        </w:rPr>
      </w:pPr>
      <w:proofErr w:type="spellStart"/>
      <w:r w:rsidRPr="005C7BCC">
        <w:rPr>
          <w:rStyle w:val="Style13ptBold"/>
        </w:rPr>
        <w:t>Kaletsky</w:t>
      </w:r>
      <w:proofErr w:type="spellEnd"/>
      <w:r w:rsidRPr="005C7BCC">
        <w:rPr>
          <w:rStyle w:val="Style13ptBold"/>
        </w:rPr>
        <w:t xml:space="preserve"> 11</w:t>
      </w:r>
      <w:r w:rsidRPr="005C7BCC">
        <w:t xml:space="preserve"> – (Anatole, editor</w:t>
      </w:r>
      <w:r w:rsidRPr="005C7BCC">
        <w:rPr>
          <w:rFonts w:eastAsia="Calibri"/>
        </w:rPr>
        <w:t xml:space="preserve">-at-large of </w:t>
      </w:r>
      <w:r w:rsidRPr="005C7BCC">
        <w:rPr>
          <w:rFonts w:eastAsia="Calibri"/>
          <w:i/>
        </w:rPr>
        <w:t>The Times</w:t>
      </w:r>
      <w:r w:rsidRPr="005C7BCC">
        <w:rPr>
          <w:rFonts w:eastAsia="Calibri"/>
        </w:rPr>
        <w:t xml:space="preserve"> of London, where he writes weekly columns on economics, politics, and international relations and on the governing board of the New York-based Institute for New Economic Theory (INET), a nonprofit created after the 2007-2009 crisis to promote and finance academic research in </w:t>
      </w:r>
      <w:r w:rsidRPr="005C7BCC">
        <w:t>economics, Capitalism 4.0: The Birth of a New Economy in the Aftermath of Crisis, p.</w:t>
      </w:r>
      <w:r w:rsidRPr="005C7BCC">
        <w:rPr>
          <w:rFonts w:eastAsia="Calibri"/>
        </w:rPr>
        <w:t xml:space="preserve"> 19-21 /DOA: 6/28/2018)//</w:t>
      </w:r>
      <w:proofErr w:type="spellStart"/>
      <w:r w:rsidRPr="005C7BCC">
        <w:rPr>
          <w:rFonts w:eastAsia="Calibri"/>
        </w:rPr>
        <w:t>JDi</w:t>
      </w:r>
      <w:proofErr w:type="spellEnd"/>
    </w:p>
    <w:p w14:paraId="002BB521" w14:textId="77777777" w:rsidR="00634FFB" w:rsidRPr="005C7BCC" w:rsidRDefault="00634FFB" w:rsidP="00634FFB">
      <w:pPr>
        <w:rPr>
          <w:rFonts w:eastAsia="Calibri"/>
          <w:sz w:val="16"/>
        </w:rPr>
      </w:pPr>
      <w:r w:rsidRPr="00340194">
        <w:rPr>
          <w:rStyle w:val="Emphasis"/>
          <w:highlight w:val="yellow"/>
        </w:rPr>
        <w:t xml:space="preserve">Democratic capitalism </w:t>
      </w:r>
      <w:r w:rsidRPr="00175046">
        <w:rPr>
          <w:rStyle w:val="Emphasis"/>
        </w:rPr>
        <w:t xml:space="preserve">is a system </w:t>
      </w:r>
      <w:r w:rsidRPr="00340194">
        <w:rPr>
          <w:rStyle w:val="Emphasis"/>
          <w:highlight w:val="yellow"/>
        </w:rPr>
        <w:t>built for survival</w:t>
      </w:r>
      <w:r w:rsidRPr="00A90EC1">
        <w:rPr>
          <w:rFonts w:eastAsia="Calibri"/>
          <w:u w:val="single"/>
        </w:rPr>
        <w:t xml:space="preserve">. It has adapted successfully to shocks of every kind, to upheavals in technology and economics, to political revolutions and world wars. </w:t>
      </w:r>
      <w:r w:rsidRPr="00340194">
        <w:rPr>
          <w:rFonts w:eastAsia="Calibri"/>
          <w:highlight w:val="yellow"/>
          <w:u w:val="single"/>
        </w:rPr>
        <w:t>Capitalism</w:t>
      </w:r>
      <w:r w:rsidRPr="005C7BCC">
        <w:rPr>
          <w:rFonts w:eastAsia="Calibri"/>
          <w:u w:val="single"/>
        </w:rPr>
        <w:t xml:space="preserve"> has been able to do this because,</w:t>
      </w:r>
      <w:r w:rsidRPr="005C7BCC">
        <w:rPr>
          <w:rFonts w:eastAsia="Calibri"/>
          <w:sz w:val="16"/>
        </w:rPr>
        <w:t xml:space="preserve"> unlike communism or socialism or feudalism</w:t>
      </w:r>
      <w:r w:rsidRPr="005C7BCC">
        <w:rPr>
          <w:rStyle w:val="Emphasis"/>
        </w:rPr>
        <w:t xml:space="preserve">, </w:t>
      </w:r>
      <w:r w:rsidRPr="00175046">
        <w:rPr>
          <w:rStyle w:val="Emphasis"/>
        </w:rPr>
        <w:t xml:space="preserve">it </w:t>
      </w:r>
      <w:r w:rsidRPr="00340194">
        <w:rPr>
          <w:rStyle w:val="Emphasis"/>
          <w:highlight w:val="yellow"/>
        </w:rPr>
        <w:t>has an inner dynamic akin to a living thing</w:t>
      </w:r>
      <w:r w:rsidRPr="00A90EC1">
        <w:rPr>
          <w:rStyle w:val="Emphasis"/>
        </w:rPr>
        <w:t xml:space="preserve">. It </w:t>
      </w:r>
      <w:r w:rsidRPr="00340194">
        <w:rPr>
          <w:rStyle w:val="Emphasis"/>
          <w:highlight w:val="yellow"/>
        </w:rPr>
        <w:t xml:space="preserve">can adapt </w:t>
      </w:r>
      <w:r w:rsidRPr="00A90EC1">
        <w:rPr>
          <w:rStyle w:val="Emphasis"/>
        </w:rPr>
        <w:t xml:space="preserve">and refine </w:t>
      </w:r>
      <w:r w:rsidRPr="00340194">
        <w:rPr>
          <w:rStyle w:val="Emphasis"/>
          <w:highlight w:val="yellow"/>
        </w:rPr>
        <w:t xml:space="preserve">itself </w:t>
      </w:r>
      <w:r w:rsidRPr="00A90EC1">
        <w:rPr>
          <w:rStyle w:val="Emphasis"/>
        </w:rPr>
        <w:t xml:space="preserve">in response </w:t>
      </w:r>
      <w:r w:rsidRPr="00340194">
        <w:rPr>
          <w:rStyle w:val="Emphasis"/>
          <w:highlight w:val="yellow"/>
        </w:rPr>
        <w:t>to the changing environment</w:t>
      </w:r>
      <w:r w:rsidRPr="00340194">
        <w:rPr>
          <w:rFonts w:eastAsia="Calibri"/>
          <w:highlight w:val="yellow"/>
          <w:u w:val="single"/>
        </w:rPr>
        <w:t>.</w:t>
      </w:r>
      <w:r w:rsidRPr="005C7BCC">
        <w:rPr>
          <w:rFonts w:eastAsia="Calibri"/>
          <w:u w:val="single"/>
        </w:rPr>
        <w:t xml:space="preserve"> And it will evolve into a new species of the same capitalist genus if that is what it takes to survive. I</w:t>
      </w:r>
      <w:r w:rsidRPr="005C7BCC">
        <w:rPr>
          <w:rFonts w:eastAsia="Calibri"/>
          <w:sz w:val="16"/>
        </w:rPr>
        <w:t xml:space="preserve">n the panic of 2008—09, many politicians, businesses, and pundits forgot about the astonishing adaptability of the capitalist system. Predictions of global collapse were based on static views of the world that extrapolated a few months of admittedly terrifying financial chaos into the indefinite </w:t>
      </w:r>
      <w:r w:rsidRPr="002A75F2">
        <w:rPr>
          <w:rFonts w:eastAsia="Calibri"/>
          <w:sz w:val="16"/>
        </w:rPr>
        <w:t xml:space="preserve">future. </w:t>
      </w:r>
      <w:r w:rsidRPr="002A75F2">
        <w:rPr>
          <w:rFonts w:eastAsia="Calibri"/>
          <w:u w:val="single"/>
        </w:rPr>
        <w:t xml:space="preserve">The </w:t>
      </w:r>
      <w:r w:rsidRPr="00340194">
        <w:rPr>
          <w:rFonts w:eastAsia="Calibri"/>
          <w:highlight w:val="yellow"/>
          <w:u w:val="single"/>
        </w:rPr>
        <w:t xml:space="preserve">self-correcting mechanisms </w:t>
      </w:r>
      <w:r w:rsidRPr="002A75F2">
        <w:rPr>
          <w:rFonts w:eastAsia="Calibri"/>
          <w:u w:val="single"/>
        </w:rPr>
        <w:t xml:space="preserve">that market economies and democratic societies </w:t>
      </w:r>
      <w:r w:rsidRPr="00340194">
        <w:rPr>
          <w:rFonts w:eastAsia="Calibri"/>
          <w:highlight w:val="yellow"/>
          <w:u w:val="single"/>
        </w:rPr>
        <w:t>have evolved over several centuries</w:t>
      </w:r>
      <w:r w:rsidRPr="005C7BCC">
        <w:rPr>
          <w:rFonts w:eastAsia="Calibri"/>
          <w:u w:val="single"/>
        </w:rPr>
        <w:t xml:space="preserve"> were either forgotten or assumed defunct. The language of biology has been applied to politics and economics, but rarely to the way they interact. </w:t>
      </w:r>
      <w:r w:rsidRPr="005C7BCC">
        <w:rPr>
          <w:rStyle w:val="Emphasis"/>
        </w:rPr>
        <w:t xml:space="preserve">Democratic capitalism’s equivalent of the biological survival </w:t>
      </w:r>
      <w:r w:rsidRPr="00575B66">
        <w:rPr>
          <w:rStyle w:val="Emphasis"/>
        </w:rPr>
        <w:t>instinct is</w:t>
      </w:r>
      <w:r w:rsidRPr="00175046">
        <w:rPr>
          <w:rStyle w:val="Emphasis"/>
        </w:rPr>
        <w:t xml:space="preserve"> a </w:t>
      </w:r>
      <w:r w:rsidRPr="00340194">
        <w:rPr>
          <w:rStyle w:val="Emphasis"/>
          <w:highlight w:val="yellow"/>
        </w:rPr>
        <w:t>built-in capacity for solving social problems and meeting material needs.</w:t>
      </w:r>
      <w:r w:rsidRPr="005C7BCC">
        <w:rPr>
          <w:rStyle w:val="Emphasis"/>
        </w:rPr>
        <w:t xml:space="preserve"> </w:t>
      </w:r>
    </w:p>
    <w:p w14:paraId="27D05F46" w14:textId="77777777" w:rsidR="00634FFB" w:rsidRDefault="00634FFB" w:rsidP="00634FFB"/>
    <w:p w14:paraId="7FE3C151" w14:textId="77777777" w:rsidR="00634FFB" w:rsidRDefault="00634FFB" w:rsidP="00634FFB">
      <w:pPr>
        <w:pStyle w:val="Heading4"/>
      </w:pPr>
      <w:r>
        <w:t xml:space="preserve">3. Turn - Asteroid mining causes </w:t>
      </w:r>
      <w:r w:rsidRPr="00F87869">
        <w:rPr>
          <w:u w:val="single"/>
        </w:rPr>
        <w:t>resource abundance</w:t>
      </w:r>
      <w:r>
        <w:t xml:space="preserve"> that solves the </w:t>
      </w:r>
      <w:r w:rsidRPr="00F87869">
        <w:rPr>
          <w:u w:val="single"/>
        </w:rPr>
        <w:t>transition</w:t>
      </w:r>
      <w:r>
        <w:t xml:space="preserve"> to a </w:t>
      </w:r>
      <w:r w:rsidRPr="00F87869">
        <w:rPr>
          <w:u w:val="single"/>
        </w:rPr>
        <w:t>post-scarcity</w:t>
      </w:r>
      <w:r>
        <w:t xml:space="preserve"> economy – and makes currency </w:t>
      </w:r>
      <w:r w:rsidRPr="00F87869">
        <w:rPr>
          <w:u w:val="single"/>
        </w:rPr>
        <w:t>worthless</w:t>
      </w:r>
    </w:p>
    <w:p w14:paraId="5F7C3430" w14:textId="77777777" w:rsidR="00634FFB" w:rsidRDefault="00634FFB" w:rsidP="00634FFB">
      <w:r w:rsidRPr="00AF4426">
        <w:rPr>
          <w:rStyle w:val="Style13ptBold"/>
        </w:rPr>
        <w:t>Williams 20</w:t>
      </w:r>
      <w:r>
        <w:t xml:space="preserve"> Matthew S Williams is an author, a writer for Universe Today, and the curator of their Guide to Space section. His works include sci-fi/mystery The </w:t>
      </w:r>
      <w:proofErr w:type="spellStart"/>
      <w:r>
        <w:t>Cronian</w:t>
      </w:r>
      <w:proofErr w:type="spellEnd"/>
      <w:r>
        <w:t xml:space="preserve"> Incident and his articles have been featured in Phys.org, </w:t>
      </w:r>
      <w:proofErr w:type="spellStart"/>
      <w:r>
        <w:t>HeroX</w:t>
      </w:r>
      <w:proofErr w:type="spellEnd"/>
      <w:r>
        <w:t xml:space="preserve">, Popular Mechanics, Business Insider, Gizmodo, and IO9, </w:t>
      </w:r>
      <w:proofErr w:type="spellStart"/>
      <w:r>
        <w:t>ScienceAlert</w:t>
      </w:r>
      <w:proofErr w:type="spellEnd"/>
      <w:r>
        <w:t xml:space="preserve">, </w:t>
      </w:r>
      <w:proofErr w:type="spellStart"/>
      <w:r>
        <w:t>Knowridge</w:t>
      </w:r>
      <w:proofErr w:type="spellEnd"/>
      <w:r>
        <w:t xml:space="preserve"> Science Report, and Real Clear Science, with topics ranging from astronomy and Earth sciences to technological innovation and environmental issues. “Asteroid Mining to Shape the Future of Our Wealth” Nov 06, 2020. [Quality Control] </w:t>
      </w:r>
    </w:p>
    <w:p w14:paraId="3AEB07B4" w14:textId="77777777" w:rsidR="00634FFB" w:rsidRPr="00B37A10" w:rsidRDefault="00634FFB" w:rsidP="00634FFB"/>
    <w:p w14:paraId="65935E4D" w14:textId="77777777" w:rsidR="00634FFB" w:rsidRPr="00F87869" w:rsidRDefault="00634FFB" w:rsidP="00634FFB">
      <w:pPr>
        <w:rPr>
          <w:rStyle w:val="Emphasis"/>
        </w:rPr>
      </w:pPr>
      <w:r w:rsidRPr="00F87869">
        <w:rPr>
          <w:rStyle w:val="StyleUnderline"/>
        </w:rPr>
        <w:t>These recommendations address another important issue</w:t>
      </w:r>
      <w:r>
        <w:t xml:space="preserve">, </w:t>
      </w:r>
      <w:r w:rsidRPr="00F87869">
        <w:rPr>
          <w:rStyle w:val="StyleUnderline"/>
        </w:rPr>
        <w:t xml:space="preserve">which is the impact that </w:t>
      </w:r>
      <w:r w:rsidRPr="00340194">
        <w:rPr>
          <w:rStyle w:val="StyleUnderline"/>
          <w:highlight w:val="yellow"/>
        </w:rPr>
        <w:t>the influx of</w:t>
      </w:r>
      <w:r w:rsidRPr="00F87869">
        <w:rPr>
          <w:rStyle w:val="StyleUnderline"/>
        </w:rPr>
        <w:t xml:space="preserve"> all these </w:t>
      </w:r>
      <w:r w:rsidRPr="00340194">
        <w:rPr>
          <w:rStyle w:val="StyleUnderline"/>
          <w:highlight w:val="yellow"/>
        </w:rPr>
        <w:t>resources</w:t>
      </w:r>
      <w:r w:rsidRPr="00F87869">
        <w:rPr>
          <w:rStyle w:val="StyleUnderline"/>
        </w:rPr>
        <w:t xml:space="preserve"> would have on Earth's economy</w:t>
      </w:r>
      <w:r>
        <w:t xml:space="preserve">. </w:t>
      </w:r>
      <w:r w:rsidRPr="00340194">
        <w:rPr>
          <w:rStyle w:val="StyleUnderline"/>
          <w:highlight w:val="yellow"/>
        </w:rPr>
        <w:t>By tapping resources that are far more abundant</w:t>
      </w:r>
      <w:r w:rsidRPr="00F87869">
        <w:rPr>
          <w:rStyle w:val="StyleUnderline"/>
        </w:rPr>
        <w:t xml:space="preserve"> </w:t>
      </w:r>
      <w:r w:rsidRPr="00340194">
        <w:rPr>
          <w:rStyle w:val="StyleUnderline"/>
          <w:highlight w:val="yellow"/>
        </w:rPr>
        <w:t>than</w:t>
      </w:r>
      <w:r w:rsidRPr="00F87869">
        <w:rPr>
          <w:rStyle w:val="StyleUnderline"/>
        </w:rPr>
        <w:t xml:space="preserve"> what exists at </w:t>
      </w:r>
      <w:r w:rsidRPr="00340194">
        <w:rPr>
          <w:rStyle w:val="StyleUnderline"/>
          <w:highlight w:val="yellow"/>
        </w:rPr>
        <w:t>home</w:t>
      </w:r>
      <w:r w:rsidRPr="00F87869">
        <w:rPr>
          <w:rStyle w:val="StyleUnderline"/>
        </w:rPr>
        <w:t xml:space="preserve">, </w:t>
      </w:r>
      <w:r w:rsidRPr="00340194">
        <w:rPr>
          <w:rStyle w:val="Emphasis"/>
          <w:highlight w:val="yellow"/>
        </w:rPr>
        <w:t>humanity will be able to transcend its current economic models.</w:t>
      </w:r>
    </w:p>
    <w:p w14:paraId="6195AEF9" w14:textId="77777777" w:rsidR="00634FFB" w:rsidRPr="00F87869" w:rsidRDefault="00634FFB" w:rsidP="00634FFB">
      <w:pPr>
        <w:rPr>
          <w:rStyle w:val="Emphasis"/>
        </w:rPr>
      </w:pPr>
      <w:r w:rsidRPr="00340194">
        <w:rPr>
          <w:rStyle w:val="StyleUnderline"/>
          <w:highlight w:val="yellow"/>
        </w:rPr>
        <w:t>For as long as human</w:t>
      </w:r>
      <w:r w:rsidRPr="00F87869">
        <w:rPr>
          <w:rStyle w:val="StyleUnderline"/>
        </w:rPr>
        <w:t xml:space="preserve"> beings </w:t>
      </w:r>
      <w:r w:rsidRPr="00340194">
        <w:rPr>
          <w:rStyle w:val="StyleUnderline"/>
          <w:highlight w:val="yellow"/>
        </w:rPr>
        <w:t>have conducted trade</w:t>
      </w:r>
      <w:r w:rsidRPr="00F87869">
        <w:rPr>
          <w:rStyle w:val="StyleUnderline"/>
        </w:rPr>
        <w:t xml:space="preserve"> and businesses</w:t>
      </w:r>
      <w:r w:rsidRPr="00F87869">
        <w:rPr>
          <w:sz w:val="16"/>
        </w:rPr>
        <w:t xml:space="preserve">, </w:t>
      </w:r>
      <w:r w:rsidRPr="00340194">
        <w:rPr>
          <w:rStyle w:val="StyleUnderline"/>
          <w:highlight w:val="yellow"/>
        </w:rPr>
        <w:t>scarcity has been a crucial element</w:t>
      </w:r>
      <w:r w:rsidRPr="00F87869">
        <w:rPr>
          <w:rStyle w:val="Emphasis"/>
        </w:rPr>
        <w:t xml:space="preserve">. By </w:t>
      </w:r>
      <w:r w:rsidRPr="00340194">
        <w:rPr>
          <w:rStyle w:val="Emphasis"/>
          <w:highlight w:val="yellow"/>
        </w:rPr>
        <w:t xml:space="preserve">having abundant </w:t>
      </w:r>
      <w:r w:rsidRPr="00175046">
        <w:rPr>
          <w:rStyle w:val="Emphasis"/>
        </w:rPr>
        <w:t xml:space="preserve">sources of necessary resources, humanity </w:t>
      </w:r>
      <w:r w:rsidRPr="00340194">
        <w:rPr>
          <w:rStyle w:val="Emphasis"/>
          <w:highlight w:val="yellow"/>
        </w:rPr>
        <w:t>could effectively become</w:t>
      </w:r>
      <w:r w:rsidRPr="00175046">
        <w:rPr>
          <w:rStyle w:val="Emphasis"/>
        </w:rPr>
        <w:t xml:space="preserve"> a </w:t>
      </w:r>
      <w:r w:rsidRPr="00340194">
        <w:rPr>
          <w:rStyle w:val="Emphasis"/>
          <w:highlight w:val="yellow"/>
        </w:rPr>
        <w:t>post-scarcity species</w:t>
      </w:r>
      <w:r w:rsidRPr="00F87869">
        <w:rPr>
          <w:sz w:val="16"/>
        </w:rPr>
        <w:t xml:space="preserve">. At the same time, if supply should suddenly exceed demand, </w:t>
      </w:r>
      <w:r w:rsidRPr="00F87869">
        <w:rPr>
          <w:rStyle w:val="StyleUnderline"/>
        </w:rPr>
        <w:t xml:space="preserve">then </w:t>
      </w:r>
      <w:r w:rsidRPr="00175046">
        <w:rPr>
          <w:rStyle w:val="StyleUnderline"/>
        </w:rPr>
        <w:t xml:space="preserve">the </w:t>
      </w:r>
      <w:r w:rsidRPr="00340194">
        <w:rPr>
          <w:rStyle w:val="StyleUnderline"/>
          <w:highlight w:val="yellow"/>
        </w:rPr>
        <w:t>value of</w:t>
      </w:r>
      <w:r w:rsidRPr="00F87869">
        <w:rPr>
          <w:rStyle w:val="StyleUnderline"/>
        </w:rPr>
        <w:t xml:space="preserve"> these </w:t>
      </w:r>
      <w:r w:rsidRPr="00340194">
        <w:rPr>
          <w:rStyle w:val="StyleUnderline"/>
          <w:highlight w:val="yellow"/>
        </w:rPr>
        <w:t>resources</w:t>
      </w:r>
      <w:r w:rsidRPr="00F87869">
        <w:rPr>
          <w:rStyle w:val="StyleUnderline"/>
        </w:rPr>
        <w:t xml:space="preserve"> </w:t>
      </w:r>
      <w:r w:rsidRPr="00340194">
        <w:rPr>
          <w:rStyle w:val="StyleUnderline"/>
          <w:highlight w:val="yellow"/>
        </w:rPr>
        <w:t>will drop considerably</w:t>
      </w:r>
      <w:r w:rsidRPr="00175046">
        <w:rPr>
          <w:rStyle w:val="StyleUnderline"/>
        </w:rPr>
        <w:t xml:space="preserve">, and </w:t>
      </w:r>
      <w:r w:rsidRPr="00175046">
        <w:rPr>
          <w:rStyle w:val="Emphasis"/>
        </w:rPr>
        <w:t xml:space="preserve">all </w:t>
      </w:r>
      <w:r w:rsidRPr="00340194">
        <w:rPr>
          <w:rStyle w:val="Emphasis"/>
          <w:highlight w:val="yellow"/>
        </w:rPr>
        <w:t>the wealth that is measured using them will also suffer.</w:t>
      </w:r>
      <w:r w:rsidRPr="00F87869">
        <w:rPr>
          <w:rStyle w:val="Emphasis"/>
        </w:rPr>
        <w:t xml:space="preserve"> </w:t>
      </w:r>
    </w:p>
    <w:p w14:paraId="46668217" w14:textId="77777777" w:rsidR="00634FFB" w:rsidRDefault="00634FFB" w:rsidP="00634FFB">
      <w:pPr>
        <w:rPr>
          <w:rStyle w:val="StyleUnderline"/>
        </w:rPr>
      </w:pPr>
      <w:r w:rsidRPr="00F87869">
        <w:rPr>
          <w:sz w:val="16"/>
        </w:rPr>
        <w:t xml:space="preserve">As such, </w:t>
      </w:r>
      <w:r w:rsidRPr="00F87869">
        <w:rPr>
          <w:rStyle w:val="StyleUnderline"/>
        </w:rPr>
        <w:t xml:space="preserve">it is much more likely that </w:t>
      </w:r>
      <w:r w:rsidRPr="00340194">
        <w:rPr>
          <w:rStyle w:val="StyleUnderline"/>
          <w:highlight w:val="yellow"/>
        </w:rPr>
        <w:t>asteroid</w:t>
      </w:r>
      <w:r w:rsidRPr="00340194">
        <w:rPr>
          <w:sz w:val="16"/>
          <w:highlight w:val="yellow"/>
        </w:rPr>
        <w:t xml:space="preserve"> </w:t>
      </w:r>
      <w:r w:rsidRPr="00340194">
        <w:rPr>
          <w:rStyle w:val="StyleUnderline"/>
          <w:highlight w:val="yellow"/>
        </w:rPr>
        <w:t>mining</w:t>
      </w:r>
      <w:r w:rsidRPr="00340194">
        <w:rPr>
          <w:sz w:val="16"/>
          <w:highlight w:val="yellow"/>
        </w:rPr>
        <w:t xml:space="preserve"> -</w:t>
      </w:r>
      <w:r w:rsidRPr="00F87869">
        <w:rPr>
          <w:sz w:val="16"/>
        </w:rPr>
        <w:t xml:space="preserve"> rather than being a savior to Earth's economy - </w:t>
      </w:r>
      <w:r w:rsidRPr="00F87869">
        <w:rPr>
          <w:rStyle w:val="StyleUnderline"/>
        </w:rPr>
        <w:t xml:space="preserve">will be one of the means through which humanity expands into space. </w:t>
      </w:r>
      <w:r w:rsidRPr="00340194">
        <w:rPr>
          <w:rStyle w:val="Emphasis"/>
          <w:highlight w:val="yellow"/>
        </w:rPr>
        <w:t>Saving planet Earth could very well happen as a result</w:t>
      </w:r>
      <w:r w:rsidRPr="00F87869">
        <w:rPr>
          <w:rStyle w:val="Emphasis"/>
        </w:rPr>
        <w:t>,</w:t>
      </w:r>
      <w:r w:rsidRPr="00F87869">
        <w:rPr>
          <w:rStyle w:val="StyleUnderline"/>
        </w:rPr>
        <w:t xml:space="preserve"> but only in the long run. </w:t>
      </w:r>
    </w:p>
    <w:p w14:paraId="65997AF4" w14:textId="77777777" w:rsidR="00634FFB" w:rsidRDefault="00634FFB" w:rsidP="00634FFB">
      <w:pPr>
        <w:rPr>
          <w:rStyle w:val="StyleUnderline"/>
        </w:rPr>
      </w:pPr>
    </w:p>
    <w:p w14:paraId="4C0ED13C" w14:textId="77777777" w:rsidR="00634FFB" w:rsidRPr="002A75F2" w:rsidRDefault="00634FFB" w:rsidP="00634FFB"/>
    <w:p w14:paraId="6F7DC888" w14:textId="77777777" w:rsidR="00634FFB" w:rsidRPr="00F87869" w:rsidRDefault="00634FFB" w:rsidP="00634FFB">
      <w:pPr>
        <w:pStyle w:val="Heading4"/>
        <w:rPr>
          <w:u w:val="single"/>
        </w:rPr>
      </w:pPr>
      <w:r>
        <w:t xml:space="preserve">4. Space’s lack of </w:t>
      </w:r>
      <w:r w:rsidRPr="00F87869">
        <w:rPr>
          <w:u w:val="single"/>
        </w:rPr>
        <w:t>inhabitants</w:t>
      </w:r>
      <w:r>
        <w:t xml:space="preserve"> and </w:t>
      </w:r>
      <w:r w:rsidRPr="00F87869">
        <w:rPr>
          <w:u w:val="single"/>
        </w:rPr>
        <w:t>ecological problems</w:t>
      </w:r>
      <w:r>
        <w:t xml:space="preserve"> solves the vast majority of their criticism – but it </w:t>
      </w:r>
      <w:r w:rsidRPr="00F87869">
        <w:rPr>
          <w:u w:val="single"/>
        </w:rPr>
        <w:t>segregates</w:t>
      </w:r>
      <w:r>
        <w:t xml:space="preserve"> the capitalists </w:t>
      </w:r>
      <w:r w:rsidRPr="00F87869">
        <w:rPr>
          <w:u w:val="single"/>
        </w:rPr>
        <w:t>from ruining Earth</w:t>
      </w:r>
      <w:r>
        <w:t xml:space="preserve"> and generates enough </w:t>
      </w:r>
      <w:r w:rsidRPr="00F87869">
        <w:rPr>
          <w:u w:val="single"/>
        </w:rPr>
        <w:t>resources</w:t>
      </w:r>
      <w:r>
        <w:t xml:space="preserve"> to make the planet’s surface into a </w:t>
      </w:r>
      <w:r w:rsidRPr="00F87869">
        <w:rPr>
          <w:u w:val="single"/>
        </w:rPr>
        <w:t xml:space="preserve">Communist utopia </w:t>
      </w:r>
    </w:p>
    <w:p w14:paraId="4782EC29" w14:textId="77777777" w:rsidR="00634FFB" w:rsidRDefault="00634FFB" w:rsidP="00634FFB">
      <w:r w:rsidRPr="005B1513">
        <w:rPr>
          <w:rStyle w:val="Style13ptBold"/>
        </w:rPr>
        <w:t>Taylor 19</w:t>
      </w:r>
      <w: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Oxford and the Columbia University Graduate School of Journalism. "How asteroid mining will save the Earth — and mint trillionaires." Mashable, 2019, mashable.com/feature/asteroid-mining-space-economy. [Quality Control] </w:t>
      </w:r>
    </w:p>
    <w:p w14:paraId="04AACA53" w14:textId="77777777" w:rsidR="00634FFB" w:rsidRPr="005B1513" w:rsidRDefault="00634FFB" w:rsidP="00634FFB"/>
    <w:p w14:paraId="27207512" w14:textId="77777777" w:rsidR="00634FFB" w:rsidRPr="00F87869" w:rsidRDefault="00634FFB" w:rsidP="00634FFB">
      <w:pPr>
        <w:rPr>
          <w:u w:val="single"/>
        </w:rPr>
      </w:pPr>
      <w:r>
        <w:t xml:space="preserve">All in all, </w:t>
      </w:r>
      <w:r w:rsidRPr="00F87869">
        <w:rPr>
          <w:rStyle w:val="StyleUnderline"/>
        </w:rPr>
        <w:t>it’s starting to sound a damn sight more beneficial to the human race than the internet economy is.</w:t>
      </w:r>
      <w:r>
        <w:t xml:space="preserve"> </w:t>
      </w:r>
      <w:r w:rsidRPr="00F87869">
        <w:rPr>
          <w:rStyle w:val="Emphasis"/>
        </w:rPr>
        <w:t>Not a moment too soon</w:t>
      </w:r>
      <w:r>
        <w:t xml:space="preserve">. I’ve written encouragingly about </w:t>
      </w:r>
      <w:r w:rsidRPr="00340194">
        <w:rPr>
          <w:rStyle w:val="StyleUnderline"/>
          <w:highlight w:val="yellow"/>
        </w:rPr>
        <w:t>asteroid mining</w:t>
      </w:r>
      <w:r w:rsidRPr="00F87869">
        <w:rPr>
          <w:rStyle w:val="StyleUnderline"/>
        </w:rPr>
        <w:t xml:space="preserve"> several times before,</w:t>
      </w:r>
      <w:r>
        <w:t xml:space="preserve"> each time touting the massive potential wealth that seems likely to be made. </w:t>
      </w:r>
      <w:r w:rsidRPr="00F87869">
        <w:rPr>
          <w:rStyle w:val="StyleUnderline"/>
        </w:rPr>
        <w:t xml:space="preserve">And </w:t>
      </w:r>
      <w:r w:rsidRPr="00340194">
        <w:rPr>
          <w:rStyle w:val="StyleUnderline"/>
          <w:highlight w:val="yellow"/>
        </w:rPr>
        <w:t>each time there’s been a sense of disquiet</w:t>
      </w:r>
      <w:r w:rsidRPr="00F87869">
        <w:rPr>
          <w:rStyle w:val="StyleUnderline"/>
        </w:rPr>
        <w:t xml:space="preserve"> among my readers, </w:t>
      </w:r>
      <w:r w:rsidRPr="00340194">
        <w:rPr>
          <w:rStyle w:val="StyleUnderline"/>
          <w:highlight w:val="yellow"/>
        </w:rPr>
        <w:t>a sense</w:t>
      </w:r>
      <w:r w:rsidRPr="00F87869">
        <w:rPr>
          <w:rStyle w:val="StyleUnderline"/>
        </w:rPr>
        <w:t xml:space="preserve"> that </w:t>
      </w:r>
      <w:r w:rsidRPr="00340194">
        <w:rPr>
          <w:rStyle w:val="StyleUnderline"/>
          <w:highlight w:val="yellow"/>
        </w:rPr>
        <w:t>we’re</w:t>
      </w:r>
      <w:r w:rsidRPr="00F87869">
        <w:rPr>
          <w:rStyle w:val="StyleUnderline"/>
        </w:rPr>
        <w:t xml:space="preserve"> </w:t>
      </w:r>
      <w:r w:rsidRPr="00340194">
        <w:rPr>
          <w:rStyle w:val="StyleUnderline"/>
          <w:highlight w:val="yellow"/>
        </w:rPr>
        <w:t>taking</w:t>
      </w:r>
      <w:r w:rsidRPr="00F87869">
        <w:rPr>
          <w:rStyle w:val="StyleUnderline"/>
        </w:rPr>
        <w:t xml:space="preserve"> </w:t>
      </w:r>
      <w:r w:rsidRPr="00340194">
        <w:rPr>
          <w:rStyle w:val="StyleUnderline"/>
          <w:highlight w:val="yellow"/>
        </w:rPr>
        <w:t>our</w:t>
      </w:r>
      <w:r w:rsidRPr="00F87869">
        <w:rPr>
          <w:rStyle w:val="StyleUnderline"/>
        </w:rPr>
        <w:t xml:space="preserve"> rapacious </w:t>
      </w:r>
      <w:r w:rsidRPr="00340194">
        <w:rPr>
          <w:rStyle w:val="StyleUnderline"/>
          <w:highlight w:val="yellow"/>
        </w:rPr>
        <w:t>capitalist ways</w:t>
      </w:r>
      <w:r w:rsidRPr="00F87869">
        <w:rPr>
          <w:rStyle w:val="StyleUnderline"/>
        </w:rPr>
        <w:t xml:space="preserve"> </w:t>
      </w:r>
      <w:r w:rsidRPr="00340194">
        <w:rPr>
          <w:rStyle w:val="StyleUnderline"/>
          <w:highlight w:val="yellow"/>
        </w:rPr>
        <w:t>and exploiting space</w:t>
      </w:r>
      <w:r w:rsidRPr="00F87869">
        <w:rPr>
          <w:rStyle w:val="StyleUnderline"/>
        </w:rPr>
        <w:t>.</w:t>
      </w:r>
    </w:p>
    <w:p w14:paraId="2337FFBE" w14:textId="77777777" w:rsidR="00634FFB" w:rsidRPr="00F87869" w:rsidRDefault="00634FFB" w:rsidP="00634FFB">
      <w:pPr>
        <w:rPr>
          <w:b/>
          <w:iCs/>
          <w:u w:val="single"/>
        </w:rPr>
      </w:pPr>
      <w:r>
        <w:t xml:space="preserve">Whereas the truth is, </w:t>
      </w:r>
      <w:r w:rsidRPr="00340194">
        <w:rPr>
          <w:rStyle w:val="StyleUnderline"/>
          <w:highlight w:val="yellow"/>
        </w:rPr>
        <w:t>this is exactly the version of capitalism</w:t>
      </w:r>
      <w:r w:rsidRPr="00F87869">
        <w:rPr>
          <w:rStyle w:val="StyleUnderline"/>
        </w:rPr>
        <w:t xml:space="preserve"> </w:t>
      </w:r>
      <w:r w:rsidRPr="00340194">
        <w:rPr>
          <w:rStyle w:val="StyleUnderline"/>
          <w:highlight w:val="yellow"/>
        </w:rPr>
        <w:t>humanity has needed</w:t>
      </w:r>
      <w:r w:rsidRPr="00F87869">
        <w:rPr>
          <w:rStyle w:val="StyleUnderline"/>
        </w:rPr>
        <w:t xml:space="preserve"> all along</w:t>
      </w:r>
      <w:r>
        <w:t xml:space="preserve">: </w:t>
      </w:r>
      <w:r w:rsidRPr="00340194">
        <w:rPr>
          <w:rStyle w:val="StyleUnderline"/>
          <w:highlight w:val="yellow"/>
        </w:rPr>
        <w:t xml:space="preserve">the kind where there is </w:t>
      </w:r>
      <w:r w:rsidRPr="00340194">
        <w:rPr>
          <w:rStyle w:val="Emphasis"/>
          <w:highlight w:val="yellow"/>
        </w:rPr>
        <w:t>no ecosystem to destroy</w:t>
      </w:r>
      <w:r w:rsidRPr="00340194">
        <w:rPr>
          <w:rStyle w:val="StyleUnderline"/>
          <w:highlight w:val="yellow"/>
        </w:rPr>
        <w:t xml:space="preserve">, </w:t>
      </w:r>
      <w:r w:rsidRPr="00340194">
        <w:rPr>
          <w:rStyle w:val="Emphasis"/>
          <w:highlight w:val="yellow"/>
        </w:rPr>
        <w:t>no marginalized group to make miserable</w:t>
      </w:r>
      <w:r w:rsidRPr="00340194">
        <w:rPr>
          <w:rStyle w:val="StyleUnderline"/>
          <w:highlight w:val="yellow"/>
        </w:rPr>
        <w:t xml:space="preserve">. A safe, </w:t>
      </w:r>
      <w:r w:rsidRPr="00340194">
        <w:rPr>
          <w:rStyle w:val="Emphasis"/>
          <w:highlight w:val="yellow"/>
        </w:rPr>
        <w:t>dead space</w:t>
      </w:r>
      <w:r w:rsidRPr="00F87869">
        <w:rPr>
          <w:rStyle w:val="StyleUnderline"/>
        </w:rPr>
        <w:t xml:space="preserve"> </w:t>
      </w:r>
      <w:r w:rsidRPr="00340194">
        <w:rPr>
          <w:rStyle w:val="StyleUnderline"/>
          <w:highlight w:val="yellow"/>
        </w:rPr>
        <w:t>where capitalism’s</w:t>
      </w:r>
      <w:r w:rsidRPr="00F87869">
        <w:rPr>
          <w:rStyle w:val="StyleUnderline"/>
        </w:rPr>
        <w:t xml:space="preserve"> most enthusiastic </w:t>
      </w:r>
      <w:r w:rsidRPr="00340194">
        <w:rPr>
          <w:rStyle w:val="StyleUnderline"/>
          <w:highlight w:val="yellow"/>
        </w:rPr>
        <w:t>pioneers</w:t>
      </w:r>
      <w:r w:rsidRPr="00F87869">
        <w:rPr>
          <w:rStyle w:val="StyleUnderline"/>
        </w:rPr>
        <w:t xml:space="preserve"> </w:t>
      </w:r>
      <w:r w:rsidRPr="00340194">
        <w:rPr>
          <w:rStyle w:val="StyleUnderline"/>
          <w:highlight w:val="yellow"/>
        </w:rPr>
        <w:t>can go nuts</w:t>
      </w:r>
      <w:r w:rsidRPr="00F87869">
        <w:rPr>
          <w:rStyle w:val="StyleUnderline"/>
        </w:rPr>
        <w:t xml:space="preserve"> to their hearts’ content, </w:t>
      </w:r>
      <w:r w:rsidRPr="00340194">
        <w:rPr>
          <w:rStyle w:val="Emphasis"/>
          <w:highlight w:val="yellow"/>
        </w:rPr>
        <w:t>so long as they clean up their</w:t>
      </w:r>
      <w:r w:rsidRPr="00F87869">
        <w:rPr>
          <w:rStyle w:val="Emphasis"/>
        </w:rPr>
        <w:t xml:space="preserve"> space </w:t>
      </w:r>
      <w:r w:rsidRPr="00340194">
        <w:rPr>
          <w:rStyle w:val="Emphasis"/>
          <w:highlight w:val="yellow"/>
        </w:rPr>
        <w:t>junk</w:t>
      </w:r>
      <w:r w:rsidRPr="00F87869">
        <w:rPr>
          <w:rStyle w:val="Emphasis"/>
        </w:rPr>
        <w:t xml:space="preserve">. </w:t>
      </w:r>
    </w:p>
    <w:p w14:paraId="365AEB73" w14:textId="77777777" w:rsidR="00634FFB" w:rsidRDefault="00634FFB" w:rsidP="00634FFB">
      <w:r>
        <w:t>(Space junk is a real problem in orbital space because it has thousands of vulnerable satellites clustered closely together around our little blue rock. The vast emptiness of cislunar space, not so much.)</w:t>
      </w:r>
    </w:p>
    <w:p w14:paraId="590762EF" w14:textId="77777777" w:rsidR="00634FFB" w:rsidRDefault="00634FFB" w:rsidP="00634FFB">
      <w:pPr>
        <w:rPr>
          <w:rStyle w:val="Emphasis"/>
        </w:rPr>
      </w:pPr>
      <w:r w:rsidRPr="00F87869">
        <w:rPr>
          <w:rStyle w:val="StyleUnderline"/>
        </w:rPr>
        <w:t xml:space="preserve">And </w:t>
      </w:r>
      <w:r w:rsidRPr="00340194">
        <w:rPr>
          <w:rStyle w:val="StyleUnderline"/>
          <w:highlight w:val="yellow"/>
        </w:rPr>
        <w:t>because they’re up there making</w:t>
      </w:r>
      <w:r w:rsidRPr="00F87869">
        <w:rPr>
          <w:rStyle w:val="StyleUnderline"/>
        </w:rPr>
        <w:t xml:space="preserve"> all the </w:t>
      </w:r>
      <w:r w:rsidRPr="00340194">
        <w:rPr>
          <w:rStyle w:val="StyleUnderline"/>
          <w:highlight w:val="yellow"/>
        </w:rPr>
        <w:t>wealth</w:t>
      </w:r>
      <w:r w:rsidRPr="00F87869">
        <w:rPr>
          <w:rStyle w:val="StyleUnderline"/>
        </w:rPr>
        <w:t xml:space="preserve"> on their commodities market, we </w:t>
      </w:r>
      <w:r w:rsidRPr="00340194">
        <w:rPr>
          <w:rStyle w:val="Emphasis"/>
          <w:highlight w:val="yellow"/>
        </w:rPr>
        <w:t>down here on Earth can</w:t>
      </w:r>
      <w:r w:rsidRPr="00F87869">
        <w:rPr>
          <w:rStyle w:val="Emphasis"/>
        </w:rPr>
        <w:t xml:space="preserve"> certainly </w:t>
      </w:r>
      <w:r w:rsidRPr="00340194">
        <w:rPr>
          <w:rStyle w:val="Emphasis"/>
          <w:highlight w:val="yellow"/>
        </w:rPr>
        <w:t>afford to focus less on growing our stock</w:t>
      </w:r>
      <w:r w:rsidRPr="00F87869">
        <w:rPr>
          <w:rStyle w:val="Emphasis"/>
        </w:rPr>
        <w:t xml:space="preserve"> </w:t>
      </w:r>
      <w:r w:rsidRPr="00340194">
        <w:rPr>
          <w:rStyle w:val="Emphasis"/>
          <w:highlight w:val="yellow"/>
        </w:rPr>
        <w:t>market</w:t>
      </w:r>
      <w:r w:rsidRPr="00F87869">
        <w:rPr>
          <w:rStyle w:val="StyleUnderline"/>
        </w:rPr>
        <w:t xml:space="preserve">. Maybe </w:t>
      </w:r>
      <w:r w:rsidRPr="00340194">
        <w:rPr>
          <w:rStyle w:val="StyleUnderline"/>
          <w:highlight w:val="yellow"/>
        </w:rPr>
        <w:t>even</w:t>
      </w:r>
      <w:r w:rsidRPr="00F87869">
        <w:rPr>
          <w:rStyle w:val="StyleUnderline"/>
        </w:rPr>
        <w:t xml:space="preserve">, </w:t>
      </w:r>
      <w:r w:rsidRPr="00340194">
        <w:rPr>
          <w:rStyle w:val="Emphasis"/>
          <w:sz w:val="28"/>
          <w:szCs w:val="28"/>
          <w:highlight w:val="yellow"/>
        </w:rPr>
        <w:t>whisper it low,</w:t>
      </w:r>
      <w:r w:rsidRPr="00F87869">
        <w:rPr>
          <w:rStyle w:val="StyleUnderline"/>
        </w:rPr>
        <w:t xml:space="preserve"> we can </w:t>
      </w:r>
      <w:r w:rsidRPr="00340194">
        <w:rPr>
          <w:rStyle w:val="Emphasis"/>
          <w:highlight w:val="yellow"/>
        </w:rPr>
        <w:t>afford a fully functioning social safety ne</w:t>
      </w:r>
      <w:r w:rsidRPr="00340194">
        <w:rPr>
          <w:rStyle w:val="StyleUnderline"/>
          <w:highlight w:val="yellow"/>
        </w:rPr>
        <w:t>t</w:t>
      </w:r>
      <w:r w:rsidRPr="00F87869">
        <w:rPr>
          <w:rStyle w:val="StyleUnderline"/>
        </w:rPr>
        <w:t xml:space="preserve">, </w:t>
      </w:r>
      <w:r w:rsidRPr="00F87869">
        <w:rPr>
          <w:rStyle w:val="Emphasis"/>
        </w:rPr>
        <w:t xml:space="preserve">plus </w:t>
      </w:r>
      <w:r w:rsidRPr="00340194">
        <w:rPr>
          <w:rStyle w:val="Emphasis"/>
          <w:highlight w:val="yellow"/>
        </w:rPr>
        <w:t>free healthcare and free education for everyone on the planet.</w:t>
      </w:r>
      <w:r w:rsidRPr="00F87869">
        <w:rPr>
          <w:rStyle w:val="Emphasis"/>
        </w:rPr>
        <w:t xml:space="preserve"> </w:t>
      </w:r>
    </w:p>
    <w:p w14:paraId="0B6B4198" w14:textId="77777777" w:rsidR="00634FFB" w:rsidRDefault="00634FFB" w:rsidP="00634FFB">
      <w:pPr>
        <w:rPr>
          <w:rStyle w:val="Emphasis"/>
        </w:rPr>
      </w:pPr>
    </w:p>
    <w:p w14:paraId="15E1F28E" w14:textId="77777777" w:rsidR="00634FFB" w:rsidRPr="00870A79" w:rsidRDefault="00634FFB" w:rsidP="00634FFB"/>
    <w:p w14:paraId="1822F8FF" w14:textId="77777777" w:rsidR="00634FFB" w:rsidRPr="00967254" w:rsidRDefault="00634FFB" w:rsidP="00634FFB">
      <w:pPr>
        <w:pStyle w:val="Heading2"/>
      </w:pPr>
      <w:r w:rsidRPr="00967254">
        <w:t>SOLVENCY</w:t>
      </w:r>
    </w:p>
    <w:p w14:paraId="10B70616" w14:textId="77777777" w:rsidR="00634FFB" w:rsidRDefault="00634FFB" w:rsidP="00634FFB">
      <w:pPr>
        <w:pStyle w:val="Heading3"/>
      </w:pPr>
      <w:r>
        <w:t xml:space="preserve">1NC Appropriation Key </w:t>
      </w:r>
    </w:p>
    <w:p w14:paraId="58713D5A" w14:textId="77777777" w:rsidR="00634FFB" w:rsidRDefault="00634FFB" w:rsidP="00634FFB"/>
    <w:p w14:paraId="0B4B8ADA" w14:textId="77777777" w:rsidR="00634FFB" w:rsidRDefault="00634FFB" w:rsidP="00634FFB">
      <w:pPr>
        <w:pStyle w:val="Heading4"/>
      </w:pPr>
      <w:r>
        <w:t>The “commons” cannot capture any negative impact- ONLY appropriation is key</w:t>
      </w:r>
    </w:p>
    <w:p w14:paraId="6C1A88E9" w14:textId="77777777" w:rsidR="00634FFB" w:rsidRDefault="00634FFB" w:rsidP="00634FFB">
      <w:pPr>
        <w:pStyle w:val="Heading4"/>
      </w:pPr>
      <w:r>
        <w:t xml:space="preserve">1. Property rights are key to effective space development- it creates the </w:t>
      </w:r>
      <w:r w:rsidRPr="00896125">
        <w:rPr>
          <w:u w:val="single"/>
        </w:rPr>
        <w:t>most efficient system</w:t>
      </w:r>
      <w:r>
        <w:t xml:space="preserve"> for the development of space </w:t>
      </w:r>
    </w:p>
    <w:p w14:paraId="510349EE" w14:textId="77777777" w:rsidR="00634FFB" w:rsidRDefault="00634FFB" w:rsidP="00634FFB">
      <w:proofErr w:type="spellStart"/>
      <w:r w:rsidRPr="007B2909">
        <w:rPr>
          <w:rStyle w:val="Style13ptBold"/>
        </w:rPr>
        <w:t>Reinstein</w:t>
      </w:r>
      <w:proofErr w:type="spellEnd"/>
      <w:r w:rsidRPr="007B2909">
        <w:rPr>
          <w:rStyle w:val="Style13ptBold"/>
        </w:rPr>
        <w:t>, 99</w:t>
      </w:r>
      <w:r w:rsidRPr="003266A6">
        <w:t xml:space="preserve"> --</w:t>
      </w:r>
      <w:r>
        <w:t xml:space="preserve"> JD, Associate, Kirkland &amp; Ellis </w:t>
      </w:r>
    </w:p>
    <w:p w14:paraId="06380FE6" w14:textId="77777777" w:rsidR="00634FFB" w:rsidRDefault="00634FFB" w:rsidP="00634FFB">
      <w:r>
        <w:t xml:space="preserve">[Ezra J., Owning Outer Space, 20 Nw. J. Int'l L. &amp; Bus. 59, 1999, </w:t>
      </w:r>
      <w:hyperlink r:id="rId110" w:history="1">
        <w:r w:rsidRPr="007B2909">
          <w:rPr>
            <w:rStyle w:val="StyleUnderline"/>
            <w:u w:val="none"/>
          </w:rPr>
          <w:t>https://scholarlycommons.law.northwestern.edu/njilb/vol20/iss1/7</w:t>
        </w:r>
      </w:hyperlink>
      <w:r>
        <w:t xml:space="preserve">, accessed 7-10-21] </w:t>
      </w:r>
    </w:p>
    <w:p w14:paraId="2FC69544" w14:textId="77777777" w:rsidR="00634FFB" w:rsidRDefault="00634FFB" w:rsidP="00634FFB"/>
    <w:p w14:paraId="705919B5" w14:textId="77777777" w:rsidR="00634FFB" w:rsidRPr="007B2909" w:rsidRDefault="00634FFB" w:rsidP="00634FFB">
      <w:pPr>
        <w:rPr>
          <w:sz w:val="14"/>
        </w:rPr>
      </w:pPr>
      <w:r w:rsidRPr="007B2909">
        <w:rPr>
          <w:sz w:val="14"/>
        </w:rPr>
        <w:t>IV. PROPOSAL: APPROPRJATIVE OWNERSHIP OF REAL PROPERTY</w:t>
      </w:r>
    </w:p>
    <w:p w14:paraId="253C23F3" w14:textId="77777777" w:rsidR="00634FFB" w:rsidRPr="007B2909" w:rsidRDefault="00634FFB" w:rsidP="00634FFB">
      <w:pPr>
        <w:rPr>
          <w:rStyle w:val="StyleUnderline"/>
        </w:rPr>
      </w:pPr>
      <w:r w:rsidRPr="00340194">
        <w:rPr>
          <w:rStyle w:val="StyleUnderline"/>
          <w:highlight w:val="yellow"/>
        </w:rPr>
        <w:t xml:space="preserve">The </w:t>
      </w:r>
      <w:r w:rsidRPr="00340194">
        <w:rPr>
          <w:rStyle w:val="Emphasis"/>
          <w:highlight w:val="yellow"/>
        </w:rPr>
        <w:t>ideal</w:t>
      </w:r>
      <w:r w:rsidRPr="007B2909">
        <w:rPr>
          <w:rStyle w:val="Emphasis"/>
        </w:rPr>
        <w:t xml:space="preserve"> legal </w:t>
      </w:r>
      <w:r w:rsidRPr="00340194">
        <w:rPr>
          <w:rStyle w:val="Emphasis"/>
          <w:highlight w:val="yellow"/>
        </w:rPr>
        <w:t>regime</w:t>
      </w:r>
      <w:r w:rsidRPr="00340194">
        <w:rPr>
          <w:rStyle w:val="StyleUnderline"/>
          <w:highlight w:val="yellow"/>
        </w:rPr>
        <w:t xml:space="preserve"> should create </w:t>
      </w:r>
      <w:r w:rsidRPr="00340194">
        <w:rPr>
          <w:rStyle w:val="Emphasis"/>
          <w:highlight w:val="yellow"/>
        </w:rPr>
        <w:t>maximum incentives</w:t>
      </w:r>
      <w:r w:rsidRPr="00340194">
        <w:rPr>
          <w:rStyle w:val="StyleUnderline"/>
          <w:highlight w:val="yellow"/>
        </w:rPr>
        <w:t xml:space="preserve"> for </w:t>
      </w:r>
      <w:r w:rsidRPr="00340194">
        <w:rPr>
          <w:rStyle w:val="Emphasis"/>
          <w:highlight w:val="yellow"/>
        </w:rPr>
        <w:t>efficient development of space</w:t>
      </w:r>
      <w:r w:rsidRPr="007B2909">
        <w:rPr>
          <w:rStyle w:val="StyleUnderline"/>
        </w:rPr>
        <w:t xml:space="preserve">, in recognition of the fact that the potential wealth in space will </w:t>
      </w:r>
      <w:r w:rsidRPr="007B2909">
        <w:rPr>
          <w:rStyle w:val="Emphasis"/>
        </w:rPr>
        <w:t>not drop into our laps</w:t>
      </w:r>
      <w:r w:rsidRPr="007B2909">
        <w:rPr>
          <w:rStyle w:val="StyleUnderline"/>
        </w:rPr>
        <w:t>.</w:t>
      </w:r>
    </w:p>
    <w:p w14:paraId="0F3BEA09" w14:textId="77777777" w:rsidR="00634FFB" w:rsidRPr="007B2909" w:rsidRDefault="00634FFB" w:rsidP="00634FFB">
      <w:pPr>
        <w:rPr>
          <w:sz w:val="14"/>
        </w:rPr>
      </w:pPr>
      <w:r w:rsidRPr="007B2909">
        <w:rPr>
          <w:rStyle w:val="StyleUnderline"/>
        </w:rPr>
        <w:t xml:space="preserve">But as much as commercial development of space would </w:t>
      </w:r>
      <w:r w:rsidRPr="007B2909">
        <w:rPr>
          <w:rStyle w:val="Emphasis"/>
        </w:rPr>
        <w:t>benefit all mankind</w:t>
      </w:r>
      <w:r w:rsidRPr="007B2909">
        <w:rPr>
          <w:rStyle w:val="StyleUnderline"/>
        </w:rPr>
        <w:t>, it is just as important that the development be controlled</w:t>
      </w:r>
      <w:r w:rsidRPr="007B2909">
        <w:rPr>
          <w:sz w:val="14"/>
        </w:rPr>
        <w:t>. We must learn from mistakes of the past. Any legal regime should guard against inefficient exploitation, waste, and environmental despoliation. Furthermore, space should not become the next Wild West. Destruction and sabotage must be discouraged.</w:t>
      </w:r>
    </w:p>
    <w:p w14:paraId="088E1D0F" w14:textId="77777777" w:rsidR="00634FFB" w:rsidRPr="00416EF1" w:rsidRDefault="00634FFB" w:rsidP="00634FFB">
      <w:pPr>
        <w:rPr>
          <w:sz w:val="14"/>
        </w:rPr>
      </w:pPr>
      <w:r w:rsidRPr="007B2909">
        <w:rPr>
          <w:rStyle w:val="StyleUnderline"/>
        </w:rPr>
        <w:t>My proposal</w:t>
      </w:r>
      <w:r w:rsidRPr="007B2909">
        <w:rPr>
          <w:sz w:val="14"/>
        </w:rPr>
        <w:t xml:space="preserve">, which will be developed throughout this essay, </w:t>
      </w:r>
      <w:r w:rsidRPr="007B2909">
        <w:rPr>
          <w:rStyle w:val="StyleUnderline"/>
        </w:rPr>
        <w:t xml:space="preserve">is to </w:t>
      </w:r>
      <w:r w:rsidRPr="007B2909">
        <w:rPr>
          <w:rStyle w:val="Emphasis"/>
        </w:rPr>
        <w:t>maximize incentives</w:t>
      </w:r>
      <w:r w:rsidRPr="007B2909">
        <w:rPr>
          <w:rStyle w:val="StyleUnderline"/>
        </w:rPr>
        <w:t xml:space="preserve"> </w:t>
      </w:r>
      <w:r w:rsidRPr="00340194">
        <w:rPr>
          <w:rStyle w:val="StyleUnderline"/>
          <w:highlight w:val="yellow"/>
        </w:rPr>
        <w:t xml:space="preserve">by giving developers </w:t>
      </w:r>
      <w:r w:rsidRPr="00340194">
        <w:rPr>
          <w:rStyle w:val="Emphasis"/>
          <w:highlight w:val="yellow"/>
        </w:rPr>
        <w:t>comprehensive property rights</w:t>
      </w:r>
      <w:r w:rsidRPr="007B2909">
        <w:rPr>
          <w:sz w:val="14"/>
        </w:rPr>
        <w:t xml:space="preserve">. </w:t>
      </w:r>
      <w:r w:rsidRPr="007B2909">
        <w:rPr>
          <w:rStyle w:val="StyleUnderline"/>
        </w:rPr>
        <w:t xml:space="preserve">Humanity's welfare </w:t>
      </w:r>
      <w:r w:rsidRPr="007B2909">
        <w:rPr>
          <w:rStyle w:val="Emphasis"/>
        </w:rPr>
        <w:t>demands</w:t>
      </w:r>
      <w:r w:rsidRPr="007B2909">
        <w:rPr>
          <w:rStyle w:val="StyleUnderline"/>
        </w:rPr>
        <w:t xml:space="preserve"> that we alter the current law to allow real estate ownership -- </w:t>
      </w:r>
      <w:r w:rsidRPr="007B2909">
        <w:rPr>
          <w:rStyle w:val="Emphasis"/>
        </w:rPr>
        <w:t xml:space="preserve">not just </w:t>
      </w:r>
      <w:proofErr w:type="spellStart"/>
      <w:r w:rsidRPr="007B2909">
        <w:rPr>
          <w:rStyle w:val="Emphasis"/>
        </w:rPr>
        <w:t>usufructary</w:t>
      </w:r>
      <w:proofErr w:type="spellEnd"/>
      <w:r w:rsidRPr="007B2909">
        <w:rPr>
          <w:rStyle w:val="Emphasis"/>
        </w:rPr>
        <w:t xml:space="preserve"> rights</w:t>
      </w:r>
      <w:r w:rsidRPr="007B2909">
        <w:rPr>
          <w:rStyle w:val="StyleUnderline"/>
        </w:rPr>
        <w:t xml:space="preserve"> -- to those who would </w:t>
      </w:r>
      <w:r w:rsidRPr="007B2909">
        <w:rPr>
          <w:rStyle w:val="Emphasis"/>
        </w:rPr>
        <w:t>best develop land in space</w:t>
      </w:r>
      <w:r w:rsidRPr="007B2909">
        <w:rPr>
          <w:sz w:val="14"/>
        </w:rPr>
        <w:t xml:space="preserve">.7 </w:t>
      </w:r>
      <w:r w:rsidRPr="007B2909">
        <w:rPr>
          <w:rStyle w:val="StyleUnderline"/>
        </w:rPr>
        <w:t xml:space="preserve">The potential wealth of outer space, in the form of minerals, energy, living space, etc., doesn't do us any good </w:t>
      </w:r>
      <w:r w:rsidRPr="007B2909">
        <w:rPr>
          <w:rStyle w:val="Emphasis"/>
        </w:rPr>
        <w:t>unless we are able to harness it</w:t>
      </w:r>
      <w:r w:rsidRPr="007B2909">
        <w:rPr>
          <w:rStyle w:val="StyleUnderline"/>
        </w:rPr>
        <w:t>.</w:t>
      </w:r>
      <w:r w:rsidRPr="007B2909">
        <w:rPr>
          <w:sz w:val="14"/>
        </w:rPr>
        <w:t xml:space="preserve"> And, as Jeffrey </w:t>
      </w:r>
      <w:proofErr w:type="spellStart"/>
      <w:r w:rsidRPr="007B2909">
        <w:rPr>
          <w:sz w:val="14"/>
        </w:rPr>
        <w:t>Kargel</w:t>
      </w:r>
      <w:proofErr w:type="spellEnd"/>
      <w:r w:rsidRPr="007B2909">
        <w:rPr>
          <w:sz w:val="14"/>
        </w:rPr>
        <w:t xml:space="preserve">, a planetary scientist at the U.S. Geological Survey, has written, "if you want to cross the bridge into the 21st century of </w:t>
      </w:r>
      <w:r w:rsidRPr="00416EF1">
        <w:rPr>
          <w:sz w:val="14"/>
        </w:rPr>
        <w:t>space [development], then space must pay its way and give private investors a handsome early return on investment.' 75</w:t>
      </w:r>
    </w:p>
    <w:p w14:paraId="4EFD8E5B" w14:textId="77777777" w:rsidR="00634FFB" w:rsidRPr="00416EF1" w:rsidRDefault="00634FFB" w:rsidP="00634FFB">
      <w:pPr>
        <w:rPr>
          <w:rStyle w:val="StyleUnderline"/>
        </w:rPr>
      </w:pPr>
      <w:r w:rsidRPr="00416EF1">
        <w:rPr>
          <w:rStyle w:val="StyleUnderline"/>
        </w:rPr>
        <w:t xml:space="preserve">What do we mean by "ownership?" Property is commonly recognized as being a </w:t>
      </w:r>
      <w:r w:rsidRPr="00416EF1">
        <w:rPr>
          <w:rStyle w:val="Emphasis"/>
        </w:rPr>
        <w:t>"bundle" of disparate rights</w:t>
      </w:r>
      <w:r w:rsidRPr="00416EF1">
        <w:rPr>
          <w:rStyle w:val="StyleUnderline"/>
        </w:rPr>
        <w:t xml:space="preserve"> regulating relations between people with respect to things</w:t>
      </w:r>
      <w:r w:rsidRPr="00416EF1">
        <w:rPr>
          <w:sz w:val="14"/>
        </w:rPr>
        <w:t xml:space="preserve">. </w:t>
      </w:r>
      <w:r w:rsidRPr="00416EF1">
        <w:rPr>
          <w:rStyle w:val="StyleUnderline"/>
        </w:rPr>
        <w:t>The bundle</w:t>
      </w:r>
      <w:r w:rsidRPr="00416EF1">
        <w:rPr>
          <w:sz w:val="14"/>
        </w:rPr>
        <w:t xml:space="preserve"> of rights can be unpacked. It </w:t>
      </w:r>
      <w:r w:rsidRPr="00416EF1">
        <w:rPr>
          <w:rStyle w:val="StyleUnderline"/>
        </w:rPr>
        <w:t xml:space="preserve">includes: the right to </w:t>
      </w:r>
      <w:r w:rsidRPr="00416EF1">
        <w:rPr>
          <w:rStyle w:val="Emphasis"/>
        </w:rPr>
        <w:t>possess</w:t>
      </w:r>
      <w:r w:rsidRPr="00416EF1">
        <w:rPr>
          <w:rStyle w:val="StyleUnderline"/>
        </w:rPr>
        <w:t xml:space="preserve">, the right to </w:t>
      </w:r>
      <w:r w:rsidRPr="00416EF1">
        <w:rPr>
          <w:rStyle w:val="Emphasis"/>
        </w:rPr>
        <w:t>use</w:t>
      </w:r>
      <w:r w:rsidRPr="00416EF1">
        <w:rPr>
          <w:rStyle w:val="StyleUnderline"/>
        </w:rPr>
        <w:t xml:space="preserve">, the right to </w:t>
      </w:r>
      <w:r w:rsidRPr="00416EF1">
        <w:rPr>
          <w:rStyle w:val="Emphasis"/>
        </w:rPr>
        <w:t>exclude</w:t>
      </w:r>
      <w:r w:rsidRPr="00416EF1">
        <w:rPr>
          <w:rStyle w:val="StyleUnderline"/>
        </w:rPr>
        <w:t xml:space="preserve">, and the right to </w:t>
      </w:r>
      <w:r w:rsidRPr="00416EF1">
        <w:rPr>
          <w:rStyle w:val="Emphasis"/>
        </w:rPr>
        <w:t>transfer</w:t>
      </w:r>
      <w:r w:rsidRPr="00416EF1">
        <w:rPr>
          <w:sz w:val="14"/>
        </w:rPr>
        <w:t xml:space="preserve">.76 </w:t>
      </w:r>
      <w:r w:rsidRPr="00416EF1">
        <w:rPr>
          <w:rStyle w:val="StyleUnderline"/>
        </w:rPr>
        <w:t xml:space="preserve">These rights are not on/off affairs; they can </w:t>
      </w:r>
      <w:r w:rsidRPr="00416EF1">
        <w:rPr>
          <w:rStyle w:val="Emphasis"/>
        </w:rPr>
        <w:t>each be limited</w:t>
      </w:r>
      <w:r w:rsidRPr="00416EF1">
        <w:rPr>
          <w:rStyle w:val="StyleUnderline"/>
        </w:rPr>
        <w:t xml:space="preserve"> or </w:t>
      </w:r>
      <w:r w:rsidRPr="00416EF1">
        <w:rPr>
          <w:rStyle w:val="Emphasis"/>
        </w:rPr>
        <w:t>expanded</w:t>
      </w:r>
      <w:r w:rsidRPr="00416EF1">
        <w:rPr>
          <w:rStyle w:val="StyleUnderline"/>
        </w:rPr>
        <w:t xml:space="preserve"> along a continuum</w:t>
      </w:r>
      <w:r w:rsidRPr="00416EF1">
        <w:rPr>
          <w:sz w:val="14"/>
        </w:rPr>
        <w:t xml:space="preserve">. </w:t>
      </w:r>
      <w:r w:rsidRPr="00416EF1">
        <w:rPr>
          <w:rStyle w:val="StyleUnderline"/>
        </w:rPr>
        <w:t>I use the term "ownership" to describe a state of affairs wherein a person has all four of these rights to their maximum extent with respect to a piece of property.</w:t>
      </w:r>
    </w:p>
    <w:p w14:paraId="704B24F4" w14:textId="77777777" w:rsidR="00634FFB" w:rsidRPr="007B2909" w:rsidRDefault="00634FFB" w:rsidP="00634FFB">
      <w:pPr>
        <w:rPr>
          <w:sz w:val="14"/>
        </w:rPr>
      </w:pPr>
      <w:r w:rsidRPr="00416EF1">
        <w:rPr>
          <w:rStyle w:val="StyleUnderline"/>
        </w:rPr>
        <w:t xml:space="preserve">Current space law ostensibly respects the right to use real property in space and to collect and own its fruits. Historically, this has been known as the </w:t>
      </w:r>
      <w:proofErr w:type="spellStart"/>
      <w:r w:rsidRPr="00416EF1">
        <w:rPr>
          <w:rStyle w:val="StyleUnderline"/>
        </w:rPr>
        <w:t>usufructary</w:t>
      </w:r>
      <w:proofErr w:type="spellEnd"/>
      <w:r w:rsidRPr="00416EF1">
        <w:rPr>
          <w:rStyle w:val="StyleUnderline"/>
        </w:rPr>
        <w:t xml:space="preserve"> right</w:t>
      </w:r>
      <w:r w:rsidRPr="00416EF1">
        <w:rPr>
          <w:sz w:val="14"/>
        </w:rPr>
        <w:t xml:space="preserve">.77 </w:t>
      </w:r>
      <w:r w:rsidRPr="00416EF1">
        <w:rPr>
          <w:rStyle w:val="StyleUnderline"/>
        </w:rPr>
        <w:t xml:space="preserve">But the current law </w:t>
      </w:r>
      <w:r w:rsidRPr="00416EF1">
        <w:rPr>
          <w:rStyle w:val="Emphasis"/>
        </w:rPr>
        <w:t>doesn't e</w:t>
      </w:r>
      <w:r w:rsidRPr="007B2909">
        <w:rPr>
          <w:rStyle w:val="Emphasis"/>
        </w:rPr>
        <w:t>ven provide this right freely</w:t>
      </w:r>
      <w:r w:rsidRPr="007B2909">
        <w:rPr>
          <w:sz w:val="14"/>
        </w:rPr>
        <w:t>; it seems to be limited by several clauses of the Outer Space Treaty (e.g. use "for the benefit...of all countries").78</w:t>
      </w:r>
    </w:p>
    <w:p w14:paraId="0DD59410" w14:textId="77777777" w:rsidR="00634FFB" w:rsidRPr="007B2909" w:rsidRDefault="00634FFB" w:rsidP="00634FFB">
      <w:pPr>
        <w:rPr>
          <w:sz w:val="14"/>
        </w:rPr>
      </w:pPr>
      <w:r w:rsidRPr="007B2909">
        <w:rPr>
          <w:rStyle w:val="StyleUnderline"/>
        </w:rPr>
        <w:t>Nor does the OST recognize the right to exclude</w:t>
      </w:r>
      <w:r w:rsidRPr="007B2909">
        <w:rPr>
          <w:sz w:val="14"/>
        </w:rPr>
        <w:t>, as is evidenced by article I's prohibition on appropriating what it recognizes as being "the province of all mankind," the guarantee in the same article of "free access to all areas of celestial bodies," and article XII's requirement that "[a]</w:t>
      </w:r>
      <w:proofErr w:type="spellStart"/>
      <w:r w:rsidRPr="007B2909">
        <w:rPr>
          <w:sz w:val="14"/>
        </w:rPr>
        <w:t>ll</w:t>
      </w:r>
      <w:proofErr w:type="spellEnd"/>
      <w:r w:rsidRPr="007B2909">
        <w:rPr>
          <w:sz w:val="14"/>
        </w:rPr>
        <w:t xml:space="preserve"> stations [and] installations...shall be open to representatives of other States Parties to the Treaty on a basis of reciprocity." Likewise, as illuminated in the </w:t>
      </w:r>
      <w:proofErr w:type="spellStart"/>
      <w:r w:rsidRPr="007B2909">
        <w:rPr>
          <w:sz w:val="14"/>
        </w:rPr>
        <w:t>SpaceCorp</w:t>
      </w:r>
      <w:proofErr w:type="spellEnd"/>
      <w:r w:rsidRPr="007B2909">
        <w:rPr>
          <w:sz w:val="14"/>
        </w:rPr>
        <w:t xml:space="preserve"> hypothetical, the prohibition on appropriation seems to negate a long-term right of possession. </w:t>
      </w:r>
      <w:r w:rsidRPr="007B2909">
        <w:rPr>
          <w:rStyle w:val="StyleUnderline"/>
        </w:rPr>
        <w:t xml:space="preserve">Without the right to exclude or pos- </w:t>
      </w:r>
      <w:proofErr w:type="spellStart"/>
      <w:r w:rsidRPr="007B2909">
        <w:rPr>
          <w:rStyle w:val="StyleUnderline"/>
        </w:rPr>
        <w:t>sess</w:t>
      </w:r>
      <w:proofErr w:type="spellEnd"/>
      <w:r w:rsidRPr="007B2909">
        <w:rPr>
          <w:rStyle w:val="StyleUnderline"/>
        </w:rPr>
        <w:t>, of course, a legal system need not provide the right to transfer real estate</w:t>
      </w:r>
      <w:r w:rsidRPr="007B2909">
        <w:rPr>
          <w:sz w:val="14"/>
        </w:rPr>
        <w:t xml:space="preserve">. </w:t>
      </w:r>
      <w:r w:rsidRPr="007B2909">
        <w:rPr>
          <w:rStyle w:val="Emphasis"/>
        </w:rPr>
        <w:t>Anyone else may simply help themselves</w:t>
      </w:r>
      <w:r w:rsidRPr="007B2909">
        <w:rPr>
          <w:sz w:val="14"/>
        </w:rPr>
        <w:t xml:space="preserve">. In sum, the OST demands that "[n]o State can obtain such possessions as will entitle it to claim ownership or sovereignty over them... There can be no exclusive </w:t>
      </w:r>
      <w:proofErr w:type="spellStart"/>
      <w:r w:rsidRPr="007B2909">
        <w:rPr>
          <w:sz w:val="14"/>
        </w:rPr>
        <w:t>appro</w:t>
      </w:r>
      <w:proofErr w:type="spellEnd"/>
      <w:r w:rsidRPr="007B2909">
        <w:rPr>
          <w:sz w:val="14"/>
        </w:rPr>
        <w:t xml:space="preserve">- </w:t>
      </w:r>
      <w:proofErr w:type="spellStart"/>
      <w:r w:rsidRPr="007B2909">
        <w:rPr>
          <w:sz w:val="14"/>
        </w:rPr>
        <w:t>priation</w:t>
      </w:r>
      <w:proofErr w:type="spellEnd"/>
      <w:r w:rsidRPr="007B2909">
        <w:rPr>
          <w:sz w:val="14"/>
        </w:rPr>
        <w:t xml:space="preserve"> of [celestial bodies] and any part thereof as a result of their 'use'..." 79 Under current law, space cannot be owned.</w:t>
      </w:r>
    </w:p>
    <w:p w14:paraId="559DE12F" w14:textId="77777777" w:rsidR="00634FFB" w:rsidRPr="007B2909" w:rsidRDefault="00634FFB" w:rsidP="00634FFB">
      <w:pPr>
        <w:rPr>
          <w:rStyle w:val="StyleUnderline"/>
        </w:rPr>
      </w:pPr>
      <w:r w:rsidRPr="007B2909">
        <w:rPr>
          <w:rStyle w:val="StyleUnderline"/>
        </w:rPr>
        <w:t>A new law of space real property must enliven and support all four rights that comprise ownership.</w:t>
      </w:r>
    </w:p>
    <w:p w14:paraId="24D4AAD5" w14:textId="77777777" w:rsidR="00634FFB" w:rsidRPr="007B2909" w:rsidRDefault="00634FFB" w:rsidP="00634FFB">
      <w:pPr>
        <w:rPr>
          <w:sz w:val="14"/>
        </w:rPr>
      </w:pPr>
      <w:r w:rsidRPr="007B2909">
        <w:rPr>
          <w:rStyle w:val="StyleUnderline"/>
        </w:rPr>
        <w:t xml:space="preserve">First, </w:t>
      </w:r>
      <w:r w:rsidRPr="00340194">
        <w:rPr>
          <w:rStyle w:val="StyleUnderline"/>
          <w:highlight w:val="yellow"/>
        </w:rPr>
        <w:t>there must be</w:t>
      </w:r>
      <w:r w:rsidRPr="007B2909">
        <w:rPr>
          <w:rStyle w:val="StyleUnderline"/>
        </w:rPr>
        <w:t xml:space="preserve"> a </w:t>
      </w:r>
      <w:r w:rsidRPr="007B2909">
        <w:rPr>
          <w:rStyle w:val="Emphasis"/>
        </w:rPr>
        <w:t xml:space="preserve">right to </w:t>
      </w:r>
      <w:r w:rsidRPr="00340194">
        <w:rPr>
          <w:rStyle w:val="Emphasis"/>
          <w:highlight w:val="yellow"/>
        </w:rPr>
        <w:t>permanent possession</w:t>
      </w:r>
      <w:r w:rsidRPr="007B2909">
        <w:rPr>
          <w:rStyle w:val="StyleUnderline"/>
        </w:rPr>
        <w:t xml:space="preserve">: barring some ex- </w:t>
      </w:r>
      <w:proofErr w:type="spellStart"/>
      <w:r w:rsidRPr="007B2909">
        <w:rPr>
          <w:rStyle w:val="StyleUnderline"/>
        </w:rPr>
        <w:t>traordinary</w:t>
      </w:r>
      <w:proofErr w:type="spellEnd"/>
      <w:r w:rsidRPr="007B2909">
        <w:rPr>
          <w:rStyle w:val="StyleUnderline"/>
        </w:rPr>
        <w:t xml:space="preserve"> circumstance or the enforcement of a judgment, no one should face dispossession of his real estate on Earth or in space</w:t>
      </w:r>
      <w:r w:rsidRPr="007B2909">
        <w:rPr>
          <w:sz w:val="14"/>
        </w:rPr>
        <w:t>. This rule supplies a needed measure of certainty, in two ways: (1) it's a definite rule and almost any such rule is better than the fogginess of the current regime, and (2) it moves the presumption away from public conversion of private lands, and therefore makes it clear that the OST's statement, that space development must be "for the benefit...of all countries," is a moral exhortation and not a loophole through which the United Nations can dispossess a private party of his site.</w:t>
      </w:r>
    </w:p>
    <w:p w14:paraId="0DAA704B" w14:textId="77777777" w:rsidR="00634FFB" w:rsidRPr="007B2909" w:rsidRDefault="00634FFB" w:rsidP="00634FFB">
      <w:pPr>
        <w:rPr>
          <w:sz w:val="14"/>
        </w:rPr>
      </w:pPr>
      <w:r w:rsidRPr="007B2909">
        <w:rPr>
          <w:rStyle w:val="StyleUnderline"/>
        </w:rPr>
        <w:t xml:space="preserve">Second, I suggest that </w:t>
      </w:r>
      <w:r w:rsidRPr="00340194">
        <w:rPr>
          <w:rStyle w:val="StyleUnderline"/>
          <w:highlight w:val="yellow"/>
        </w:rPr>
        <w:t xml:space="preserve">the right to use be </w:t>
      </w:r>
      <w:r w:rsidRPr="00340194">
        <w:rPr>
          <w:rStyle w:val="Emphasis"/>
          <w:highlight w:val="yellow"/>
        </w:rPr>
        <w:t>unlimited</w:t>
      </w:r>
      <w:r w:rsidRPr="007B2909">
        <w:rPr>
          <w:rStyle w:val="StyleUnderline"/>
        </w:rPr>
        <w:t xml:space="preserve">, except by </w:t>
      </w:r>
      <w:r w:rsidRPr="007B2909">
        <w:rPr>
          <w:rStyle w:val="Emphasis"/>
        </w:rPr>
        <w:t>environmental regulations</w:t>
      </w:r>
      <w:r w:rsidRPr="007B2909">
        <w:rPr>
          <w:rStyle w:val="StyleUnderline"/>
        </w:rPr>
        <w:t xml:space="preserve"> and the developer's </w:t>
      </w:r>
      <w:r w:rsidRPr="007B2909">
        <w:rPr>
          <w:rStyle w:val="Emphasis"/>
        </w:rPr>
        <w:t>domestic law</w:t>
      </w:r>
      <w:r w:rsidRPr="007B2909">
        <w:rPr>
          <w:sz w:val="14"/>
        </w:rPr>
        <w:t xml:space="preserve">. </w:t>
      </w:r>
      <w:r w:rsidRPr="00340194">
        <w:rPr>
          <w:rStyle w:val="StyleUnderline"/>
          <w:highlight w:val="yellow"/>
        </w:rPr>
        <w:t>This</w:t>
      </w:r>
      <w:r w:rsidRPr="007B2909">
        <w:rPr>
          <w:rStyle w:val="StyleUnderline"/>
        </w:rPr>
        <w:t xml:space="preserve"> rule </w:t>
      </w:r>
      <w:r w:rsidRPr="00340194">
        <w:rPr>
          <w:rStyle w:val="StyleUnderline"/>
          <w:highlight w:val="yellow"/>
        </w:rPr>
        <w:t>is a recognition that</w:t>
      </w:r>
      <w:r w:rsidRPr="007B2909">
        <w:rPr>
          <w:rStyle w:val="StyleUnderline"/>
        </w:rPr>
        <w:t xml:space="preserve"> humanity's </w:t>
      </w:r>
      <w:r w:rsidRPr="00340194">
        <w:rPr>
          <w:rStyle w:val="StyleUnderline"/>
          <w:highlight w:val="yellow"/>
        </w:rPr>
        <w:t xml:space="preserve">fortune is best enhanced </w:t>
      </w:r>
      <w:r w:rsidRPr="00416EF1">
        <w:rPr>
          <w:rStyle w:val="Emphasis"/>
        </w:rPr>
        <w:t>not</w:t>
      </w:r>
      <w:r w:rsidRPr="00416EF1">
        <w:rPr>
          <w:rStyle w:val="StyleUnderline"/>
        </w:rPr>
        <w:t xml:space="preserve"> by a </w:t>
      </w:r>
      <w:r w:rsidRPr="00416EF1">
        <w:rPr>
          <w:rStyle w:val="Emphasis"/>
        </w:rPr>
        <w:t>centralized command-and-control system</w:t>
      </w:r>
      <w:r w:rsidRPr="00416EF1">
        <w:rPr>
          <w:rStyle w:val="StyleUnderline"/>
        </w:rPr>
        <w:t xml:space="preserve">, but </w:t>
      </w:r>
      <w:r w:rsidRPr="00340194">
        <w:rPr>
          <w:rStyle w:val="StyleUnderline"/>
          <w:highlight w:val="yellow"/>
        </w:rPr>
        <w:t xml:space="preserve">by </w:t>
      </w:r>
      <w:r w:rsidRPr="00340194">
        <w:rPr>
          <w:rStyle w:val="Emphasis"/>
          <w:highlight w:val="yellow"/>
        </w:rPr>
        <w:t>private development</w:t>
      </w:r>
      <w:r w:rsidRPr="00416EF1">
        <w:rPr>
          <w:rStyle w:val="StyleUnderline"/>
        </w:rPr>
        <w:t xml:space="preserve"> making </w:t>
      </w:r>
      <w:r w:rsidRPr="00416EF1">
        <w:rPr>
          <w:rStyle w:val="Emphasis"/>
        </w:rPr>
        <w:t>market driven decisions</w:t>
      </w:r>
      <w:r w:rsidRPr="00416EF1">
        <w:rPr>
          <w:rStyle w:val="StyleUnderline"/>
        </w:rPr>
        <w:t>.</w:t>
      </w:r>
    </w:p>
    <w:p w14:paraId="5EA2A896" w14:textId="77777777" w:rsidR="00634FFB" w:rsidRPr="007B2909" w:rsidRDefault="00634FFB" w:rsidP="00634FFB">
      <w:pPr>
        <w:rPr>
          <w:sz w:val="14"/>
        </w:rPr>
      </w:pPr>
      <w:r w:rsidRPr="007B2909">
        <w:rPr>
          <w:sz w:val="14"/>
        </w:rPr>
        <w:t xml:space="preserve">Like the right to perpetual possession, </w:t>
      </w:r>
      <w:r w:rsidRPr="007B2909">
        <w:rPr>
          <w:rStyle w:val="StyleUnderline"/>
        </w:rPr>
        <w:t>the third</w:t>
      </w:r>
      <w:r w:rsidRPr="007B2909">
        <w:rPr>
          <w:sz w:val="14"/>
        </w:rPr>
        <w:t xml:space="preserve"> right -- </w:t>
      </w:r>
      <w:r w:rsidRPr="00340194">
        <w:rPr>
          <w:rStyle w:val="StyleUnderline"/>
          <w:highlight w:val="yellow"/>
        </w:rPr>
        <w:t xml:space="preserve">the </w:t>
      </w:r>
      <w:r w:rsidRPr="00340194">
        <w:rPr>
          <w:rStyle w:val="Emphasis"/>
          <w:highlight w:val="yellow"/>
        </w:rPr>
        <w:t>right to exclude</w:t>
      </w:r>
      <w:r w:rsidRPr="007B2909">
        <w:rPr>
          <w:sz w:val="14"/>
        </w:rPr>
        <w:t xml:space="preserve"> -- </w:t>
      </w:r>
      <w:r w:rsidRPr="00340194">
        <w:rPr>
          <w:rStyle w:val="StyleUnderline"/>
          <w:highlight w:val="yellow"/>
        </w:rPr>
        <w:t xml:space="preserve">creates the </w:t>
      </w:r>
      <w:r w:rsidRPr="00340194">
        <w:rPr>
          <w:rStyle w:val="Emphasis"/>
          <w:highlight w:val="yellow"/>
        </w:rPr>
        <w:t>certainty</w:t>
      </w:r>
      <w:r w:rsidRPr="00340194">
        <w:rPr>
          <w:rStyle w:val="StyleUnderline"/>
          <w:highlight w:val="yellow"/>
        </w:rPr>
        <w:t xml:space="preserve"> </w:t>
      </w:r>
      <w:r w:rsidRPr="00340194">
        <w:rPr>
          <w:rStyle w:val="Emphasis"/>
          <w:highlight w:val="yellow"/>
        </w:rPr>
        <w:t>vital</w:t>
      </w:r>
      <w:r w:rsidRPr="00340194">
        <w:rPr>
          <w:rStyle w:val="StyleUnderline"/>
          <w:highlight w:val="yellow"/>
        </w:rPr>
        <w:t xml:space="preserve"> to an </w:t>
      </w:r>
      <w:r w:rsidRPr="00340194">
        <w:rPr>
          <w:rStyle w:val="Emphasis"/>
          <w:highlight w:val="yellow"/>
        </w:rPr>
        <w:t>optimal investment environment</w:t>
      </w:r>
      <w:r w:rsidRPr="007B2909">
        <w:rPr>
          <w:sz w:val="14"/>
        </w:rPr>
        <w:t xml:space="preserve">. As noted, the current system precludes such a right, for it would certainly run afoul of the prohibition on appropriation and the requirement that there be "free access to all areas of celestial bodies. 80 </w:t>
      </w:r>
      <w:r w:rsidRPr="00896125">
        <w:rPr>
          <w:rStyle w:val="StyleUnderline"/>
        </w:rPr>
        <w:t>Without</w:t>
      </w:r>
      <w:r w:rsidRPr="007B2909">
        <w:rPr>
          <w:rStyle w:val="StyleUnderline"/>
        </w:rPr>
        <w:t xml:space="preserve"> the right to exclude</w:t>
      </w:r>
      <w:r w:rsidRPr="007B2909">
        <w:rPr>
          <w:sz w:val="14"/>
        </w:rPr>
        <w:t xml:space="preserve">, however, </w:t>
      </w:r>
      <w:r w:rsidRPr="007B2909">
        <w:rPr>
          <w:rStyle w:val="StyleUnderline"/>
        </w:rPr>
        <w:t xml:space="preserve">pioneer </w:t>
      </w:r>
      <w:r w:rsidRPr="00340194">
        <w:rPr>
          <w:rStyle w:val="StyleUnderline"/>
          <w:highlight w:val="yellow"/>
        </w:rPr>
        <w:t xml:space="preserve">investors would be at the </w:t>
      </w:r>
      <w:r w:rsidRPr="00340194">
        <w:rPr>
          <w:rStyle w:val="Emphasis"/>
          <w:highlight w:val="yellow"/>
        </w:rPr>
        <w:t>mercy of free riders</w:t>
      </w:r>
      <w:r w:rsidRPr="007B2909">
        <w:rPr>
          <w:sz w:val="14"/>
        </w:rPr>
        <w:t xml:space="preserve">. </w:t>
      </w:r>
      <w:r w:rsidRPr="007B2909">
        <w:rPr>
          <w:rStyle w:val="StyleUnderline"/>
        </w:rPr>
        <w:t>After investing countless hours in</w:t>
      </w:r>
      <w:r w:rsidRPr="007B2909">
        <w:rPr>
          <w:sz w:val="14"/>
        </w:rPr>
        <w:t xml:space="preserve"> (or paying someone else for) </w:t>
      </w:r>
      <w:r w:rsidRPr="007B2909">
        <w:rPr>
          <w:rStyle w:val="StyleUnderline"/>
        </w:rPr>
        <w:t xml:space="preserve">a survey of the real estate, after setting up a mining colony at great expense, the pioneer would have </w:t>
      </w:r>
      <w:r w:rsidRPr="007B2909">
        <w:rPr>
          <w:rStyle w:val="Emphasis"/>
        </w:rPr>
        <w:t>no recourse</w:t>
      </w:r>
      <w:r w:rsidRPr="007B2909">
        <w:rPr>
          <w:rStyle w:val="StyleUnderline"/>
        </w:rPr>
        <w:t xml:space="preserve"> if another party </w:t>
      </w:r>
      <w:r w:rsidRPr="007B2909">
        <w:rPr>
          <w:rStyle w:val="Emphasis"/>
        </w:rPr>
        <w:t>took advantage</w:t>
      </w:r>
      <w:r w:rsidRPr="007B2909">
        <w:rPr>
          <w:rStyle w:val="StyleUnderline"/>
        </w:rPr>
        <w:t xml:space="preserve"> of the pioneer's research and began a </w:t>
      </w:r>
      <w:r w:rsidRPr="007B2909">
        <w:rPr>
          <w:rStyle w:val="Emphasis"/>
        </w:rPr>
        <w:t>copycat mine</w:t>
      </w:r>
      <w:r w:rsidRPr="007B2909">
        <w:rPr>
          <w:rStyle w:val="StyleUnderline"/>
        </w:rPr>
        <w:t xml:space="preserve"> on the very same site.</w:t>
      </w:r>
      <w:r w:rsidRPr="007B2909">
        <w:rPr>
          <w:sz w:val="14"/>
        </w:rPr>
        <w:t xml:space="preserve"> </w:t>
      </w:r>
      <w:r w:rsidRPr="007B2909">
        <w:rPr>
          <w:rStyle w:val="StyleUnderline"/>
        </w:rPr>
        <w:t>So the right to exclude must form a part of the new legal system</w:t>
      </w:r>
      <w:r w:rsidRPr="007B2909">
        <w:rPr>
          <w:sz w:val="14"/>
        </w:rPr>
        <w:t>.</w:t>
      </w:r>
    </w:p>
    <w:p w14:paraId="212A7D4D" w14:textId="77777777" w:rsidR="00634FFB" w:rsidRPr="007B2909" w:rsidRDefault="00634FFB" w:rsidP="00634FFB">
      <w:pPr>
        <w:rPr>
          <w:sz w:val="14"/>
        </w:rPr>
      </w:pPr>
      <w:r w:rsidRPr="006A0201">
        <w:rPr>
          <w:rStyle w:val="StyleUnderline"/>
        </w:rPr>
        <w:t xml:space="preserve">Finally, the right to transfer must accompany the rights of </w:t>
      </w:r>
      <w:r w:rsidRPr="006A0201">
        <w:rPr>
          <w:rStyle w:val="Emphasis"/>
        </w:rPr>
        <w:t>exclusion</w:t>
      </w:r>
      <w:r w:rsidRPr="006A0201">
        <w:rPr>
          <w:rStyle w:val="StyleUnderline"/>
        </w:rPr>
        <w:t xml:space="preserve"> and </w:t>
      </w:r>
      <w:r w:rsidRPr="006A0201">
        <w:rPr>
          <w:rStyle w:val="Emphasis"/>
        </w:rPr>
        <w:t>perpetual possession</w:t>
      </w:r>
      <w:r w:rsidRPr="006A0201">
        <w:rPr>
          <w:sz w:val="14"/>
        </w:rPr>
        <w:t xml:space="preserve">. </w:t>
      </w:r>
      <w:r w:rsidRPr="006A0201">
        <w:rPr>
          <w:rStyle w:val="StyleUnderline"/>
        </w:rPr>
        <w:t xml:space="preserve">The </w:t>
      </w:r>
      <w:r w:rsidRPr="006A0201">
        <w:rPr>
          <w:rStyle w:val="Emphasis"/>
        </w:rPr>
        <w:t>Coase Theorem of economics</w:t>
      </w:r>
      <w:r w:rsidRPr="006A0201">
        <w:rPr>
          <w:rStyle w:val="StyleUnderline"/>
        </w:rPr>
        <w:t xml:space="preserve"> tells us that, in a </w:t>
      </w:r>
      <w:r w:rsidRPr="006A0201">
        <w:rPr>
          <w:rStyle w:val="Emphasis"/>
        </w:rPr>
        <w:t>legal environment supportive of bargaining</w:t>
      </w:r>
      <w:r w:rsidRPr="006A0201">
        <w:rPr>
          <w:rStyle w:val="StyleUnderline"/>
        </w:rPr>
        <w:t xml:space="preserve">, property rights will be allocated to the party who </w:t>
      </w:r>
      <w:r w:rsidRPr="006A0201">
        <w:rPr>
          <w:rStyle w:val="Emphasis"/>
        </w:rPr>
        <w:t>values them most</w:t>
      </w:r>
      <w:r w:rsidRPr="006A0201">
        <w:rPr>
          <w:rStyle w:val="StyleUnderline"/>
        </w:rPr>
        <w:t xml:space="preserve">, i.e. the </w:t>
      </w:r>
      <w:r w:rsidRPr="006A0201">
        <w:rPr>
          <w:rStyle w:val="Emphasis"/>
        </w:rPr>
        <w:t>most efficient user of the property</w:t>
      </w:r>
      <w:r w:rsidRPr="006A0201">
        <w:rPr>
          <w:sz w:val="14"/>
        </w:rPr>
        <w:t xml:space="preserve">.81 </w:t>
      </w:r>
      <w:r w:rsidRPr="006A0201">
        <w:rPr>
          <w:rStyle w:val="StyleUnderline"/>
        </w:rPr>
        <w:t xml:space="preserve">When transaction costs are high enough to prevent bargaining, property rights </w:t>
      </w:r>
      <w:r w:rsidRPr="006A0201">
        <w:rPr>
          <w:rStyle w:val="Emphasis"/>
        </w:rPr>
        <w:t>only</w:t>
      </w:r>
      <w:r w:rsidRPr="006A0201">
        <w:rPr>
          <w:rStyle w:val="StyleUnderline"/>
        </w:rPr>
        <w:t xml:space="preserve"> end up in the </w:t>
      </w:r>
      <w:r w:rsidRPr="006A0201">
        <w:rPr>
          <w:rStyle w:val="Emphasis"/>
        </w:rPr>
        <w:t>most productively efficient hands</w:t>
      </w:r>
      <w:r w:rsidRPr="006A0201">
        <w:rPr>
          <w:rStyle w:val="StyleUnderline"/>
        </w:rPr>
        <w:t xml:space="preserve"> </w:t>
      </w:r>
      <w:r w:rsidRPr="006A0201">
        <w:rPr>
          <w:rStyle w:val="Emphasis"/>
        </w:rPr>
        <w:t>if</w:t>
      </w:r>
      <w:r w:rsidRPr="006A0201">
        <w:rPr>
          <w:rStyle w:val="StyleUnderline"/>
        </w:rPr>
        <w:t xml:space="preserve"> the law happens to </w:t>
      </w:r>
      <w:r w:rsidRPr="006A0201">
        <w:rPr>
          <w:rStyle w:val="Emphasis"/>
        </w:rPr>
        <w:t>initially assign them that way</w:t>
      </w:r>
      <w:r w:rsidRPr="006A0201">
        <w:rPr>
          <w:sz w:val="14"/>
        </w:rPr>
        <w:t xml:space="preserve">.82 </w:t>
      </w:r>
      <w:r w:rsidRPr="006A0201">
        <w:rPr>
          <w:rStyle w:val="StyleUnderline"/>
        </w:rPr>
        <w:t xml:space="preserve">Without any right to transfer, transaction costs are </w:t>
      </w:r>
      <w:r w:rsidRPr="006A0201">
        <w:rPr>
          <w:rStyle w:val="Emphasis"/>
        </w:rPr>
        <w:t>infinite</w:t>
      </w:r>
      <w:r w:rsidRPr="006A0201">
        <w:rPr>
          <w:rStyle w:val="StyleUnderline"/>
        </w:rPr>
        <w:t xml:space="preserve">, and </w:t>
      </w:r>
      <w:r w:rsidRPr="006A0201">
        <w:rPr>
          <w:rStyle w:val="Emphasis"/>
        </w:rPr>
        <w:t>no bargaining can occur</w:t>
      </w:r>
      <w:r w:rsidRPr="006A0201">
        <w:rPr>
          <w:rStyle w:val="StyleUnderline"/>
        </w:rPr>
        <w:t xml:space="preserve">. In order to avoid the </w:t>
      </w:r>
      <w:r w:rsidRPr="006A0201">
        <w:rPr>
          <w:rStyle w:val="Emphasis"/>
        </w:rPr>
        <w:t>inevitably inefficient</w:t>
      </w:r>
      <w:r w:rsidRPr="006A0201">
        <w:rPr>
          <w:rStyle w:val="StyleUnderline"/>
        </w:rPr>
        <w:t xml:space="preserve"> solutions of a </w:t>
      </w:r>
      <w:r w:rsidRPr="006A0201">
        <w:rPr>
          <w:rStyle w:val="Emphasis"/>
        </w:rPr>
        <w:t>command-and-control regime</w:t>
      </w:r>
      <w:r w:rsidRPr="006A0201">
        <w:rPr>
          <w:rStyle w:val="StyleUnderline"/>
        </w:rPr>
        <w:t xml:space="preserve"> of property usage, the right to transfer -- alienability -- must be a part of our system</w:t>
      </w:r>
      <w:r w:rsidRPr="006A0201">
        <w:rPr>
          <w:sz w:val="14"/>
        </w:rPr>
        <w:t>.83</w:t>
      </w:r>
    </w:p>
    <w:p w14:paraId="7615C1A5" w14:textId="77777777" w:rsidR="00634FFB" w:rsidRPr="00564A38" w:rsidRDefault="00634FFB" w:rsidP="00634FFB">
      <w:pPr>
        <w:rPr>
          <w:sz w:val="14"/>
        </w:rPr>
      </w:pPr>
      <w:r w:rsidRPr="007B2909">
        <w:rPr>
          <w:rStyle w:val="StyleUnderline"/>
        </w:rPr>
        <w:t xml:space="preserve">All these rights together -- possession, use, exclusion, and transfer -- make up </w:t>
      </w:r>
      <w:r w:rsidRPr="00896125">
        <w:rPr>
          <w:rStyle w:val="Emphasis"/>
        </w:rPr>
        <w:t>ownership</w:t>
      </w:r>
      <w:r w:rsidRPr="007B2909">
        <w:rPr>
          <w:sz w:val="14"/>
        </w:rPr>
        <w:t>. And it is ownership that the modem law of space real property needs.</w:t>
      </w:r>
    </w:p>
    <w:p w14:paraId="3BB2CC81" w14:textId="77777777" w:rsidR="00634FFB" w:rsidRDefault="00634FFB" w:rsidP="00634FFB">
      <w:pPr>
        <w:pStyle w:val="Heading4"/>
      </w:pPr>
      <w:r>
        <w:t xml:space="preserve">2. Ownership both reduces </w:t>
      </w:r>
      <w:r w:rsidRPr="00896125">
        <w:rPr>
          <w:u w:val="single"/>
        </w:rPr>
        <w:t>wasteful use</w:t>
      </w:r>
      <w:r>
        <w:t xml:space="preserve"> and allows firms to </w:t>
      </w:r>
      <w:r w:rsidRPr="00896125">
        <w:rPr>
          <w:u w:val="single"/>
        </w:rPr>
        <w:t>internalize</w:t>
      </w:r>
      <w:r>
        <w:t xml:space="preserve"> its </w:t>
      </w:r>
      <w:r w:rsidRPr="00CD7FD5">
        <w:rPr>
          <w:u w:val="single"/>
        </w:rPr>
        <w:t>positive externalities</w:t>
      </w:r>
      <w:r>
        <w:t>- AND private ownership is the best way to fulfill the common heritage principle</w:t>
      </w:r>
    </w:p>
    <w:p w14:paraId="555C4A8D" w14:textId="77777777" w:rsidR="00634FFB" w:rsidRDefault="00634FFB" w:rsidP="00634FFB">
      <w:proofErr w:type="spellStart"/>
      <w:r w:rsidRPr="007B2909">
        <w:rPr>
          <w:rStyle w:val="Style13ptBold"/>
        </w:rPr>
        <w:t>Reinstein</w:t>
      </w:r>
      <w:proofErr w:type="spellEnd"/>
      <w:r w:rsidRPr="007B2909">
        <w:rPr>
          <w:rStyle w:val="Style13ptBold"/>
        </w:rPr>
        <w:t>, 99</w:t>
      </w:r>
      <w:r w:rsidRPr="003266A6">
        <w:t xml:space="preserve"> --</w:t>
      </w:r>
      <w:r>
        <w:t xml:space="preserve"> JD, Associate, Kirkland &amp; Ellis </w:t>
      </w:r>
    </w:p>
    <w:p w14:paraId="50A4ED52" w14:textId="77777777" w:rsidR="00634FFB" w:rsidRDefault="00634FFB" w:rsidP="00634FFB">
      <w:r>
        <w:t xml:space="preserve">[Ezra J., Owning Outer Space, 20 Nw. J. Int'l L. &amp; Bus. 59, 1999, </w:t>
      </w:r>
      <w:hyperlink r:id="rId111" w:history="1">
        <w:r w:rsidRPr="007B2909">
          <w:rPr>
            <w:rStyle w:val="StyleUnderline"/>
            <w:u w:val="none"/>
          </w:rPr>
          <w:t>https://scholarlycommons.law.northwestern.edu/njilb/vol20/iss1/7</w:t>
        </w:r>
      </w:hyperlink>
      <w:r>
        <w:t xml:space="preserve">, accessed 7-10-21] </w:t>
      </w:r>
    </w:p>
    <w:p w14:paraId="6231446B" w14:textId="77777777" w:rsidR="00634FFB" w:rsidRDefault="00634FFB" w:rsidP="00634FFB"/>
    <w:p w14:paraId="171AB0B7" w14:textId="77777777" w:rsidR="00634FFB" w:rsidRPr="00896125" w:rsidRDefault="00634FFB" w:rsidP="00634FFB">
      <w:pPr>
        <w:rPr>
          <w:sz w:val="14"/>
        </w:rPr>
      </w:pPr>
      <w:r w:rsidRPr="00896125">
        <w:rPr>
          <w:sz w:val="14"/>
        </w:rPr>
        <w:t>A. Three Arguments for Ownership</w:t>
      </w:r>
    </w:p>
    <w:p w14:paraId="75FA08E9" w14:textId="77777777" w:rsidR="00634FFB" w:rsidRPr="00896125" w:rsidRDefault="00634FFB" w:rsidP="00634FFB">
      <w:pPr>
        <w:rPr>
          <w:sz w:val="14"/>
        </w:rPr>
      </w:pPr>
      <w:r w:rsidRPr="00896125">
        <w:rPr>
          <w:rStyle w:val="StyleUnderline"/>
        </w:rPr>
        <w:t>Space is</w:t>
      </w:r>
      <w:r w:rsidRPr="00896125">
        <w:rPr>
          <w:sz w:val="14"/>
        </w:rPr>
        <w:t xml:space="preserve"> an international zone, and so is, </w:t>
      </w:r>
      <w:r w:rsidRPr="00416EF1">
        <w:rPr>
          <w:sz w:val="14"/>
        </w:rPr>
        <w:t xml:space="preserve">in a sense, </w:t>
      </w:r>
      <w:r w:rsidRPr="00416EF1">
        <w:rPr>
          <w:rStyle w:val="StyleUnderline"/>
        </w:rPr>
        <w:t xml:space="preserve">the </w:t>
      </w:r>
      <w:r w:rsidRPr="00416EF1">
        <w:rPr>
          <w:rStyle w:val="Emphasis"/>
        </w:rPr>
        <w:t>heritage of all</w:t>
      </w:r>
      <w:r w:rsidRPr="00416EF1">
        <w:rPr>
          <w:sz w:val="14"/>
        </w:rPr>
        <w:t xml:space="preserve"> humanity. </w:t>
      </w:r>
      <w:r w:rsidRPr="00416EF1">
        <w:rPr>
          <w:rStyle w:val="StyleUnderline"/>
        </w:rPr>
        <w:t xml:space="preserve">We must not forget, when considering the governance of outer space, that the rules should first and foremost attempt to </w:t>
      </w:r>
      <w:r w:rsidRPr="00416EF1">
        <w:rPr>
          <w:rStyle w:val="Emphasis"/>
        </w:rPr>
        <w:t>maximize the benefit to all</w:t>
      </w:r>
      <w:r w:rsidRPr="00896125">
        <w:rPr>
          <w:rStyle w:val="Emphasis"/>
        </w:rPr>
        <w:t xml:space="preserve"> humankind</w:t>
      </w:r>
      <w:r w:rsidRPr="00896125">
        <w:rPr>
          <w:sz w:val="14"/>
        </w:rPr>
        <w:t xml:space="preserve">. So, ideally, </w:t>
      </w:r>
      <w:r w:rsidRPr="00896125">
        <w:rPr>
          <w:rStyle w:val="StyleUnderline"/>
        </w:rPr>
        <w:t xml:space="preserve">celestial bodies should be put to the uses </w:t>
      </w:r>
      <w:r w:rsidRPr="00896125">
        <w:rPr>
          <w:rStyle w:val="Emphasis"/>
        </w:rPr>
        <w:t>most beneficial to humanity</w:t>
      </w:r>
      <w:r w:rsidRPr="00896125">
        <w:rPr>
          <w:sz w:val="14"/>
        </w:rPr>
        <w:t xml:space="preserve">. </w:t>
      </w:r>
      <w:r w:rsidRPr="00896125">
        <w:rPr>
          <w:rStyle w:val="StyleUnderline"/>
        </w:rPr>
        <w:t xml:space="preserve">This is guaranteed by a system that puts land in the hands of those for whom the </w:t>
      </w:r>
      <w:r w:rsidRPr="00896125">
        <w:rPr>
          <w:rStyle w:val="Emphasis"/>
        </w:rPr>
        <w:t>territory is most profitable</w:t>
      </w:r>
      <w:r w:rsidRPr="00896125">
        <w:rPr>
          <w:sz w:val="14"/>
        </w:rPr>
        <w:t xml:space="preserve">. It is a matter of elementary economic theory. </w:t>
      </w:r>
      <w:r w:rsidRPr="00340194">
        <w:rPr>
          <w:rStyle w:val="StyleUnderline"/>
          <w:highlight w:val="yellow"/>
        </w:rPr>
        <w:t>Whoever can use a site to humanity's</w:t>
      </w:r>
      <w:r w:rsidRPr="00896125">
        <w:rPr>
          <w:rStyle w:val="StyleUnderline"/>
        </w:rPr>
        <w:t xml:space="preserve"> greatest </w:t>
      </w:r>
      <w:r w:rsidRPr="00340194">
        <w:rPr>
          <w:rStyle w:val="StyleUnderline"/>
          <w:highlight w:val="yellow"/>
        </w:rPr>
        <w:t xml:space="preserve">benefit will be the one who can </w:t>
      </w:r>
      <w:r w:rsidRPr="00340194">
        <w:rPr>
          <w:rStyle w:val="Emphasis"/>
          <w:highlight w:val="yellow"/>
        </w:rPr>
        <w:t>profit most</w:t>
      </w:r>
      <w:r w:rsidRPr="00896125">
        <w:rPr>
          <w:rStyle w:val="Emphasis"/>
        </w:rPr>
        <w:t xml:space="preserve"> from the site</w:t>
      </w:r>
      <w:r w:rsidRPr="00896125">
        <w:rPr>
          <w:rStyle w:val="StyleUnderline"/>
        </w:rPr>
        <w:t xml:space="preserve">; whoever can profit most from the site will be the one for whom </w:t>
      </w:r>
      <w:r w:rsidRPr="00896125">
        <w:rPr>
          <w:rStyle w:val="Emphasis"/>
        </w:rPr>
        <w:t>the site is most valuable</w:t>
      </w:r>
      <w:r w:rsidRPr="00896125">
        <w:rPr>
          <w:sz w:val="14"/>
        </w:rPr>
        <w:t xml:space="preserve">. </w:t>
      </w:r>
      <w:r w:rsidRPr="00340194">
        <w:rPr>
          <w:rStyle w:val="StyleUnderline"/>
          <w:highlight w:val="yellow"/>
        </w:rPr>
        <w:t>Thus the person</w:t>
      </w:r>
      <w:r w:rsidRPr="00896125">
        <w:rPr>
          <w:rStyle w:val="StyleUnderline"/>
        </w:rPr>
        <w:t xml:space="preserve"> who can put a site to humanity's greatest benefit </w:t>
      </w:r>
      <w:r w:rsidRPr="00340194">
        <w:rPr>
          <w:rStyle w:val="StyleUnderline"/>
          <w:highlight w:val="yellow"/>
        </w:rPr>
        <w:t xml:space="preserve">will be the one </w:t>
      </w:r>
      <w:r w:rsidRPr="00340194">
        <w:rPr>
          <w:rStyle w:val="Emphasis"/>
          <w:highlight w:val="yellow"/>
        </w:rPr>
        <w:t>willing to spend the most to own the site</w:t>
      </w:r>
      <w:r w:rsidRPr="00896125">
        <w:rPr>
          <w:sz w:val="14"/>
        </w:rPr>
        <w:t>.84 This is the bargain theory of economics, and will form the basis for all that follows.</w:t>
      </w:r>
    </w:p>
    <w:p w14:paraId="1434C7D6" w14:textId="77777777" w:rsidR="00634FFB" w:rsidRPr="00896125" w:rsidRDefault="00634FFB" w:rsidP="00634FFB">
      <w:pPr>
        <w:rPr>
          <w:rStyle w:val="Emphasis"/>
        </w:rPr>
      </w:pPr>
      <w:r w:rsidRPr="00896125">
        <w:rPr>
          <w:rStyle w:val="Emphasis"/>
        </w:rPr>
        <w:t>1. Ownership will reduce wasteful use</w:t>
      </w:r>
    </w:p>
    <w:p w14:paraId="47E31384" w14:textId="77777777" w:rsidR="00634FFB" w:rsidRPr="00896125" w:rsidRDefault="00634FFB" w:rsidP="00634FFB">
      <w:pPr>
        <w:rPr>
          <w:rStyle w:val="StyleUnderline"/>
        </w:rPr>
      </w:pPr>
      <w:r w:rsidRPr="00340194">
        <w:rPr>
          <w:rStyle w:val="Emphasis"/>
          <w:highlight w:val="yellow"/>
        </w:rPr>
        <w:t>Ownership</w:t>
      </w:r>
      <w:r w:rsidRPr="00896125">
        <w:rPr>
          <w:rStyle w:val="StyleUnderline"/>
        </w:rPr>
        <w:t xml:space="preserve">, and the attendant </w:t>
      </w:r>
      <w:r w:rsidRPr="00896125">
        <w:rPr>
          <w:rStyle w:val="Emphasis"/>
        </w:rPr>
        <w:t>right of alienability</w:t>
      </w:r>
      <w:r w:rsidRPr="00896125">
        <w:rPr>
          <w:rStyle w:val="StyleUnderline"/>
        </w:rPr>
        <w:t xml:space="preserve">, would </w:t>
      </w:r>
      <w:r w:rsidRPr="00340194">
        <w:rPr>
          <w:rStyle w:val="Emphasis"/>
          <w:highlight w:val="yellow"/>
        </w:rPr>
        <w:t>promote</w:t>
      </w:r>
      <w:r w:rsidRPr="00896125">
        <w:rPr>
          <w:rStyle w:val="Emphasis"/>
        </w:rPr>
        <w:t xml:space="preserve"> the </w:t>
      </w:r>
      <w:r w:rsidRPr="00340194">
        <w:rPr>
          <w:rStyle w:val="Emphasis"/>
          <w:highlight w:val="yellow"/>
        </w:rPr>
        <w:t>efficient use of space resources</w:t>
      </w:r>
      <w:r w:rsidRPr="00340194">
        <w:rPr>
          <w:rStyle w:val="StyleUnderline"/>
          <w:highlight w:val="yellow"/>
        </w:rPr>
        <w:t>.</w:t>
      </w:r>
    </w:p>
    <w:p w14:paraId="6D708053" w14:textId="77777777" w:rsidR="00634FFB" w:rsidRPr="00896125" w:rsidRDefault="00634FFB" w:rsidP="00634FFB">
      <w:pPr>
        <w:rPr>
          <w:sz w:val="14"/>
        </w:rPr>
      </w:pPr>
      <w:r w:rsidRPr="00896125">
        <w:rPr>
          <w:sz w:val="14"/>
        </w:rPr>
        <w:t xml:space="preserve">Again, a hypothetical will help illustrate: </w:t>
      </w:r>
      <w:r w:rsidRPr="00896125">
        <w:rPr>
          <w:rStyle w:val="StyleUnderline"/>
        </w:rPr>
        <w:t>a Martian site has been identified as being rich with manganese and silicon</w:t>
      </w:r>
      <w:r w:rsidRPr="00896125">
        <w:rPr>
          <w:sz w:val="14"/>
        </w:rPr>
        <w:t>. Manganese Mining Co. ("</w:t>
      </w:r>
      <w:proofErr w:type="spellStart"/>
      <w:r w:rsidRPr="00896125">
        <w:rPr>
          <w:rStyle w:val="StyleUnderline"/>
        </w:rPr>
        <w:t>M.M.Co</w:t>
      </w:r>
      <w:proofErr w:type="spellEnd"/>
      <w:r w:rsidRPr="00896125">
        <w:rPr>
          <w:rStyle w:val="StyleUnderline"/>
        </w:rPr>
        <w:t>."), interested in the manganese and the manganese alone, decides to send up a team of miners. They begin operations</w:t>
      </w:r>
      <w:r w:rsidRPr="00896125">
        <w:rPr>
          <w:sz w:val="14"/>
        </w:rPr>
        <w:t xml:space="preserve">, develop shipping routes, and build a sustainable mining colony. </w:t>
      </w:r>
    </w:p>
    <w:p w14:paraId="0FF7D409" w14:textId="77777777" w:rsidR="00634FFB" w:rsidRPr="00896125" w:rsidRDefault="00634FFB" w:rsidP="00634FFB">
      <w:pPr>
        <w:rPr>
          <w:rStyle w:val="StyleUnderline"/>
        </w:rPr>
      </w:pPr>
      <w:r w:rsidRPr="00340194">
        <w:rPr>
          <w:rStyle w:val="StyleUnderline"/>
          <w:highlight w:val="yellow"/>
        </w:rPr>
        <w:t>Without</w:t>
      </w:r>
      <w:r w:rsidRPr="00896125">
        <w:rPr>
          <w:rStyle w:val="StyleUnderline"/>
        </w:rPr>
        <w:t xml:space="preserve"> the right of </w:t>
      </w:r>
      <w:r w:rsidRPr="00340194">
        <w:rPr>
          <w:rStyle w:val="StyleUnderline"/>
          <w:highlight w:val="yellow"/>
        </w:rPr>
        <w:t>ownership</w:t>
      </w:r>
      <w:r w:rsidRPr="00896125">
        <w:rPr>
          <w:rStyle w:val="StyleUnderline"/>
        </w:rPr>
        <w:t xml:space="preserve">, </w:t>
      </w:r>
      <w:proofErr w:type="spellStart"/>
      <w:r w:rsidRPr="00896125">
        <w:rPr>
          <w:rStyle w:val="StyleUnderline"/>
        </w:rPr>
        <w:t>M.M.</w:t>
      </w:r>
      <w:r w:rsidRPr="00340194">
        <w:rPr>
          <w:rStyle w:val="StyleUnderline"/>
          <w:highlight w:val="yellow"/>
        </w:rPr>
        <w:t>Co</w:t>
      </w:r>
      <w:proofErr w:type="spellEnd"/>
      <w:r w:rsidRPr="00340194">
        <w:rPr>
          <w:rStyle w:val="StyleUnderline"/>
          <w:highlight w:val="yellow"/>
        </w:rPr>
        <w:t>. has no reason not to</w:t>
      </w:r>
      <w:r w:rsidRPr="00896125">
        <w:rPr>
          <w:rStyle w:val="StyleUnderline"/>
        </w:rPr>
        <w:t xml:space="preserve"> blast through and </w:t>
      </w:r>
      <w:r w:rsidRPr="00340194">
        <w:rPr>
          <w:rStyle w:val="StyleUnderline"/>
          <w:highlight w:val="yellow"/>
        </w:rPr>
        <w:t>obliterate</w:t>
      </w:r>
      <w:r w:rsidRPr="00896125">
        <w:rPr>
          <w:rStyle w:val="StyleUnderline"/>
        </w:rPr>
        <w:t xml:space="preserve"> silicon </w:t>
      </w:r>
      <w:r w:rsidRPr="00340194">
        <w:rPr>
          <w:rStyle w:val="StyleUnderline"/>
          <w:highlight w:val="yellow"/>
        </w:rPr>
        <w:t>deposits</w:t>
      </w:r>
      <w:r w:rsidRPr="00896125">
        <w:rPr>
          <w:rStyle w:val="StyleUnderline"/>
        </w:rPr>
        <w:t xml:space="preserve"> in order </w:t>
      </w:r>
      <w:r w:rsidRPr="00416EF1">
        <w:rPr>
          <w:rStyle w:val="StyleUnderline"/>
        </w:rPr>
        <w:t xml:space="preserve">to </w:t>
      </w:r>
      <w:r w:rsidRPr="00340194">
        <w:rPr>
          <w:rStyle w:val="StyleUnderline"/>
          <w:highlight w:val="yellow"/>
        </w:rPr>
        <w:t xml:space="preserve">more quickly </w:t>
      </w:r>
      <w:r w:rsidRPr="00CD7FD5">
        <w:rPr>
          <w:rStyle w:val="StyleUnderline"/>
        </w:rPr>
        <w:t>uncover</w:t>
      </w:r>
      <w:r w:rsidRPr="00896125">
        <w:rPr>
          <w:rStyle w:val="StyleUnderline"/>
        </w:rPr>
        <w:t xml:space="preserve"> the manganese</w:t>
      </w:r>
      <w:r w:rsidRPr="00896125">
        <w:rPr>
          <w:sz w:val="14"/>
        </w:rPr>
        <w:t xml:space="preserve">. Furthermore, </w:t>
      </w:r>
      <w:r w:rsidRPr="00340194">
        <w:rPr>
          <w:rStyle w:val="StyleUnderline"/>
          <w:highlight w:val="yellow"/>
        </w:rPr>
        <w:t>once</w:t>
      </w:r>
      <w:r w:rsidRPr="00896125">
        <w:rPr>
          <w:rStyle w:val="StyleUnderline"/>
        </w:rPr>
        <w:t xml:space="preserve"> </w:t>
      </w:r>
      <w:r w:rsidRPr="00CD7FD5">
        <w:rPr>
          <w:rStyle w:val="StyleUnderline"/>
        </w:rPr>
        <w:t>the</w:t>
      </w:r>
      <w:r w:rsidRPr="00896125">
        <w:rPr>
          <w:rStyle w:val="StyleUnderline"/>
        </w:rPr>
        <w:t xml:space="preserve"> manganese is </w:t>
      </w:r>
      <w:r w:rsidRPr="00340194">
        <w:rPr>
          <w:rStyle w:val="StyleUnderline"/>
          <w:highlight w:val="yellow"/>
        </w:rPr>
        <w:t xml:space="preserve">depleted, there is </w:t>
      </w:r>
      <w:r w:rsidRPr="00340194">
        <w:rPr>
          <w:rStyle w:val="Emphasis"/>
          <w:highlight w:val="yellow"/>
        </w:rPr>
        <w:t>no reason</w:t>
      </w:r>
      <w:r w:rsidRPr="00896125">
        <w:rPr>
          <w:rStyle w:val="StyleUnderline"/>
        </w:rPr>
        <w:t xml:space="preserve"> for them </w:t>
      </w:r>
      <w:r w:rsidRPr="00340194">
        <w:rPr>
          <w:rStyle w:val="StyleUnderline"/>
          <w:highlight w:val="yellow"/>
        </w:rPr>
        <w:t xml:space="preserve">to leave the colony's </w:t>
      </w:r>
      <w:r w:rsidRPr="00340194">
        <w:rPr>
          <w:rStyle w:val="Emphasis"/>
          <w:highlight w:val="yellow"/>
        </w:rPr>
        <w:t>structures</w:t>
      </w:r>
      <w:r w:rsidRPr="00340194">
        <w:rPr>
          <w:rStyle w:val="StyleUnderline"/>
          <w:highlight w:val="yellow"/>
        </w:rPr>
        <w:t xml:space="preserve"> and </w:t>
      </w:r>
      <w:r w:rsidRPr="00340194">
        <w:rPr>
          <w:rStyle w:val="Emphasis"/>
          <w:highlight w:val="yellow"/>
        </w:rPr>
        <w:t>life support systems</w:t>
      </w:r>
      <w:r w:rsidRPr="00340194">
        <w:rPr>
          <w:rStyle w:val="StyleUnderline"/>
          <w:highlight w:val="yellow"/>
        </w:rPr>
        <w:t xml:space="preserve"> </w:t>
      </w:r>
      <w:r w:rsidRPr="00340194">
        <w:rPr>
          <w:rStyle w:val="Emphasis"/>
          <w:highlight w:val="yellow"/>
        </w:rPr>
        <w:t>intact</w:t>
      </w:r>
      <w:r w:rsidRPr="00896125">
        <w:rPr>
          <w:rStyle w:val="StyleUnderline"/>
        </w:rPr>
        <w:t>.</w:t>
      </w:r>
    </w:p>
    <w:p w14:paraId="318E15B1" w14:textId="77777777" w:rsidR="00634FFB" w:rsidRPr="00896125" w:rsidRDefault="00634FFB" w:rsidP="00634FFB">
      <w:pPr>
        <w:rPr>
          <w:rStyle w:val="StyleUnderline"/>
        </w:rPr>
      </w:pPr>
      <w:r w:rsidRPr="00340194">
        <w:rPr>
          <w:rStyle w:val="StyleUnderline"/>
          <w:highlight w:val="yellow"/>
        </w:rPr>
        <w:t>I</w:t>
      </w:r>
      <w:r w:rsidRPr="00416EF1">
        <w:rPr>
          <w:rStyle w:val="StyleUnderline"/>
        </w:rPr>
        <w:t>f</w:t>
      </w:r>
      <w:r w:rsidRPr="00416EF1">
        <w:rPr>
          <w:sz w:val="14"/>
        </w:rPr>
        <w:t xml:space="preserve">, on the other hand, </w:t>
      </w:r>
      <w:r w:rsidRPr="00416EF1">
        <w:rPr>
          <w:rStyle w:val="StyleUnderline"/>
        </w:rPr>
        <w:t xml:space="preserve">space law </w:t>
      </w:r>
      <w:r w:rsidRPr="00416EF1">
        <w:rPr>
          <w:rStyle w:val="Emphasis"/>
        </w:rPr>
        <w:t>grants ownership</w:t>
      </w:r>
      <w:r w:rsidRPr="00416EF1">
        <w:rPr>
          <w:rStyle w:val="StyleUnderline"/>
        </w:rPr>
        <w:t xml:space="preserve"> to </w:t>
      </w:r>
      <w:proofErr w:type="spellStart"/>
      <w:r w:rsidRPr="00416EF1">
        <w:rPr>
          <w:rStyle w:val="StyleUnderline"/>
        </w:rPr>
        <w:t>M.M.Co</w:t>
      </w:r>
      <w:proofErr w:type="spellEnd"/>
      <w:r w:rsidRPr="00416EF1">
        <w:rPr>
          <w:rStyle w:val="StyleUnderline"/>
        </w:rPr>
        <w:t xml:space="preserve">., then </w:t>
      </w:r>
      <w:proofErr w:type="spellStart"/>
      <w:r w:rsidRPr="00416EF1">
        <w:rPr>
          <w:rStyle w:val="StyleUnderline"/>
        </w:rPr>
        <w:t>M.M.Co</w:t>
      </w:r>
      <w:proofErr w:type="spellEnd"/>
      <w:r w:rsidRPr="00416EF1">
        <w:rPr>
          <w:rStyle w:val="StyleUnderline"/>
        </w:rPr>
        <w:t xml:space="preserve">. has </w:t>
      </w:r>
      <w:r w:rsidRPr="00416EF1">
        <w:rPr>
          <w:rStyle w:val="Emphasis"/>
        </w:rPr>
        <w:t>incentive</w:t>
      </w:r>
      <w:r w:rsidRPr="00416EF1">
        <w:rPr>
          <w:rStyle w:val="StyleUnderline"/>
        </w:rPr>
        <w:t xml:space="preserve"> to act with </w:t>
      </w:r>
      <w:r w:rsidRPr="00416EF1">
        <w:rPr>
          <w:rStyle w:val="Emphasis"/>
        </w:rPr>
        <w:t>greater over-all efficiency</w:t>
      </w:r>
      <w:r w:rsidRPr="00416EF1">
        <w:rPr>
          <w:rStyle w:val="StyleUnderline"/>
        </w:rPr>
        <w:t xml:space="preserve">. There is </w:t>
      </w:r>
      <w:r w:rsidRPr="00416EF1">
        <w:rPr>
          <w:rStyle w:val="Emphasis"/>
        </w:rPr>
        <w:t>incentive</w:t>
      </w:r>
      <w:r w:rsidRPr="00416EF1">
        <w:rPr>
          <w:rStyle w:val="StyleUnderline"/>
        </w:rPr>
        <w:t xml:space="preserve"> to </w:t>
      </w:r>
      <w:r w:rsidRPr="00416EF1">
        <w:rPr>
          <w:rStyle w:val="Emphasis"/>
        </w:rPr>
        <w:t>preserve the silicon deposits</w:t>
      </w:r>
      <w:r w:rsidRPr="00416EF1">
        <w:rPr>
          <w:rStyle w:val="StyleUnderline"/>
        </w:rPr>
        <w:t>, because silicon will increase the amount for which Silicon Mining Co. ("</w:t>
      </w:r>
      <w:proofErr w:type="spellStart"/>
      <w:r w:rsidRPr="00416EF1">
        <w:rPr>
          <w:rStyle w:val="StyleUnderline"/>
        </w:rPr>
        <w:t>S.M.Co</w:t>
      </w:r>
      <w:proofErr w:type="spellEnd"/>
      <w:r w:rsidRPr="00416EF1">
        <w:rPr>
          <w:rStyle w:val="StyleUnderline"/>
        </w:rPr>
        <w:t xml:space="preserve">.") is </w:t>
      </w:r>
      <w:r w:rsidRPr="00416EF1">
        <w:rPr>
          <w:rStyle w:val="Emphasis"/>
        </w:rPr>
        <w:t>willing to purchase the site</w:t>
      </w:r>
      <w:r w:rsidRPr="00416EF1">
        <w:rPr>
          <w:rStyle w:val="StyleUnderline"/>
        </w:rPr>
        <w:t xml:space="preserve"> from </w:t>
      </w:r>
      <w:proofErr w:type="spellStart"/>
      <w:r w:rsidRPr="00416EF1">
        <w:rPr>
          <w:rStyle w:val="StyleUnderline"/>
        </w:rPr>
        <w:t>M.M.Co</w:t>
      </w:r>
      <w:proofErr w:type="spellEnd"/>
      <w:r w:rsidRPr="00416EF1">
        <w:rPr>
          <w:rStyle w:val="StyleUnderline"/>
        </w:rPr>
        <w:t>.</w:t>
      </w:r>
      <w:r w:rsidRPr="00416EF1">
        <w:rPr>
          <w:sz w:val="14"/>
        </w:rPr>
        <w:t xml:space="preserve"> Along similar lines, </w:t>
      </w:r>
      <w:r w:rsidRPr="00416EF1">
        <w:rPr>
          <w:rStyle w:val="StyleUnderline"/>
        </w:rPr>
        <w:t xml:space="preserve">there is also </w:t>
      </w:r>
      <w:r w:rsidRPr="00416EF1">
        <w:rPr>
          <w:rStyle w:val="Emphasis"/>
        </w:rPr>
        <w:t>incentive</w:t>
      </w:r>
      <w:r w:rsidRPr="00416EF1">
        <w:rPr>
          <w:rStyle w:val="StyleUnderline"/>
        </w:rPr>
        <w:t xml:space="preserve"> to </w:t>
      </w:r>
      <w:r w:rsidRPr="00416EF1">
        <w:rPr>
          <w:rStyle w:val="Emphasis"/>
        </w:rPr>
        <w:t>preserve the shipping routes</w:t>
      </w:r>
      <w:r w:rsidRPr="00416EF1">
        <w:rPr>
          <w:rStyle w:val="StyleUnderline"/>
        </w:rPr>
        <w:t xml:space="preserve"> and the </w:t>
      </w:r>
      <w:r w:rsidRPr="00416EF1">
        <w:rPr>
          <w:rStyle w:val="Emphasis"/>
        </w:rPr>
        <w:t>colony structures</w:t>
      </w:r>
      <w:r w:rsidRPr="00416EF1">
        <w:rPr>
          <w:rStyle w:val="StyleUnderline"/>
        </w:rPr>
        <w:t xml:space="preserve"> and </w:t>
      </w:r>
      <w:r w:rsidRPr="00416EF1">
        <w:rPr>
          <w:rStyle w:val="Emphasis"/>
        </w:rPr>
        <w:t>life support systems</w:t>
      </w:r>
      <w:r w:rsidRPr="00416EF1">
        <w:rPr>
          <w:rStyle w:val="StyleUnderline"/>
        </w:rPr>
        <w:t>.</w:t>
      </w:r>
    </w:p>
    <w:p w14:paraId="32E2F886" w14:textId="77777777" w:rsidR="00634FFB" w:rsidRPr="00896125" w:rsidRDefault="00634FFB" w:rsidP="00634FFB">
      <w:pPr>
        <w:rPr>
          <w:rStyle w:val="StyleUnderline"/>
        </w:rPr>
      </w:pPr>
      <w:r w:rsidRPr="00896125">
        <w:rPr>
          <w:rStyle w:val="StyleUnderline"/>
        </w:rPr>
        <w:t xml:space="preserve">So </w:t>
      </w:r>
      <w:proofErr w:type="spellStart"/>
      <w:r w:rsidRPr="00896125">
        <w:rPr>
          <w:rStyle w:val="StyleUnderline"/>
        </w:rPr>
        <w:t>M.M.Co</w:t>
      </w:r>
      <w:proofErr w:type="spellEnd"/>
      <w:r w:rsidRPr="00896125">
        <w:rPr>
          <w:rStyle w:val="StyleUnderline"/>
        </w:rPr>
        <w:t xml:space="preserve">. receives the benefit of the manganese deposits, and is </w:t>
      </w:r>
      <w:r w:rsidRPr="00896125">
        <w:rPr>
          <w:rStyle w:val="Emphasis"/>
        </w:rPr>
        <w:t>further rewarded</w:t>
      </w:r>
      <w:r w:rsidRPr="00896125">
        <w:rPr>
          <w:rStyle w:val="StyleUnderline"/>
        </w:rPr>
        <w:t xml:space="preserve"> for developing the mining colony and transportation routes, and for </w:t>
      </w:r>
      <w:r w:rsidRPr="00896125">
        <w:rPr>
          <w:rStyle w:val="Emphasis"/>
        </w:rPr>
        <w:t>preserving the silicon deposits</w:t>
      </w:r>
      <w:r w:rsidRPr="00896125">
        <w:rPr>
          <w:rStyle w:val="StyleUnderline"/>
        </w:rPr>
        <w:t xml:space="preserve"> and the </w:t>
      </w:r>
      <w:r w:rsidRPr="00896125">
        <w:rPr>
          <w:rStyle w:val="Emphasis"/>
        </w:rPr>
        <w:t>colony itself</w:t>
      </w:r>
      <w:r w:rsidRPr="00896125">
        <w:rPr>
          <w:rStyle w:val="StyleUnderline"/>
        </w:rPr>
        <w:t xml:space="preserve"> when it </w:t>
      </w:r>
      <w:r w:rsidRPr="00896125">
        <w:rPr>
          <w:rStyle w:val="Emphasis"/>
        </w:rPr>
        <w:t>sells the site</w:t>
      </w:r>
      <w:r w:rsidRPr="00896125">
        <w:rPr>
          <w:rStyle w:val="StyleUnderline"/>
        </w:rPr>
        <w:t xml:space="preserve">. Because </w:t>
      </w:r>
      <w:proofErr w:type="spellStart"/>
      <w:r w:rsidRPr="00896125">
        <w:rPr>
          <w:rStyle w:val="StyleUnderline"/>
        </w:rPr>
        <w:t>M.M.Co</w:t>
      </w:r>
      <w:proofErr w:type="spellEnd"/>
      <w:r w:rsidRPr="00896125">
        <w:rPr>
          <w:rStyle w:val="StyleUnderline"/>
        </w:rPr>
        <w:t xml:space="preserve">. owned the site, there would be </w:t>
      </w:r>
      <w:r w:rsidRPr="00896125">
        <w:rPr>
          <w:rStyle w:val="Emphasis"/>
        </w:rPr>
        <w:t>reason</w:t>
      </w:r>
      <w:r w:rsidRPr="00896125">
        <w:rPr>
          <w:rStyle w:val="StyleUnderline"/>
        </w:rPr>
        <w:t xml:space="preserve"> for it to </w:t>
      </w:r>
      <w:r w:rsidRPr="00896125">
        <w:rPr>
          <w:rStyle w:val="Emphasis"/>
        </w:rPr>
        <w:t>prospect for silicon</w:t>
      </w:r>
      <w:r w:rsidRPr="00896125">
        <w:rPr>
          <w:rStyle w:val="StyleUnderline"/>
        </w:rPr>
        <w:t xml:space="preserve"> and </w:t>
      </w:r>
      <w:r w:rsidRPr="00896125">
        <w:rPr>
          <w:rStyle w:val="Emphasis"/>
        </w:rPr>
        <w:t>advertise its presence</w:t>
      </w:r>
      <w:r w:rsidRPr="00896125">
        <w:rPr>
          <w:rStyle w:val="StyleUnderline"/>
        </w:rPr>
        <w:t xml:space="preserve"> to interested parties, </w:t>
      </w:r>
      <w:r w:rsidRPr="00896125">
        <w:rPr>
          <w:rStyle w:val="Emphasis"/>
        </w:rPr>
        <w:t>even though</w:t>
      </w:r>
      <w:r w:rsidRPr="00896125">
        <w:rPr>
          <w:rStyle w:val="StyleUnderline"/>
        </w:rPr>
        <w:t xml:space="preserve"> </w:t>
      </w:r>
      <w:proofErr w:type="spellStart"/>
      <w:r w:rsidRPr="00896125">
        <w:rPr>
          <w:rStyle w:val="StyleUnderline"/>
        </w:rPr>
        <w:t>M.M.Co</w:t>
      </w:r>
      <w:proofErr w:type="spellEnd"/>
      <w:r w:rsidRPr="00896125">
        <w:rPr>
          <w:rStyle w:val="StyleUnderline"/>
        </w:rPr>
        <w:t>. did not itself have an interest in mining the silicon</w:t>
      </w:r>
      <w:r w:rsidRPr="00896125">
        <w:rPr>
          <w:sz w:val="14"/>
        </w:rPr>
        <w:t xml:space="preserve">. </w:t>
      </w:r>
      <w:r w:rsidRPr="00896125">
        <w:rPr>
          <w:rStyle w:val="StyleUnderline"/>
        </w:rPr>
        <w:t xml:space="preserve">Thus </w:t>
      </w:r>
      <w:proofErr w:type="spellStart"/>
      <w:r w:rsidRPr="00896125">
        <w:rPr>
          <w:rStyle w:val="StyleUnderline"/>
        </w:rPr>
        <w:t>S.M.Co</w:t>
      </w:r>
      <w:proofErr w:type="spellEnd"/>
      <w:r w:rsidRPr="00896125">
        <w:rPr>
          <w:rStyle w:val="StyleUnderline"/>
        </w:rPr>
        <w:t xml:space="preserve">. receives the benefit of </w:t>
      </w:r>
      <w:proofErr w:type="spellStart"/>
      <w:r w:rsidRPr="00896125">
        <w:rPr>
          <w:rStyle w:val="StyleUnderline"/>
        </w:rPr>
        <w:t>M.M.Co.'s</w:t>
      </w:r>
      <w:proofErr w:type="spellEnd"/>
      <w:r w:rsidRPr="00896125">
        <w:rPr>
          <w:rStyle w:val="StyleUnderline"/>
        </w:rPr>
        <w:t xml:space="preserve"> mineralogical research</w:t>
      </w:r>
      <w:r w:rsidRPr="00896125">
        <w:rPr>
          <w:sz w:val="14"/>
        </w:rPr>
        <w:t xml:space="preserve">. </w:t>
      </w:r>
      <w:proofErr w:type="spellStart"/>
      <w:r w:rsidRPr="00896125">
        <w:rPr>
          <w:rStyle w:val="StyleUnderline"/>
        </w:rPr>
        <w:t>S.M.Co</w:t>
      </w:r>
      <w:proofErr w:type="spellEnd"/>
      <w:r w:rsidRPr="00896125">
        <w:rPr>
          <w:rStyle w:val="StyleUnderline"/>
        </w:rPr>
        <w:t xml:space="preserve">. </w:t>
      </w:r>
      <w:r w:rsidRPr="00896125">
        <w:rPr>
          <w:rStyle w:val="Emphasis"/>
        </w:rPr>
        <w:t>also need not waste resources</w:t>
      </w:r>
      <w:r w:rsidRPr="00896125">
        <w:rPr>
          <w:rStyle w:val="StyleUnderline"/>
        </w:rPr>
        <w:t xml:space="preserve"> setting up new routes, mines, and colonies; it could </w:t>
      </w:r>
      <w:r w:rsidRPr="00896125">
        <w:rPr>
          <w:rStyle w:val="Emphasis"/>
        </w:rPr>
        <w:t>purchase them intact</w:t>
      </w:r>
      <w:r w:rsidRPr="00896125">
        <w:rPr>
          <w:rStyle w:val="StyleUnderline"/>
        </w:rPr>
        <w:t>.</w:t>
      </w:r>
    </w:p>
    <w:p w14:paraId="4865029F" w14:textId="77777777" w:rsidR="00634FFB" w:rsidRPr="00896125" w:rsidRDefault="00634FFB" w:rsidP="00634FFB">
      <w:pPr>
        <w:rPr>
          <w:sz w:val="14"/>
        </w:rPr>
      </w:pPr>
      <w:r w:rsidRPr="00896125">
        <w:rPr>
          <w:rStyle w:val="StyleUnderline"/>
        </w:rPr>
        <w:t xml:space="preserve">Under such a system, </w:t>
      </w:r>
      <w:r w:rsidRPr="00340194">
        <w:rPr>
          <w:rStyle w:val="StyleUnderline"/>
          <w:highlight w:val="yellow"/>
        </w:rPr>
        <w:t xml:space="preserve">people are </w:t>
      </w:r>
      <w:r w:rsidRPr="00340194">
        <w:rPr>
          <w:rStyle w:val="Emphasis"/>
          <w:highlight w:val="yellow"/>
        </w:rPr>
        <w:t>better rewarded</w:t>
      </w:r>
      <w:r w:rsidRPr="00340194">
        <w:rPr>
          <w:rStyle w:val="StyleUnderline"/>
          <w:highlight w:val="yellow"/>
        </w:rPr>
        <w:t xml:space="preserve"> for </w:t>
      </w:r>
      <w:r w:rsidRPr="00340194">
        <w:rPr>
          <w:rStyle w:val="Emphasis"/>
          <w:highlight w:val="yellow"/>
        </w:rPr>
        <w:t>pioneering efforts</w:t>
      </w:r>
      <w:r w:rsidRPr="00340194">
        <w:rPr>
          <w:rStyle w:val="StyleUnderline"/>
          <w:highlight w:val="yellow"/>
        </w:rPr>
        <w:t xml:space="preserve"> and pioneers have </w:t>
      </w:r>
      <w:r w:rsidRPr="00340194">
        <w:rPr>
          <w:rStyle w:val="Emphasis"/>
          <w:highlight w:val="yellow"/>
        </w:rPr>
        <w:t>incentive</w:t>
      </w:r>
      <w:r w:rsidRPr="00340194">
        <w:rPr>
          <w:rStyle w:val="StyleUnderline"/>
          <w:highlight w:val="yellow"/>
        </w:rPr>
        <w:t xml:space="preserve"> to </w:t>
      </w:r>
      <w:r w:rsidRPr="00340194">
        <w:rPr>
          <w:rStyle w:val="Emphasis"/>
          <w:highlight w:val="yellow"/>
        </w:rPr>
        <w:t>research</w:t>
      </w:r>
      <w:r w:rsidRPr="00340194">
        <w:rPr>
          <w:rStyle w:val="StyleUnderline"/>
          <w:highlight w:val="yellow"/>
        </w:rPr>
        <w:t xml:space="preserve"> and </w:t>
      </w:r>
      <w:r w:rsidRPr="00340194">
        <w:rPr>
          <w:rStyle w:val="Emphasis"/>
          <w:highlight w:val="yellow"/>
        </w:rPr>
        <w:t>preserve</w:t>
      </w:r>
      <w:r w:rsidRPr="00340194">
        <w:rPr>
          <w:rStyle w:val="StyleUnderline"/>
          <w:highlight w:val="yellow"/>
        </w:rPr>
        <w:t xml:space="preserve"> that which they </w:t>
      </w:r>
      <w:r w:rsidRPr="00340194">
        <w:rPr>
          <w:rStyle w:val="Emphasis"/>
          <w:highlight w:val="yellow"/>
        </w:rPr>
        <w:t>find</w:t>
      </w:r>
      <w:r w:rsidRPr="00340194">
        <w:rPr>
          <w:rStyle w:val="StyleUnderline"/>
          <w:highlight w:val="yellow"/>
        </w:rPr>
        <w:t xml:space="preserve"> and </w:t>
      </w:r>
      <w:r w:rsidRPr="00340194">
        <w:rPr>
          <w:rStyle w:val="Emphasis"/>
          <w:highlight w:val="yellow"/>
        </w:rPr>
        <w:t>build</w:t>
      </w:r>
      <w:r w:rsidRPr="00896125">
        <w:rPr>
          <w:sz w:val="14"/>
        </w:rPr>
        <w:t xml:space="preserve">. </w:t>
      </w:r>
      <w:r w:rsidRPr="00340194">
        <w:rPr>
          <w:rStyle w:val="StyleUnderline"/>
          <w:highlight w:val="yellow"/>
        </w:rPr>
        <w:t xml:space="preserve">The </w:t>
      </w:r>
      <w:r w:rsidRPr="00340194">
        <w:rPr>
          <w:rStyle w:val="Emphasis"/>
          <w:highlight w:val="yellow"/>
        </w:rPr>
        <w:t>second-comers receive the benefit</w:t>
      </w:r>
      <w:r w:rsidRPr="00340194">
        <w:rPr>
          <w:rStyle w:val="StyleUnderline"/>
          <w:highlight w:val="yellow"/>
        </w:rPr>
        <w:t xml:space="preserve"> </w:t>
      </w:r>
      <w:r w:rsidRPr="00416EF1">
        <w:rPr>
          <w:rStyle w:val="StyleUnderline"/>
        </w:rPr>
        <w:t xml:space="preserve">of the pioneers' efforts; they </w:t>
      </w:r>
      <w:r w:rsidRPr="00416EF1">
        <w:rPr>
          <w:rStyle w:val="Emphasis"/>
        </w:rPr>
        <w:t>need not reinvent the wheel</w:t>
      </w:r>
      <w:r w:rsidRPr="00416EF1">
        <w:rPr>
          <w:sz w:val="14"/>
        </w:rPr>
        <w:t xml:space="preserve">. </w:t>
      </w:r>
      <w:r w:rsidRPr="00416EF1">
        <w:rPr>
          <w:rStyle w:val="StyleUnderline"/>
        </w:rPr>
        <w:t>And</w:t>
      </w:r>
      <w:r w:rsidRPr="00416EF1">
        <w:rPr>
          <w:sz w:val="14"/>
        </w:rPr>
        <w:t xml:space="preserve">, in the end, </w:t>
      </w:r>
      <w:r w:rsidRPr="00416EF1">
        <w:rPr>
          <w:rStyle w:val="Emphasis"/>
        </w:rPr>
        <w:t>people on Earth receive the benefit</w:t>
      </w:r>
      <w:r w:rsidRPr="00416EF1">
        <w:rPr>
          <w:rStyle w:val="StyleUnderline"/>
        </w:rPr>
        <w:t xml:space="preserve"> of plentiful manganese and silicon, instead of, as would result in a non</w:t>
      </w:r>
      <w:r w:rsidRPr="00896125">
        <w:rPr>
          <w:rStyle w:val="StyleUnderline"/>
        </w:rPr>
        <w:t>-ownership system, just manganese</w:t>
      </w:r>
      <w:r w:rsidRPr="00896125">
        <w:rPr>
          <w:sz w:val="14"/>
        </w:rPr>
        <w:t>.</w:t>
      </w:r>
    </w:p>
    <w:p w14:paraId="662274B6" w14:textId="77777777" w:rsidR="00634FFB" w:rsidRPr="00896125" w:rsidRDefault="00634FFB" w:rsidP="00634FFB">
      <w:pPr>
        <w:rPr>
          <w:rStyle w:val="Emphasis"/>
        </w:rPr>
      </w:pPr>
      <w:r w:rsidRPr="00896125">
        <w:rPr>
          <w:rStyle w:val="Emphasis"/>
        </w:rPr>
        <w:t xml:space="preserve">2. </w:t>
      </w:r>
      <w:r w:rsidRPr="00340194">
        <w:rPr>
          <w:rStyle w:val="Emphasis"/>
          <w:highlight w:val="yellow"/>
        </w:rPr>
        <w:t>The right to transfer</w:t>
      </w:r>
      <w:r w:rsidRPr="00896125">
        <w:rPr>
          <w:rStyle w:val="Emphasis"/>
        </w:rPr>
        <w:t xml:space="preserve"> (alienability) </w:t>
      </w:r>
      <w:r w:rsidRPr="00340194">
        <w:rPr>
          <w:rStyle w:val="Emphasis"/>
          <w:highlight w:val="yellow"/>
        </w:rPr>
        <w:t>would compensate for positive externalities</w:t>
      </w:r>
      <w:r w:rsidRPr="00896125">
        <w:rPr>
          <w:rStyle w:val="Emphasis"/>
        </w:rPr>
        <w:t xml:space="preserve">, thereby </w:t>
      </w:r>
      <w:r w:rsidRPr="00340194">
        <w:rPr>
          <w:rStyle w:val="Emphasis"/>
          <w:highlight w:val="yellow"/>
        </w:rPr>
        <w:t>creating</w:t>
      </w:r>
      <w:r w:rsidRPr="00896125">
        <w:rPr>
          <w:rStyle w:val="Emphasis"/>
        </w:rPr>
        <w:t xml:space="preserve"> added </w:t>
      </w:r>
      <w:r w:rsidRPr="00340194">
        <w:rPr>
          <w:rStyle w:val="Emphasis"/>
          <w:highlight w:val="yellow"/>
        </w:rPr>
        <w:t>incentive</w:t>
      </w:r>
      <w:r w:rsidRPr="00896125">
        <w:rPr>
          <w:rStyle w:val="Emphasis"/>
        </w:rPr>
        <w:t xml:space="preserve"> to productively develop space</w:t>
      </w:r>
    </w:p>
    <w:p w14:paraId="52E459FC" w14:textId="77777777" w:rsidR="00634FFB" w:rsidRPr="00896125" w:rsidRDefault="00634FFB" w:rsidP="00634FFB">
      <w:pPr>
        <w:rPr>
          <w:rStyle w:val="StyleUnderline"/>
        </w:rPr>
      </w:pPr>
      <w:r w:rsidRPr="00896125">
        <w:rPr>
          <w:rStyle w:val="StyleUnderline"/>
        </w:rPr>
        <w:t>Another advantage of an ownership regime over a use regime can be found in the following hypothetical situation. Suppose the bark of a tree found only deep in the Amazon has cancer-curing properties</w:t>
      </w:r>
      <w:r w:rsidRPr="00896125">
        <w:rPr>
          <w:sz w:val="14"/>
        </w:rPr>
        <w:t xml:space="preserve">. </w:t>
      </w:r>
      <w:r w:rsidRPr="00896125">
        <w:rPr>
          <w:rStyle w:val="StyleUnderline"/>
        </w:rPr>
        <w:t xml:space="preserve">Whoever first attempts to harvest the tree bark would be required to build a road to the grove, at </w:t>
      </w:r>
      <w:r w:rsidRPr="00896125">
        <w:rPr>
          <w:rStyle w:val="Emphasis"/>
        </w:rPr>
        <w:t>tremendous expense</w:t>
      </w:r>
      <w:r w:rsidRPr="00896125">
        <w:rPr>
          <w:sz w:val="14"/>
        </w:rPr>
        <w:t xml:space="preserve">. </w:t>
      </w:r>
      <w:r w:rsidRPr="00896125">
        <w:rPr>
          <w:rStyle w:val="StyleUnderline"/>
        </w:rPr>
        <w:t xml:space="preserve">All subsequent pharmaceutical harvesters would have use of the road and consequently be able to </w:t>
      </w:r>
      <w:r w:rsidRPr="00896125">
        <w:rPr>
          <w:rStyle w:val="Emphasis"/>
        </w:rPr>
        <w:t>turn a much larger profit</w:t>
      </w:r>
      <w:r w:rsidRPr="00896125">
        <w:rPr>
          <w:rStyle w:val="StyleUnderline"/>
        </w:rPr>
        <w:t xml:space="preserve"> on the harvested bark. The problem arises, then, that </w:t>
      </w:r>
      <w:r w:rsidRPr="00340194">
        <w:rPr>
          <w:rStyle w:val="Emphasis"/>
          <w:highlight w:val="yellow"/>
        </w:rPr>
        <w:t>no company would want to make the costly first trek</w:t>
      </w:r>
      <w:r w:rsidRPr="00896125">
        <w:rPr>
          <w:rStyle w:val="StyleUnderline"/>
        </w:rPr>
        <w:t>.</w:t>
      </w:r>
    </w:p>
    <w:p w14:paraId="1D5CF9A8" w14:textId="77777777" w:rsidR="00634FFB" w:rsidRPr="00416EF1" w:rsidRDefault="00634FFB" w:rsidP="00634FFB">
      <w:pPr>
        <w:rPr>
          <w:rStyle w:val="StyleUnderline"/>
        </w:rPr>
      </w:pPr>
      <w:r w:rsidRPr="00896125">
        <w:rPr>
          <w:rStyle w:val="StyleUnderline"/>
        </w:rPr>
        <w:t xml:space="preserve">What problem does this situation present? Because, </w:t>
      </w:r>
      <w:r w:rsidRPr="00340194">
        <w:rPr>
          <w:rStyle w:val="StyleUnderline"/>
          <w:highlight w:val="yellow"/>
        </w:rPr>
        <w:t xml:space="preserve">since no company would </w:t>
      </w:r>
      <w:r w:rsidRPr="00340194">
        <w:rPr>
          <w:rStyle w:val="Emphasis"/>
          <w:highlight w:val="yellow"/>
        </w:rPr>
        <w:t>rationally sacrifice itself</w:t>
      </w:r>
      <w:r w:rsidRPr="00896125">
        <w:rPr>
          <w:rStyle w:val="StyleUnderline"/>
        </w:rPr>
        <w:t xml:space="preserve"> in the quest for bark, </w:t>
      </w:r>
      <w:r w:rsidRPr="00340194">
        <w:rPr>
          <w:rStyle w:val="StyleUnderline"/>
          <w:highlight w:val="yellow"/>
        </w:rPr>
        <w:t>the rest of us will</w:t>
      </w:r>
      <w:r w:rsidRPr="00896125">
        <w:rPr>
          <w:rStyle w:val="StyleUnderline"/>
        </w:rPr>
        <w:t xml:space="preserve"> have to </w:t>
      </w:r>
      <w:r w:rsidRPr="00340194">
        <w:rPr>
          <w:rStyle w:val="StyleUnderline"/>
          <w:highlight w:val="yellow"/>
        </w:rPr>
        <w:t xml:space="preserve">do </w:t>
      </w:r>
      <w:r w:rsidRPr="00340194">
        <w:rPr>
          <w:rStyle w:val="Emphasis"/>
          <w:highlight w:val="yellow"/>
        </w:rPr>
        <w:t>without</w:t>
      </w:r>
      <w:r w:rsidRPr="00896125">
        <w:rPr>
          <w:rStyle w:val="Emphasis"/>
        </w:rPr>
        <w:t xml:space="preserve"> this life-saving </w:t>
      </w:r>
      <w:r w:rsidRPr="00340194">
        <w:rPr>
          <w:rStyle w:val="Emphasis"/>
          <w:highlight w:val="yellow"/>
        </w:rPr>
        <w:t>cure</w:t>
      </w:r>
      <w:r w:rsidRPr="00340194">
        <w:rPr>
          <w:sz w:val="14"/>
          <w:highlight w:val="yellow"/>
        </w:rPr>
        <w:t>.</w:t>
      </w:r>
      <w:r w:rsidRPr="00896125">
        <w:rPr>
          <w:sz w:val="14"/>
        </w:rPr>
        <w:t xml:space="preserve"> </w:t>
      </w:r>
      <w:r w:rsidRPr="00340194">
        <w:rPr>
          <w:rStyle w:val="StyleUnderline"/>
          <w:highlight w:val="yellow"/>
        </w:rPr>
        <w:t xml:space="preserve">The cause of the problem is an </w:t>
      </w:r>
      <w:r w:rsidRPr="00340194">
        <w:rPr>
          <w:rStyle w:val="Emphasis"/>
          <w:highlight w:val="yellow"/>
        </w:rPr>
        <w:t>uncompensated positive externality</w:t>
      </w:r>
      <w:r w:rsidRPr="00896125">
        <w:rPr>
          <w:sz w:val="14"/>
        </w:rPr>
        <w:t xml:space="preserve">. </w:t>
      </w:r>
      <w:r w:rsidRPr="00416EF1">
        <w:rPr>
          <w:rStyle w:val="StyleUnderline"/>
        </w:rPr>
        <w:t xml:space="preserve">The right of use </w:t>
      </w:r>
      <w:r w:rsidRPr="00416EF1">
        <w:rPr>
          <w:rStyle w:val="Emphasis"/>
        </w:rPr>
        <w:t>does not, by itself, reward the first company</w:t>
      </w:r>
      <w:r w:rsidRPr="00416EF1">
        <w:rPr>
          <w:rStyle w:val="StyleUnderline"/>
        </w:rPr>
        <w:t xml:space="preserve"> for the </w:t>
      </w:r>
      <w:r w:rsidRPr="00416EF1">
        <w:rPr>
          <w:rStyle w:val="Emphasis"/>
        </w:rPr>
        <w:t>positive externality</w:t>
      </w:r>
      <w:r w:rsidRPr="00416EF1">
        <w:rPr>
          <w:rStyle w:val="StyleUnderline"/>
        </w:rPr>
        <w:t xml:space="preserve"> it produces, i.e., the road.</w:t>
      </w:r>
    </w:p>
    <w:p w14:paraId="12E26518" w14:textId="77777777" w:rsidR="00634FFB" w:rsidRPr="00896125" w:rsidRDefault="00634FFB" w:rsidP="00634FFB">
      <w:pPr>
        <w:rPr>
          <w:sz w:val="14"/>
        </w:rPr>
      </w:pPr>
      <w:r w:rsidRPr="00416EF1">
        <w:rPr>
          <w:rStyle w:val="StyleUnderline"/>
        </w:rPr>
        <w:t xml:space="preserve">One way of rewarding that first company's pioneering effort would be to </w:t>
      </w:r>
      <w:r w:rsidRPr="00416EF1">
        <w:rPr>
          <w:rStyle w:val="Emphasis"/>
        </w:rPr>
        <w:t>grant it ownership of the grove</w:t>
      </w:r>
      <w:r w:rsidRPr="00416EF1">
        <w:rPr>
          <w:sz w:val="14"/>
        </w:rPr>
        <w:t xml:space="preserve">. </w:t>
      </w:r>
      <w:r w:rsidRPr="00416EF1">
        <w:rPr>
          <w:rStyle w:val="StyleUnderline"/>
        </w:rPr>
        <w:t xml:space="preserve">So if company A made the first trek to the grove, the right of ownership would let them decide whether to utilize their </w:t>
      </w:r>
      <w:r w:rsidRPr="00416EF1">
        <w:rPr>
          <w:rStyle w:val="Emphasis"/>
        </w:rPr>
        <w:t>exclusive rights</w:t>
      </w:r>
      <w:r w:rsidRPr="00416EF1">
        <w:rPr>
          <w:rStyle w:val="StyleUnderline"/>
        </w:rPr>
        <w:t xml:space="preserve"> to the trees in perpetuity, or to </w:t>
      </w:r>
      <w:r w:rsidRPr="00416EF1">
        <w:rPr>
          <w:rStyle w:val="Emphasis"/>
        </w:rPr>
        <w:t>sell the grove</w:t>
      </w:r>
      <w:r w:rsidRPr="00416EF1">
        <w:rPr>
          <w:rStyle w:val="StyleUnderline"/>
        </w:rPr>
        <w:t xml:space="preserve"> to company B for a price that accounts for the expense of building the road. Either way, ownership allows company A</w:t>
      </w:r>
      <w:r w:rsidRPr="00896125">
        <w:rPr>
          <w:rStyle w:val="StyleUnderline"/>
        </w:rPr>
        <w:t xml:space="preserve"> to </w:t>
      </w:r>
      <w:r w:rsidRPr="00CD7FD5">
        <w:rPr>
          <w:rStyle w:val="Emphasis"/>
        </w:rPr>
        <w:t>internalize the positive externality</w:t>
      </w:r>
      <w:r w:rsidRPr="00896125">
        <w:rPr>
          <w:sz w:val="14"/>
        </w:rPr>
        <w:t>.</w:t>
      </w:r>
    </w:p>
    <w:p w14:paraId="124D1300" w14:textId="77777777" w:rsidR="00634FFB" w:rsidRPr="00142BE7" w:rsidRDefault="00634FFB" w:rsidP="00634FFB">
      <w:pPr>
        <w:rPr>
          <w:sz w:val="14"/>
        </w:rPr>
      </w:pPr>
      <w:r w:rsidRPr="00896125">
        <w:rPr>
          <w:rStyle w:val="StyleUnderline"/>
        </w:rPr>
        <w:t xml:space="preserve">The same problem exists in </w:t>
      </w:r>
      <w:r w:rsidRPr="00CD7FD5">
        <w:rPr>
          <w:rStyle w:val="Emphasis"/>
        </w:rPr>
        <w:t>space development</w:t>
      </w:r>
      <w:r w:rsidRPr="00896125">
        <w:rPr>
          <w:rStyle w:val="StyleUnderline"/>
        </w:rPr>
        <w:t xml:space="preserve">. The early developers will </w:t>
      </w:r>
      <w:r w:rsidRPr="00CD7FD5">
        <w:rPr>
          <w:rStyle w:val="Emphasis"/>
        </w:rPr>
        <w:t>encounter huge costs</w:t>
      </w:r>
      <w:r w:rsidRPr="00896125">
        <w:rPr>
          <w:rStyle w:val="StyleUnderline"/>
        </w:rPr>
        <w:t xml:space="preserve">, many of which will </w:t>
      </w:r>
      <w:r w:rsidRPr="00CD7FD5">
        <w:rPr>
          <w:rStyle w:val="Emphasis"/>
        </w:rPr>
        <w:t>produce positive externalities</w:t>
      </w:r>
      <w:r w:rsidRPr="00896125">
        <w:rPr>
          <w:rStyle w:val="StyleUnderline"/>
        </w:rPr>
        <w:t xml:space="preserve"> (e.g. improved site assaying techniques). </w:t>
      </w:r>
      <w:r w:rsidRPr="00340194">
        <w:rPr>
          <w:rStyle w:val="StyleUnderline"/>
          <w:highlight w:val="yellow"/>
        </w:rPr>
        <w:t>In space</w:t>
      </w:r>
      <w:r w:rsidRPr="00896125">
        <w:rPr>
          <w:rStyle w:val="StyleUnderline"/>
        </w:rPr>
        <w:t>,</w:t>
      </w:r>
      <w:r w:rsidRPr="00896125">
        <w:rPr>
          <w:sz w:val="14"/>
        </w:rPr>
        <w:t xml:space="preserve"> as in the jungle, </w:t>
      </w:r>
      <w:r w:rsidRPr="00340194">
        <w:rPr>
          <w:rStyle w:val="StyleUnderline"/>
          <w:highlight w:val="yellow"/>
        </w:rPr>
        <w:t xml:space="preserve">ownership rights can help a company </w:t>
      </w:r>
      <w:r w:rsidRPr="00340194">
        <w:rPr>
          <w:rStyle w:val="Emphasis"/>
          <w:highlight w:val="yellow"/>
        </w:rPr>
        <w:t>internalize its positive external effects</w:t>
      </w:r>
      <w:r w:rsidRPr="00896125">
        <w:rPr>
          <w:sz w:val="14"/>
        </w:rPr>
        <w:t>.</w:t>
      </w:r>
    </w:p>
    <w:p w14:paraId="31DEB334" w14:textId="77777777" w:rsidR="00634FFB" w:rsidRDefault="00634FFB" w:rsidP="00634FFB">
      <w:pPr>
        <w:pStyle w:val="Heading4"/>
      </w:pPr>
      <w:r>
        <w:t xml:space="preserve">3. Ownership also solves their environmentalism offense </w:t>
      </w:r>
    </w:p>
    <w:p w14:paraId="478DA151" w14:textId="77777777" w:rsidR="00634FFB" w:rsidRDefault="00634FFB" w:rsidP="00634FFB">
      <w:proofErr w:type="spellStart"/>
      <w:r w:rsidRPr="007B2909">
        <w:rPr>
          <w:rStyle w:val="Style13ptBold"/>
        </w:rPr>
        <w:t>Reinstein</w:t>
      </w:r>
      <w:proofErr w:type="spellEnd"/>
      <w:r w:rsidRPr="007B2909">
        <w:rPr>
          <w:rStyle w:val="Style13ptBold"/>
        </w:rPr>
        <w:t>, 99</w:t>
      </w:r>
      <w:r w:rsidRPr="003266A6">
        <w:t xml:space="preserve"> --</w:t>
      </w:r>
      <w:r>
        <w:t xml:space="preserve"> JD, Associate, Kirkland &amp; Ellis </w:t>
      </w:r>
    </w:p>
    <w:p w14:paraId="1F726896" w14:textId="77777777" w:rsidR="00634FFB" w:rsidRDefault="00634FFB" w:rsidP="00634FFB">
      <w:r>
        <w:t xml:space="preserve">[Ezra J., Owning Outer Space, 20 Nw. J. Int'l L. &amp; Bus. 59, 1999, </w:t>
      </w:r>
      <w:hyperlink r:id="rId112" w:history="1">
        <w:r w:rsidRPr="007B2909">
          <w:rPr>
            <w:rStyle w:val="StyleUnderline"/>
            <w:u w:val="none"/>
          </w:rPr>
          <w:t>https://scholarlycommons.law.northwestern.edu/njilb/vol20/iss1/7</w:t>
        </w:r>
      </w:hyperlink>
      <w:r>
        <w:t xml:space="preserve">, accessed 7-10-21] </w:t>
      </w:r>
    </w:p>
    <w:p w14:paraId="0322F2E6" w14:textId="77777777" w:rsidR="00634FFB" w:rsidRPr="00D5173A" w:rsidRDefault="00634FFB" w:rsidP="00634FFB"/>
    <w:p w14:paraId="6ECD2211" w14:textId="77777777" w:rsidR="00634FFB" w:rsidRPr="00815A10" w:rsidRDefault="00634FFB" w:rsidP="00634FFB">
      <w:pPr>
        <w:rPr>
          <w:sz w:val="14"/>
        </w:rPr>
      </w:pPr>
      <w:r w:rsidRPr="00815A10">
        <w:rPr>
          <w:sz w:val="14"/>
        </w:rPr>
        <w:t xml:space="preserve">A. Problem: </w:t>
      </w:r>
      <w:r w:rsidRPr="00D5173A">
        <w:rPr>
          <w:rStyle w:val="StyleUnderline"/>
        </w:rPr>
        <w:t xml:space="preserve">Would additional incentive to develop space unleash </w:t>
      </w:r>
      <w:r w:rsidRPr="00815A10">
        <w:rPr>
          <w:rStyle w:val="Emphasis"/>
        </w:rPr>
        <w:t>environmental havoc</w:t>
      </w:r>
      <w:r w:rsidRPr="00D5173A">
        <w:rPr>
          <w:rStyle w:val="StyleUnderline"/>
        </w:rPr>
        <w:t>?</w:t>
      </w:r>
    </w:p>
    <w:p w14:paraId="4EA0CF14" w14:textId="77777777" w:rsidR="00634FFB" w:rsidRPr="00815A10" w:rsidRDefault="00634FFB" w:rsidP="00634FFB">
      <w:pPr>
        <w:rPr>
          <w:sz w:val="14"/>
        </w:rPr>
      </w:pPr>
      <w:r w:rsidRPr="00815A10">
        <w:rPr>
          <w:sz w:val="14"/>
        </w:rPr>
        <w:t xml:space="preserve">The </w:t>
      </w:r>
      <w:r w:rsidRPr="00D5173A">
        <w:rPr>
          <w:rStyle w:val="StyleUnderline"/>
        </w:rPr>
        <w:t>current space law</w:t>
      </w:r>
      <w:r w:rsidRPr="00815A10">
        <w:rPr>
          <w:sz w:val="14"/>
        </w:rPr>
        <w:t xml:space="preserve"> governing environmental responsibilities </w:t>
      </w:r>
      <w:r w:rsidRPr="00D5173A">
        <w:rPr>
          <w:rStyle w:val="StyleUnderline"/>
        </w:rPr>
        <w:t>is</w:t>
      </w:r>
      <w:r w:rsidRPr="00815A10">
        <w:rPr>
          <w:sz w:val="14"/>
        </w:rPr>
        <w:t xml:space="preserve"> well-meaning, but </w:t>
      </w:r>
      <w:r w:rsidRPr="00815A10">
        <w:rPr>
          <w:rStyle w:val="Emphasis"/>
        </w:rPr>
        <w:t>not effective</w:t>
      </w:r>
      <w:r w:rsidRPr="00815A10">
        <w:rPr>
          <w:sz w:val="14"/>
        </w:rPr>
        <w:t xml:space="preserve"> enough. It is composed of OST article VII and the Convention on International Liability for Damage Caused by Space Objects (the "Liability Convention"). Article VII of the OST asserts that</w:t>
      </w:r>
    </w:p>
    <w:p w14:paraId="0A350836" w14:textId="77777777" w:rsidR="00634FFB" w:rsidRPr="00815A10" w:rsidRDefault="00634FFB" w:rsidP="00634FFB">
      <w:pPr>
        <w:rPr>
          <w:sz w:val="14"/>
        </w:rPr>
      </w:pPr>
      <w:r w:rsidRPr="00815A10">
        <w:rPr>
          <w:sz w:val="14"/>
        </w:rPr>
        <w:t>[e]ach State Party to the Treaty that launches or procures the launching of an object into outer space is internationally liable for damage to another State Party to the Treaty or to its natural or juridical persons by such object...</w:t>
      </w:r>
    </w:p>
    <w:p w14:paraId="2F88C035" w14:textId="77777777" w:rsidR="00634FFB" w:rsidRPr="00815A10" w:rsidRDefault="00634FFB" w:rsidP="00634FFB">
      <w:pPr>
        <w:rPr>
          <w:sz w:val="14"/>
        </w:rPr>
      </w:pPr>
      <w:r w:rsidRPr="00815A10">
        <w:rPr>
          <w:sz w:val="14"/>
        </w:rPr>
        <w:t>The Liability Convention limits liability to "fault."</w:t>
      </w:r>
    </w:p>
    <w:p w14:paraId="2C427AC3" w14:textId="77777777" w:rsidR="00634FFB" w:rsidRPr="00815A10" w:rsidRDefault="00634FFB" w:rsidP="00634FFB">
      <w:pPr>
        <w:rPr>
          <w:sz w:val="14"/>
        </w:rPr>
      </w:pPr>
      <w:r w:rsidRPr="00815A10">
        <w:rPr>
          <w:sz w:val="14"/>
        </w:rPr>
        <w:t>Space environmental law, as it stands under these two treaties, is deeply flawed. The Liability Convention supplies no definition of fault. Both treaties refer only to harms caused by launched objects; while these might be interpreted to include harms caused by unlaunched installations constructed on celestial bodies, such an interpretation is by no means certain. 6 A detailed dispute resolution procedure neither has been described nor has arisen.87 Even if the liability standards fashioned by these two treaties can remedy localized and evidentiarily attributable injuries, they cannot redress those harms which are communal or otherwise unattributable.88</w:t>
      </w:r>
    </w:p>
    <w:p w14:paraId="0D6C4596" w14:textId="77777777" w:rsidR="00634FFB" w:rsidRPr="00D5173A" w:rsidRDefault="00634FFB" w:rsidP="00634FFB">
      <w:pPr>
        <w:rPr>
          <w:rStyle w:val="StyleUnderline"/>
        </w:rPr>
      </w:pPr>
      <w:r w:rsidRPr="00815A10">
        <w:rPr>
          <w:sz w:val="14"/>
        </w:rPr>
        <w:t xml:space="preserve">One reason for the inadequacy of the current law might be that its formulators did not correctly foresee the course space development would take. </w:t>
      </w:r>
      <w:r w:rsidRPr="00D5173A">
        <w:rPr>
          <w:rStyle w:val="StyleUnderline"/>
        </w:rPr>
        <w:t>The approach taken by the OST and Liability Convention resonates with the expectation that space activity would remain limited to periodic governmental exploratory missions</w:t>
      </w:r>
      <w:r w:rsidRPr="00815A10">
        <w:rPr>
          <w:sz w:val="14"/>
        </w:rPr>
        <w:t xml:space="preserve">.89 </w:t>
      </w:r>
      <w:r w:rsidRPr="00D5173A">
        <w:rPr>
          <w:rStyle w:val="StyleUnderline"/>
        </w:rPr>
        <w:t>I suggest two ways to bring space environmental law into the modem space age of ubiquitous commercial activity.</w:t>
      </w:r>
    </w:p>
    <w:p w14:paraId="0DB64E8E" w14:textId="77777777" w:rsidR="00634FFB" w:rsidRPr="00815A10" w:rsidRDefault="00634FFB" w:rsidP="00634FFB">
      <w:pPr>
        <w:rPr>
          <w:sz w:val="14"/>
        </w:rPr>
      </w:pPr>
      <w:r w:rsidRPr="00D5173A">
        <w:rPr>
          <w:rStyle w:val="StyleUnderline"/>
        </w:rPr>
        <w:t xml:space="preserve">First of all, </w:t>
      </w:r>
      <w:r w:rsidRPr="00340194">
        <w:rPr>
          <w:rStyle w:val="StyleUnderline"/>
          <w:highlight w:val="yellow"/>
        </w:rPr>
        <w:t xml:space="preserve">an </w:t>
      </w:r>
      <w:r w:rsidRPr="00340194">
        <w:rPr>
          <w:rStyle w:val="Emphasis"/>
          <w:highlight w:val="yellow"/>
        </w:rPr>
        <w:t>approval process</w:t>
      </w:r>
      <w:r w:rsidRPr="00D5173A">
        <w:rPr>
          <w:rStyle w:val="StyleUnderline"/>
        </w:rPr>
        <w:t xml:space="preserve">, overseen by an international </w:t>
      </w:r>
      <w:proofErr w:type="spellStart"/>
      <w:r w:rsidRPr="00D5173A">
        <w:rPr>
          <w:rStyle w:val="StyleUnderline"/>
        </w:rPr>
        <w:t>organi</w:t>
      </w:r>
      <w:proofErr w:type="spellEnd"/>
      <w:r w:rsidRPr="00D5173A">
        <w:rPr>
          <w:rStyle w:val="StyleUnderline"/>
        </w:rPr>
        <w:t xml:space="preserve">- </w:t>
      </w:r>
      <w:proofErr w:type="spellStart"/>
      <w:r w:rsidRPr="00D5173A">
        <w:rPr>
          <w:rStyle w:val="StyleUnderline"/>
        </w:rPr>
        <w:t>zation</w:t>
      </w:r>
      <w:proofErr w:type="spellEnd"/>
      <w:r w:rsidRPr="00D5173A">
        <w:rPr>
          <w:rStyle w:val="StyleUnderline"/>
        </w:rPr>
        <w:t xml:space="preserve">, </w:t>
      </w:r>
      <w:r w:rsidRPr="00340194">
        <w:rPr>
          <w:rStyle w:val="StyleUnderline"/>
          <w:highlight w:val="yellow"/>
        </w:rPr>
        <w:t>must precede</w:t>
      </w:r>
      <w:r w:rsidRPr="00D5173A">
        <w:rPr>
          <w:rStyle w:val="StyleUnderline"/>
        </w:rPr>
        <w:t xml:space="preserve"> any actual </w:t>
      </w:r>
      <w:r w:rsidRPr="00340194">
        <w:rPr>
          <w:rStyle w:val="StyleUnderline"/>
          <w:highlight w:val="yellow"/>
        </w:rPr>
        <w:t>development</w:t>
      </w:r>
      <w:r w:rsidRPr="00815A10">
        <w:rPr>
          <w:sz w:val="14"/>
        </w:rPr>
        <w:t xml:space="preserve">. </w:t>
      </w:r>
      <w:r w:rsidRPr="00D5173A">
        <w:rPr>
          <w:rStyle w:val="StyleUnderline"/>
        </w:rPr>
        <w:t xml:space="preserve">This would be </w:t>
      </w:r>
      <w:r w:rsidRPr="00340194">
        <w:rPr>
          <w:rStyle w:val="StyleUnderline"/>
          <w:highlight w:val="yellow"/>
        </w:rPr>
        <w:t>similar</w:t>
      </w:r>
      <w:r w:rsidRPr="00D5173A">
        <w:rPr>
          <w:rStyle w:val="StyleUnderline"/>
        </w:rPr>
        <w:t xml:space="preserve"> in function </w:t>
      </w:r>
      <w:r w:rsidRPr="00340194">
        <w:rPr>
          <w:rStyle w:val="StyleUnderline"/>
          <w:highlight w:val="yellow"/>
        </w:rPr>
        <w:t>to the</w:t>
      </w:r>
      <w:r w:rsidRPr="00D5173A">
        <w:rPr>
          <w:rStyle w:val="StyleUnderline"/>
        </w:rPr>
        <w:t xml:space="preserve"> International Telecommunications Union ("</w:t>
      </w:r>
      <w:r w:rsidRPr="00340194">
        <w:rPr>
          <w:rStyle w:val="Emphasis"/>
          <w:highlight w:val="yellow"/>
        </w:rPr>
        <w:t>ITU</w:t>
      </w:r>
      <w:r w:rsidRPr="00D5173A">
        <w:rPr>
          <w:rStyle w:val="StyleUnderline"/>
        </w:rPr>
        <w:t xml:space="preserve">"), an organization whose most essential duty is to certify that proposed </w:t>
      </w:r>
      <w:r w:rsidRPr="00815A10">
        <w:rPr>
          <w:rStyle w:val="Emphasis"/>
        </w:rPr>
        <w:t>communications satellites</w:t>
      </w:r>
      <w:r w:rsidRPr="00D5173A">
        <w:rPr>
          <w:rStyle w:val="StyleUnderline"/>
        </w:rPr>
        <w:t xml:space="preserve"> will not interfere with each other</w:t>
      </w:r>
      <w:r w:rsidRPr="00815A10">
        <w:rPr>
          <w:sz w:val="14"/>
        </w:rPr>
        <w:t xml:space="preserve">.90 </w:t>
      </w:r>
      <w:r w:rsidRPr="00D5173A">
        <w:rPr>
          <w:rStyle w:val="StyleUnderline"/>
        </w:rPr>
        <w:t>Any party wishing to engage in the development of space would first present a proposal to the overseeing organization</w:t>
      </w:r>
      <w:r w:rsidRPr="00815A10">
        <w:rPr>
          <w:sz w:val="14"/>
        </w:rPr>
        <w:t xml:space="preserve">. </w:t>
      </w:r>
      <w:r w:rsidRPr="00340194">
        <w:rPr>
          <w:rStyle w:val="StyleUnderline"/>
          <w:highlight w:val="yellow"/>
        </w:rPr>
        <w:t>The organization would</w:t>
      </w:r>
      <w:r w:rsidRPr="00D5173A">
        <w:rPr>
          <w:rStyle w:val="StyleUnderline"/>
        </w:rPr>
        <w:t xml:space="preserve"> then </w:t>
      </w:r>
      <w:r w:rsidRPr="00340194">
        <w:rPr>
          <w:rStyle w:val="StyleUnderline"/>
          <w:highlight w:val="yellow"/>
        </w:rPr>
        <w:t>only grant</w:t>
      </w:r>
      <w:r w:rsidRPr="00D5173A">
        <w:rPr>
          <w:rStyle w:val="StyleUnderline"/>
        </w:rPr>
        <w:t xml:space="preserve"> project </w:t>
      </w:r>
      <w:r w:rsidRPr="00340194">
        <w:rPr>
          <w:rStyle w:val="StyleUnderline"/>
          <w:highlight w:val="yellow"/>
        </w:rPr>
        <w:t xml:space="preserve">approval after an </w:t>
      </w:r>
      <w:r w:rsidRPr="00340194">
        <w:rPr>
          <w:rStyle w:val="Emphasis"/>
          <w:highlight w:val="yellow"/>
        </w:rPr>
        <w:t>environmental review</w:t>
      </w:r>
      <w:r w:rsidRPr="00D5173A">
        <w:rPr>
          <w:rStyle w:val="StyleUnderline"/>
        </w:rPr>
        <w:t xml:space="preserve">, ensuring that the project complies with </w:t>
      </w:r>
      <w:r w:rsidRPr="00815A10">
        <w:rPr>
          <w:rStyle w:val="Emphasis"/>
        </w:rPr>
        <w:t>environmental standards</w:t>
      </w:r>
      <w:r w:rsidRPr="00D5173A">
        <w:rPr>
          <w:rStyle w:val="StyleUnderline"/>
        </w:rPr>
        <w:t xml:space="preserve"> agreed to by COPUOS</w:t>
      </w:r>
      <w:r w:rsidRPr="00815A10">
        <w:rPr>
          <w:sz w:val="14"/>
        </w:rPr>
        <w:t>.</w:t>
      </w:r>
    </w:p>
    <w:p w14:paraId="25F066DE" w14:textId="77777777" w:rsidR="00634FFB" w:rsidRPr="00815A10" w:rsidRDefault="00634FFB" w:rsidP="00634FFB">
      <w:pPr>
        <w:rPr>
          <w:sz w:val="14"/>
        </w:rPr>
      </w:pPr>
      <w:r w:rsidRPr="00D5173A">
        <w:rPr>
          <w:rStyle w:val="StyleUnderline"/>
        </w:rPr>
        <w:t xml:space="preserve">Making approval dependent on environmental compliance </w:t>
      </w:r>
      <w:r w:rsidRPr="00815A10">
        <w:rPr>
          <w:rStyle w:val="Emphasis"/>
        </w:rPr>
        <w:t>does not destroy the dual goals</w:t>
      </w:r>
      <w:r w:rsidRPr="00D5173A">
        <w:rPr>
          <w:rStyle w:val="StyleUnderline"/>
        </w:rPr>
        <w:t xml:space="preserve"> of </w:t>
      </w:r>
      <w:r w:rsidRPr="00815A10">
        <w:rPr>
          <w:rStyle w:val="Emphasis"/>
        </w:rPr>
        <w:t>efficient usage</w:t>
      </w:r>
      <w:r w:rsidRPr="00D5173A">
        <w:rPr>
          <w:rStyle w:val="StyleUnderline"/>
        </w:rPr>
        <w:t xml:space="preserve"> and </w:t>
      </w:r>
      <w:r w:rsidRPr="00815A10">
        <w:rPr>
          <w:rStyle w:val="Emphasis"/>
        </w:rPr>
        <w:t>wealth maximization</w:t>
      </w:r>
      <w:r w:rsidRPr="00815A10">
        <w:rPr>
          <w:sz w:val="14"/>
        </w:rPr>
        <w:t xml:space="preserve">. Far from it. </w:t>
      </w:r>
      <w:r w:rsidRPr="00D5173A">
        <w:rPr>
          <w:rStyle w:val="StyleUnderline"/>
        </w:rPr>
        <w:t xml:space="preserve">Environmental safeguards embody the recognition that environmental degradation </w:t>
      </w:r>
      <w:r w:rsidRPr="00815A10">
        <w:rPr>
          <w:rStyle w:val="Emphasis"/>
        </w:rPr>
        <w:t>harms humanity in very real ways</w:t>
      </w:r>
      <w:r w:rsidRPr="00815A10">
        <w:rPr>
          <w:sz w:val="14"/>
        </w:rPr>
        <w:t>: it can endanger our health and lives, and can ruin a site's utility. It doesn't bear belaboring this point; an example should suffice. Without environmental precautions, a mining corporation might dirty a distant planet's lone water supply, forever deadening a world that might have grown into a great and productive colony. Similar has happened on Earth many times. It can happen in space.</w:t>
      </w:r>
    </w:p>
    <w:p w14:paraId="12A71EDB" w14:textId="77777777" w:rsidR="00634FFB" w:rsidRPr="00815A10" w:rsidRDefault="00634FFB" w:rsidP="00634FFB">
      <w:pPr>
        <w:rPr>
          <w:sz w:val="14"/>
        </w:rPr>
      </w:pPr>
      <w:r w:rsidRPr="00D5173A">
        <w:rPr>
          <w:rStyle w:val="StyleUnderline"/>
        </w:rPr>
        <w:t xml:space="preserve">Another way to solve the problem of space environmental ruination is by </w:t>
      </w:r>
      <w:r w:rsidRPr="00815A10">
        <w:rPr>
          <w:rStyle w:val="Emphasis"/>
        </w:rPr>
        <w:t>accepting the right of ownership</w:t>
      </w:r>
      <w:r w:rsidRPr="00D5173A">
        <w:rPr>
          <w:rStyle w:val="StyleUnderline"/>
        </w:rPr>
        <w:t xml:space="preserve"> into our system of space law</w:t>
      </w:r>
      <w:r w:rsidRPr="00815A10">
        <w:rPr>
          <w:sz w:val="14"/>
        </w:rPr>
        <w:t xml:space="preserve">. It would be a simple but effective step in the right direction. As Lawrence Roberts has written, </w:t>
      </w:r>
      <w:r w:rsidRPr="00D5173A">
        <w:rPr>
          <w:rStyle w:val="StyleUnderline"/>
        </w:rPr>
        <w:t xml:space="preserve">the </w:t>
      </w:r>
      <w:r w:rsidRPr="00340194">
        <w:rPr>
          <w:rStyle w:val="StyleUnderline"/>
          <w:highlight w:val="yellow"/>
        </w:rPr>
        <w:t>current law "is</w:t>
      </w:r>
      <w:r w:rsidRPr="00D5173A">
        <w:rPr>
          <w:rStyle w:val="StyleUnderline"/>
        </w:rPr>
        <w:t xml:space="preserve"> rather </w:t>
      </w:r>
      <w:r w:rsidRPr="00340194">
        <w:rPr>
          <w:rStyle w:val="Emphasis"/>
          <w:highlight w:val="yellow"/>
        </w:rPr>
        <w:t>damaging</w:t>
      </w:r>
      <w:r w:rsidRPr="00D5173A">
        <w:rPr>
          <w:rStyle w:val="StyleUnderline"/>
        </w:rPr>
        <w:t xml:space="preserve"> from an </w:t>
      </w:r>
      <w:r w:rsidRPr="00815A10">
        <w:rPr>
          <w:rStyle w:val="Emphasis"/>
        </w:rPr>
        <w:t>environmental perspective</w:t>
      </w:r>
      <w:r w:rsidRPr="00D5173A">
        <w:rPr>
          <w:rStyle w:val="StyleUnderline"/>
        </w:rPr>
        <w:t xml:space="preserve">," </w:t>
      </w:r>
      <w:r w:rsidRPr="00340194">
        <w:rPr>
          <w:rStyle w:val="StyleUnderline"/>
          <w:highlight w:val="yellow"/>
        </w:rPr>
        <w:t>because "without</w:t>
      </w:r>
      <w:r w:rsidRPr="00D5173A">
        <w:rPr>
          <w:rStyle w:val="StyleUnderline"/>
        </w:rPr>
        <w:t xml:space="preserve"> a </w:t>
      </w:r>
      <w:r w:rsidRPr="00340194">
        <w:rPr>
          <w:rStyle w:val="StyleUnderline"/>
          <w:highlight w:val="yellow"/>
        </w:rPr>
        <w:t>means to secure</w:t>
      </w:r>
      <w:r w:rsidRPr="00D5173A">
        <w:rPr>
          <w:rStyle w:val="StyleUnderline"/>
        </w:rPr>
        <w:t xml:space="preserve"> control of </w:t>
      </w:r>
      <w:r w:rsidRPr="00340194">
        <w:rPr>
          <w:rStyle w:val="StyleUnderline"/>
          <w:highlight w:val="yellow"/>
        </w:rPr>
        <w:t>a resource</w:t>
      </w:r>
      <w:r w:rsidRPr="00D5173A">
        <w:rPr>
          <w:rStyle w:val="StyleUnderline"/>
        </w:rPr>
        <w:t xml:space="preserve"> in the ground," i.e. without ownership, "</w:t>
      </w:r>
      <w:r w:rsidRPr="00340194">
        <w:rPr>
          <w:rStyle w:val="StyleUnderline"/>
          <w:highlight w:val="yellow"/>
        </w:rPr>
        <w:t>each</w:t>
      </w:r>
      <w:r w:rsidRPr="00D5173A">
        <w:rPr>
          <w:rStyle w:val="StyleUnderline"/>
        </w:rPr>
        <w:t xml:space="preserve"> individual </w:t>
      </w:r>
      <w:r w:rsidRPr="00340194">
        <w:rPr>
          <w:rStyle w:val="StyleUnderline"/>
          <w:highlight w:val="yellow"/>
        </w:rPr>
        <w:t xml:space="preserve">developer will seek to </w:t>
      </w:r>
      <w:r w:rsidRPr="00340194">
        <w:rPr>
          <w:rStyle w:val="Emphasis"/>
          <w:highlight w:val="yellow"/>
        </w:rPr>
        <w:t>maximize</w:t>
      </w:r>
      <w:r w:rsidRPr="00815A10">
        <w:rPr>
          <w:rStyle w:val="Emphasis"/>
        </w:rPr>
        <w:t xml:space="preserve"> his or her own </w:t>
      </w:r>
      <w:r w:rsidRPr="00340194">
        <w:rPr>
          <w:rStyle w:val="Emphasis"/>
          <w:highlight w:val="yellow"/>
        </w:rPr>
        <w:t>gain</w:t>
      </w:r>
      <w:r w:rsidRPr="00340194">
        <w:rPr>
          <w:rStyle w:val="StyleUnderline"/>
          <w:highlight w:val="yellow"/>
        </w:rPr>
        <w:t xml:space="preserve"> by </w:t>
      </w:r>
      <w:r w:rsidRPr="00340194">
        <w:rPr>
          <w:rStyle w:val="Emphasis"/>
          <w:highlight w:val="yellow"/>
        </w:rPr>
        <w:t>extracting as much</w:t>
      </w:r>
      <w:r w:rsidRPr="00815A10">
        <w:rPr>
          <w:rStyle w:val="Emphasis"/>
        </w:rPr>
        <w:t xml:space="preserve"> value </w:t>
      </w:r>
      <w:r w:rsidRPr="00340194">
        <w:rPr>
          <w:rStyle w:val="Emphasis"/>
          <w:highlight w:val="yellow"/>
        </w:rPr>
        <w:t>as quickly as possible</w:t>
      </w:r>
      <w:r w:rsidRPr="00D5173A">
        <w:rPr>
          <w:rStyle w:val="StyleUnderline"/>
        </w:rPr>
        <w:t xml:space="preserve"> without regard to the </w:t>
      </w:r>
      <w:r w:rsidRPr="00815A10">
        <w:rPr>
          <w:rStyle w:val="Emphasis"/>
        </w:rPr>
        <w:t>effect on the communal resource</w:t>
      </w:r>
      <w:r w:rsidRPr="00D5173A">
        <w:rPr>
          <w:rStyle w:val="StyleUnderline"/>
        </w:rPr>
        <w:t>.</w:t>
      </w:r>
      <w:r w:rsidRPr="00815A10">
        <w:rPr>
          <w:sz w:val="14"/>
        </w:rPr>
        <w:t xml:space="preserve"> 9 '</w:t>
      </w:r>
    </w:p>
    <w:p w14:paraId="3057609F" w14:textId="77777777" w:rsidR="00634FFB" w:rsidRPr="006A0201" w:rsidRDefault="00634FFB" w:rsidP="00634FFB">
      <w:pPr>
        <w:rPr>
          <w:rStyle w:val="StyleUnderline"/>
        </w:rPr>
      </w:pPr>
      <w:r w:rsidRPr="00340194">
        <w:rPr>
          <w:rStyle w:val="StyleUnderline"/>
          <w:highlight w:val="yellow"/>
        </w:rPr>
        <w:t xml:space="preserve">Ownership creates a </w:t>
      </w:r>
      <w:r w:rsidRPr="00340194">
        <w:rPr>
          <w:rStyle w:val="Emphasis"/>
          <w:highlight w:val="yellow"/>
        </w:rPr>
        <w:t>strong incentive to act with an environmentalist ethos</w:t>
      </w:r>
      <w:r w:rsidRPr="00815A10">
        <w:rPr>
          <w:sz w:val="14"/>
        </w:rPr>
        <w:t xml:space="preserve">. </w:t>
      </w:r>
      <w:r w:rsidRPr="00D5173A">
        <w:rPr>
          <w:rStyle w:val="StyleUnderline"/>
        </w:rPr>
        <w:t xml:space="preserve">As owner of a site, </w:t>
      </w:r>
      <w:proofErr w:type="spellStart"/>
      <w:r w:rsidRPr="00D5173A">
        <w:rPr>
          <w:rStyle w:val="StyleUnderline"/>
        </w:rPr>
        <w:t>SpaceCorp</w:t>
      </w:r>
      <w:proofErr w:type="spellEnd"/>
      <w:r w:rsidRPr="00D5173A">
        <w:rPr>
          <w:rStyle w:val="StyleUnderline"/>
        </w:rPr>
        <w:t xml:space="preserve"> would want to </w:t>
      </w:r>
      <w:r w:rsidRPr="00815A10">
        <w:rPr>
          <w:rStyle w:val="Emphasis"/>
        </w:rPr>
        <w:t>maximize the site's value</w:t>
      </w:r>
      <w:r w:rsidRPr="00815A10">
        <w:rPr>
          <w:sz w:val="14"/>
        </w:rPr>
        <w:t xml:space="preserve">. </w:t>
      </w:r>
      <w:r w:rsidRPr="00D5173A">
        <w:rPr>
          <w:rStyle w:val="StyleUnderline"/>
        </w:rPr>
        <w:t xml:space="preserve">This </w:t>
      </w:r>
      <w:r w:rsidRPr="00340194">
        <w:rPr>
          <w:rStyle w:val="Emphasis"/>
          <w:highlight w:val="yellow"/>
        </w:rPr>
        <w:t>self-interest protects the environment</w:t>
      </w:r>
      <w:r w:rsidRPr="00D5173A">
        <w:rPr>
          <w:rStyle w:val="StyleUnderline"/>
        </w:rPr>
        <w:t xml:space="preserve"> in two related ways. First, </w:t>
      </w:r>
      <w:r w:rsidRPr="00340194">
        <w:rPr>
          <w:rStyle w:val="StyleUnderline"/>
          <w:highlight w:val="yellow"/>
        </w:rPr>
        <w:t>because</w:t>
      </w:r>
      <w:r w:rsidRPr="00D5173A">
        <w:rPr>
          <w:rStyle w:val="StyleUnderline"/>
        </w:rPr>
        <w:t xml:space="preserve"> </w:t>
      </w:r>
      <w:proofErr w:type="spellStart"/>
      <w:r w:rsidRPr="00D5173A">
        <w:rPr>
          <w:rStyle w:val="StyleUnderline"/>
        </w:rPr>
        <w:t>SpaceCorp</w:t>
      </w:r>
      <w:proofErr w:type="spellEnd"/>
      <w:r w:rsidRPr="00D5173A">
        <w:rPr>
          <w:rStyle w:val="StyleUnderline"/>
        </w:rPr>
        <w:t xml:space="preserve"> is not just a squatter on a plot of celestial territory, because </w:t>
      </w:r>
      <w:r w:rsidRPr="00340194">
        <w:rPr>
          <w:rStyle w:val="StyleUnderline"/>
          <w:highlight w:val="yellow"/>
        </w:rPr>
        <w:t xml:space="preserve">it will have more than an </w:t>
      </w:r>
      <w:r w:rsidRPr="00340194">
        <w:rPr>
          <w:rStyle w:val="Emphasis"/>
          <w:highlight w:val="yellow"/>
        </w:rPr>
        <w:t>expiring</w:t>
      </w:r>
      <w:r w:rsidRPr="006A0201">
        <w:rPr>
          <w:rStyle w:val="Emphasis"/>
        </w:rPr>
        <w:t xml:space="preserve"> </w:t>
      </w:r>
      <w:proofErr w:type="spellStart"/>
      <w:r w:rsidRPr="006A0201">
        <w:rPr>
          <w:rStyle w:val="Emphasis"/>
        </w:rPr>
        <w:t>usufructary</w:t>
      </w:r>
      <w:proofErr w:type="spellEnd"/>
      <w:r w:rsidRPr="006A0201">
        <w:rPr>
          <w:rStyle w:val="Emphasis"/>
        </w:rPr>
        <w:t xml:space="preserve"> </w:t>
      </w:r>
      <w:r w:rsidRPr="00340194">
        <w:rPr>
          <w:rStyle w:val="Emphasis"/>
          <w:highlight w:val="yellow"/>
        </w:rPr>
        <w:t>interest</w:t>
      </w:r>
      <w:r w:rsidRPr="00D5173A">
        <w:rPr>
          <w:rStyle w:val="StyleUnderline"/>
        </w:rPr>
        <w:t xml:space="preserve">, </w:t>
      </w:r>
      <w:proofErr w:type="spellStart"/>
      <w:r w:rsidRPr="00D5173A">
        <w:rPr>
          <w:rStyle w:val="StyleUnderline"/>
        </w:rPr>
        <w:t>SpaceCorp</w:t>
      </w:r>
      <w:proofErr w:type="spellEnd"/>
      <w:r w:rsidRPr="00D5173A">
        <w:rPr>
          <w:rStyle w:val="StyleUnderline"/>
        </w:rPr>
        <w:t xml:space="preserve"> will </w:t>
      </w:r>
      <w:r w:rsidRPr="00815A10">
        <w:rPr>
          <w:rStyle w:val="Emphasis"/>
        </w:rPr>
        <w:t>avoid wanton despoliation of the land</w:t>
      </w:r>
      <w:r w:rsidRPr="00D5173A">
        <w:rPr>
          <w:rStyle w:val="StyleUnderline"/>
        </w:rPr>
        <w:t xml:space="preserve">. </w:t>
      </w:r>
      <w:r w:rsidRPr="00340194">
        <w:rPr>
          <w:rStyle w:val="StyleUnderline"/>
          <w:highlight w:val="yellow"/>
        </w:rPr>
        <w:t xml:space="preserve">Despoliation would </w:t>
      </w:r>
      <w:r w:rsidRPr="00340194">
        <w:rPr>
          <w:rStyle w:val="Emphasis"/>
          <w:highlight w:val="yellow"/>
        </w:rPr>
        <w:t>reduce</w:t>
      </w:r>
      <w:r w:rsidRPr="00815A10">
        <w:rPr>
          <w:rStyle w:val="Emphasis"/>
        </w:rPr>
        <w:t xml:space="preserve"> the </w:t>
      </w:r>
      <w:r w:rsidRPr="00340194">
        <w:rPr>
          <w:rStyle w:val="Emphasis"/>
          <w:highlight w:val="yellow"/>
        </w:rPr>
        <w:t>value</w:t>
      </w:r>
      <w:r w:rsidRPr="00815A10">
        <w:rPr>
          <w:rStyle w:val="Emphasis"/>
        </w:rPr>
        <w:t xml:space="preserve"> of the property to a purchaser</w:t>
      </w:r>
      <w:r w:rsidRPr="00D5173A">
        <w:rPr>
          <w:rStyle w:val="StyleUnderline"/>
        </w:rPr>
        <w:t xml:space="preserve">, and thus </w:t>
      </w:r>
      <w:proofErr w:type="spellStart"/>
      <w:r w:rsidRPr="00D5173A">
        <w:rPr>
          <w:rStyle w:val="StyleUnderline"/>
        </w:rPr>
        <w:t>SpaceCorp's</w:t>
      </w:r>
      <w:proofErr w:type="spellEnd"/>
      <w:r w:rsidRPr="00D5173A">
        <w:rPr>
          <w:rStyle w:val="StyleUnderline"/>
        </w:rPr>
        <w:t xml:space="preserve"> </w:t>
      </w:r>
      <w:r w:rsidRPr="00815A10">
        <w:rPr>
          <w:rStyle w:val="Emphasis"/>
        </w:rPr>
        <w:t>potential revenue</w:t>
      </w:r>
      <w:r w:rsidRPr="00815A10">
        <w:rPr>
          <w:sz w:val="14"/>
        </w:rPr>
        <w:t xml:space="preserve">. </w:t>
      </w:r>
      <w:r w:rsidRPr="00D5173A">
        <w:rPr>
          <w:rStyle w:val="StyleUnderline"/>
        </w:rPr>
        <w:t xml:space="preserve">Poor land management might also harm </w:t>
      </w:r>
      <w:proofErr w:type="spellStart"/>
      <w:r w:rsidRPr="00D5173A">
        <w:rPr>
          <w:rStyle w:val="StyleUnderline"/>
        </w:rPr>
        <w:t>SpaceCorp's</w:t>
      </w:r>
      <w:proofErr w:type="spellEnd"/>
      <w:r w:rsidRPr="00D5173A">
        <w:rPr>
          <w:rStyle w:val="StyleUnderline"/>
        </w:rPr>
        <w:t xml:space="preserve"> </w:t>
      </w:r>
      <w:r w:rsidRPr="00815A10">
        <w:rPr>
          <w:rStyle w:val="Emphasis"/>
        </w:rPr>
        <w:t>current interests</w:t>
      </w:r>
      <w:r w:rsidRPr="00D5173A">
        <w:rPr>
          <w:rStyle w:val="StyleUnderline"/>
        </w:rPr>
        <w:t xml:space="preserve">, if its actions </w:t>
      </w:r>
      <w:r w:rsidRPr="00815A10">
        <w:rPr>
          <w:rStyle w:val="Emphasis"/>
        </w:rPr>
        <w:t>contaminate its own site</w:t>
      </w:r>
      <w:r w:rsidRPr="00D5173A">
        <w:rPr>
          <w:rStyle w:val="StyleUnderline"/>
        </w:rPr>
        <w:t xml:space="preserve"> to the point that its settlement loses viability</w:t>
      </w:r>
      <w:r w:rsidRPr="00815A10">
        <w:rPr>
          <w:sz w:val="14"/>
        </w:rPr>
        <w:t xml:space="preserve">. </w:t>
      </w:r>
      <w:r w:rsidRPr="00D5173A">
        <w:rPr>
          <w:rStyle w:val="StyleUnderline"/>
        </w:rPr>
        <w:t xml:space="preserve">Second, </w:t>
      </w:r>
      <w:proofErr w:type="spellStart"/>
      <w:r w:rsidRPr="00D5173A">
        <w:rPr>
          <w:rStyle w:val="StyleUnderline"/>
        </w:rPr>
        <w:t>SpaceCorp</w:t>
      </w:r>
      <w:proofErr w:type="spellEnd"/>
      <w:r w:rsidRPr="00D5173A">
        <w:rPr>
          <w:rStyle w:val="StyleUnderline"/>
        </w:rPr>
        <w:t xml:space="preserve"> will avoid ripping through the site</w:t>
      </w:r>
      <w:r w:rsidRPr="006A0201">
        <w:rPr>
          <w:rStyle w:val="StyleUnderline"/>
        </w:rPr>
        <w:t xml:space="preserve">; instead, it will either </w:t>
      </w:r>
      <w:r w:rsidRPr="006A0201">
        <w:rPr>
          <w:rStyle w:val="Emphasis"/>
        </w:rPr>
        <w:t>preserve materials</w:t>
      </w:r>
      <w:r w:rsidRPr="006A0201">
        <w:rPr>
          <w:rStyle w:val="StyleUnderline"/>
        </w:rPr>
        <w:t xml:space="preserve"> it does not use to </w:t>
      </w:r>
      <w:r w:rsidRPr="006A0201">
        <w:rPr>
          <w:rStyle w:val="Emphasis"/>
        </w:rPr>
        <w:t>maximize the site's resale value</w:t>
      </w:r>
      <w:r w:rsidRPr="006A0201">
        <w:rPr>
          <w:rStyle w:val="StyleUnderline"/>
        </w:rPr>
        <w:t xml:space="preserve">, or it will itself use the site as </w:t>
      </w:r>
      <w:r w:rsidRPr="006A0201">
        <w:rPr>
          <w:rStyle w:val="Emphasis"/>
        </w:rPr>
        <w:t>fully and efficiently as possible</w:t>
      </w:r>
      <w:r w:rsidRPr="006A0201">
        <w:rPr>
          <w:rStyle w:val="StyleUnderline"/>
        </w:rPr>
        <w:t xml:space="preserve">. </w:t>
      </w:r>
      <w:proofErr w:type="spellStart"/>
      <w:r w:rsidRPr="006A0201">
        <w:rPr>
          <w:rStyle w:val="StyleUnderline"/>
        </w:rPr>
        <w:t>SpaceCorp</w:t>
      </w:r>
      <w:proofErr w:type="spellEnd"/>
      <w:r w:rsidRPr="006A0201">
        <w:rPr>
          <w:rStyle w:val="StyleUnderline"/>
        </w:rPr>
        <w:t xml:space="preserve"> will either use the site with </w:t>
      </w:r>
      <w:r w:rsidRPr="006A0201">
        <w:rPr>
          <w:rStyle w:val="Emphasis"/>
        </w:rPr>
        <w:t>preservationist techniques</w:t>
      </w:r>
      <w:r w:rsidRPr="006A0201">
        <w:rPr>
          <w:rStyle w:val="StyleUnderline"/>
        </w:rPr>
        <w:t xml:space="preserve">, sparing the site from </w:t>
      </w:r>
      <w:r w:rsidRPr="006A0201">
        <w:rPr>
          <w:rStyle w:val="Emphasis"/>
        </w:rPr>
        <w:t>wasteful destruction</w:t>
      </w:r>
      <w:r w:rsidRPr="006A0201">
        <w:rPr>
          <w:rStyle w:val="StyleUnderline"/>
        </w:rPr>
        <w:t xml:space="preserve">, or it will use the site as a </w:t>
      </w:r>
      <w:r w:rsidRPr="006A0201">
        <w:rPr>
          <w:rStyle w:val="Emphasis"/>
        </w:rPr>
        <w:t>conservationist</w:t>
      </w:r>
      <w:r w:rsidRPr="006A0201">
        <w:rPr>
          <w:rStyle w:val="StyleUnderline"/>
        </w:rPr>
        <w:t xml:space="preserve">, i.e. </w:t>
      </w:r>
      <w:r w:rsidRPr="006A0201">
        <w:rPr>
          <w:rStyle w:val="Emphasis"/>
        </w:rPr>
        <w:t>wholly</w:t>
      </w:r>
      <w:r w:rsidRPr="006A0201">
        <w:rPr>
          <w:rStyle w:val="StyleUnderline"/>
        </w:rPr>
        <w:t xml:space="preserve"> and </w:t>
      </w:r>
      <w:r w:rsidRPr="006A0201">
        <w:rPr>
          <w:rStyle w:val="Emphasis"/>
        </w:rPr>
        <w:t>completely</w:t>
      </w:r>
      <w:r w:rsidRPr="006A0201">
        <w:rPr>
          <w:rStyle w:val="StyleUnderline"/>
        </w:rPr>
        <w:t xml:space="preserve">, sparing other sites from </w:t>
      </w:r>
      <w:r w:rsidRPr="006A0201">
        <w:rPr>
          <w:rStyle w:val="Emphasis"/>
        </w:rPr>
        <w:t>exploitation</w:t>
      </w:r>
      <w:r w:rsidRPr="006A0201">
        <w:rPr>
          <w:sz w:val="14"/>
        </w:rPr>
        <w:t xml:space="preserve">. </w:t>
      </w:r>
      <w:r w:rsidRPr="006A0201">
        <w:rPr>
          <w:rStyle w:val="StyleUnderline"/>
        </w:rPr>
        <w:t xml:space="preserve">The incentive to use space </w:t>
      </w:r>
      <w:r w:rsidRPr="006A0201">
        <w:rPr>
          <w:rStyle w:val="Emphasis"/>
        </w:rPr>
        <w:t>non-wastefully</w:t>
      </w:r>
      <w:r w:rsidRPr="006A0201">
        <w:rPr>
          <w:rStyle w:val="StyleUnderline"/>
        </w:rPr>
        <w:t xml:space="preserve">, discussed above in the context of economic efficiency, clearly has </w:t>
      </w:r>
      <w:r w:rsidRPr="006A0201">
        <w:rPr>
          <w:rStyle w:val="Emphasis"/>
        </w:rPr>
        <w:t>positive environmental repercussions</w:t>
      </w:r>
      <w:r w:rsidRPr="006A0201">
        <w:rPr>
          <w:sz w:val="14"/>
        </w:rPr>
        <w:t xml:space="preserve">. </w:t>
      </w:r>
      <w:r w:rsidRPr="006A0201">
        <w:rPr>
          <w:rStyle w:val="StyleUnderline"/>
        </w:rPr>
        <w:t xml:space="preserve">An owner has an </w:t>
      </w:r>
      <w:r w:rsidRPr="006A0201">
        <w:rPr>
          <w:rStyle w:val="Emphasis"/>
        </w:rPr>
        <w:t>interest</w:t>
      </w:r>
      <w:r w:rsidRPr="006A0201">
        <w:rPr>
          <w:rStyle w:val="StyleUnderline"/>
        </w:rPr>
        <w:t xml:space="preserve"> in </w:t>
      </w:r>
      <w:r w:rsidRPr="006A0201">
        <w:rPr>
          <w:rStyle w:val="Emphasis"/>
        </w:rPr>
        <w:t>keeping his own site clean</w:t>
      </w:r>
      <w:r w:rsidRPr="006A0201">
        <w:rPr>
          <w:rStyle w:val="StyleUnderline"/>
        </w:rPr>
        <w:t xml:space="preserve">, as well as using it with </w:t>
      </w:r>
      <w:r w:rsidRPr="006A0201">
        <w:rPr>
          <w:rStyle w:val="Emphasis"/>
        </w:rPr>
        <w:t>minimal waste</w:t>
      </w:r>
      <w:r w:rsidRPr="006A0201">
        <w:rPr>
          <w:rStyle w:val="StyleUnderline"/>
        </w:rPr>
        <w:t xml:space="preserve"> and </w:t>
      </w:r>
      <w:r w:rsidRPr="006A0201">
        <w:rPr>
          <w:rStyle w:val="Emphasis"/>
        </w:rPr>
        <w:t>maximum efficiency</w:t>
      </w:r>
      <w:r w:rsidRPr="006A0201">
        <w:rPr>
          <w:rStyle w:val="StyleUnderline"/>
        </w:rPr>
        <w:t xml:space="preserve">, because if he wants to </w:t>
      </w:r>
      <w:r w:rsidRPr="006A0201">
        <w:rPr>
          <w:rStyle w:val="Emphasis"/>
        </w:rPr>
        <w:t>eventually sell the property</w:t>
      </w:r>
      <w:r w:rsidRPr="006A0201">
        <w:rPr>
          <w:rStyle w:val="StyleUnderline"/>
        </w:rPr>
        <w:t xml:space="preserve">, any </w:t>
      </w:r>
      <w:r w:rsidRPr="006A0201">
        <w:rPr>
          <w:rStyle w:val="Emphasis"/>
        </w:rPr>
        <w:t>despoliation will devalue it</w:t>
      </w:r>
      <w:r w:rsidRPr="006A0201">
        <w:rPr>
          <w:rStyle w:val="StyleUnderline"/>
        </w:rPr>
        <w:t xml:space="preserve">. This carrot, because it is </w:t>
      </w:r>
      <w:r w:rsidRPr="006A0201">
        <w:rPr>
          <w:rStyle w:val="Emphasis"/>
        </w:rPr>
        <w:t>self-executing</w:t>
      </w:r>
      <w:r w:rsidRPr="006A0201">
        <w:rPr>
          <w:rStyle w:val="StyleUnderline"/>
        </w:rPr>
        <w:t xml:space="preserve">, is </w:t>
      </w:r>
      <w:r w:rsidRPr="006A0201">
        <w:rPr>
          <w:rStyle w:val="Emphasis"/>
        </w:rPr>
        <w:t>better than any stick</w:t>
      </w:r>
      <w:r w:rsidRPr="006A0201">
        <w:rPr>
          <w:rStyle w:val="StyleUnderline"/>
        </w:rPr>
        <w:t>.</w:t>
      </w:r>
    </w:p>
    <w:p w14:paraId="23227BEB" w14:textId="77777777" w:rsidR="00634FFB" w:rsidRPr="00815A10" w:rsidRDefault="00634FFB" w:rsidP="00634FFB">
      <w:pPr>
        <w:rPr>
          <w:sz w:val="14"/>
        </w:rPr>
      </w:pPr>
      <w:r w:rsidRPr="006A0201">
        <w:rPr>
          <w:rStyle w:val="StyleUnderline"/>
        </w:rPr>
        <w:t xml:space="preserve">Of course, the right of ownership would not make an environmental violation whose harm extends onto another site less likely -- but it </w:t>
      </w:r>
      <w:r w:rsidRPr="006A0201">
        <w:rPr>
          <w:rStyle w:val="Emphasis"/>
        </w:rPr>
        <w:t>wouldn't make it more likely, either</w:t>
      </w:r>
      <w:r w:rsidRPr="006A0201">
        <w:rPr>
          <w:sz w:val="14"/>
        </w:rPr>
        <w:t xml:space="preserve">. </w:t>
      </w:r>
      <w:r w:rsidRPr="006A0201">
        <w:rPr>
          <w:rStyle w:val="StyleUnderline"/>
        </w:rPr>
        <w:t xml:space="preserve">As under the current system, </w:t>
      </w:r>
      <w:r w:rsidRPr="006A0201">
        <w:rPr>
          <w:rStyle w:val="Emphasis"/>
        </w:rPr>
        <w:t>lawsuits should still be available</w:t>
      </w:r>
      <w:r w:rsidRPr="006A0201">
        <w:rPr>
          <w:rStyle w:val="StyleUnderline"/>
        </w:rPr>
        <w:t xml:space="preserve"> to remedy harms. Hopefully the requirement of </w:t>
      </w:r>
      <w:r w:rsidRPr="006A0201">
        <w:rPr>
          <w:rStyle w:val="Emphasis"/>
        </w:rPr>
        <w:t>environmental review</w:t>
      </w:r>
      <w:r w:rsidRPr="006A0201">
        <w:rPr>
          <w:rStyle w:val="StyleUnderline"/>
        </w:rPr>
        <w:t xml:space="preserve"> would act as a </w:t>
      </w:r>
      <w:r w:rsidRPr="006A0201">
        <w:rPr>
          <w:rStyle w:val="Emphasis"/>
        </w:rPr>
        <w:t>prior restraint</w:t>
      </w:r>
      <w:r w:rsidRPr="006A0201">
        <w:rPr>
          <w:rStyle w:val="StyleUnderline"/>
        </w:rPr>
        <w:t xml:space="preserve"> to prevent these harms. And ownership, by creating an </w:t>
      </w:r>
      <w:r w:rsidRPr="006A0201">
        <w:rPr>
          <w:rStyle w:val="Emphasis"/>
        </w:rPr>
        <w:t>incentive</w:t>
      </w:r>
      <w:r w:rsidRPr="006A0201">
        <w:rPr>
          <w:rStyle w:val="StyleUnderline"/>
        </w:rPr>
        <w:t xml:space="preserve"> to care about one's own property, </w:t>
      </w:r>
      <w:r w:rsidRPr="006A0201">
        <w:rPr>
          <w:rStyle w:val="Emphasis"/>
        </w:rPr>
        <w:t>protects the interests of others</w:t>
      </w:r>
      <w:r w:rsidRPr="006A0201">
        <w:rPr>
          <w:rStyle w:val="StyleUnderline"/>
        </w:rPr>
        <w:t xml:space="preserve">: both </w:t>
      </w:r>
      <w:r w:rsidRPr="006A0201">
        <w:rPr>
          <w:rStyle w:val="Emphasis"/>
        </w:rPr>
        <w:t>those nearby</w:t>
      </w:r>
      <w:r w:rsidRPr="006A0201">
        <w:rPr>
          <w:sz w:val="14"/>
        </w:rPr>
        <w:t xml:space="preserve"> (who instantly feel the effects of more care given to, e.g., waste disposal and water management), </w:t>
      </w:r>
      <w:r w:rsidRPr="006A0201">
        <w:rPr>
          <w:rStyle w:val="StyleUnderline"/>
        </w:rPr>
        <w:t xml:space="preserve">and </w:t>
      </w:r>
      <w:r w:rsidRPr="006A0201">
        <w:rPr>
          <w:rStyle w:val="Emphasis"/>
        </w:rPr>
        <w:t>those who come later</w:t>
      </w:r>
      <w:r w:rsidRPr="006A0201">
        <w:rPr>
          <w:sz w:val="14"/>
        </w:rPr>
        <w:t>.</w:t>
      </w:r>
    </w:p>
    <w:p w14:paraId="7CF8BD22" w14:textId="77777777" w:rsidR="00634FFB" w:rsidRPr="00416EF1" w:rsidRDefault="00634FFB" w:rsidP="00634FFB"/>
    <w:p w14:paraId="12805879" w14:textId="77777777" w:rsidR="00634FFB" w:rsidRDefault="00634FFB" w:rsidP="00634FFB"/>
    <w:p w14:paraId="31A6E4F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7646F2"/>
    <w:multiLevelType w:val="hybridMultilevel"/>
    <w:tmpl w:val="F95CE6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BC7D27"/>
    <w:multiLevelType w:val="hybridMultilevel"/>
    <w:tmpl w:val="BB9AB4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7D642FB"/>
    <w:multiLevelType w:val="hybridMultilevel"/>
    <w:tmpl w:val="BB9AB46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8"/>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005345214592"/>
    <w:docVar w:name="VerbatimVersion" w:val="5.1"/>
  </w:docVars>
  <w:rsids>
    <w:rsidRoot w:val="00E70F2D"/>
    <w:rsid w:val="000139A3"/>
    <w:rsid w:val="00097A45"/>
    <w:rsid w:val="00100833"/>
    <w:rsid w:val="00104529"/>
    <w:rsid w:val="00105942"/>
    <w:rsid w:val="00107396"/>
    <w:rsid w:val="00144A4C"/>
    <w:rsid w:val="001646A3"/>
    <w:rsid w:val="00175046"/>
    <w:rsid w:val="00176AB0"/>
    <w:rsid w:val="00177B7D"/>
    <w:rsid w:val="0018322D"/>
    <w:rsid w:val="001B5776"/>
    <w:rsid w:val="001E204F"/>
    <w:rsid w:val="001E527A"/>
    <w:rsid w:val="001F78CE"/>
    <w:rsid w:val="00222AAF"/>
    <w:rsid w:val="00251FC7"/>
    <w:rsid w:val="002855A7"/>
    <w:rsid w:val="002911F1"/>
    <w:rsid w:val="002B146A"/>
    <w:rsid w:val="002B5E17"/>
    <w:rsid w:val="00315690"/>
    <w:rsid w:val="00316B75"/>
    <w:rsid w:val="0032356E"/>
    <w:rsid w:val="00325646"/>
    <w:rsid w:val="003460F2"/>
    <w:rsid w:val="0038158C"/>
    <w:rsid w:val="003902BA"/>
    <w:rsid w:val="003A09E2"/>
    <w:rsid w:val="00407037"/>
    <w:rsid w:val="0045796A"/>
    <w:rsid w:val="004605D6"/>
    <w:rsid w:val="004C60E8"/>
    <w:rsid w:val="004E3579"/>
    <w:rsid w:val="004E728B"/>
    <w:rsid w:val="004F39E0"/>
    <w:rsid w:val="00525EF1"/>
    <w:rsid w:val="00537BD5"/>
    <w:rsid w:val="0057268A"/>
    <w:rsid w:val="005D2912"/>
    <w:rsid w:val="006065BD"/>
    <w:rsid w:val="00634FFB"/>
    <w:rsid w:val="00645FA9"/>
    <w:rsid w:val="00647866"/>
    <w:rsid w:val="00665003"/>
    <w:rsid w:val="006956C0"/>
    <w:rsid w:val="006A2AD0"/>
    <w:rsid w:val="006C2375"/>
    <w:rsid w:val="006D4ECC"/>
    <w:rsid w:val="00722258"/>
    <w:rsid w:val="007243E5"/>
    <w:rsid w:val="00766EA0"/>
    <w:rsid w:val="007A2226"/>
    <w:rsid w:val="007F5B66"/>
    <w:rsid w:val="00823A1C"/>
    <w:rsid w:val="00830161"/>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2173A"/>
    <w:rsid w:val="00B33C6D"/>
    <w:rsid w:val="00B4508F"/>
    <w:rsid w:val="00B55AD5"/>
    <w:rsid w:val="00B8057C"/>
    <w:rsid w:val="00BD6238"/>
    <w:rsid w:val="00BF593B"/>
    <w:rsid w:val="00BF773A"/>
    <w:rsid w:val="00BF7E81"/>
    <w:rsid w:val="00C1205E"/>
    <w:rsid w:val="00C13773"/>
    <w:rsid w:val="00C17CC8"/>
    <w:rsid w:val="00C83417"/>
    <w:rsid w:val="00C871CC"/>
    <w:rsid w:val="00C9604F"/>
    <w:rsid w:val="00CA19AA"/>
    <w:rsid w:val="00CC5298"/>
    <w:rsid w:val="00CD736E"/>
    <w:rsid w:val="00CD798D"/>
    <w:rsid w:val="00CE161E"/>
    <w:rsid w:val="00CF59A8"/>
    <w:rsid w:val="00D21166"/>
    <w:rsid w:val="00D325A9"/>
    <w:rsid w:val="00D36A8A"/>
    <w:rsid w:val="00D61409"/>
    <w:rsid w:val="00D6691E"/>
    <w:rsid w:val="00D71170"/>
    <w:rsid w:val="00DA1C92"/>
    <w:rsid w:val="00DA25D4"/>
    <w:rsid w:val="00DA6538"/>
    <w:rsid w:val="00E15E75"/>
    <w:rsid w:val="00E5262C"/>
    <w:rsid w:val="00E70F2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A5678"/>
  <w15:chartTrackingRefBased/>
  <w15:docId w15:val="{F620411F-E675-44A6-B581-B9DF46DEB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911F1"/>
    <w:rPr>
      <w:rFonts w:ascii="Calibri" w:hAnsi="Calibri" w:cs="Calibri"/>
    </w:rPr>
  </w:style>
  <w:style w:type="paragraph" w:styleId="Heading1">
    <w:name w:val="heading 1"/>
    <w:aliases w:val="Pocket"/>
    <w:basedOn w:val="Normal"/>
    <w:next w:val="Normal"/>
    <w:link w:val="Heading1Char"/>
    <w:qFormat/>
    <w:rsid w:val="002911F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911F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Char Char Char Char Char Char Char Char,Char Char Char Char Char Char Char,Underlines,Heading 3 Char3,Heading 3 Char1 Char,Char,Char Cha,Heading 3 Char Char, Char,Foldover,Citation Char Char Char Char,Bold Cite,no"/>
    <w:basedOn w:val="Normal"/>
    <w:next w:val="Normal"/>
    <w:link w:val="Heading3Char"/>
    <w:uiPriority w:val="2"/>
    <w:unhideWhenUsed/>
    <w:qFormat/>
    <w:rsid w:val="002911F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3"/>
    <w:unhideWhenUsed/>
    <w:qFormat/>
    <w:rsid w:val="002911F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911F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911F1"/>
  </w:style>
  <w:style w:type="character" w:customStyle="1" w:styleId="Heading1Char">
    <w:name w:val="Heading 1 Char"/>
    <w:aliases w:val="Pocket Char"/>
    <w:basedOn w:val="DefaultParagraphFont"/>
    <w:link w:val="Heading1"/>
    <w:rsid w:val="002911F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911F1"/>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Char Char Char Char Char Char Char Char Char,Char Char Char Char Char Char Char Char1,Underlines Char,Heading 3 Char3 Char,Heading 3 Char1 Char Char,Char Char,Char Cha Char, Char Char"/>
    <w:basedOn w:val="DefaultParagraphFont"/>
    <w:link w:val="Heading3"/>
    <w:uiPriority w:val="2"/>
    <w:rsid w:val="002911F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3"/>
    <w:rsid w:val="002911F1"/>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7"/>
    <w:qFormat/>
    <w:rsid w:val="002911F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911F1"/>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6"/>
    <w:qFormat/>
    <w:rsid w:val="002911F1"/>
    <w:rPr>
      <w:b w:val="0"/>
      <w:sz w:val="22"/>
      <w:u w:val="single"/>
    </w:rPr>
  </w:style>
  <w:style w:type="character" w:styleId="Hyperlink">
    <w:name w:val="Hyperlink"/>
    <w:aliases w:val="heading 1 (block title),Important,Read,Card Text,Internet Link,Analytic Text,Internet link,Char Char1,Block Char1,Char Char Char Char Char Char Char Char Char1,Char1 Char1,Char Char Char Char Char Char Char Char2,Text 7 Char1,AHeading 1 Char1"/>
    <w:basedOn w:val="DefaultParagraphFont"/>
    <w:link w:val="Card"/>
    <w:uiPriority w:val="99"/>
    <w:unhideWhenUsed/>
    <w:rsid w:val="002911F1"/>
    <w:rPr>
      <w:color w:val="auto"/>
      <w:u w:val="none"/>
    </w:rPr>
  </w:style>
  <w:style w:type="character" w:styleId="FollowedHyperlink">
    <w:name w:val="FollowedHyperlink"/>
    <w:basedOn w:val="DefaultParagraphFont"/>
    <w:uiPriority w:val="99"/>
    <w:semiHidden/>
    <w:unhideWhenUsed/>
    <w:rsid w:val="002911F1"/>
    <w:rPr>
      <w:color w:val="auto"/>
      <w:u w:val="none"/>
    </w:rPr>
  </w:style>
  <w:style w:type="paragraph" w:customStyle="1" w:styleId="Emphasis1">
    <w:name w:val="Emphasis1"/>
    <w:basedOn w:val="Normal"/>
    <w:link w:val="Emphasis"/>
    <w:autoRedefine/>
    <w:uiPriority w:val="7"/>
    <w:qFormat/>
    <w:rsid w:val="00634FF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Small Text,Tag and Cite,nonunderlined,Tag and Ci,No Spacing11211,No Spacing6,No Spacing7,No Spacing8,No Spacing23,No Spacing13,No Spacing31,No Spacing22,No Spacing3,Tags,No Spacing1111,tags"/>
    <w:basedOn w:val="Heading1"/>
    <w:link w:val="Hyperlink"/>
    <w:autoRedefine/>
    <w:uiPriority w:val="99"/>
    <w:qFormat/>
    <w:rsid w:val="00634FFB"/>
    <w:pPr>
      <w:keepNext w:val="0"/>
      <w:keepLines w:val="0"/>
      <w:outlineLvl w:val="9"/>
    </w:pPr>
    <w:rPr>
      <w:rFonts w:asciiTheme="minorHAnsi" w:eastAsiaTheme="minorHAnsi" w:hAnsiTheme="minorHAnsi" w:cstheme="minorBidi"/>
      <w:b w:val="0"/>
      <w:sz w:val="22"/>
      <w:szCs w:val="22"/>
    </w:rPr>
  </w:style>
  <w:style w:type="paragraph" w:customStyle="1" w:styleId="ssrcss-1q0x1qg-paragraph">
    <w:name w:val="ssrcss-1q0x1qg-paragraph"/>
    <w:basedOn w:val="Normal"/>
    <w:rsid w:val="00634FFB"/>
    <w:pPr>
      <w:spacing w:before="100" w:beforeAutospacing="1" w:after="100" w:afterAutospacing="1"/>
    </w:pPr>
    <w:rPr>
      <w:rFonts w:eastAsia="Times New Roman"/>
      <w:sz w:val="24"/>
      <w:szCs w:val="24"/>
    </w:rPr>
  </w:style>
  <w:style w:type="paragraph" w:styleId="ListParagraph">
    <w:name w:val="List Paragraph"/>
    <w:aliases w:val="6 font"/>
    <w:basedOn w:val="Normal"/>
    <w:uiPriority w:val="99"/>
    <w:unhideWhenUsed/>
    <w:qFormat/>
    <w:rsid w:val="00634FFB"/>
    <w:pPr>
      <w:ind w:left="720"/>
      <w:contextualSpacing/>
    </w:pPr>
  </w:style>
  <w:style w:type="character" w:styleId="Strong">
    <w:name w:val="Strong"/>
    <w:basedOn w:val="DefaultParagraphFont"/>
    <w:uiPriority w:val="22"/>
    <w:qFormat/>
    <w:rsid w:val="00634FFB"/>
    <w:rPr>
      <w:b/>
      <w:bCs/>
    </w:rPr>
  </w:style>
  <w:style w:type="paragraph" w:customStyle="1" w:styleId="paragraph">
    <w:name w:val="paragraph"/>
    <w:basedOn w:val="Normal"/>
    <w:rsid w:val="00634FFB"/>
    <w:pPr>
      <w:spacing w:before="100" w:beforeAutospacing="1" w:after="100" w:afterAutospacing="1"/>
    </w:pPr>
    <w:rPr>
      <w:rFonts w:eastAsia="Times New Roman"/>
      <w:sz w:val="24"/>
      <w:szCs w:val="24"/>
    </w:rPr>
  </w:style>
  <w:style w:type="paragraph" w:styleId="NormalWeb">
    <w:name w:val="Normal (Web)"/>
    <w:basedOn w:val="Normal"/>
    <w:uiPriority w:val="99"/>
    <w:unhideWhenUsed/>
    <w:rsid w:val="00634FFB"/>
    <w:pPr>
      <w:spacing w:before="100" w:beforeAutospacing="1" w:after="100" w:afterAutospacing="1"/>
    </w:pPr>
    <w:rPr>
      <w:rFonts w:eastAsia="Times New Roman"/>
      <w:sz w:val="24"/>
      <w:szCs w:val="24"/>
    </w:rPr>
  </w:style>
  <w:style w:type="paragraph" w:customStyle="1" w:styleId="textbold">
    <w:name w:val="text bold"/>
    <w:basedOn w:val="Normal"/>
    <w:uiPriority w:val="7"/>
    <w:qFormat/>
    <w:rsid w:val="00634FFB"/>
    <w:pPr>
      <w:pBdr>
        <w:top w:val="single" w:sz="18" w:space="0" w:color="auto"/>
        <w:left w:val="single" w:sz="18" w:space="0" w:color="auto"/>
        <w:bottom w:val="single" w:sz="18" w:space="0" w:color="auto"/>
        <w:right w:val="single" w:sz="18" w:space="0" w:color="auto"/>
      </w:pBdr>
      <w:spacing w:line="252" w:lineRule="auto"/>
      <w:ind w:left="720"/>
      <w:jc w:val="both"/>
    </w:pPr>
    <w:rPr>
      <w:b/>
      <w:iCs/>
      <w:u w:val="single"/>
    </w:rPr>
  </w:style>
  <w:style w:type="paragraph" w:customStyle="1" w:styleId="Emphasize">
    <w:name w:val="Emphasize"/>
    <w:basedOn w:val="Normal"/>
    <w:autoRedefine/>
    <w:uiPriority w:val="7"/>
    <w:qFormat/>
    <w:rsid w:val="00634FF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Card Format,Note Level 21,ClearFormatting,Clear,DDI Tag,Tag Title,No Spacing51,No Spacing311,Dont u,No Spacing1111111,No Spacing tnr,ca,card"/>
    <w:basedOn w:val="Heading1"/>
    <w:autoRedefine/>
    <w:uiPriority w:val="99"/>
    <w:qFormat/>
    <w:rsid w:val="00634FF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sz w:val="24"/>
      <w:szCs w:val="24"/>
    </w:rPr>
  </w:style>
  <w:style w:type="paragraph" w:customStyle="1" w:styleId="cardtext">
    <w:name w:val="card text"/>
    <w:basedOn w:val="Normal"/>
    <w:link w:val="cardtextChar"/>
    <w:qFormat/>
    <w:rsid w:val="00634FFB"/>
    <w:pPr>
      <w:ind w:left="288" w:right="288"/>
    </w:pPr>
    <w:rPr>
      <w:sz w:val="24"/>
    </w:rPr>
  </w:style>
  <w:style w:type="character" w:customStyle="1" w:styleId="cardtextChar">
    <w:name w:val="card text Char"/>
    <w:link w:val="cardtext"/>
    <w:rsid w:val="00634FFB"/>
    <w:rPr>
      <w:rFonts w:ascii="Calibri" w:hAnsi="Calibri" w:cs="Calibri"/>
      <w:sz w:val="24"/>
    </w:rPr>
  </w:style>
  <w:style w:type="paragraph" w:customStyle="1" w:styleId="UnderlinePara">
    <w:name w:val="Underline Para"/>
    <w:basedOn w:val="Normal"/>
    <w:uiPriority w:val="6"/>
    <w:qFormat/>
    <w:rsid w:val="00634FFB"/>
    <w:pPr>
      <w:widowControl w:val="0"/>
      <w:suppressAutoHyphens/>
      <w:spacing w:after="200"/>
      <w:contextualSpacing/>
    </w:pPr>
    <w:rPr>
      <w:rFonts w:asciiTheme="minorHAnsi" w:hAnsiTheme="minorHAnsi" w:cstheme="minorBidi"/>
      <w:u w:val="single"/>
    </w:rPr>
  </w:style>
  <w:style w:type="character" w:customStyle="1" w:styleId="normaltextrun">
    <w:name w:val="normaltextrun"/>
    <w:basedOn w:val="DefaultParagraphFont"/>
    <w:rsid w:val="00634FFB"/>
  </w:style>
  <w:style w:type="character" w:customStyle="1" w:styleId="eop">
    <w:name w:val="eop"/>
    <w:basedOn w:val="DefaultParagraphFont"/>
    <w:rsid w:val="00634FFB"/>
  </w:style>
  <w:style w:type="character" w:customStyle="1" w:styleId="spellingerror">
    <w:name w:val="spellingerror"/>
    <w:basedOn w:val="DefaultParagraphFont"/>
    <w:rsid w:val="00634FFB"/>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634FFB"/>
    <w:pPr>
      <w:spacing w:after="0" w:line="240" w:lineRule="auto"/>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ink.springer.com/article/10.1186/s12889-020-09301-4" TargetMode="External"/><Relationship Id="rId21" Type="http://schemas.openxmlformats.org/officeDocument/2006/relationships/hyperlink" Target="https://link.springer.com/article/10.1186/s12889-020-09301-4" TargetMode="External"/><Relationship Id="rId42" Type="http://schemas.openxmlformats.org/officeDocument/2006/relationships/hyperlink" Target="https://link.springer.com/article/10.1186/s12889-020-09301-4" TargetMode="External"/><Relationship Id="rId47" Type="http://schemas.openxmlformats.org/officeDocument/2006/relationships/hyperlink" Target="https://link.springer.com/article/10.1186/s12889-020-09301-4" TargetMode="External"/><Relationship Id="rId63" Type="http://schemas.openxmlformats.org/officeDocument/2006/relationships/hyperlink" Target="https://www.cnn.com/2019/05/30/tech/spacex-starlink-space-junk-debris/index.html" TargetMode="External"/><Relationship Id="rId68" Type="http://schemas.openxmlformats.org/officeDocument/2006/relationships/hyperlink" Target="http://www.cnn.com/2019/05/23/business/spacex-starliner-revenue-business-case/index.html" TargetMode="External"/><Relationship Id="rId84" Type="http://schemas.openxmlformats.org/officeDocument/2006/relationships/hyperlink" Target="https://www.popsci.com/paint-chip-likely-caused-window-damage-on-space-station/" TargetMode="External"/><Relationship Id="rId89" Type="http://schemas.openxmlformats.org/officeDocument/2006/relationships/hyperlink" Target="https://www.scientificamerican.com/article/space-junk-removal-is-not-going-smoothly/" TargetMode="External"/><Relationship Id="rId112" Type="http://schemas.openxmlformats.org/officeDocument/2006/relationships/hyperlink" Target="https://scholarlycommons.law.northwestern.edu/njilb/vol20/iss1/7" TargetMode="External"/><Relationship Id="rId16" Type="http://schemas.openxmlformats.org/officeDocument/2006/relationships/hyperlink" Target="https://www.npr.org/sections/health-shots/2019/05/21/725118232/the-struggle-to-hire-and-keep-doctors-in-rural-areas-means-patients-go-without-c" TargetMode="External"/><Relationship Id="rId107" Type="http://schemas.openxmlformats.org/officeDocument/2006/relationships/hyperlink" Target="https://reason.org/policy-brief/u-s-space-traffic-management-and-orbital-debris-policy/" TargetMode="External"/><Relationship Id="rId11" Type="http://schemas.openxmlformats.org/officeDocument/2006/relationships/hyperlink" Target="https://news.microsoft.com/transform/azure-space-partners-bring-deep-expertise-to-new-venture/" TargetMode="External"/><Relationship Id="rId32" Type="http://schemas.openxmlformats.org/officeDocument/2006/relationships/hyperlink" Target="https://link.springer.com/article/10.1186/s12889-020-09301-4" TargetMode="External"/><Relationship Id="rId37" Type="http://schemas.openxmlformats.org/officeDocument/2006/relationships/hyperlink" Target="https://link.springer.com/article/10.1186/s12889-020-09301-4" TargetMode="External"/><Relationship Id="rId53" Type="http://schemas.openxmlformats.org/officeDocument/2006/relationships/hyperlink" Target="https://link.springer.com/article/10.1186/s12889-020-09301-4" TargetMode="External"/><Relationship Id="rId58" Type="http://schemas.openxmlformats.org/officeDocument/2006/relationships/hyperlink" Target="https://link.springer.com/article/10.1186/s12889-020-09301-4" TargetMode="External"/><Relationship Id="rId74" Type="http://schemas.openxmlformats.org/officeDocument/2006/relationships/hyperlink" Target="https://phys.org/news/2017-05-space-junk-satellites-economies.html" TargetMode="External"/><Relationship Id="rId79" Type="http://schemas.openxmlformats.org/officeDocument/2006/relationships/hyperlink" Target="https://www.jtl.columbia.edu/bulletin-blog/space-debris-another-frontier-in-the-commercialization-of-space" TargetMode="External"/><Relationship Id="rId102" Type="http://schemas.openxmlformats.org/officeDocument/2006/relationships/hyperlink" Target="https://www.gov.uk/government/news/g7-nations-commit-to-the-safe-and-sustainable-use-of-space" TargetMode="External"/><Relationship Id="rId5" Type="http://schemas.openxmlformats.org/officeDocument/2006/relationships/webSettings" Target="webSettings.xml"/><Relationship Id="rId90" Type="http://schemas.openxmlformats.org/officeDocument/2006/relationships/hyperlink" Target="https://oxfordre.com/planetaryscience/view/10.1093/acrefore/9780190647926.001.0001/acrefore-9780190647926-e-70" TargetMode="External"/><Relationship Id="rId95" Type="http://schemas.openxmlformats.org/officeDocument/2006/relationships/hyperlink" Target="https://www.govexec.com/media/d1-mission-space.pdf" TargetMode="External"/><Relationship Id="rId22" Type="http://schemas.openxmlformats.org/officeDocument/2006/relationships/hyperlink" Target="https://link.springer.com/article/10.1186/s12889-020-09301-4" TargetMode="External"/><Relationship Id="rId27" Type="http://schemas.openxmlformats.org/officeDocument/2006/relationships/hyperlink" Target="https://link.springer.com/article/10.1186/s12889-020-09301-4" TargetMode="External"/><Relationship Id="rId43" Type="http://schemas.openxmlformats.org/officeDocument/2006/relationships/hyperlink" Target="https://link.springer.com/article/10.1186/s12889-020-09301-4" TargetMode="External"/><Relationship Id="rId48" Type="http://schemas.openxmlformats.org/officeDocument/2006/relationships/hyperlink" Target="https://link.springer.com/article/10.1186/s12889-020-09301-4" TargetMode="External"/><Relationship Id="rId64" Type="http://schemas.openxmlformats.org/officeDocument/2006/relationships/hyperlink" Target="http://www.cnn.com/2019/05/15/tech/spacex-starlink-internet-satellites-first-launch/index.html" TargetMode="External"/><Relationship Id="rId69" Type="http://schemas.openxmlformats.org/officeDocument/2006/relationships/hyperlink" Target="https://www.nasa.gov/mission_pages/station/news/orbital_debris.html" TargetMode="External"/><Relationship Id="rId113" Type="http://schemas.openxmlformats.org/officeDocument/2006/relationships/fontTable" Target="fontTable.xml"/><Relationship Id="rId80" Type="http://schemas.openxmlformats.org/officeDocument/2006/relationships/hyperlink" Target="https://apnews.com/article/jeff-bezos-space-e0afeaa813ff0bdf23c37fe16fd34265" TargetMode="External"/><Relationship Id="rId85" Type="http://schemas.openxmlformats.org/officeDocument/2006/relationships/hyperlink" Target="https://www.nbcnews.com/science/space/space-junk-damages-international-space-stations-robotic-arm-rcna1067" TargetMode="External"/><Relationship Id="rId12" Type="http://schemas.openxmlformats.org/officeDocument/2006/relationships/hyperlink" Target="https://www.bbc.co.uk/news/science-environment-55775977" TargetMode="External"/><Relationship Id="rId17" Type="http://schemas.openxmlformats.org/officeDocument/2006/relationships/hyperlink" Target="https://www.forbes.com/sites/saibala/2020/10/17/healthcare-cybersecurity-continues-to-be-a-major-concern/" TargetMode="External"/><Relationship Id="rId33" Type="http://schemas.openxmlformats.org/officeDocument/2006/relationships/hyperlink" Target="https://link.springer.com/article/10.1186/s12889-020-09301-4" TargetMode="External"/><Relationship Id="rId38" Type="http://schemas.openxmlformats.org/officeDocument/2006/relationships/hyperlink" Target="https://link.springer.com/article/10.1186/s12889-020-09301-4" TargetMode="External"/><Relationship Id="rId59" Type="http://schemas.openxmlformats.org/officeDocument/2006/relationships/hyperlink" Target="https://link.springer.com/article/10.1186/s12889-020-09301-4" TargetMode="External"/><Relationship Id="rId103" Type="http://schemas.openxmlformats.org/officeDocument/2006/relationships/hyperlink" Target="https://www.space.com/apple-cofounder-steve-wozniak-space-junk-company" TargetMode="External"/><Relationship Id="rId108" Type="http://schemas.openxmlformats.org/officeDocument/2006/relationships/hyperlink" Target="https://www.satellitetoday.com/in-space-services/2021/07/27/space-clean-up-company-astroscale-signs-partnerships-with-mhi-and-japanese-government/" TargetMode="External"/><Relationship Id="rId54" Type="http://schemas.openxmlformats.org/officeDocument/2006/relationships/hyperlink" Target="https://link.springer.com/article/10.1186/s12889-020-09301-4" TargetMode="External"/><Relationship Id="rId70" Type="http://schemas.openxmlformats.org/officeDocument/2006/relationships/hyperlink" Target="https://www.nasa.gov/mission_pages/station/news/orbital_debris.html" TargetMode="External"/><Relationship Id="rId75" Type="http://schemas.openxmlformats.org/officeDocument/2006/relationships/hyperlink" Target="https://docs.fcc.gov/public/attachments/DA-19-342A1.pdf" TargetMode="External"/><Relationship Id="rId91" Type="http://schemas.openxmlformats.org/officeDocument/2006/relationships/hyperlink" Target="https://scholarship.law.upenn.edu/jil/vol41/iss1/6/" TargetMode="External"/><Relationship Id="rId96" Type="http://schemas.openxmlformats.org/officeDocument/2006/relationships/hyperlink" Target="https://www.cnbc.com/2018/06/18/national-space-council-trump-signs-space-debris-directive.html" TargetMode="External"/><Relationship Id="rId1" Type="http://schemas.openxmlformats.org/officeDocument/2006/relationships/customXml" Target="../customXml/item1.xml"/><Relationship Id="rId6" Type="http://schemas.openxmlformats.org/officeDocument/2006/relationships/hyperlink" Target="https://repository.law.umich.edu/mjil/vol40/iss1/5" TargetMode="External"/><Relationship Id="rId15" Type="http://schemas.openxmlformats.org/officeDocument/2006/relationships/hyperlink" Target="https://www.starlink.com/" TargetMode="External"/><Relationship Id="rId23" Type="http://schemas.openxmlformats.org/officeDocument/2006/relationships/hyperlink" Target="https://link.springer.com/article/10.1186/s12889-020-09301-4" TargetMode="External"/><Relationship Id="rId28" Type="http://schemas.openxmlformats.org/officeDocument/2006/relationships/hyperlink" Target="https://link.springer.com/article/10.1186/s12889-020-09301-4" TargetMode="External"/><Relationship Id="rId36" Type="http://schemas.openxmlformats.org/officeDocument/2006/relationships/hyperlink" Target="https://link.springer.com/article/10.1186/s12889-020-09301-4" TargetMode="External"/><Relationship Id="rId49" Type="http://schemas.openxmlformats.org/officeDocument/2006/relationships/hyperlink" Target="https://link.springer.com/article/10.1186/s12889-020-09301-4" TargetMode="External"/><Relationship Id="rId57" Type="http://schemas.openxmlformats.org/officeDocument/2006/relationships/hyperlink" Target="https://link.springer.com/article/10.1186/s12889-020-09301-4" TargetMode="External"/><Relationship Id="rId106" Type="http://schemas.openxmlformats.org/officeDocument/2006/relationships/hyperlink" Target="https://docs.google.com/document/d/1NCO5Vvjf-kgoZLNfgaOn4bDj_CAfyD1Qhz2oW3TrcHc/edit" TargetMode="External"/><Relationship Id="rId114" Type="http://schemas.openxmlformats.org/officeDocument/2006/relationships/theme" Target="theme/theme1.xml"/><Relationship Id="rId10" Type="http://schemas.openxmlformats.org/officeDocument/2006/relationships/hyperlink" Target="https://www.bbc.co.uk/news/science-environment-55699262" TargetMode="External"/><Relationship Id="rId31" Type="http://schemas.openxmlformats.org/officeDocument/2006/relationships/hyperlink" Target="https://link.springer.com/article/10.1186/s12889-020-09301-4" TargetMode="External"/><Relationship Id="rId44" Type="http://schemas.openxmlformats.org/officeDocument/2006/relationships/hyperlink" Target="https://link.springer.com/article/10.1186/s12889-020-09301-4" TargetMode="External"/><Relationship Id="rId52" Type="http://schemas.openxmlformats.org/officeDocument/2006/relationships/hyperlink" Target="https://link.springer.com/article/10.1186/s12889-020-09301-4" TargetMode="External"/><Relationship Id="rId60" Type="http://schemas.openxmlformats.org/officeDocument/2006/relationships/hyperlink" Target="https://link.springer.com/article/10.1186/s12889-020-09301-4" TargetMode="External"/><Relationship Id="rId65" Type="http://schemas.openxmlformats.org/officeDocument/2006/relationships/hyperlink" Target="http://www.cnn.com/2019/05/23/business/spacex-starliner-revenue-business-case/index.html" TargetMode="External"/><Relationship Id="rId73" Type="http://schemas.openxmlformats.org/officeDocument/2006/relationships/hyperlink" Target="http://www.bbc.com/future/story/20130609-the-day-without-satellites" TargetMode="External"/><Relationship Id="rId78" Type="http://schemas.openxmlformats.org/officeDocument/2006/relationships/hyperlink" Target="https://www.fcc.gov/document/fcc-launches-review-rules-mitigate-orbital-space-debris" TargetMode="External"/><Relationship Id="rId81" Type="http://schemas.openxmlformats.org/officeDocument/2006/relationships/hyperlink" Target="http://www.cnn.com/2010/TECH/mobile/07/09/cooper.cell.phone.inventor/index.html" TargetMode="External"/><Relationship Id="rId86" Type="http://schemas.openxmlformats.org/officeDocument/2006/relationships/hyperlink" Target="https://www.esa.int/Safety_Security/Clean_Space/How_many_space_debris_objects_are_currently_in_orbit" TargetMode="External"/><Relationship Id="rId94" Type="http://schemas.openxmlformats.org/officeDocument/2006/relationships/hyperlink" Target="https://scholarship.law.upenn.edu/jil/vol41/iss1/6/" TargetMode="External"/><Relationship Id="rId99" Type="http://schemas.openxmlformats.org/officeDocument/2006/relationships/hyperlink" Target="https://www.theverge.com/2017/1/27/14398492/outer-space-treaty-50-anniversary-exploration-guidelines" TargetMode="External"/><Relationship Id="rId101" Type="http://schemas.openxmlformats.org/officeDocument/2006/relationships/hyperlink" Target="https://www.technologyreview.com/2021/08/23/1032386/space-traffic-maritime-law-ruth-stilwell/" TargetMode="External"/><Relationship Id="rId4" Type="http://schemas.openxmlformats.org/officeDocument/2006/relationships/settings" Target="settings.xml"/><Relationship Id="rId9" Type="http://schemas.openxmlformats.org/officeDocument/2006/relationships/hyperlink" Target="https://www.bbc.com/news/business-55807150" TargetMode="External"/><Relationship Id="rId13" Type="http://schemas.openxmlformats.org/officeDocument/2006/relationships/hyperlink" Target="https://www.forbes.com/sites/saibala/2020/11/27/elon-musks-starlink-may-potentially-revolutionize-healthcare/?sh=37c89b241e03" TargetMode="External"/><Relationship Id="rId18" Type="http://schemas.openxmlformats.org/officeDocument/2006/relationships/hyperlink" Target="https://www.globenewswire.com/news-release/2020/07/29/2069575/0/en/Telehealth-Market-to-Exhibit-25-2-CAGR-till-2027-Rising-Preference-for-E-visits-Owing-to-Their-Cost-effectiveness-will-Boost-Growth-Fortune-Business-Insights.html" TargetMode="External"/><Relationship Id="rId39" Type="http://schemas.openxmlformats.org/officeDocument/2006/relationships/hyperlink" Target="https://link.springer.com/article/10.1186/s12889-020-09301-4" TargetMode="External"/><Relationship Id="rId109" Type="http://schemas.openxmlformats.org/officeDocument/2006/relationships/hyperlink" Target="https://spacenews.com/astroscale-clearspace-aim-to-make-a-bundle-removing-debris/" TargetMode="External"/><Relationship Id="rId34" Type="http://schemas.openxmlformats.org/officeDocument/2006/relationships/hyperlink" Target="https://link.springer.com/article/10.1186/s12889-020-09301-4" TargetMode="External"/><Relationship Id="rId50" Type="http://schemas.openxmlformats.org/officeDocument/2006/relationships/hyperlink" Target="https://link.springer.com/article/10.1186/s12889-020-09301-4" TargetMode="External"/><Relationship Id="rId55" Type="http://schemas.openxmlformats.org/officeDocument/2006/relationships/hyperlink" Target="https://link.springer.com/article/10.1186/s12889-020-09301-4" TargetMode="External"/><Relationship Id="rId76" Type="http://schemas.openxmlformats.org/officeDocument/2006/relationships/hyperlink" Target="https://www.cnn.com/2019/03/13/tech/oneweb-space-debris-junk-low-earth-orbit/index.html" TargetMode="External"/><Relationship Id="rId97" Type="http://schemas.openxmlformats.org/officeDocument/2006/relationships/hyperlink" Target="https://www.govexec.com/media/d1-mission-space.pdf" TargetMode="External"/><Relationship Id="rId104" Type="http://schemas.openxmlformats.org/officeDocument/2006/relationships/hyperlink" Target="https://astroscale.com/astroscale-celebrates-successful-launch-of-elsa-d/" TargetMode="External"/><Relationship Id="rId7" Type="http://schemas.openxmlformats.org/officeDocument/2006/relationships/hyperlink" Target="https://repository.law.umich.edu/mjil/vol40/iss1/5" TargetMode="External"/><Relationship Id="rId71" Type="http://schemas.openxmlformats.org/officeDocument/2006/relationships/hyperlink" Target="https://www.cnn.com/2015/03/12/tech/mci-planet-labs-doves/index.html" TargetMode="External"/><Relationship Id="rId92" Type="http://schemas.openxmlformats.org/officeDocument/2006/relationships/hyperlink" Target="https://www.courthousenews.com/lack-of-space-law-complicates-growing-debris-problem/" TargetMode="External"/><Relationship Id="rId2" Type="http://schemas.openxmlformats.org/officeDocument/2006/relationships/numbering" Target="numbering.xml"/><Relationship Id="rId29" Type="http://schemas.openxmlformats.org/officeDocument/2006/relationships/hyperlink" Target="https://link.springer.com/article/10.1186/s12889-020-09301-4" TargetMode="External"/><Relationship Id="rId24" Type="http://schemas.openxmlformats.org/officeDocument/2006/relationships/hyperlink" Target="https://link.springer.com/article/10.1186/s12889-020-09301-4" TargetMode="External"/><Relationship Id="rId40" Type="http://schemas.openxmlformats.org/officeDocument/2006/relationships/hyperlink" Target="https://link.springer.com/article/10.1186/s12889-020-09301-4" TargetMode="External"/><Relationship Id="rId45" Type="http://schemas.openxmlformats.org/officeDocument/2006/relationships/hyperlink" Target="https://link.springer.com/article/10.1186/s12889-020-09301-4" TargetMode="External"/><Relationship Id="rId66" Type="http://schemas.openxmlformats.org/officeDocument/2006/relationships/hyperlink" Target="https://money.cnn.com/quote/quote.html?symb=AMZN&amp;source=story_quote_link" TargetMode="External"/><Relationship Id="rId87" Type="http://schemas.openxmlformats.org/officeDocument/2006/relationships/hyperlink" Target="https://www.technologyreview.com/2021/08/23/1032386/space-traffic-maritime-law-ruth-stilwell/" TargetMode="External"/><Relationship Id="rId110" Type="http://schemas.openxmlformats.org/officeDocument/2006/relationships/hyperlink" Target="https://scholarlycommons.law.northwestern.edu/njilb/vol20/iss1/7" TargetMode="External"/><Relationship Id="rId61" Type="http://schemas.openxmlformats.org/officeDocument/2006/relationships/hyperlink" Target="https://link.springer.com/article/10.1186/s12889-020-09301-4" TargetMode="External"/><Relationship Id="rId82" Type="http://schemas.openxmlformats.org/officeDocument/2006/relationships/hyperlink" Target="https://www.travelandleisure.com/airlines-airports/history-of-flight-costs" TargetMode="External"/><Relationship Id="rId19" Type="http://schemas.openxmlformats.org/officeDocument/2006/relationships/hyperlink" Target="https://link.springer.com/article/10.1186/s12889-020-09301-4" TargetMode="External"/><Relationship Id="rId14" Type="http://schemas.openxmlformats.org/officeDocument/2006/relationships/hyperlink" Target="https://www.spacex.com/mission/" TargetMode="External"/><Relationship Id="rId30" Type="http://schemas.openxmlformats.org/officeDocument/2006/relationships/hyperlink" Target="https://link.springer.com/article/10.1186/s12889-020-09301-4" TargetMode="External"/><Relationship Id="rId35" Type="http://schemas.openxmlformats.org/officeDocument/2006/relationships/hyperlink" Target="https://link.springer.com/article/10.1186/s12889-020-09301-4" TargetMode="External"/><Relationship Id="rId56" Type="http://schemas.openxmlformats.org/officeDocument/2006/relationships/hyperlink" Target="https://link.springer.com/article/10.1186/s12889-020-09301-4" TargetMode="External"/><Relationship Id="rId77" Type="http://schemas.openxmlformats.org/officeDocument/2006/relationships/hyperlink" Target="https://www.nbcnews.com/mach/science/startup-wants-put-huge-ads-space-not-everyone-board-idea-ncna960296" TargetMode="External"/><Relationship Id="rId100" Type="http://schemas.openxmlformats.org/officeDocument/2006/relationships/hyperlink" Target="https://space.nss.org/wp-content/uploads/NSS-Position-Paper-Space-Debris-Removal-2019.pdf" TargetMode="External"/><Relationship Id="rId105" Type="http://schemas.openxmlformats.org/officeDocument/2006/relationships/hyperlink" Target="https://astroscale.com/space-sustainability/" TargetMode="External"/><Relationship Id="rId8" Type="http://schemas.openxmlformats.org/officeDocument/2006/relationships/hyperlink" Target="https://doi.org/10.1111/risa.13339" TargetMode="External"/><Relationship Id="rId51" Type="http://schemas.openxmlformats.org/officeDocument/2006/relationships/hyperlink" Target="https://link.springer.com/article/10.1186/s12889-020-09301-4" TargetMode="External"/><Relationship Id="rId72" Type="http://schemas.openxmlformats.org/officeDocument/2006/relationships/hyperlink" Target="https://www.nasa.gov/news/debris_faq.html" TargetMode="External"/><Relationship Id="rId93" Type="http://schemas.openxmlformats.org/officeDocument/2006/relationships/hyperlink" Target="https://www.unoosa.org/pdf/limited/l/AC105_2014_CRP14E.pdf" TargetMode="External"/><Relationship Id="rId98" Type="http://schemas.openxmlformats.org/officeDocument/2006/relationships/hyperlink" Target="https://www.mckinsey.com/industries/aerospace-and-defense/our-insights/look-out-below-what-will-happen-to-the-space-debris-in-orbit" TargetMode="External"/><Relationship Id="rId3" Type="http://schemas.openxmlformats.org/officeDocument/2006/relationships/styles" Target="styles.xml"/><Relationship Id="rId25" Type="http://schemas.openxmlformats.org/officeDocument/2006/relationships/hyperlink" Target="https://link.springer.com/article/10.1186/s12889-020-09301-4" TargetMode="External"/><Relationship Id="rId46" Type="http://schemas.openxmlformats.org/officeDocument/2006/relationships/hyperlink" Target="https://link.springer.com/article/10.1186/s12889-020-09301-4" TargetMode="External"/><Relationship Id="rId67" Type="http://schemas.openxmlformats.org/officeDocument/2006/relationships/hyperlink" Target="http://www.cnn.com/2019/03/13/tech/oneweb-space-debris-junk-low-earth-orbit/index.html" TargetMode="External"/><Relationship Id="rId20" Type="http://schemas.openxmlformats.org/officeDocument/2006/relationships/hyperlink" Target="https://link.springer.com/article/10.1186/s12889-020-09301-4" TargetMode="External"/><Relationship Id="rId41" Type="http://schemas.openxmlformats.org/officeDocument/2006/relationships/hyperlink" Target="https://link.springer.com/article/10.1186/s12889-020-09301-4" TargetMode="External"/><Relationship Id="rId62" Type="http://schemas.openxmlformats.org/officeDocument/2006/relationships/hyperlink" Target="https://link.springer.com/article/10.1186/s12889-020-09301-4" TargetMode="External"/><Relationship Id="rId83" Type="http://schemas.openxmlformats.org/officeDocument/2006/relationships/hyperlink" Target="https://www.warnerbros.com/movies/gravity" TargetMode="External"/><Relationship Id="rId88" Type="http://schemas.openxmlformats.org/officeDocument/2006/relationships/hyperlink" Target="https://www.space.com/space-situational-awareness-house-hearing-february-2020.html" TargetMode="External"/><Relationship Id="rId111" Type="http://schemas.openxmlformats.org/officeDocument/2006/relationships/hyperlink" Target="https://scholarlycommons.law.northwestern.edu/njilb/vol20/iss1/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yom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TotalTime>
  <Pages>1</Pages>
  <Words>25947</Words>
  <Characters>147903</Characters>
  <Application>Microsoft Office Word</Application>
  <DocSecurity>0</DocSecurity>
  <Lines>1232</Lines>
  <Paragraphs>347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Jaden Campbell</dc:creator>
  <cp:keywords>5.1.1</cp:keywords>
  <dc:description/>
  <cp:lastModifiedBy>Jaden Campbell</cp:lastModifiedBy>
  <cp:revision>7</cp:revision>
  <dcterms:created xsi:type="dcterms:W3CDTF">2022-02-12T16:03:00Z</dcterms:created>
  <dcterms:modified xsi:type="dcterms:W3CDTF">2022-02-13T03:31:00Z</dcterms:modified>
</cp:coreProperties>
</file>