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BCDD36" w14:textId="77777777" w:rsidR="001419AA" w:rsidRDefault="001419AA" w:rsidP="001419AA">
      <w:pPr>
        <w:pStyle w:val="Heading2"/>
      </w:pPr>
      <w:r>
        <w:t>NC</w:t>
      </w:r>
    </w:p>
    <w:p w14:paraId="6A7F49BD" w14:textId="77777777" w:rsidR="001419AA" w:rsidRPr="00852680" w:rsidRDefault="001419AA" w:rsidP="001419AA">
      <w:r>
        <w:t xml:space="preserve">T – Appropriation </w:t>
      </w:r>
    </w:p>
    <w:p w14:paraId="303CD1CB" w14:textId="7F6E4B73" w:rsidR="001419AA" w:rsidRPr="00BD7CB4" w:rsidRDefault="001419AA" w:rsidP="001419AA">
      <w:pPr>
        <w:pStyle w:val="Heading4"/>
        <w:rPr>
          <w:rFonts w:cs="Calibri"/>
        </w:rPr>
      </w:pPr>
      <w:proofErr w:type="spellStart"/>
      <w:r w:rsidRPr="00BD7CB4">
        <w:rPr>
          <w:rFonts w:cs="Calibri"/>
        </w:rPr>
        <w:t>Interp</w:t>
      </w:r>
      <w:proofErr w:type="spellEnd"/>
      <w:r w:rsidRPr="00BD7CB4">
        <w:rPr>
          <w:rFonts w:cs="Calibri"/>
        </w:rPr>
        <w:t>—</w:t>
      </w:r>
      <w:proofErr w:type="spellStart"/>
      <w:r w:rsidRPr="00BD7CB4">
        <w:rPr>
          <w:rFonts w:cs="Calibri"/>
        </w:rPr>
        <w:t>aff</w:t>
      </w:r>
      <w:proofErr w:type="spellEnd"/>
      <w:r w:rsidRPr="00BD7CB4">
        <w:rPr>
          <w:rFonts w:cs="Calibri"/>
        </w:rPr>
        <w:t xml:space="preserve"> may not defend a</w:t>
      </w:r>
      <w:r>
        <w:rPr>
          <w:rFonts w:cs="Calibri"/>
        </w:rPr>
        <w:t xml:space="preserve"> subset </w:t>
      </w:r>
      <w:r w:rsidRPr="00BD7CB4">
        <w:rPr>
          <w:rFonts w:cs="Calibri"/>
        </w:rPr>
        <w:t xml:space="preserve">of </w:t>
      </w:r>
      <w:r>
        <w:rPr>
          <w:rFonts w:cs="Calibri"/>
        </w:rPr>
        <w:t>appropriation.</w:t>
      </w:r>
    </w:p>
    <w:p w14:paraId="2849356F" w14:textId="77777777" w:rsidR="001419AA" w:rsidRDefault="001419AA" w:rsidP="001419AA">
      <w:pPr>
        <w:pStyle w:val="Heading4"/>
        <w:rPr>
          <w:rFonts w:cs="Calibri"/>
        </w:rPr>
      </w:pPr>
      <w:r w:rsidRPr="00BD7CB4">
        <w:rPr>
          <w:rFonts w:cs="Calibri"/>
        </w:rPr>
        <w:t>A</w:t>
      </w:r>
      <w:r>
        <w:rPr>
          <w:rFonts w:cs="Calibri"/>
        </w:rPr>
        <w:t>ppropriation</w:t>
      </w:r>
      <w:r w:rsidRPr="00BD7CB4">
        <w:rPr>
          <w:rFonts w:cs="Calibri"/>
        </w:rPr>
        <w:t xml:space="preserve"> is a generic indefinite singular. </w:t>
      </w:r>
    </w:p>
    <w:p w14:paraId="1B93B141" w14:textId="77777777" w:rsidR="001419AA" w:rsidRPr="008F7240" w:rsidRDefault="001419AA" w:rsidP="001419AA">
      <w:pPr>
        <w:rPr>
          <w:b/>
          <w:bCs/>
          <w:sz w:val="26"/>
          <w:szCs w:val="26"/>
        </w:rPr>
      </w:pPr>
      <w:r w:rsidRPr="008F7240">
        <w:rPr>
          <w:b/>
          <w:bCs/>
          <w:sz w:val="26"/>
          <w:szCs w:val="26"/>
        </w:rPr>
        <w:t xml:space="preserve">Cohen 01 </w:t>
      </w:r>
    </w:p>
    <w:p w14:paraId="0C03BA7F" w14:textId="77777777" w:rsidR="001419AA" w:rsidRPr="00BD7CB4" w:rsidRDefault="001419AA" w:rsidP="001419AA">
      <w:pPr>
        <w:rPr>
          <w:rStyle w:val="Style13ptBold"/>
        </w:rPr>
      </w:pPr>
      <w:r w:rsidRPr="00BD7CB4">
        <w:t xml:space="preserve">Ariel Cohen (Ben-Gurion University of the Negev), “On the Generic Use of Indefinite Singulars,” Journal of Semantics 18:3, 2001 </w:t>
      </w:r>
      <w:hyperlink r:id="rId6" w:history="1">
        <w:r w:rsidRPr="00BD7CB4">
          <w:rPr>
            <w:rStyle w:val="Hyperlink"/>
            <w:sz w:val="16"/>
          </w:rPr>
          <w:t>https://core.ac.uk/download/pdf/188590876.pdf</w:t>
        </w:r>
      </w:hyperlink>
    </w:p>
    <w:p w14:paraId="0616503D" w14:textId="77777777" w:rsidR="001419AA" w:rsidRPr="00BD7CB4" w:rsidRDefault="001419AA" w:rsidP="001419AA">
      <w:pPr>
        <w:rPr>
          <w:rStyle w:val="Style13ptBold"/>
        </w:rPr>
      </w:pPr>
      <w:r w:rsidRPr="00BD7CB4">
        <w:rPr>
          <w:rStyle w:val="Style13ptBold"/>
        </w:rPr>
        <w:t>*IS generic = Indefinite Singulars</w:t>
      </w:r>
    </w:p>
    <w:p w14:paraId="2110ED2F" w14:textId="77777777" w:rsidR="001419AA" w:rsidRPr="00BD7CB4" w:rsidRDefault="001419AA" w:rsidP="001419AA">
      <w:pPr>
        <w:rPr>
          <w:sz w:val="16"/>
        </w:rPr>
      </w:pPr>
      <w:r w:rsidRPr="00BD7CB4">
        <w:rPr>
          <w:sz w:val="16"/>
        </w:rPr>
        <w:t xml:space="preserve">French, then, expresses </w:t>
      </w:r>
      <w:r w:rsidRPr="00BD7CB4">
        <w:rPr>
          <w:rStyle w:val="StyleUnderline"/>
        </w:rPr>
        <w:t>the two types of reading differently. In English, on</w:t>
      </w:r>
      <w:r w:rsidRPr="00BD7CB4">
        <w:rPr>
          <w:rStyle w:val="StyleUnderline"/>
          <w:sz w:val="12"/>
        </w:rPr>
        <w:t xml:space="preserve">¶ </w:t>
      </w:r>
      <w:r w:rsidRPr="00BD7CB4">
        <w:rPr>
          <w:rStyle w:val="StyleUnderline"/>
        </w:rPr>
        <w:t>the other hand, generic BPs are ambiguous between inductivist and normative</w:t>
      </w:r>
      <w:r w:rsidRPr="00BD7CB4">
        <w:rPr>
          <w:rStyle w:val="StyleUnderline"/>
          <w:sz w:val="12"/>
        </w:rPr>
        <w:t xml:space="preserve">¶ </w:t>
      </w:r>
      <w:r w:rsidRPr="00BD7CB4">
        <w:rPr>
          <w:rStyle w:val="StyleUnderline"/>
        </w:rPr>
        <w:t>readings. But even in English there is one type of generic that can express only</w:t>
      </w:r>
      <w:r w:rsidRPr="00BD7CB4">
        <w:rPr>
          <w:rStyle w:val="StyleUnderline"/>
          <w:sz w:val="12"/>
        </w:rPr>
        <w:t xml:space="preserve">¶ </w:t>
      </w:r>
      <w:r w:rsidRPr="00BD7CB4">
        <w:rPr>
          <w:rStyle w:val="StyleUnderline"/>
        </w:rPr>
        <w:t xml:space="preserve">one of these readings, and this is the IS generic. </w:t>
      </w:r>
      <w:r w:rsidRPr="00DB164D">
        <w:rPr>
          <w:rStyle w:val="StyleUnderline"/>
          <w:highlight w:val="yellow"/>
        </w:rPr>
        <w:t>While BPs are ambiguous</w:t>
      </w:r>
      <w:r w:rsidRPr="00DB164D">
        <w:rPr>
          <w:rStyle w:val="StyleUnderline"/>
          <w:sz w:val="12"/>
          <w:highlight w:val="yellow"/>
        </w:rPr>
        <w:t xml:space="preserve">¶ </w:t>
      </w:r>
      <w:r w:rsidRPr="00DB164D">
        <w:rPr>
          <w:rStyle w:val="StyleUnderline"/>
          <w:highlight w:val="yellow"/>
        </w:rPr>
        <w:t>between the inductivist and the rules and regulations readings, ISs are not</w:t>
      </w:r>
      <w:r w:rsidRPr="00BD7CB4">
        <w:rPr>
          <w:rStyle w:val="StyleUnderline"/>
        </w:rPr>
        <w:t>. In</w:t>
      </w:r>
      <w:r w:rsidRPr="00BD7CB4">
        <w:rPr>
          <w:rStyle w:val="StyleUnderline"/>
          <w:sz w:val="12"/>
        </w:rPr>
        <w:t xml:space="preserve">¶ </w:t>
      </w:r>
      <w:r w:rsidRPr="00BD7CB4">
        <w:rPr>
          <w:rStyle w:val="StyleUnderline"/>
        </w:rPr>
        <w:t>the supermarket scenario discussed above, only (44.b) is true:</w:t>
      </w:r>
      <w:r w:rsidRPr="00BD7CB4">
        <w:rPr>
          <w:rStyle w:val="StyleUnderline"/>
          <w:sz w:val="12"/>
        </w:rPr>
        <w:t xml:space="preserve">¶ </w:t>
      </w:r>
      <w:r w:rsidRPr="00BD7CB4">
        <w:rPr>
          <w:rStyle w:val="StyleUnderline"/>
        </w:rPr>
        <w:t>(44) a. A banana sells for $.49/lb.</w:t>
      </w:r>
      <w:r w:rsidRPr="00BD7CB4">
        <w:rPr>
          <w:rStyle w:val="StyleUnderline"/>
          <w:sz w:val="12"/>
        </w:rPr>
        <w:t xml:space="preserve">¶ </w:t>
      </w:r>
      <w:r w:rsidRPr="00BD7CB4">
        <w:rPr>
          <w:rStyle w:val="StyleUnderline"/>
        </w:rPr>
        <w:t>b. A banana sells for $1.00/lb.</w:t>
      </w:r>
      <w:r w:rsidRPr="00BD7CB4">
        <w:rPr>
          <w:rStyle w:val="StyleUnderline"/>
          <w:sz w:val="12"/>
        </w:rPr>
        <w:t xml:space="preserve">¶ </w:t>
      </w:r>
      <w:r w:rsidRPr="00BD7CB4">
        <w:rPr>
          <w:rStyle w:val="StyleUnderline"/>
        </w:rPr>
        <w:t xml:space="preserve">The normative force of </w:t>
      </w:r>
      <w:r w:rsidRPr="00D91B16">
        <w:rPr>
          <w:rStyle w:val="StyleUnderline"/>
        </w:rPr>
        <w:t xml:space="preserve">the </w:t>
      </w:r>
      <w:r w:rsidRPr="002A114C">
        <w:rPr>
          <w:rStyle w:val="StyleUnderline"/>
        </w:rPr>
        <w:t>generic IS</w:t>
      </w:r>
      <w:r w:rsidRPr="00BD7CB4">
        <w:rPr>
          <w:rStyle w:val="StyleUnderline"/>
        </w:rPr>
        <w:t xml:space="preserve"> has been noted before.</w:t>
      </w:r>
      <w:r w:rsidRPr="00BD7CB4">
        <w:rPr>
          <w:sz w:val="16"/>
        </w:rPr>
        <w:t xml:space="preserve"> Burton-Roberts</w:t>
      </w:r>
      <w:r w:rsidRPr="00BD7CB4">
        <w:rPr>
          <w:sz w:val="12"/>
        </w:rPr>
        <w:t>¶</w:t>
      </w:r>
      <w:r w:rsidRPr="00BD7CB4">
        <w:rPr>
          <w:sz w:val="16"/>
        </w:rPr>
        <w:t xml:space="preserve"> (1977) considers the following minimal pair:</w:t>
      </w:r>
      <w:r w:rsidRPr="00BD7CB4">
        <w:rPr>
          <w:sz w:val="12"/>
        </w:rPr>
        <w:t>¶</w:t>
      </w:r>
      <w:r w:rsidRPr="00BD7CB4">
        <w:rPr>
          <w:sz w:val="16"/>
        </w:rPr>
        <w:t xml:space="preserve"> (45) a. Gentlemen open doors for ladies.</w:t>
      </w:r>
      <w:r w:rsidRPr="00BD7CB4">
        <w:rPr>
          <w:sz w:val="12"/>
        </w:rPr>
        <w:t>¶</w:t>
      </w:r>
      <w:r w:rsidRPr="00BD7CB4">
        <w:rPr>
          <w:sz w:val="16"/>
        </w:rPr>
        <w:t xml:space="preserve"> b. </w:t>
      </w:r>
      <w:r w:rsidRPr="00BD7CB4">
        <w:rPr>
          <w:rStyle w:val="StyleUnderline"/>
        </w:rPr>
        <w:t>A gentleman opens doors for ladies.</w:t>
      </w:r>
      <w:r w:rsidRPr="00BD7CB4">
        <w:rPr>
          <w:rStyle w:val="StyleUnderline"/>
          <w:sz w:val="12"/>
        </w:rPr>
        <w:t xml:space="preserve">¶ </w:t>
      </w:r>
      <w:r w:rsidRPr="00BD7CB4">
        <w:rPr>
          <w:rStyle w:val="StyleUnderline"/>
        </w:rPr>
        <w:t xml:space="preserve">He notes that (45.b), but not (45.a), </w:t>
      </w:r>
      <w:r w:rsidRPr="00DB164D">
        <w:rPr>
          <w:rStyle w:val="StyleUnderline"/>
          <w:highlight w:val="yellow"/>
        </w:rPr>
        <w:t xml:space="preserve">expresses what </w:t>
      </w:r>
      <w:r w:rsidRPr="002A114C">
        <w:rPr>
          <w:rStyle w:val="StyleUnderline"/>
        </w:rPr>
        <w:t xml:space="preserve">he calls </w:t>
      </w:r>
      <w:r w:rsidRPr="00DB164D">
        <w:rPr>
          <w:rStyle w:val="StyleUnderline"/>
          <w:highlight w:val="yellow"/>
        </w:rPr>
        <w:t>“moral necessity.</w:t>
      </w:r>
      <w:r w:rsidRPr="00BD7CB4">
        <w:rPr>
          <w:rStyle w:val="StyleUnderline"/>
        </w:rPr>
        <w:t>”7</w:t>
      </w:r>
      <w:r w:rsidRPr="00BD7CB4">
        <w:rPr>
          <w:rStyle w:val="StyleUnderline"/>
          <w:sz w:val="12"/>
        </w:rPr>
        <w:t xml:space="preserve">¶ </w:t>
      </w:r>
      <w:r w:rsidRPr="00BD7CB4">
        <w:rPr>
          <w:rStyle w:val="StyleUnderline"/>
        </w:rPr>
        <w:t>Burton-Roberts observes that if Emile does not as a rule open doors for ladies, his mother could utter [(45.b)] and thereby successfully imply that Emile was not, or was</w:t>
      </w:r>
      <w:r w:rsidRPr="00BD7CB4">
        <w:rPr>
          <w:rStyle w:val="StyleUnderline"/>
          <w:sz w:val="12"/>
        </w:rPr>
        <w:t xml:space="preserve">¶ </w:t>
      </w:r>
      <w:r w:rsidRPr="00BD7CB4">
        <w:rPr>
          <w:rStyle w:val="StyleUnderline"/>
        </w:rPr>
        <w:t>not being, a gentleman</w:t>
      </w:r>
      <w:r w:rsidRPr="00BD7CB4">
        <w:rPr>
          <w:sz w:val="16"/>
        </w:rPr>
        <w:t>. Notice that, if she were to utter. . . [(45.a)] she</w:t>
      </w:r>
      <w:r w:rsidRPr="00BD7CB4">
        <w:rPr>
          <w:sz w:val="12"/>
        </w:rPr>
        <w:t>¶</w:t>
      </w:r>
      <w:r w:rsidRPr="00BD7CB4">
        <w:rPr>
          <w:sz w:val="16"/>
        </w:rPr>
        <w:t xml:space="preserve"> might achieve the same effect (that of getting Emile to open doors for</w:t>
      </w:r>
      <w:r w:rsidRPr="00BD7CB4">
        <w:rPr>
          <w:sz w:val="12"/>
        </w:rPr>
        <w:t>¶</w:t>
      </w:r>
      <w:r w:rsidRPr="00BD7CB4">
        <w:rPr>
          <w:sz w:val="16"/>
        </w:rPr>
        <w:t xml:space="preserve"> ladies) but would do so by different means. . . For [(45.a)] merely makes a</w:t>
      </w:r>
      <w:r w:rsidRPr="00BD7CB4">
        <w:rPr>
          <w:sz w:val="12"/>
        </w:rPr>
        <w:t>¶</w:t>
      </w:r>
      <w:r w:rsidRPr="00BD7CB4">
        <w:rPr>
          <w:sz w:val="16"/>
        </w:rPr>
        <w:t xml:space="preserve"> </w:t>
      </w:r>
      <w:proofErr w:type="spellStart"/>
      <w:r w:rsidRPr="00BD7CB4">
        <w:rPr>
          <w:sz w:val="16"/>
        </w:rPr>
        <w:t>generalisation</w:t>
      </w:r>
      <w:proofErr w:type="spellEnd"/>
      <w:r w:rsidRPr="00BD7CB4">
        <w:rPr>
          <w:sz w:val="16"/>
        </w:rPr>
        <w:t xml:space="preserve"> about gentlemen (p. 188).</w:t>
      </w:r>
      <w:r w:rsidRPr="00BD7CB4">
        <w:rPr>
          <w:sz w:val="12"/>
        </w:rPr>
        <w:t>¶</w:t>
      </w:r>
      <w:r w:rsidRPr="00BD7CB4">
        <w:rPr>
          <w:sz w:val="16"/>
        </w:rPr>
        <w:t xml:space="preserve"> </w:t>
      </w:r>
      <w:r w:rsidRPr="00BD7CB4">
        <w:rPr>
          <w:rStyle w:val="StyleUnderline"/>
        </w:rPr>
        <w:t>Sentence (45.b), then, unlike (45.a), does not have a reading where it makes</w:t>
      </w:r>
      <w:r w:rsidRPr="00BD7CB4">
        <w:rPr>
          <w:rStyle w:val="StyleUnderline"/>
          <w:sz w:val="12"/>
        </w:rPr>
        <w:t xml:space="preserve">¶ </w:t>
      </w:r>
      <w:r w:rsidRPr="00BD7CB4">
        <w:rPr>
          <w:rStyle w:val="StyleUnderline"/>
        </w:rPr>
        <w:t xml:space="preserve">a generalization about gentlemen; </w:t>
      </w:r>
      <w:r w:rsidRPr="00DB164D">
        <w:rPr>
          <w:rStyle w:val="StyleUnderline"/>
          <w:highlight w:val="yellow"/>
        </w:rPr>
        <w:t xml:space="preserve">it is, </w:t>
      </w:r>
      <w:r w:rsidRPr="00BD7CB4">
        <w:rPr>
          <w:rStyle w:val="StyleUnderline"/>
        </w:rPr>
        <w:t xml:space="preserve">rather, </w:t>
      </w:r>
      <w:r w:rsidRPr="00DB164D">
        <w:rPr>
          <w:rStyle w:val="StyleUnderline"/>
          <w:highlight w:val="yellow"/>
        </w:rPr>
        <w:t>a statement about some social</w:t>
      </w:r>
      <w:r w:rsidRPr="00DB164D">
        <w:rPr>
          <w:rStyle w:val="StyleUnderline"/>
          <w:sz w:val="12"/>
          <w:highlight w:val="yellow"/>
        </w:rPr>
        <w:t xml:space="preserve">¶ </w:t>
      </w:r>
      <w:r w:rsidRPr="00DB164D">
        <w:rPr>
          <w:rStyle w:val="StyleUnderline"/>
          <w:highlight w:val="yellow"/>
        </w:rPr>
        <w:t>norm</w:t>
      </w:r>
      <w:r w:rsidRPr="00BD7CB4">
        <w:rPr>
          <w:rStyle w:val="StyleUnderline"/>
        </w:rPr>
        <w:t xml:space="preserve">. It is true just in case this norm is in effect, i.e. </w:t>
      </w:r>
      <w:r w:rsidRPr="00DB164D">
        <w:rPr>
          <w:rStyle w:val="StyleUnderline"/>
          <w:highlight w:val="yellow"/>
        </w:rPr>
        <w:t>it is a member of a set of</w:t>
      </w:r>
      <w:r w:rsidRPr="00DB164D">
        <w:rPr>
          <w:rStyle w:val="StyleUnderline"/>
          <w:sz w:val="12"/>
          <w:highlight w:val="yellow"/>
        </w:rPr>
        <w:t xml:space="preserve">¶ </w:t>
      </w:r>
      <w:r w:rsidRPr="00DB164D">
        <w:rPr>
          <w:rStyle w:val="StyleUnderline"/>
          <w:highlight w:val="yellow"/>
        </w:rPr>
        <w:t>socially accepted rules and regulations.</w:t>
      </w:r>
      <w:r w:rsidRPr="00BD7CB4">
        <w:rPr>
          <w:sz w:val="12"/>
        </w:rPr>
        <w:t>¶</w:t>
      </w:r>
      <w:r w:rsidRPr="00BD7CB4">
        <w:rPr>
          <w:sz w:val="16"/>
        </w:rPr>
        <w:t xml:space="preserve"> An IS that, in the null context, cannot be read generically, </w:t>
      </w:r>
      <w:r w:rsidRPr="00DB164D">
        <w:rPr>
          <w:rStyle w:val="StyleUnderline"/>
          <w:highlight w:val="yellow"/>
        </w:rPr>
        <w:t>may receive a</w:t>
      </w:r>
      <w:r w:rsidRPr="00DB164D">
        <w:rPr>
          <w:rStyle w:val="StyleUnderline"/>
          <w:sz w:val="12"/>
          <w:highlight w:val="yellow"/>
        </w:rPr>
        <w:t xml:space="preserve">¶ </w:t>
      </w:r>
      <w:r w:rsidRPr="00DB164D">
        <w:rPr>
          <w:rStyle w:val="StyleUnderline"/>
          <w:highlight w:val="yellow"/>
        </w:rPr>
        <w:t>generic reading in a context that makes it clear that a rule or a regulation is</w:t>
      </w:r>
      <w:r w:rsidRPr="00DB164D">
        <w:rPr>
          <w:rStyle w:val="StyleUnderline"/>
          <w:sz w:val="12"/>
          <w:highlight w:val="yellow"/>
        </w:rPr>
        <w:t xml:space="preserve">¶ </w:t>
      </w:r>
      <w:r w:rsidRPr="00DB164D">
        <w:rPr>
          <w:rStyle w:val="StyleUnderline"/>
          <w:highlight w:val="yellow"/>
        </w:rPr>
        <w:t>referred to</w:t>
      </w:r>
      <w:r w:rsidRPr="00BD7CB4">
        <w:rPr>
          <w:rStyle w:val="StyleUnderline"/>
        </w:rPr>
        <w:t>.</w:t>
      </w:r>
      <w:r w:rsidRPr="00BD7CB4">
        <w:rPr>
          <w:sz w:val="16"/>
        </w:rPr>
        <w:t xml:space="preserve"> For example, Greenberg (1998) notes that, out of the blue, (46.a)</w:t>
      </w:r>
      <w:r w:rsidRPr="00BD7CB4">
        <w:rPr>
          <w:sz w:val="12"/>
        </w:rPr>
        <w:t>¶</w:t>
      </w:r>
      <w:r w:rsidRPr="00BD7CB4">
        <w:rPr>
          <w:sz w:val="16"/>
        </w:rPr>
        <w:t xml:space="preserve"> and (46.b) do not have a generic reading:</w:t>
      </w:r>
      <w:r w:rsidRPr="00BD7CB4">
        <w:rPr>
          <w:sz w:val="12"/>
        </w:rPr>
        <w:t>¶</w:t>
      </w:r>
      <w:r w:rsidRPr="00BD7CB4">
        <w:rPr>
          <w:sz w:val="16"/>
        </w:rPr>
        <w:t xml:space="preserve"> (46) a. A Norwegian student whose name ends with ‘s’ or ‘j’ wears green</w:t>
      </w:r>
      <w:r w:rsidRPr="00BD7CB4">
        <w:rPr>
          <w:sz w:val="12"/>
        </w:rPr>
        <w:t>¶</w:t>
      </w:r>
      <w:r w:rsidRPr="00BD7CB4">
        <w:rPr>
          <w:sz w:val="16"/>
        </w:rPr>
        <w:t xml:space="preserve"> thick socks.</w:t>
      </w:r>
      <w:r w:rsidRPr="00BD7CB4">
        <w:rPr>
          <w:sz w:val="12"/>
        </w:rPr>
        <w:t>¶</w:t>
      </w:r>
      <w:r w:rsidRPr="00BD7CB4">
        <w:rPr>
          <w:sz w:val="16"/>
        </w:rPr>
        <w:t xml:space="preserve"> b. A tall, left-handed, brown haired neurologist in </w:t>
      </w:r>
      <w:proofErr w:type="spellStart"/>
      <w:r w:rsidRPr="00BD7CB4">
        <w:rPr>
          <w:sz w:val="16"/>
        </w:rPr>
        <w:t>Hadassa</w:t>
      </w:r>
      <w:proofErr w:type="spellEnd"/>
      <w:r w:rsidRPr="00BD7CB4">
        <w:rPr>
          <w:sz w:val="16"/>
        </w:rPr>
        <w:t xml:space="preserve"> hospital</w:t>
      </w:r>
      <w:r w:rsidRPr="00BD7CB4">
        <w:rPr>
          <w:sz w:val="12"/>
        </w:rPr>
        <w:t>¶</w:t>
      </w:r>
      <w:r w:rsidRPr="00BD7CB4">
        <w:rPr>
          <w:sz w:val="16"/>
        </w:rPr>
        <w:t xml:space="preserve"> earns more than $50,000 a year.</w:t>
      </w:r>
      <w:r w:rsidRPr="00BD7CB4">
        <w:rPr>
          <w:sz w:val="12"/>
        </w:rPr>
        <w:t>¶</w:t>
      </w:r>
      <w:r w:rsidRPr="00BD7CB4">
        <w:rPr>
          <w:sz w:val="16"/>
        </w:rPr>
        <w:t xml:space="preserve"> However, Greenberg points out that in the context of (47.a) and (47.b),</w:t>
      </w:r>
      <w:r w:rsidRPr="00BD7CB4">
        <w:rPr>
          <w:sz w:val="12"/>
        </w:rPr>
        <w:t>¶</w:t>
      </w:r>
      <w:r w:rsidRPr="00BD7CB4">
        <w:rPr>
          <w:sz w:val="16"/>
        </w:rPr>
        <w:t xml:space="preserve"> respectively, the generic readings of the IS subject are quite natural:</w:t>
      </w:r>
      <w:r w:rsidRPr="00BD7CB4">
        <w:rPr>
          <w:sz w:val="12"/>
        </w:rPr>
        <w:t>¶</w:t>
      </w:r>
      <w:r w:rsidRPr="00BD7CB4">
        <w:rPr>
          <w:sz w:val="16"/>
        </w:rPr>
        <w:t xml:space="preserve"> (47) a. You know, there are very interesting traditions in Norway, concerning the connection between name, profession, and clothing. For</w:t>
      </w:r>
      <w:r w:rsidRPr="00BD7CB4">
        <w:rPr>
          <w:sz w:val="12"/>
        </w:rPr>
        <w:t>¶</w:t>
      </w:r>
      <w:r w:rsidRPr="00BD7CB4">
        <w:rPr>
          <w:sz w:val="16"/>
        </w:rPr>
        <w:t xml:space="preserve"> example, a Norwegian student. . .</w:t>
      </w:r>
      <w:r w:rsidRPr="00BD7CB4">
        <w:rPr>
          <w:sz w:val="12"/>
        </w:rPr>
        <w:t>¶</w:t>
      </w:r>
      <w:r w:rsidRPr="00BD7CB4">
        <w:rPr>
          <w:sz w:val="16"/>
        </w:rPr>
        <w:t xml:space="preserve"> b. The new </w:t>
      </w:r>
      <w:proofErr w:type="spellStart"/>
      <w:r w:rsidRPr="00BD7CB4">
        <w:rPr>
          <w:sz w:val="16"/>
        </w:rPr>
        <w:t>Hadassa</w:t>
      </w:r>
      <w:proofErr w:type="spellEnd"/>
      <w:r w:rsidRPr="00BD7CB4">
        <w:rPr>
          <w:sz w:val="16"/>
        </w:rPr>
        <w:t xml:space="preserve"> manager has some very funny paying criteria. For</w:t>
      </w:r>
      <w:r w:rsidRPr="00BD7CB4">
        <w:rPr>
          <w:sz w:val="12"/>
        </w:rPr>
        <w:t>¶</w:t>
      </w:r>
      <w:r w:rsidRPr="00BD7CB4">
        <w:rPr>
          <w:sz w:val="16"/>
        </w:rPr>
        <w:t xml:space="preserve"> example, a left-handed. . .</w:t>
      </w:r>
      <w:r w:rsidRPr="00BD7CB4">
        <w:rPr>
          <w:sz w:val="12"/>
        </w:rPr>
        <w:t>¶</w:t>
      </w:r>
      <w:r w:rsidRPr="00BD7CB4">
        <w:rPr>
          <w:sz w:val="16"/>
        </w:rPr>
        <w:t xml:space="preserve"> Even IS sentences that were claimed above to lack a generic reading, such</w:t>
      </w:r>
      <w:r w:rsidRPr="00BD7CB4">
        <w:rPr>
          <w:sz w:val="12"/>
        </w:rPr>
        <w:t>¶</w:t>
      </w:r>
      <w:r w:rsidRPr="00BD7CB4">
        <w:rPr>
          <w:sz w:val="16"/>
        </w:rPr>
        <w:t xml:space="preserve"> as (3.b) and (4.b), may, in the appropriate context, receive such a reading:</w:t>
      </w:r>
      <w:r w:rsidRPr="00BD7CB4">
        <w:rPr>
          <w:sz w:val="12"/>
        </w:rPr>
        <w:t>¶</w:t>
      </w:r>
      <w:r w:rsidRPr="00BD7CB4">
        <w:rPr>
          <w:sz w:val="16"/>
        </w:rPr>
        <w:t xml:space="preserve"> (48) a. Sire, please don’t send her to the axe. Remember, a king is generous!</w:t>
      </w:r>
      <w:r w:rsidRPr="00BD7CB4">
        <w:rPr>
          <w:sz w:val="12"/>
        </w:rPr>
        <w:t>¶</w:t>
      </w:r>
      <w:r w:rsidRPr="00BD7CB4">
        <w:rPr>
          <w:sz w:val="16"/>
        </w:rPr>
        <w:t xml:space="preserve"> b. How dare you build me such a room? Don’t you know a room is</w:t>
      </w:r>
      <w:r w:rsidRPr="00BD7CB4">
        <w:rPr>
          <w:sz w:val="12"/>
        </w:rPr>
        <w:t>¶</w:t>
      </w:r>
      <w:r w:rsidRPr="00BD7CB4">
        <w:rPr>
          <w:sz w:val="16"/>
        </w:rPr>
        <w:t xml:space="preserve"> square?</w:t>
      </w:r>
    </w:p>
    <w:p w14:paraId="2167E052" w14:textId="77777777" w:rsidR="001419AA" w:rsidRDefault="001419AA" w:rsidP="001419AA">
      <w:pPr>
        <w:pStyle w:val="Heading4"/>
        <w:rPr>
          <w:rFonts w:cs="Calibri"/>
        </w:rPr>
      </w:pPr>
      <w:r>
        <w:rPr>
          <w:rFonts w:cs="Calibri"/>
        </w:rPr>
        <w:t xml:space="preserve">Their plan violates. </w:t>
      </w:r>
      <w:r w:rsidRPr="00BD7CB4">
        <w:rPr>
          <w:rFonts w:cs="Calibri"/>
        </w:rPr>
        <w:t xml:space="preserve">Rules readings are always generalized – specific instances are not consistent. </w:t>
      </w:r>
    </w:p>
    <w:p w14:paraId="29155EC4" w14:textId="77777777" w:rsidR="001419AA" w:rsidRPr="008F7240" w:rsidRDefault="001419AA" w:rsidP="001419AA">
      <w:pPr>
        <w:rPr>
          <w:b/>
          <w:bCs/>
          <w:sz w:val="26"/>
          <w:szCs w:val="26"/>
        </w:rPr>
      </w:pPr>
      <w:r w:rsidRPr="008F7240">
        <w:rPr>
          <w:b/>
          <w:bCs/>
          <w:sz w:val="26"/>
          <w:szCs w:val="26"/>
        </w:rPr>
        <w:t>Cohen 01</w:t>
      </w:r>
    </w:p>
    <w:p w14:paraId="33E148CA" w14:textId="77777777" w:rsidR="001419AA" w:rsidRPr="00BD7CB4" w:rsidRDefault="001419AA" w:rsidP="001419AA">
      <w:r w:rsidRPr="00BD7CB4">
        <w:t>Ariel Cohen (Ben-Gurion University of the Negev), “On the Generic Use of Indefinite Singulars,” Journal of Semantics 18:3, 2001 https://core.ac.uk/download/pdf/188590876.pdf</w:t>
      </w:r>
    </w:p>
    <w:p w14:paraId="64B24113" w14:textId="77777777" w:rsidR="001419AA" w:rsidRPr="00BD7CB4" w:rsidRDefault="001419AA" w:rsidP="001419AA">
      <w:pPr>
        <w:rPr>
          <w:sz w:val="16"/>
          <w:szCs w:val="16"/>
        </w:rPr>
      </w:pPr>
      <w:r w:rsidRPr="00BD7CB4">
        <w:rPr>
          <w:rStyle w:val="StyleUnderline"/>
        </w:rPr>
        <w:t>In general, as, again, already noted by Aristotle</w:t>
      </w:r>
      <w:r w:rsidRPr="00DB164D">
        <w:rPr>
          <w:rStyle w:val="StyleUnderline"/>
          <w:highlight w:val="yellow"/>
        </w:rPr>
        <w:t>, rules and definitions are not relativized to particular individuals</w:t>
      </w:r>
      <w:r w:rsidRPr="00BD7CB4">
        <w:rPr>
          <w:rStyle w:val="StyleUnderline"/>
        </w:rPr>
        <w:t xml:space="preserve">; </w:t>
      </w:r>
      <w:r w:rsidRPr="00DB164D">
        <w:rPr>
          <w:rStyle w:val="StyleUnderline"/>
          <w:highlight w:val="yellow"/>
        </w:rPr>
        <w:t>it is rarely the case that a specific individual</w:t>
      </w:r>
      <w:r w:rsidRPr="00DB164D">
        <w:rPr>
          <w:rStyle w:val="StyleUnderline"/>
          <w:sz w:val="12"/>
          <w:highlight w:val="yellow"/>
        </w:rPr>
        <w:t xml:space="preserve">¶ </w:t>
      </w:r>
      <w:r w:rsidRPr="00DB164D">
        <w:rPr>
          <w:rStyle w:val="StyleUnderline"/>
          <w:highlight w:val="yellow"/>
        </w:rPr>
        <w:t>forms part of the description of a general rule</w:t>
      </w:r>
      <w:r w:rsidRPr="00BD7CB4">
        <w:rPr>
          <w:rStyle w:val="StyleUnderline"/>
          <w:sz w:val="16"/>
          <w:szCs w:val="16"/>
        </w:rPr>
        <w:t xml:space="preserve">.¶ </w:t>
      </w:r>
      <w:r w:rsidRPr="00BD7CB4">
        <w:rPr>
          <w:sz w:val="16"/>
          <w:szCs w:val="16"/>
        </w:rPr>
        <w:t xml:space="preserve">Even DPs of the form a certain X or a particular X, which usually receive¶ a wide scope interpretation, cannot, in general, receive such an interpretation in the context of a rule or a definition. This holds of definitions in general, not¶ only of definitions with an IS subject. The following examples from the </w:t>
      </w:r>
      <w:proofErr w:type="spellStart"/>
      <w:r w:rsidRPr="00BD7CB4">
        <w:rPr>
          <w:sz w:val="16"/>
          <w:szCs w:val="16"/>
        </w:rPr>
        <w:t>Cobuild</w:t>
      </w:r>
      <w:proofErr w:type="spellEnd"/>
      <w:r w:rsidRPr="00BD7CB4">
        <w:rPr>
          <w:sz w:val="16"/>
          <w:szCs w:val="16"/>
        </w:rPr>
        <w:t>¶ dictionary illustrate this point:¶ (74) a. A fanatic is a person who is very enthusiastic about a particular¶ activity, sport, or way of life.¶ b. Something that is record-breaking is better than the previous¶ record for a particular performance or achievement.¶ c. When a computer outputs something it sorts and produces information as the result of a particular program or operation.¶ d. If something sheers in a particular direction, it suddenly changes¶ direction, for example to avoid hitting something.</w:t>
      </w:r>
    </w:p>
    <w:p w14:paraId="257771FC" w14:textId="77777777" w:rsidR="001419AA" w:rsidRPr="00DB164D" w:rsidRDefault="001419AA" w:rsidP="001419AA">
      <w:pPr>
        <w:pStyle w:val="Heading4"/>
        <w:rPr>
          <w:rFonts w:cs="Calibri"/>
          <w:highlight w:val="yellow"/>
          <w:u w:val="single"/>
        </w:rPr>
      </w:pPr>
      <w:r w:rsidRPr="00BD7CB4">
        <w:rPr>
          <w:rFonts w:cs="Calibri"/>
        </w:rPr>
        <w:t xml:space="preserve">That outweighs—only our </w:t>
      </w:r>
      <w:proofErr w:type="spellStart"/>
      <w:r w:rsidRPr="00BD7CB4">
        <w:rPr>
          <w:rFonts w:cs="Calibri"/>
        </w:rPr>
        <w:t>evi</w:t>
      </w:r>
      <w:proofErr w:type="spellEnd"/>
      <w:r w:rsidRPr="00BD7CB4">
        <w:rPr>
          <w:rFonts w:cs="Calibri"/>
        </w:rPr>
        <w:t xml:space="preserve"> speaks to how indefinite singulars are interpreted in the context of normative statements like the resolution. throw out </w:t>
      </w:r>
      <w:proofErr w:type="spellStart"/>
      <w:r w:rsidRPr="00BD7CB4">
        <w:rPr>
          <w:rFonts w:cs="Calibri"/>
        </w:rPr>
        <w:t>aff</w:t>
      </w:r>
      <w:proofErr w:type="spellEnd"/>
      <w:r w:rsidRPr="00BD7CB4">
        <w:rPr>
          <w:rFonts w:cs="Calibri"/>
        </w:rPr>
        <w:t xml:space="preserve"> counter-interpretations that are purely descriptive</w:t>
      </w:r>
    </w:p>
    <w:p w14:paraId="725CA297" w14:textId="77777777" w:rsidR="001419AA" w:rsidRPr="00BD7CB4" w:rsidRDefault="001419AA" w:rsidP="001419AA">
      <w:pPr>
        <w:pStyle w:val="Heading4"/>
        <w:rPr>
          <w:rFonts w:cs="Calibri"/>
        </w:rPr>
      </w:pPr>
      <w:r w:rsidRPr="00BD7CB4">
        <w:rPr>
          <w:rFonts w:cs="Calibri"/>
        </w:rPr>
        <w:t>Vote neg:</w:t>
      </w:r>
    </w:p>
    <w:p w14:paraId="66D67716" w14:textId="77777777" w:rsidR="001419AA" w:rsidRPr="00BD7CB4" w:rsidRDefault="001419AA" w:rsidP="001419AA">
      <w:pPr>
        <w:pStyle w:val="Heading4"/>
        <w:rPr>
          <w:rFonts w:cs="Calibri"/>
        </w:rPr>
      </w:pPr>
      <w:r w:rsidRPr="00BD7CB4">
        <w:rPr>
          <w:rFonts w:cs="Calibri"/>
        </w:rPr>
        <w:t xml:space="preserve">1] Precision –any deviation </w:t>
      </w:r>
      <w:proofErr w:type="spellStart"/>
      <w:r w:rsidRPr="00BD7CB4">
        <w:rPr>
          <w:rFonts w:cs="Calibri"/>
        </w:rPr>
        <w:t>justifie</w:t>
      </w:r>
      <w:proofErr w:type="spellEnd"/>
      <w:r w:rsidRPr="00BD7CB4">
        <w:rPr>
          <w:rFonts w:cs="Calibri"/>
        </w:rPr>
        <w:t xml:space="preserve"> </w:t>
      </w:r>
      <w:proofErr w:type="spellStart"/>
      <w:r w:rsidRPr="00BD7CB4">
        <w:rPr>
          <w:rFonts w:cs="Calibri"/>
        </w:rPr>
        <w:t>aff</w:t>
      </w:r>
      <w:proofErr w:type="spellEnd"/>
      <w:r w:rsidRPr="00BD7CB4">
        <w:rPr>
          <w:rFonts w:cs="Calibri"/>
        </w:rPr>
        <w:t xml:space="preserve"> arbitrarily jettisoning words in the resolution </w:t>
      </w:r>
      <w:r>
        <w:rPr>
          <w:rFonts w:cs="Calibri"/>
        </w:rPr>
        <w:t>- decks</w:t>
      </w:r>
      <w:r w:rsidRPr="00BD7CB4">
        <w:rPr>
          <w:rFonts w:cs="Calibri"/>
        </w:rPr>
        <w:t xml:space="preserve"> negative ground and prep </w:t>
      </w:r>
    </w:p>
    <w:p w14:paraId="4CA36720" w14:textId="77777777" w:rsidR="001419AA" w:rsidRPr="00BD7CB4" w:rsidRDefault="001419AA" w:rsidP="001419AA">
      <w:pPr>
        <w:pStyle w:val="Heading4"/>
        <w:rPr>
          <w:rFonts w:cs="Calibri"/>
        </w:rPr>
      </w:pPr>
      <w:r w:rsidRPr="00BD7CB4">
        <w:rPr>
          <w:rFonts w:cs="Calibri"/>
        </w:rPr>
        <w:t xml:space="preserve">2] Limits—specifying a </w:t>
      </w:r>
      <w:r>
        <w:rPr>
          <w:rFonts w:cs="Calibri"/>
        </w:rPr>
        <w:t>type of appropriation</w:t>
      </w:r>
      <w:r w:rsidRPr="00BD7CB4">
        <w:rPr>
          <w:rFonts w:cs="Calibri"/>
        </w:rPr>
        <w:t xml:space="preserve"> offers huge explosion in the topic since </w:t>
      </w:r>
      <w:r>
        <w:rPr>
          <w:rFonts w:cs="Calibri"/>
        </w:rPr>
        <w:t>space is, quite literally, infinite</w:t>
      </w:r>
      <w:r w:rsidRPr="00BD7CB4">
        <w:rPr>
          <w:rFonts w:cs="Calibri"/>
        </w:rPr>
        <w:t>.</w:t>
      </w:r>
    </w:p>
    <w:p w14:paraId="33B81230" w14:textId="77777777" w:rsidR="001419AA" w:rsidRPr="00BD7CB4" w:rsidRDefault="001419AA" w:rsidP="001419AA">
      <w:pPr>
        <w:pStyle w:val="Heading4"/>
        <w:rPr>
          <w:rFonts w:cs="Calibri"/>
        </w:rPr>
      </w:pPr>
      <w:r w:rsidRPr="00BD7CB4">
        <w:rPr>
          <w:rFonts w:cs="Calibri"/>
        </w:rPr>
        <w:t xml:space="preserve">Drop the debater to preserve fairness and education – use competing </w:t>
      </w:r>
      <w:proofErr w:type="spellStart"/>
      <w:r w:rsidRPr="00BD7CB4">
        <w:rPr>
          <w:rFonts w:cs="Calibri"/>
        </w:rPr>
        <w:t>interps</w:t>
      </w:r>
      <w:proofErr w:type="spellEnd"/>
      <w:r w:rsidRPr="00BD7CB4">
        <w:rPr>
          <w:rFonts w:cs="Calibri"/>
        </w:rPr>
        <w:t xml:space="preserve"> –reasonability invites arbitrary judge intervention and a race to the bottom of questionable argumentation</w:t>
      </w:r>
    </w:p>
    <w:p w14:paraId="379E93EE" w14:textId="77777777" w:rsidR="001419AA" w:rsidRPr="00BD7CB4" w:rsidRDefault="001419AA" w:rsidP="001419AA">
      <w:pPr>
        <w:pStyle w:val="Heading4"/>
        <w:rPr>
          <w:rFonts w:cs="Calibri"/>
        </w:rPr>
      </w:pPr>
      <w:r w:rsidRPr="00BD7CB4">
        <w:rPr>
          <w:rFonts w:cs="Calibri"/>
        </w:rPr>
        <w:t xml:space="preserve">Hypothetical neg abuse doesn’t justify </w:t>
      </w:r>
      <w:proofErr w:type="spellStart"/>
      <w:r w:rsidRPr="00BD7CB4">
        <w:rPr>
          <w:rFonts w:cs="Calibri"/>
        </w:rPr>
        <w:t>aff</w:t>
      </w:r>
      <w:proofErr w:type="spellEnd"/>
      <w:r w:rsidRPr="00BD7CB4">
        <w:rPr>
          <w:rFonts w:cs="Calibri"/>
        </w:rPr>
        <w:t xml:space="preserve"> abuse, and theory checks </w:t>
      </w:r>
      <w:proofErr w:type="spellStart"/>
      <w:r w:rsidRPr="00BD7CB4">
        <w:rPr>
          <w:rFonts w:cs="Calibri"/>
        </w:rPr>
        <w:t>cheaty</w:t>
      </w:r>
      <w:proofErr w:type="spellEnd"/>
      <w:r w:rsidRPr="00BD7CB4">
        <w:rPr>
          <w:rFonts w:cs="Calibri"/>
        </w:rPr>
        <w:t xml:space="preserve"> CPs</w:t>
      </w:r>
    </w:p>
    <w:p w14:paraId="599DD8CB" w14:textId="77777777" w:rsidR="001419AA" w:rsidRPr="00BD7CB4" w:rsidRDefault="001419AA" w:rsidP="001419AA">
      <w:pPr>
        <w:pStyle w:val="Heading4"/>
        <w:rPr>
          <w:rFonts w:eastAsia="Times New Roman" w:cs="Calibri"/>
        </w:rPr>
      </w:pPr>
      <w:r w:rsidRPr="00BD7CB4">
        <w:rPr>
          <w:rFonts w:eastAsia="Times New Roman" w:cs="Calibri"/>
        </w:rPr>
        <w:t xml:space="preserve">No RVIs—burden to be topical. </w:t>
      </w:r>
    </w:p>
    <w:p w14:paraId="4CD6E285" w14:textId="77777777" w:rsidR="001419AA" w:rsidRDefault="001419AA" w:rsidP="004856C5"/>
    <w:p w14:paraId="1AF79DF2" w14:textId="02D1FCAB" w:rsidR="00F426B2" w:rsidRPr="001054F3" w:rsidRDefault="00F426B2" w:rsidP="00F426B2">
      <w:pPr>
        <w:pStyle w:val="Heading2"/>
      </w:pPr>
      <w:r>
        <w:t xml:space="preserve">NC </w:t>
      </w:r>
    </w:p>
    <w:p w14:paraId="28731D77" w14:textId="77777777" w:rsidR="00F426B2" w:rsidRDefault="00F426B2" w:rsidP="00F426B2">
      <w:r>
        <w:t xml:space="preserve">Mining CP </w:t>
      </w:r>
    </w:p>
    <w:p w14:paraId="633E1BD2" w14:textId="132F39FC" w:rsidR="00F426B2" w:rsidRDefault="00F426B2" w:rsidP="00F426B2">
      <w:pPr>
        <w:pStyle w:val="Heading4"/>
      </w:pPr>
      <w:r>
        <w:t>Counterplan: The appropriation of resources from asteroids constrained by “beneficial use” in outer space by private entities is just</w:t>
      </w:r>
      <w:r w:rsidR="00DB164D">
        <w:t xml:space="preserve">, and multilateral agencies should implement asteroid monitoring missions. </w:t>
      </w:r>
    </w:p>
    <w:p w14:paraId="60BE2CF7" w14:textId="77777777" w:rsidR="00F426B2" w:rsidRDefault="00F426B2" w:rsidP="00F426B2">
      <w:pPr>
        <w:pStyle w:val="Heading4"/>
      </w:pPr>
      <w:r>
        <w:t xml:space="preserve">Preserving international mechanisms for </w:t>
      </w:r>
      <w:r w:rsidRPr="001E0C57">
        <w:rPr>
          <w:u w:val="single"/>
        </w:rPr>
        <w:t>dispute management</w:t>
      </w:r>
      <w:r>
        <w:t xml:space="preserve"> and </w:t>
      </w:r>
      <w:r w:rsidRPr="001E0C57">
        <w:rPr>
          <w:u w:val="single"/>
        </w:rPr>
        <w:t>coop</w:t>
      </w:r>
      <w:r>
        <w:t xml:space="preserve"> solves a </w:t>
      </w:r>
      <w:r w:rsidRPr="00A30CDE">
        <w:rPr>
          <w:u w:val="single"/>
        </w:rPr>
        <w:t>tragedy of the commons</w:t>
      </w:r>
      <w:r>
        <w:t xml:space="preserve"> BUT </w:t>
      </w:r>
      <w:r w:rsidRPr="009575BA">
        <w:rPr>
          <w:u w:val="single"/>
        </w:rPr>
        <w:t>appropriation</w:t>
      </w:r>
      <w:r>
        <w:t xml:space="preserve"> is key to incentivizing </w:t>
      </w:r>
      <w:r w:rsidRPr="001E0C57">
        <w:rPr>
          <w:u w:val="single"/>
        </w:rPr>
        <w:t>asteroid mining</w:t>
      </w:r>
      <w:r>
        <w:t xml:space="preserve"> </w:t>
      </w:r>
    </w:p>
    <w:p w14:paraId="7ACFEC39" w14:textId="77777777" w:rsidR="00F426B2" w:rsidRDefault="00F426B2" w:rsidP="00F426B2">
      <w:proofErr w:type="spellStart"/>
      <w:r w:rsidRPr="009B578E">
        <w:rPr>
          <w:rStyle w:val="Style13ptBold"/>
        </w:rPr>
        <w:t>Heise</w:t>
      </w:r>
      <w:proofErr w:type="spellEnd"/>
      <w:r w:rsidRPr="009B578E">
        <w:rPr>
          <w:rStyle w:val="Style13ptBold"/>
        </w:rPr>
        <w:t>, 18</w:t>
      </w:r>
      <w:r>
        <w:t xml:space="preserve"> -- Managing Notes Editor, Michigan Journal of International Law</w:t>
      </w:r>
    </w:p>
    <w:p w14:paraId="15A64783" w14:textId="77777777" w:rsidR="00F426B2" w:rsidRDefault="00F426B2" w:rsidP="00F426B2">
      <w:r>
        <w:t xml:space="preserve">[Jack, "Space, the Final Frontier of Enterprise: Incentivizing Asteroid Mining Under a Revised International Framework, 40 Mich. J. Int'l L. 189, 2018, </w:t>
      </w:r>
      <w:hyperlink r:id="rId7" w:history="1">
        <w:r w:rsidRPr="0021041F">
          <w:rPr>
            <w:rStyle w:val="Hyperlink"/>
          </w:rPr>
          <w:t>https://repository.law.umich.edu/mjil/vol40/iss1/5</w:t>
        </w:r>
      </w:hyperlink>
      <w:r>
        <w:t xml:space="preserve">, accessed 6-24-21] </w:t>
      </w:r>
    </w:p>
    <w:p w14:paraId="2712295C" w14:textId="77777777" w:rsidR="00F426B2" w:rsidRDefault="00F426B2" w:rsidP="00F426B2"/>
    <w:p w14:paraId="7EC96DCF" w14:textId="77777777" w:rsidR="00F426B2" w:rsidRPr="0058629B" w:rsidRDefault="00F426B2" w:rsidP="00F426B2">
      <w:pPr>
        <w:rPr>
          <w:sz w:val="14"/>
        </w:rPr>
      </w:pPr>
      <w:r w:rsidRPr="0058629B">
        <w:rPr>
          <w:sz w:val="14"/>
        </w:rPr>
        <w:t>III. A New International Framework to Govern the Space Economy</w:t>
      </w:r>
    </w:p>
    <w:p w14:paraId="108691AB" w14:textId="77777777" w:rsidR="00F426B2" w:rsidRPr="0058629B" w:rsidRDefault="00F426B2" w:rsidP="00F426B2">
      <w:pPr>
        <w:rPr>
          <w:sz w:val="14"/>
        </w:rPr>
      </w:pPr>
      <w:r w:rsidRPr="00F222B2">
        <w:rPr>
          <w:rStyle w:val="StyleUnderline"/>
        </w:rPr>
        <w:t xml:space="preserve">Asteroid </w:t>
      </w:r>
      <w:r w:rsidRPr="00DB164D">
        <w:rPr>
          <w:rStyle w:val="StyleUnderline"/>
          <w:highlight w:val="yellow"/>
        </w:rPr>
        <w:t>mining</w:t>
      </w:r>
      <w:r w:rsidRPr="00F222B2">
        <w:rPr>
          <w:rStyle w:val="StyleUnderline"/>
        </w:rPr>
        <w:t xml:space="preserve"> creates tension within the OST as an activity that </w:t>
      </w:r>
      <w:r w:rsidRPr="00DB164D">
        <w:rPr>
          <w:rStyle w:val="StyleUnderline"/>
          <w:highlight w:val="yellow"/>
        </w:rPr>
        <w:t>is prohibited by the treaty</w:t>
      </w:r>
      <w:r w:rsidRPr="002757A5">
        <w:rPr>
          <w:rStyle w:val="StyleUnderline"/>
        </w:rPr>
        <w:t>’s terms</w:t>
      </w:r>
      <w:r w:rsidRPr="00F222B2">
        <w:rPr>
          <w:rStyle w:val="StyleUnderline"/>
        </w:rPr>
        <w:t xml:space="preserve"> </w:t>
      </w:r>
      <w:r w:rsidRPr="0058629B">
        <w:rPr>
          <w:rStyle w:val="StyleUnderline"/>
        </w:rPr>
        <w:t>but</w:t>
      </w:r>
      <w:r w:rsidRPr="00F222B2">
        <w:rPr>
          <w:rStyle w:val="StyleUnderline"/>
        </w:rPr>
        <w:t xml:space="preserve"> largely in line with the treaty’s purpose</w:t>
      </w:r>
      <w:r w:rsidRPr="0058629B">
        <w:rPr>
          <w:sz w:val="14"/>
        </w:rPr>
        <w:t xml:space="preserve">. As such, </w:t>
      </w:r>
      <w:r w:rsidRPr="00F222B2">
        <w:rPr>
          <w:rStyle w:val="StyleUnderline"/>
        </w:rPr>
        <w:t>the OST should be modified to allow for greater certainty and predictability with respect to asteroid mining</w:t>
      </w:r>
      <w:r w:rsidRPr="0058629B">
        <w:rPr>
          <w:sz w:val="14"/>
        </w:rPr>
        <w:t xml:space="preserve">. </w:t>
      </w:r>
      <w:r w:rsidRPr="00F222B2">
        <w:rPr>
          <w:rStyle w:val="StyleUnderline"/>
        </w:rPr>
        <w:t>The possibility that asteroid mining could be illegal under international law likely disincentivizes entry into this new endeavor by adding risk and uncertainty</w:t>
      </w:r>
      <w:r w:rsidRPr="0058629B">
        <w:rPr>
          <w:sz w:val="14"/>
        </w:rPr>
        <w:t xml:space="preserve">. This section outlines what a revised framework should look like. First, </w:t>
      </w:r>
      <w:r w:rsidRPr="00F222B2">
        <w:rPr>
          <w:rStyle w:val="StyleUnderline"/>
        </w:rPr>
        <w:t>the law governing space should remain international in nature to further the interests of peaceful cooperation and facilitate dispute resolution</w:t>
      </w:r>
      <w:r w:rsidRPr="0058629B">
        <w:rPr>
          <w:sz w:val="14"/>
        </w:rPr>
        <w:t xml:space="preserve">. Second, </w:t>
      </w:r>
      <w:r w:rsidRPr="00F222B2">
        <w:rPr>
          <w:rStyle w:val="StyleUnderline"/>
        </w:rPr>
        <w:t>this framework should present minimal regulatory barriers for entry given the benefits that asteroid mining could bring to all mankind</w:t>
      </w:r>
      <w:r w:rsidRPr="0058629B">
        <w:rPr>
          <w:sz w:val="14"/>
        </w:rPr>
        <w:t>. The development of whaling law provides a use-</w:t>
      </w:r>
      <w:proofErr w:type="spellStart"/>
      <w:r w:rsidRPr="0058629B">
        <w:rPr>
          <w:sz w:val="14"/>
        </w:rPr>
        <w:t>ful</w:t>
      </w:r>
      <w:proofErr w:type="spellEnd"/>
      <w:r w:rsidRPr="0058629B">
        <w:rPr>
          <w:sz w:val="14"/>
        </w:rPr>
        <w:t xml:space="preserve"> historical example of how norms and rules for the asteroid mining industry could evolve in a way that facilitates efficient governance of this endeavor.</w:t>
      </w:r>
    </w:p>
    <w:p w14:paraId="158EFD27" w14:textId="77777777" w:rsidR="00F426B2" w:rsidRPr="0058629B" w:rsidRDefault="00F426B2" w:rsidP="00F426B2">
      <w:pPr>
        <w:rPr>
          <w:sz w:val="14"/>
        </w:rPr>
      </w:pPr>
      <w:r w:rsidRPr="0058629B">
        <w:rPr>
          <w:sz w:val="14"/>
        </w:rPr>
        <w:t>A. The Desirability of an International Framework</w:t>
      </w:r>
    </w:p>
    <w:p w14:paraId="29928534" w14:textId="77777777" w:rsidR="00F426B2" w:rsidRPr="0058629B" w:rsidRDefault="00F426B2" w:rsidP="00F426B2">
      <w:pPr>
        <w:rPr>
          <w:sz w:val="14"/>
        </w:rPr>
      </w:pPr>
      <w:r w:rsidRPr="00DB164D">
        <w:rPr>
          <w:rStyle w:val="StyleUnderline"/>
          <w:highlight w:val="yellow"/>
        </w:rPr>
        <w:t>The preservation of space</w:t>
      </w:r>
      <w:r w:rsidRPr="00F222B2">
        <w:rPr>
          <w:rStyle w:val="StyleUnderline"/>
        </w:rPr>
        <w:t xml:space="preserve"> as a zone </w:t>
      </w:r>
      <w:r w:rsidRPr="00DB164D">
        <w:rPr>
          <w:rStyle w:val="Emphasis"/>
          <w:highlight w:val="yellow"/>
        </w:rPr>
        <w:t>governed by i</w:t>
      </w:r>
      <w:r w:rsidRPr="0058629B">
        <w:rPr>
          <w:rStyle w:val="Emphasis"/>
        </w:rPr>
        <w:t xml:space="preserve">nternational </w:t>
      </w:r>
      <w:r w:rsidRPr="00DB164D">
        <w:rPr>
          <w:rStyle w:val="Emphasis"/>
          <w:highlight w:val="yellow"/>
        </w:rPr>
        <w:t>law</w:t>
      </w:r>
      <w:r w:rsidRPr="0058629B">
        <w:rPr>
          <w:sz w:val="14"/>
        </w:rPr>
        <w:t xml:space="preserve">, in contrast to a system predicated on national jurisdiction, </w:t>
      </w:r>
      <w:r w:rsidRPr="0058629B">
        <w:rPr>
          <w:rStyle w:val="StyleUnderline"/>
        </w:rPr>
        <w:t>is desirable</w:t>
      </w:r>
      <w:r w:rsidRPr="00F222B2">
        <w:rPr>
          <w:rStyle w:val="StyleUnderline"/>
        </w:rPr>
        <w:t xml:space="preserve"> in that it </w:t>
      </w:r>
      <w:r w:rsidRPr="00DB164D">
        <w:rPr>
          <w:rStyle w:val="Emphasis"/>
          <w:highlight w:val="yellow"/>
        </w:rPr>
        <w:t>promotes peace</w:t>
      </w:r>
      <w:r w:rsidRPr="00DB164D">
        <w:rPr>
          <w:rStyle w:val="StyleUnderline"/>
          <w:highlight w:val="yellow"/>
        </w:rPr>
        <w:t xml:space="preserve">, </w:t>
      </w:r>
      <w:r w:rsidRPr="00DB164D">
        <w:rPr>
          <w:rStyle w:val="Emphasis"/>
          <w:highlight w:val="yellow"/>
        </w:rPr>
        <w:t>facilitates dispute resolution</w:t>
      </w:r>
      <w:r w:rsidRPr="00DB164D">
        <w:rPr>
          <w:rStyle w:val="StyleUnderline"/>
          <w:highlight w:val="yellow"/>
        </w:rPr>
        <w:t xml:space="preserve">, </w:t>
      </w:r>
      <w:r w:rsidRPr="005935B4">
        <w:rPr>
          <w:rStyle w:val="StyleUnderline"/>
        </w:rPr>
        <w:t>and</w:t>
      </w:r>
      <w:r w:rsidRPr="00DB164D">
        <w:rPr>
          <w:rStyle w:val="StyleUnderline"/>
          <w:highlight w:val="yellow"/>
        </w:rPr>
        <w:t xml:space="preserve"> allows </w:t>
      </w:r>
      <w:r w:rsidRPr="005935B4">
        <w:rPr>
          <w:rStyle w:val="StyleUnderline"/>
        </w:rPr>
        <w:t>for</w:t>
      </w:r>
      <w:r w:rsidRPr="00DB164D">
        <w:rPr>
          <w:rStyle w:val="StyleUnderline"/>
          <w:highlight w:val="yellow"/>
        </w:rPr>
        <w:t xml:space="preserve"> more </w:t>
      </w:r>
      <w:r w:rsidRPr="00DB164D">
        <w:rPr>
          <w:rStyle w:val="Emphasis"/>
          <w:highlight w:val="yellow"/>
        </w:rPr>
        <w:t>coordinated efforts</w:t>
      </w:r>
      <w:r w:rsidRPr="00DB164D">
        <w:rPr>
          <w:rStyle w:val="StyleUnderline"/>
          <w:highlight w:val="yellow"/>
        </w:rPr>
        <w:t xml:space="preserve"> in addressing issues </w:t>
      </w:r>
      <w:r w:rsidRPr="00E918A8">
        <w:rPr>
          <w:rStyle w:val="StyleUnderline"/>
        </w:rPr>
        <w:t>relevant to all entities</w:t>
      </w:r>
      <w:r w:rsidRPr="00F222B2">
        <w:rPr>
          <w:rStyle w:val="StyleUnderline"/>
        </w:rPr>
        <w:t xml:space="preserve"> operating in space</w:t>
      </w:r>
      <w:r w:rsidRPr="0058629B">
        <w:rPr>
          <w:sz w:val="14"/>
        </w:rPr>
        <w:t xml:space="preserve">.98 As illustrated by the recent legislative activity in the United States and Luxembourg, the risk of inaction is the resultant domination of the extraterrestrial environment by individual nations rather than by international agreement.99 </w:t>
      </w:r>
      <w:r w:rsidRPr="0060452D">
        <w:rPr>
          <w:rStyle w:val="StyleUnderline"/>
        </w:rPr>
        <w:t>It would take only minor changes to the OST to resolve some of the ambiguities in the status quo and help bring the benefits of asteroid mining to humanity as a whole.</w:t>
      </w:r>
      <w:r w:rsidRPr="0058629B">
        <w:rPr>
          <w:sz w:val="14"/>
        </w:rPr>
        <w:t xml:space="preserve"> A revision of this treaty rather than a wholesale abandonment of the agreement—whether that abandonment is in fact or merely in practice—would better maintain the international character of space.</w:t>
      </w:r>
    </w:p>
    <w:p w14:paraId="750CF308" w14:textId="77777777" w:rsidR="00F426B2" w:rsidRPr="0058629B" w:rsidRDefault="00F426B2" w:rsidP="00F426B2">
      <w:pPr>
        <w:rPr>
          <w:sz w:val="14"/>
        </w:rPr>
      </w:pPr>
      <w:r w:rsidRPr="0058629B">
        <w:rPr>
          <w:sz w:val="14"/>
        </w:rPr>
        <w:t xml:space="preserve">The OST reflects Cold War era concerns about the militarization of space.100 Private companies, now ascendant in the growing space economy, simply do not have the military capacity or intention of sovereign governments. In short, the factual backdrop for the signing of the OST has changed. </w:t>
      </w:r>
      <w:r w:rsidRPr="0060452D">
        <w:rPr>
          <w:rStyle w:val="StyleUnderline"/>
        </w:rPr>
        <w:t xml:space="preserve">One straightforward means of authorizing private companies to extract space resources would be to </w:t>
      </w:r>
      <w:r w:rsidRPr="00DB164D">
        <w:rPr>
          <w:rStyle w:val="StyleUnderline"/>
          <w:highlight w:val="yellow"/>
        </w:rPr>
        <w:t xml:space="preserve">revise the OST to </w:t>
      </w:r>
      <w:r w:rsidRPr="00DB164D">
        <w:rPr>
          <w:rStyle w:val="Emphasis"/>
          <w:highlight w:val="yellow"/>
        </w:rPr>
        <w:t>clarify</w:t>
      </w:r>
      <w:r w:rsidRPr="0060452D">
        <w:rPr>
          <w:rStyle w:val="StyleUnderline"/>
        </w:rPr>
        <w:t xml:space="preserve"> that the language in </w:t>
      </w:r>
      <w:r w:rsidRPr="002757A5">
        <w:rPr>
          <w:rStyle w:val="StyleUnderline"/>
        </w:rPr>
        <w:t xml:space="preserve">Article II </w:t>
      </w:r>
      <w:r w:rsidRPr="00DB164D">
        <w:rPr>
          <w:rStyle w:val="StyleUnderline"/>
          <w:highlight w:val="yellow"/>
        </w:rPr>
        <w:t>prohibiting</w:t>
      </w:r>
      <w:r w:rsidRPr="0060452D">
        <w:rPr>
          <w:rStyle w:val="StyleUnderline"/>
        </w:rPr>
        <w:t xml:space="preserve"> national </w:t>
      </w:r>
      <w:r w:rsidRPr="00DB164D">
        <w:rPr>
          <w:rStyle w:val="StyleUnderline"/>
          <w:highlight w:val="yellow"/>
        </w:rPr>
        <w:t xml:space="preserve">appropriation </w:t>
      </w:r>
      <w:r w:rsidRPr="00DB164D">
        <w:rPr>
          <w:rStyle w:val="Emphasis"/>
          <w:highlight w:val="yellow"/>
        </w:rPr>
        <w:t>does not apply to private companies</w:t>
      </w:r>
      <w:r w:rsidRPr="0058629B">
        <w:rPr>
          <w:sz w:val="14"/>
        </w:rPr>
        <w:t xml:space="preserve">. </w:t>
      </w:r>
      <w:r w:rsidRPr="0060452D">
        <w:rPr>
          <w:rStyle w:val="StyleUnderline"/>
        </w:rPr>
        <w:t xml:space="preserve">This could be achieved </w:t>
      </w:r>
      <w:r w:rsidRPr="00DB164D">
        <w:rPr>
          <w:rStyle w:val="StyleUnderline"/>
          <w:highlight w:val="yellow"/>
        </w:rPr>
        <w:t>by</w:t>
      </w:r>
      <w:r w:rsidRPr="0060452D">
        <w:rPr>
          <w:rStyle w:val="StyleUnderline"/>
        </w:rPr>
        <w:t xml:space="preserve"> simply </w:t>
      </w:r>
      <w:r w:rsidRPr="00DB164D">
        <w:rPr>
          <w:rStyle w:val="Emphasis"/>
          <w:highlight w:val="yellow"/>
        </w:rPr>
        <w:t>adding a sentence to the end of Article VI</w:t>
      </w:r>
      <w:r w:rsidRPr="0060452D">
        <w:rPr>
          <w:rStyle w:val="StyleUnderline"/>
        </w:rPr>
        <w:t xml:space="preserve">: </w:t>
      </w:r>
      <w:r w:rsidRPr="00C564E0">
        <w:rPr>
          <w:rStyle w:val="StyleUnderline"/>
        </w:rPr>
        <w:t>Under the revised treaty, companies shall remain under the supervision of the countries in which they are based but</w:t>
      </w:r>
      <w:r w:rsidRPr="0060452D">
        <w:rPr>
          <w:rStyle w:val="StyleUnderline"/>
        </w:rPr>
        <w:t xml:space="preserve"> are not capable of national appropriation by use or occupation</w:t>
      </w:r>
      <w:r w:rsidRPr="0058629B">
        <w:rPr>
          <w:sz w:val="14"/>
        </w:rPr>
        <w:t xml:space="preserve">. This revision would create something of a line-drawing problem given the partnerships between sovereign space agencies and private companies,101 as well as a possible loophole by which unscrupulous nations could take advantage of the corporate form. Additional safeguards might be necessary to prevent this possibility. </w:t>
      </w:r>
      <w:r w:rsidRPr="0060452D">
        <w:rPr>
          <w:rStyle w:val="StyleUnderline"/>
        </w:rPr>
        <w:t>This revision could</w:t>
      </w:r>
      <w:r w:rsidRPr="0058629B">
        <w:rPr>
          <w:sz w:val="14"/>
        </w:rPr>
        <w:t xml:space="preserve">, however, </w:t>
      </w:r>
      <w:r w:rsidRPr="0060452D">
        <w:rPr>
          <w:rStyle w:val="StyleUnderline"/>
        </w:rPr>
        <w:t>promote peaceful coexistence and uniformity in space law, as well as create certainty as to the legality of asteroid mining by private companies</w:t>
      </w:r>
      <w:r w:rsidRPr="0058629B">
        <w:rPr>
          <w:sz w:val="14"/>
        </w:rPr>
        <w:t>.</w:t>
      </w:r>
    </w:p>
    <w:p w14:paraId="0CD45D44" w14:textId="77777777" w:rsidR="00F426B2" w:rsidRPr="00900970" w:rsidRDefault="00F426B2" w:rsidP="00F426B2">
      <w:pPr>
        <w:rPr>
          <w:sz w:val="14"/>
        </w:rPr>
      </w:pPr>
      <w:r w:rsidRPr="0058629B">
        <w:rPr>
          <w:sz w:val="14"/>
        </w:rPr>
        <w:t xml:space="preserve">Another possibility is to create a new set of international rules for extraction of space resources. Assignment of such property rights could take the form of a first-come, first-served system102 or it could depend on an Earth-side registration process.103 Arguably, extraction is different than the forbidden uses enumerated in the OST in that it is a temporary occupation and not inherently an exercise of military might or the flexing of sovereign muscle.104 While the United States and Luxembourg both interpret asteroid mining to be legal under the existing treaty,105 the promulgation of rules governing the endeavor would add clarity as to the legality of the enterprise. This approach would have the advantage of treating sovereign actors and private companies alike, but would require more substantial revision of the OST, </w:t>
      </w:r>
      <w:r w:rsidRPr="00900970">
        <w:rPr>
          <w:sz w:val="14"/>
        </w:rPr>
        <w:t>or a new international agreement altogether.</w:t>
      </w:r>
    </w:p>
    <w:p w14:paraId="4A0AA7C9" w14:textId="77777777" w:rsidR="00F426B2" w:rsidRPr="0058629B" w:rsidRDefault="00F426B2" w:rsidP="00F426B2">
      <w:pPr>
        <w:rPr>
          <w:sz w:val="14"/>
        </w:rPr>
      </w:pPr>
      <w:r w:rsidRPr="00DB164D">
        <w:rPr>
          <w:rStyle w:val="StyleUnderline"/>
          <w:highlight w:val="yellow"/>
        </w:rPr>
        <w:t>An amended OST</w:t>
      </w:r>
      <w:r w:rsidRPr="00900970">
        <w:rPr>
          <w:sz w:val="14"/>
        </w:rPr>
        <w:t xml:space="preserve"> or a new treaty </w:t>
      </w:r>
      <w:r w:rsidRPr="00900970">
        <w:rPr>
          <w:rStyle w:val="StyleUnderline"/>
        </w:rPr>
        <w:t xml:space="preserve">governing the extraction of space resources would have the benefit of </w:t>
      </w:r>
      <w:r w:rsidRPr="00900970">
        <w:rPr>
          <w:rStyle w:val="Emphasis"/>
        </w:rPr>
        <w:t>maintaining the peaceful order of space</w:t>
      </w:r>
      <w:r w:rsidRPr="00900970">
        <w:rPr>
          <w:rStyle w:val="StyleUnderline"/>
        </w:rPr>
        <w:t>.</w:t>
      </w:r>
      <w:r w:rsidRPr="00900970">
        <w:rPr>
          <w:sz w:val="14"/>
        </w:rPr>
        <w:t xml:space="preserve"> While admittedly the product of a different era, the post-national and peaceable foundation of the OST is still desirable in an international environment where many nations are armed to the proverbial nuclear teeth. </w:t>
      </w:r>
      <w:r w:rsidRPr="00900970">
        <w:rPr>
          <w:rStyle w:val="StyleUnderline"/>
        </w:rPr>
        <w:t>Peaceful use of outer space is a laudable objective and o</w:t>
      </w:r>
      <w:r w:rsidRPr="0060452D">
        <w:rPr>
          <w:rStyle w:val="StyleUnderline"/>
        </w:rPr>
        <w:t>ne served most effectively by international agreement</w:t>
      </w:r>
      <w:r w:rsidRPr="0058629B">
        <w:rPr>
          <w:sz w:val="14"/>
        </w:rPr>
        <w:t xml:space="preserve"> rather than by competing national claims of sovereignty.106</w:t>
      </w:r>
    </w:p>
    <w:p w14:paraId="15D398B2" w14:textId="77777777" w:rsidR="00F426B2" w:rsidRPr="0058629B" w:rsidRDefault="00F426B2" w:rsidP="00F426B2">
      <w:pPr>
        <w:rPr>
          <w:sz w:val="14"/>
        </w:rPr>
      </w:pPr>
      <w:r w:rsidRPr="0060452D">
        <w:rPr>
          <w:rStyle w:val="StyleUnderline"/>
        </w:rPr>
        <w:t>An international system would also facilitate dispute resolution</w:t>
      </w:r>
      <w:r w:rsidRPr="0058629B">
        <w:rPr>
          <w:sz w:val="14"/>
        </w:rPr>
        <w:t xml:space="preserve">. In a borderless </w:t>
      </w:r>
      <w:r w:rsidRPr="0060452D">
        <w:rPr>
          <w:rStyle w:val="StyleUnderline"/>
        </w:rPr>
        <w:t>and</w:t>
      </w:r>
      <w:r w:rsidRPr="0058629B">
        <w:rPr>
          <w:sz w:val="14"/>
        </w:rPr>
        <w:t xml:space="preserve"> extra-jurisdictional realm like outer space, a system predicated on national sovereignty and ownership is not instructive as to whose laws—or whose choice of law rules—would control in the event of disputed title of an asteroid or the commission of a </w:t>
      </w:r>
      <w:proofErr w:type="spellStart"/>
      <w:r w:rsidRPr="0058629B">
        <w:rPr>
          <w:sz w:val="14"/>
        </w:rPr>
        <w:t>tort</w:t>
      </w:r>
      <w:proofErr w:type="spellEnd"/>
      <w:r w:rsidRPr="0058629B">
        <w:rPr>
          <w:sz w:val="14"/>
        </w:rPr>
        <w:t xml:space="preserve"> between two actors from different nations.107 The United Nations Convention on the Law of the Sea (the “UNCLOS”) established the International Tribunal for the Law of the Sea (the “ITLOS”) as a means of providing a venue in which similar disputes could be adjudicated between actors with conflicting legal regimes.108 Outer space has a great deal of similarity to the high seas: both are vast, both are easily treated as a non-appropriable international commons, and both are an in-between space in the sense of existing between bodies of terra </w:t>
      </w:r>
      <w:proofErr w:type="spellStart"/>
      <w:r w:rsidRPr="0058629B">
        <w:rPr>
          <w:sz w:val="14"/>
        </w:rPr>
        <w:t>firma</w:t>
      </w:r>
      <w:proofErr w:type="spellEnd"/>
      <w:r w:rsidRPr="0058629B">
        <w:rPr>
          <w:sz w:val="14"/>
        </w:rPr>
        <w:t>. 109 An international mechanism like ITLOS ought to be established for resolving space disputes such that parties can seek a neutral arbiter to resolve conflict and laws can be uniformly applied to all entities irrespective of their country of origin.110</w:t>
      </w:r>
    </w:p>
    <w:p w14:paraId="7195B3DC" w14:textId="77777777" w:rsidR="00F426B2" w:rsidRPr="0058629B" w:rsidRDefault="00F426B2" w:rsidP="00F426B2">
      <w:pPr>
        <w:rPr>
          <w:sz w:val="14"/>
        </w:rPr>
      </w:pPr>
      <w:r w:rsidRPr="0058629B">
        <w:rPr>
          <w:sz w:val="14"/>
        </w:rPr>
        <w:t xml:space="preserve">Finally, an international system </w:t>
      </w:r>
      <w:r w:rsidRPr="00DB164D">
        <w:rPr>
          <w:rStyle w:val="StyleUnderline"/>
          <w:highlight w:val="yellow"/>
        </w:rPr>
        <w:t>could</w:t>
      </w:r>
      <w:r w:rsidRPr="0060452D">
        <w:rPr>
          <w:rStyle w:val="StyleUnderline"/>
        </w:rPr>
        <w:t xml:space="preserve"> more easily </w:t>
      </w:r>
      <w:r w:rsidRPr="00DB164D">
        <w:rPr>
          <w:rStyle w:val="Emphasis"/>
          <w:highlight w:val="yellow"/>
        </w:rPr>
        <w:t>allow for coop</w:t>
      </w:r>
      <w:r w:rsidRPr="0058629B">
        <w:rPr>
          <w:rStyle w:val="Emphasis"/>
        </w:rPr>
        <w:t>eration</w:t>
      </w:r>
      <w:r w:rsidRPr="0060452D">
        <w:rPr>
          <w:rStyle w:val="StyleUnderline"/>
        </w:rPr>
        <w:t xml:space="preserve"> </w:t>
      </w:r>
      <w:r w:rsidRPr="00DB164D">
        <w:rPr>
          <w:rStyle w:val="StyleUnderline"/>
          <w:highlight w:val="yellow"/>
        </w:rPr>
        <w:t>between nations and private entities in addressing</w:t>
      </w:r>
      <w:r w:rsidRPr="0060452D">
        <w:rPr>
          <w:rStyle w:val="StyleUnderline"/>
        </w:rPr>
        <w:t xml:space="preserve"> issues that affect the spacefaring community as a whole</w:t>
      </w:r>
      <w:r w:rsidRPr="0058629B">
        <w:rPr>
          <w:sz w:val="14"/>
        </w:rPr>
        <w:t xml:space="preserve">. </w:t>
      </w:r>
      <w:r w:rsidRPr="0060452D">
        <w:rPr>
          <w:rStyle w:val="StyleUnderline"/>
        </w:rPr>
        <w:t xml:space="preserve">The emergence of </w:t>
      </w:r>
      <w:r w:rsidRPr="00DB164D">
        <w:rPr>
          <w:rStyle w:val="Emphasis"/>
          <w:highlight w:val="yellow"/>
        </w:rPr>
        <w:t>space debris</w:t>
      </w:r>
      <w:r w:rsidRPr="00DB164D">
        <w:rPr>
          <w:rStyle w:val="StyleUnderline"/>
          <w:highlight w:val="yellow"/>
        </w:rPr>
        <w:t xml:space="preserve"> and</w:t>
      </w:r>
      <w:r w:rsidRPr="0060452D">
        <w:rPr>
          <w:rStyle w:val="StyleUnderline"/>
        </w:rPr>
        <w:t xml:space="preserve"> the use of </w:t>
      </w:r>
      <w:r w:rsidRPr="00DB164D">
        <w:rPr>
          <w:rStyle w:val="Emphasis"/>
          <w:highlight w:val="yellow"/>
        </w:rPr>
        <w:t>nuclear power</w:t>
      </w:r>
      <w:r w:rsidRPr="0060452D">
        <w:rPr>
          <w:rStyle w:val="StyleUnderline"/>
        </w:rPr>
        <w:t xml:space="preserve"> sources in space are examples of developing issues that bear on the ease and safety of space travel for all</w:t>
      </w:r>
      <w:r w:rsidRPr="0058629B">
        <w:rPr>
          <w:sz w:val="14"/>
        </w:rPr>
        <w:t xml:space="preserve">.111 </w:t>
      </w:r>
      <w:r w:rsidRPr="0058629B">
        <w:rPr>
          <w:rStyle w:val="StyleUnderline"/>
        </w:rPr>
        <w:t>Left to</w:t>
      </w:r>
      <w:r w:rsidRPr="0058629B">
        <w:rPr>
          <w:sz w:val="14"/>
        </w:rPr>
        <w:t xml:space="preserve"> national governments or </w:t>
      </w:r>
      <w:r w:rsidRPr="0060452D">
        <w:rPr>
          <w:rStyle w:val="StyleUnderline"/>
        </w:rPr>
        <w:t xml:space="preserve">individual corporations, it seems plausible that lack of oversight could result in a tragedy of the </w:t>
      </w:r>
      <w:r w:rsidRPr="0058629B">
        <w:rPr>
          <w:rStyle w:val="StyleUnderline"/>
        </w:rPr>
        <w:t>commons.</w:t>
      </w:r>
      <w:r w:rsidRPr="0058629B">
        <w:rPr>
          <w:sz w:val="14"/>
        </w:rPr>
        <w:t xml:space="preserve">112 By contrast, </w:t>
      </w:r>
      <w:r w:rsidRPr="0060452D">
        <w:rPr>
          <w:rStyle w:val="StyleUnderline"/>
        </w:rPr>
        <w:t>an international framework is well-suited to consider the problems of the space ecosystem in a way that transcends national boundaries</w:t>
      </w:r>
      <w:r w:rsidRPr="0058629B">
        <w:rPr>
          <w:sz w:val="14"/>
        </w:rPr>
        <w:t>. The UNCLOS Preamble, for example, demonstrates an awareness that “problems of ocean space are closely interrelated and need to be considered as a whole.”113 The compelling interests of peace, uniformity, and cooperation in outer space illustrate the desirability of an international framework to govern asteroid mining; to tweak rather than jettison the existing law. The resulting clarity and predictability would incentivize asteroid mining through reducing legal risk and uncertainty.</w:t>
      </w:r>
    </w:p>
    <w:p w14:paraId="1721FEE7" w14:textId="77777777" w:rsidR="00F426B2" w:rsidRPr="00753BBF" w:rsidRDefault="00F426B2" w:rsidP="00F426B2">
      <w:pPr>
        <w:rPr>
          <w:sz w:val="8"/>
          <w:szCs w:val="16"/>
        </w:rPr>
      </w:pPr>
      <w:r w:rsidRPr="00753BBF">
        <w:rPr>
          <w:sz w:val="8"/>
          <w:szCs w:val="16"/>
        </w:rPr>
        <w:t>A counterproposal to an international framework is a system in which nations assign property rights according to domestic law. It would be possible to take a terra nullius approach to property rights relating to celestial bodies.114 In the Western Sahara advisory opinion, the International Court of Justice defined terra nullius as “a legal term of art employed in connection with ‘occupation’ as one of the accepted legal methods of acquiring sovereignty over territory.”115 For a nation to peaceably acquire sovereignty through occupation, the land must be “terra nullius—a territory belonging to no-one—at the time of the act alleged to constitute the ‘occupation[.]’ ”116 This legal approach was prevalent during the colonial era: explorers and emigrants acting in the name of European sovereigns declared ownership of territory by right of discovery and occupation.117 By authorizing U.S. citizens to extract materials from asteroids through the Commercial Space Launch Competitiveness Act, the United States has started down a path in which property rights in space flow from the jurisdiction of individual sovereign nations.118 Luxembourg has taken a similar approach through its own legislation.119</w:t>
      </w:r>
    </w:p>
    <w:p w14:paraId="0E3CA0B0" w14:textId="77777777" w:rsidR="00F426B2" w:rsidRPr="00753BBF" w:rsidRDefault="00F426B2" w:rsidP="00F426B2">
      <w:pPr>
        <w:rPr>
          <w:sz w:val="8"/>
          <w:szCs w:val="16"/>
        </w:rPr>
      </w:pPr>
      <w:r w:rsidRPr="00753BBF">
        <w:rPr>
          <w:sz w:val="8"/>
          <w:szCs w:val="16"/>
        </w:rPr>
        <w:t>There are some notable advantages to this approach. The absence of an international policing or enforcement mechanism in space arguably points in favor of regulation by nations with spaceflight capacity. Given the generally acknowledged challenges of enforcing international law,120 one might wonder whether domestic governments might be better positioned to monitor and control private entities based within their borders. A nation-centric approach would also likely incentivize investment in asteroid mining, prompting countries and private actors to invest more aggressively so as not to lose the new space race.121 Assuming, as this Note does, that the development of the asteroid mining industry is in the interest of humanity as a whole, this approach has some appeal.</w:t>
      </w:r>
    </w:p>
    <w:p w14:paraId="46ED3F54" w14:textId="77777777" w:rsidR="00F426B2" w:rsidRPr="00753BBF" w:rsidRDefault="00F426B2" w:rsidP="00F426B2">
      <w:pPr>
        <w:rPr>
          <w:sz w:val="8"/>
          <w:szCs w:val="16"/>
        </w:rPr>
      </w:pPr>
      <w:r w:rsidRPr="00753BBF">
        <w:rPr>
          <w:sz w:val="8"/>
          <w:szCs w:val="16"/>
        </w:rPr>
        <w:t xml:space="preserve">However, a nation-centric, first possession framework has drawbacks that highlight the desirability of an international governance regime for asteroid mining. First, the experience of colonization was one that prompted conflict between colonizers.122 The peaceful character of space is one of the great achievements of the OST, and it should not be jettisoned. Second, a regime characterized by national actors could spark a race to the bottom with respect to domestic regulation, leading to the same “flags of convenience” problem present in the maritime context as asteroid mining and spaceflight companies relocate to avoid taxes, labor and safety standards, and tort liability.123 An international framework, by contrast, could more easily prevent this problem by facilitating the creation of uniform standards for labor, safety, and liability, making relocation to under-regulated states a less attractive prospect. The drawbacks of a system governed by individual nations, in conjunction with the advantages of a global system illustrated above, point to the desirability of a revised framework governing asteroid mining that is international in character. </w:t>
      </w:r>
    </w:p>
    <w:p w14:paraId="16A3469F" w14:textId="77777777" w:rsidR="00F426B2" w:rsidRPr="0058629B" w:rsidRDefault="00F426B2" w:rsidP="00F426B2">
      <w:pPr>
        <w:rPr>
          <w:sz w:val="14"/>
        </w:rPr>
      </w:pPr>
      <w:r w:rsidRPr="0058629B">
        <w:rPr>
          <w:sz w:val="14"/>
        </w:rPr>
        <w:t>B. A System with Minimal Regulatory Barriers to Entry</w:t>
      </w:r>
    </w:p>
    <w:p w14:paraId="10D8F1B8" w14:textId="77777777" w:rsidR="00F426B2" w:rsidRPr="0058629B" w:rsidRDefault="00F426B2" w:rsidP="00F426B2">
      <w:pPr>
        <w:rPr>
          <w:rStyle w:val="StyleUnderline"/>
        </w:rPr>
      </w:pPr>
      <w:r w:rsidRPr="002757A5">
        <w:rPr>
          <w:rStyle w:val="StyleUnderline"/>
        </w:rPr>
        <w:t>Whatever approach is chosen</w:t>
      </w:r>
      <w:r w:rsidRPr="0058629B">
        <w:rPr>
          <w:rStyle w:val="StyleUnderline"/>
        </w:rPr>
        <w:t xml:space="preserve"> to resolve the ambiguities in the OST </w:t>
      </w:r>
      <w:r w:rsidRPr="002757A5">
        <w:rPr>
          <w:rStyle w:val="StyleUnderline"/>
        </w:rPr>
        <w:t>ought not to be overly restrictive</w:t>
      </w:r>
      <w:r w:rsidRPr="0058629B">
        <w:rPr>
          <w:rStyle w:val="StyleUnderline"/>
        </w:rPr>
        <w:t xml:space="preserve"> or create burdensome regulatory obstacles for private asteroid mining companies</w:t>
      </w:r>
      <w:r w:rsidRPr="0058629B">
        <w:rPr>
          <w:sz w:val="14"/>
        </w:rPr>
        <w:t xml:space="preserve">. Substantial regulation could discourage investment and hamper the development of an already capital-intensive and high-risk industry.124 The ideal regulatory system for asteroid mining should maintain an international character for the reasons described in the previous section but should not impose cumbersome regulation on asteroid mining companies at this stage in their development. Rather, </w:t>
      </w:r>
      <w:r w:rsidRPr="00DB164D">
        <w:rPr>
          <w:rStyle w:val="StyleUnderline"/>
          <w:highlight w:val="yellow"/>
        </w:rPr>
        <w:t xml:space="preserve">allowing norms to </w:t>
      </w:r>
      <w:r w:rsidRPr="00DB164D">
        <w:rPr>
          <w:rStyle w:val="Emphasis"/>
          <w:highlight w:val="yellow"/>
        </w:rPr>
        <w:t>develop over time</w:t>
      </w:r>
      <w:r w:rsidRPr="00DB164D">
        <w:rPr>
          <w:rStyle w:val="StyleUnderline"/>
          <w:highlight w:val="yellow"/>
        </w:rPr>
        <w:t xml:space="preserve"> through the resolution of disputes between</w:t>
      </w:r>
      <w:r w:rsidRPr="0058629B">
        <w:rPr>
          <w:rStyle w:val="StyleUnderline"/>
        </w:rPr>
        <w:t xml:space="preserve"> asteroid mining </w:t>
      </w:r>
      <w:r w:rsidRPr="00DB164D">
        <w:rPr>
          <w:rStyle w:val="StyleUnderline"/>
          <w:highlight w:val="yellow"/>
        </w:rPr>
        <w:t>companies would</w:t>
      </w:r>
      <w:r w:rsidRPr="0058629B">
        <w:rPr>
          <w:rStyle w:val="StyleUnderline"/>
        </w:rPr>
        <w:t xml:space="preserve"> likely </w:t>
      </w:r>
      <w:r w:rsidRPr="00DB164D">
        <w:rPr>
          <w:rStyle w:val="StyleUnderline"/>
          <w:highlight w:val="yellow"/>
        </w:rPr>
        <w:t xml:space="preserve">result in the </w:t>
      </w:r>
      <w:r w:rsidRPr="00DB164D">
        <w:rPr>
          <w:rStyle w:val="Emphasis"/>
          <w:highlight w:val="yellow"/>
        </w:rPr>
        <w:t>most efficient regulatory system</w:t>
      </w:r>
      <w:r w:rsidRPr="0058629B">
        <w:rPr>
          <w:rStyle w:val="StyleUnderline"/>
        </w:rPr>
        <w:t xml:space="preserve"> and would be more attractive to companies and nations that might be tempted to disregard the treaty.</w:t>
      </w:r>
    </w:p>
    <w:p w14:paraId="6DBDDCE8" w14:textId="77777777" w:rsidR="00F426B2" w:rsidRPr="0058629B" w:rsidRDefault="00F426B2" w:rsidP="00F426B2">
      <w:pPr>
        <w:rPr>
          <w:sz w:val="14"/>
        </w:rPr>
      </w:pPr>
      <w:r w:rsidRPr="0058629B">
        <w:rPr>
          <w:rStyle w:val="StyleUnderline"/>
        </w:rPr>
        <w:t>The development of whaling custom offers insight into the extent to which “property rights may arise anarchically out of social custom.”</w:t>
      </w:r>
      <w:r w:rsidRPr="0058629B">
        <w:rPr>
          <w:sz w:val="14"/>
        </w:rPr>
        <w:t xml:space="preserve">125 </w:t>
      </w:r>
      <w:r w:rsidRPr="0058629B">
        <w:rPr>
          <w:rStyle w:val="StyleUnderline"/>
        </w:rPr>
        <w:t>The analogy to asteroid mining is strong in that both are extractive, high-risk, and capital-intensive industries that take place in what is effectively mare liberum</w:t>
      </w:r>
      <w:r w:rsidRPr="0058629B">
        <w:rPr>
          <w:sz w:val="14"/>
        </w:rPr>
        <w:t xml:space="preserve"> (free sea).126 Herman Melville in Moby-Dick suggests the whaling industry was not governed by a “formal whaling code,” but rather that the “fishermen have been their own legislators and lawyers in this matter.”127 Over time, the custom developed that “I. A Fast-Fish belongs to the party fast to it [and] II. A Loose-Fish is fair game for anybody who can soonest catch it.”128 While Melville concedes that “the commentaries of the whalemen themselves sometimes consist in hard words and harder knocks—the Coke-upon-Littleton of the fist,”129 he also notes that this code is “universal, undisputed law applicable to all cases”130 that prevents “vexatious and violent disputes [arising] between the fishermen.”131 By and large, whalers were able to govern themselves by crafting norms over time that suited their needs.</w:t>
      </w:r>
    </w:p>
    <w:p w14:paraId="27D0B1E9" w14:textId="77777777" w:rsidR="00F426B2" w:rsidRPr="00753BBF" w:rsidRDefault="00F426B2" w:rsidP="00F426B2">
      <w:pPr>
        <w:rPr>
          <w:sz w:val="8"/>
          <w:szCs w:val="16"/>
        </w:rPr>
      </w:pPr>
      <w:r w:rsidRPr="00753BBF">
        <w:rPr>
          <w:sz w:val="8"/>
          <w:szCs w:val="16"/>
        </w:rPr>
        <w:t xml:space="preserve">Robert </w:t>
      </w:r>
      <w:proofErr w:type="spellStart"/>
      <w:r w:rsidRPr="00753BBF">
        <w:rPr>
          <w:sz w:val="8"/>
          <w:szCs w:val="16"/>
        </w:rPr>
        <w:t>Ellickson</w:t>
      </w:r>
      <w:proofErr w:type="spellEnd"/>
      <w:r w:rsidRPr="00753BBF">
        <w:rPr>
          <w:sz w:val="8"/>
          <w:szCs w:val="16"/>
        </w:rPr>
        <w:t xml:space="preserve">, in his Hypothesis of Wealth-Maximizing Norms, cited the development of whaling norms as supporting the idea that, “when people are situated in a close-knit group, they will tend to develop for the ordinary run of problems norms that are wealth-maximizing.”132 </w:t>
      </w:r>
      <w:proofErr w:type="spellStart"/>
      <w:r w:rsidRPr="00753BBF">
        <w:rPr>
          <w:sz w:val="8"/>
          <w:szCs w:val="16"/>
        </w:rPr>
        <w:t>Ellickson</w:t>
      </w:r>
      <w:proofErr w:type="spellEnd"/>
      <w:r w:rsidRPr="00753BBF">
        <w:rPr>
          <w:sz w:val="8"/>
          <w:szCs w:val="16"/>
        </w:rPr>
        <w:t xml:space="preserve"> defines wealth-maximizing norms as those that minimize the sum of transaction costs and deadweight losses that the members of a group objectively incur.133 Those involved in the group activity are likely to develop rules in a utilitarian manner, preferring “bright-line rules that would eliminate arguments to fuzzy rules that would prolong disputes.”134 The few asteroid mining companies currently in existence are not only a close-knit group under </w:t>
      </w:r>
      <w:proofErr w:type="spellStart"/>
      <w:r w:rsidRPr="00753BBF">
        <w:rPr>
          <w:sz w:val="8"/>
          <w:szCs w:val="16"/>
        </w:rPr>
        <w:t>Ellickson’s</w:t>
      </w:r>
      <w:proofErr w:type="spellEnd"/>
      <w:r w:rsidRPr="00753BBF">
        <w:rPr>
          <w:sz w:val="8"/>
          <w:szCs w:val="16"/>
        </w:rPr>
        <w:t xml:space="preserve"> definition,135 but are best positioned to create rules that will give rise to greater clarity and reduce transaction costs due to their proximity to and soon-to-be-developed experience with the business of asteroid mining. Rules like these would incentivize asteroid mining through greater legal clarity and predictability, thus facilitating the delivery of asteroid mining’s benefits to all mankind.</w:t>
      </w:r>
    </w:p>
    <w:p w14:paraId="0C45F46A" w14:textId="77777777" w:rsidR="00F426B2" w:rsidRPr="00753BBF" w:rsidRDefault="00F426B2" w:rsidP="00F426B2">
      <w:pPr>
        <w:rPr>
          <w:sz w:val="8"/>
          <w:szCs w:val="16"/>
        </w:rPr>
      </w:pPr>
      <w:r w:rsidRPr="00753BBF">
        <w:rPr>
          <w:sz w:val="8"/>
          <w:szCs w:val="16"/>
        </w:rPr>
        <w:t>The UNCLOS ratification debate helps illustrate why a more substantial regulatory regime might prove counterproductive for the international community. One of the primary reasons cited by American opponents of ratification is that accession to the treaty would subject American mining companies “to the whims of an unelected and unaccountable bureaucracy and would force them to pay excessive fees to the International Seabed Authority for redistribution to developing countries.”136 While other commentators have dismissed these concerns as “pure nonsense,” noting that these same companies favor accession to the treaty for the sake of having a clear legal claim to mined minerals,137 it is easy to imagine that a similar scheme of bureaucratic redistribution in the context of asteroid mining might be disregarded by the United States. A decision by nations leading the way on asteroid mining to opt out of a treaty would for all practical purposes cripple future treaty efforts. A key advantage of the proposed regulatory framework described in this Note is a practical one: it would offer the attractive prospect of legal clarity without an international bureaucratic bogeyman, making it more likely that key national stakeholders like the United States would sign on.</w:t>
      </w:r>
    </w:p>
    <w:p w14:paraId="72BE45E5" w14:textId="77777777" w:rsidR="00F426B2" w:rsidRPr="0058629B" w:rsidRDefault="00F426B2" w:rsidP="00F426B2">
      <w:pPr>
        <w:rPr>
          <w:sz w:val="14"/>
        </w:rPr>
      </w:pPr>
      <w:r w:rsidRPr="0058629B">
        <w:rPr>
          <w:sz w:val="14"/>
        </w:rPr>
        <w:t>Conclusion</w:t>
      </w:r>
    </w:p>
    <w:p w14:paraId="088C55A9" w14:textId="77777777" w:rsidR="00F426B2" w:rsidRDefault="00F426B2" w:rsidP="00F426B2">
      <w:pPr>
        <w:rPr>
          <w:sz w:val="14"/>
        </w:rPr>
      </w:pPr>
      <w:r w:rsidRPr="00DB164D">
        <w:rPr>
          <w:rStyle w:val="StyleUnderline"/>
          <w:highlight w:val="yellow"/>
        </w:rPr>
        <w:t>Maintaining the international character of outer space</w:t>
      </w:r>
      <w:r w:rsidRPr="0058629B">
        <w:rPr>
          <w:rStyle w:val="StyleUnderline"/>
        </w:rPr>
        <w:t xml:space="preserve"> while allowing private companies to develop their own governing norms under a slightly revised OST </w:t>
      </w:r>
      <w:r w:rsidRPr="008C0B5D">
        <w:rPr>
          <w:rStyle w:val="StyleUnderline"/>
        </w:rPr>
        <w:t>would</w:t>
      </w:r>
      <w:r w:rsidRPr="0058629B">
        <w:rPr>
          <w:rStyle w:val="StyleUnderline"/>
        </w:rPr>
        <w:t xml:space="preserve"> preempt the outbreak of a new race by sovereign governments to colonize space; </w:t>
      </w:r>
      <w:r w:rsidRPr="00DB164D">
        <w:rPr>
          <w:rStyle w:val="StyleUnderline"/>
          <w:highlight w:val="yellow"/>
        </w:rPr>
        <w:t xml:space="preserve">create </w:t>
      </w:r>
      <w:r w:rsidRPr="002757A5">
        <w:rPr>
          <w:rStyle w:val="Emphasis"/>
        </w:rPr>
        <w:t xml:space="preserve">greater </w:t>
      </w:r>
      <w:r w:rsidRPr="00DB164D">
        <w:rPr>
          <w:rStyle w:val="Emphasis"/>
          <w:highlight w:val="yellow"/>
        </w:rPr>
        <w:t>certainty</w:t>
      </w:r>
      <w:r w:rsidRPr="00DB164D">
        <w:rPr>
          <w:rStyle w:val="StyleUnderline"/>
          <w:highlight w:val="yellow"/>
        </w:rPr>
        <w:t xml:space="preserve"> for those undertaking</w:t>
      </w:r>
      <w:r w:rsidRPr="0058629B">
        <w:rPr>
          <w:rStyle w:val="StyleUnderline"/>
        </w:rPr>
        <w:t xml:space="preserve"> the enterprise of </w:t>
      </w:r>
      <w:r w:rsidRPr="0058629B">
        <w:rPr>
          <w:rStyle w:val="Emphasis"/>
        </w:rPr>
        <w:t xml:space="preserve">asteroid </w:t>
      </w:r>
      <w:r w:rsidRPr="00DB164D">
        <w:rPr>
          <w:rStyle w:val="Emphasis"/>
          <w:highlight w:val="yellow"/>
        </w:rPr>
        <w:t>mining</w:t>
      </w:r>
      <w:r w:rsidRPr="0058629B">
        <w:rPr>
          <w:rStyle w:val="StyleUnderline"/>
        </w:rPr>
        <w:t>; and permit the development of an efficient system tailored to maximize returns on celestial investment</w:t>
      </w:r>
      <w:r w:rsidRPr="0058629B">
        <w:rPr>
          <w:sz w:val="14"/>
        </w:rPr>
        <w:t xml:space="preserve">. </w:t>
      </w:r>
      <w:r w:rsidRPr="0058629B">
        <w:rPr>
          <w:rStyle w:val="StyleUnderline"/>
        </w:rPr>
        <w:t>The asteroid mining industry has the potential to confer benefits on all mankind as a means of facilitating space travel, spurring the development of science and technology, mitigating the potential for a calamitous asteroid impact, and facilitating climate change mitigation efforts</w:t>
      </w:r>
      <w:r w:rsidRPr="0058629B">
        <w:rPr>
          <w:sz w:val="14"/>
        </w:rPr>
        <w:t>. As such, it is in the interest of all nations to revise the OST to allow greater certainty in this endeavor. While the “entire unimaginable infinity of creation”138 is still out of reach based on our existing physics and engineering capabilities, asteroid mining is a critical step in beginning to harness celestial resources and more fully explore the intricacies of the universe around us.</w:t>
      </w:r>
    </w:p>
    <w:p w14:paraId="432837B0" w14:textId="77777777" w:rsidR="00F426B2" w:rsidRPr="0058629B" w:rsidRDefault="00F426B2" w:rsidP="00F426B2">
      <w:pPr>
        <w:rPr>
          <w:sz w:val="14"/>
        </w:rPr>
      </w:pPr>
    </w:p>
    <w:p w14:paraId="78ED2F01" w14:textId="77777777" w:rsidR="00F426B2" w:rsidRPr="009B62E0" w:rsidRDefault="00F426B2" w:rsidP="00F426B2">
      <w:pPr>
        <w:pStyle w:val="Heading4"/>
      </w:pPr>
      <w:r>
        <w:t xml:space="preserve">“Beneficial use” solves </w:t>
      </w:r>
      <w:r>
        <w:rPr>
          <w:u w:val="single"/>
        </w:rPr>
        <w:t>every deficit</w:t>
      </w:r>
      <w:r>
        <w:t xml:space="preserve"> AND provides </w:t>
      </w:r>
      <w:r w:rsidRPr="00F71DCA">
        <w:rPr>
          <w:u w:val="single"/>
        </w:rPr>
        <w:t>incentives</w:t>
      </w:r>
      <w:r>
        <w:t xml:space="preserve">- </w:t>
      </w:r>
      <w:r w:rsidRPr="00F71DCA">
        <w:rPr>
          <w:u w:val="single"/>
        </w:rPr>
        <w:t>appropriation is key</w:t>
      </w:r>
    </w:p>
    <w:p w14:paraId="3E3131EC" w14:textId="77777777" w:rsidR="00F426B2" w:rsidRDefault="00F426B2" w:rsidP="00F426B2">
      <w:r w:rsidRPr="003B0B67">
        <w:rPr>
          <w:rStyle w:val="Style13ptBold"/>
        </w:rPr>
        <w:t>Meyers, 15</w:t>
      </w:r>
      <w:r>
        <w:t xml:space="preserve"> -- J.D. candidate at the University of Oregon Law School</w:t>
      </w:r>
    </w:p>
    <w:p w14:paraId="00550E9E" w14:textId="77777777" w:rsidR="00F426B2" w:rsidRDefault="00F426B2" w:rsidP="00F426B2">
      <w:r>
        <w:t xml:space="preserve">[Ross, "The doctrine of appropriation and asteroid mining: Incentivizing the private exploration and development of outer space", Oregon Review of International Law 17, 2015, 183-204, accessed 1-9-22] </w:t>
      </w:r>
    </w:p>
    <w:p w14:paraId="5A1E7BBE" w14:textId="77777777" w:rsidR="00F426B2" w:rsidRDefault="00F426B2" w:rsidP="00F426B2"/>
    <w:p w14:paraId="5E7E18A4" w14:textId="77777777" w:rsidR="00F426B2" w:rsidRPr="00EA3983" w:rsidRDefault="00F426B2" w:rsidP="00F426B2">
      <w:pPr>
        <w:rPr>
          <w:sz w:val="12"/>
        </w:rPr>
      </w:pPr>
      <w:r w:rsidRPr="00EA3983">
        <w:rPr>
          <w:sz w:val="12"/>
        </w:rPr>
        <w:t xml:space="preserve">THE </w:t>
      </w:r>
      <w:r w:rsidRPr="00DB164D">
        <w:rPr>
          <w:rStyle w:val="StyleUnderline"/>
          <w:highlight w:val="yellow"/>
        </w:rPr>
        <w:t>CURRENT</w:t>
      </w:r>
      <w:r w:rsidRPr="00EA3983">
        <w:rPr>
          <w:sz w:val="12"/>
        </w:rPr>
        <w:t xml:space="preserve"> INTERNATIONAL </w:t>
      </w:r>
      <w:r w:rsidRPr="00DB164D">
        <w:rPr>
          <w:rStyle w:val="StyleUnderline"/>
          <w:highlight w:val="yellow"/>
        </w:rPr>
        <w:t>TREATIES</w:t>
      </w:r>
      <w:r w:rsidRPr="00EA3983">
        <w:rPr>
          <w:sz w:val="12"/>
        </w:rPr>
        <w:t xml:space="preserve"> THAT REGULATE THE OWNERSHIP OF ASTEROIDS </w:t>
      </w:r>
      <w:r w:rsidRPr="00DB164D">
        <w:rPr>
          <w:rStyle w:val="Emphasis"/>
          <w:highlight w:val="yellow"/>
        </w:rPr>
        <w:t>FAIL TO INCENTIVIZE</w:t>
      </w:r>
      <w:r w:rsidRPr="00DB164D">
        <w:rPr>
          <w:rStyle w:val="StyleUnderline"/>
          <w:highlight w:val="yellow"/>
        </w:rPr>
        <w:t xml:space="preserve"> </w:t>
      </w:r>
      <w:r w:rsidRPr="008C0B5D">
        <w:rPr>
          <w:rStyle w:val="StyleUnderline"/>
        </w:rPr>
        <w:t xml:space="preserve">THE </w:t>
      </w:r>
      <w:r w:rsidRPr="00DB164D">
        <w:rPr>
          <w:rStyle w:val="StyleUnderline"/>
          <w:highlight w:val="yellow"/>
        </w:rPr>
        <w:t>DEVELOPMENT</w:t>
      </w:r>
      <w:r w:rsidRPr="007912A0">
        <w:rPr>
          <w:rStyle w:val="StyleUnderline"/>
        </w:rPr>
        <w:t xml:space="preserve"> AND EXPLORATION </w:t>
      </w:r>
      <w:r w:rsidRPr="00DB164D">
        <w:rPr>
          <w:rStyle w:val="StyleUnderline"/>
          <w:highlight w:val="yellow"/>
        </w:rPr>
        <w:t>OF OUTER SPACE</w:t>
      </w:r>
    </w:p>
    <w:p w14:paraId="26843408" w14:textId="77777777" w:rsidR="00F426B2" w:rsidRPr="00EA3983" w:rsidRDefault="00F426B2" w:rsidP="00F426B2">
      <w:pPr>
        <w:rPr>
          <w:sz w:val="12"/>
        </w:rPr>
      </w:pPr>
      <w:r w:rsidRPr="00EA3983">
        <w:rPr>
          <w:sz w:val="12"/>
        </w:rPr>
        <w:t xml:space="preserve">Currently, </w:t>
      </w:r>
      <w:r w:rsidRPr="007912A0">
        <w:rPr>
          <w:rStyle w:val="StyleUnderline"/>
        </w:rPr>
        <w:t>there are two outdated international treaties that attempt to adjudicate</w:t>
      </w:r>
      <w:r w:rsidRPr="00EA3983">
        <w:rPr>
          <w:sz w:val="12"/>
        </w:rPr>
        <w:t xml:space="preserve"> the use and exploration of </w:t>
      </w:r>
      <w:r w:rsidRPr="007912A0">
        <w:rPr>
          <w:rStyle w:val="StyleUnderline"/>
        </w:rPr>
        <w:t>space</w:t>
      </w:r>
      <w:r w:rsidRPr="00EA3983">
        <w:rPr>
          <w:sz w:val="12"/>
        </w:rPr>
        <w:t xml:space="preserve">. The first treaty, the Treaty on Principles Governing the Activities of States in the Exploration and Use of Outer Space, Including the Moon and Other Celestial Bodies (1968), is an archaic but influential agreement ratified by nearly all of the world nations that have successfully launched a shuttle into space.47 The second treaty, The Agreement Governing the Activities of States on the Moon and Other Celestial Bodies (1979), was an attempt to reform some of the principles from the Outer Space Treaty that failed to garner popular acceptance because it was not signed by any nations with national space programs.48 While </w:t>
      </w:r>
      <w:r w:rsidRPr="007912A0">
        <w:rPr>
          <w:rStyle w:val="StyleUnderline"/>
        </w:rPr>
        <w:t>both treaties</w:t>
      </w:r>
      <w:r w:rsidRPr="00EA3983">
        <w:rPr>
          <w:sz w:val="12"/>
        </w:rPr>
        <w:t xml:space="preserve"> attempt to deal with many issues, including the ownership of celestial bodies, both </w:t>
      </w:r>
      <w:r w:rsidRPr="00EA3983">
        <w:rPr>
          <w:rStyle w:val="StyleUnderline"/>
        </w:rPr>
        <w:t>fail to allow</w:t>
      </w:r>
      <w:r w:rsidRPr="007912A0">
        <w:rPr>
          <w:rStyle w:val="StyleUnderline"/>
        </w:rPr>
        <w:t xml:space="preserve"> for the ownership and development of asteroids by government or private entities</w:t>
      </w:r>
      <w:r w:rsidRPr="00EA3983">
        <w:rPr>
          <w:sz w:val="12"/>
        </w:rPr>
        <w:t xml:space="preserve">. Because they were written during the space race in a period of international distrust, it makes sense that these treaties would be concerned with tempering the race to establish sovereign control over celestial bodies. However, </w:t>
      </w:r>
      <w:r w:rsidRPr="007912A0">
        <w:rPr>
          <w:rStyle w:val="StyleUnderline"/>
        </w:rPr>
        <w:t>as space exploration shifts from being financed and controlled by national governments to being financed by private industry, these concerns may be less important</w:t>
      </w:r>
      <w:r w:rsidRPr="00EA3983">
        <w:rPr>
          <w:sz w:val="12"/>
        </w:rPr>
        <w:t>.49</w:t>
      </w:r>
    </w:p>
    <w:p w14:paraId="38CCD253" w14:textId="77777777" w:rsidR="00F426B2" w:rsidRPr="00EA3983" w:rsidRDefault="00F426B2" w:rsidP="00F426B2">
      <w:pPr>
        <w:rPr>
          <w:sz w:val="12"/>
        </w:rPr>
      </w:pPr>
      <w:r w:rsidRPr="00EA3983">
        <w:rPr>
          <w:sz w:val="12"/>
        </w:rPr>
        <w:t>NASA (National Aeronautics and Space Administration), the U.S. space program, was once a well-funded program. It was the focus of the American people in 1961 when President John F. Kennedy announced before a joint session of Congress the ambitious goal of sending a man to the moon.50 The funding for NASA has dwindled in modern times, and the organization now gets around 0.5% of the federal budget, which is the lowest it has been since Kennedy’s 1961 speech.51</w:t>
      </w:r>
    </w:p>
    <w:p w14:paraId="24AD9591" w14:textId="77777777" w:rsidR="00F426B2" w:rsidRPr="00EA3983" w:rsidRDefault="00F426B2" w:rsidP="00F426B2">
      <w:pPr>
        <w:rPr>
          <w:sz w:val="12"/>
        </w:rPr>
      </w:pPr>
      <w:r w:rsidRPr="00EA3983">
        <w:rPr>
          <w:sz w:val="12"/>
        </w:rPr>
        <w:t xml:space="preserve">Despite a decrease in national space program funding, corporate space missions are on the rise. In 2010, President Obama proposed that NASA exit the business of flying astronauts from Earth to low Earth orbit and move it to private companies.52 Several companies have stepped up to bat, and corporate space programs now include space tourism, supply missions, and in one case a one-way colonization mission to Mars.53 </w:t>
      </w:r>
      <w:r w:rsidRPr="00DB164D">
        <w:rPr>
          <w:rStyle w:val="StyleUnderline"/>
          <w:highlight w:val="yellow"/>
        </w:rPr>
        <w:t>Corporate interest</w:t>
      </w:r>
      <w:r w:rsidRPr="007912A0">
        <w:rPr>
          <w:rStyle w:val="StyleUnderline"/>
        </w:rPr>
        <w:t xml:space="preserve"> in space</w:t>
      </w:r>
      <w:r w:rsidRPr="00EA3983">
        <w:rPr>
          <w:sz w:val="12"/>
        </w:rPr>
        <w:t xml:space="preserve"> tourism and </w:t>
      </w:r>
      <w:r w:rsidRPr="007912A0">
        <w:rPr>
          <w:rStyle w:val="StyleUnderline"/>
        </w:rPr>
        <w:t xml:space="preserve">development </w:t>
      </w:r>
      <w:r w:rsidRPr="00DB164D">
        <w:rPr>
          <w:rStyle w:val="StyleUnderline"/>
          <w:highlight w:val="yellow"/>
        </w:rPr>
        <w:t xml:space="preserve">demonstrates </w:t>
      </w:r>
      <w:r w:rsidRPr="008C0B5D">
        <w:rPr>
          <w:rStyle w:val="StyleUnderline"/>
        </w:rPr>
        <w:t xml:space="preserve">a </w:t>
      </w:r>
      <w:r w:rsidRPr="00DB164D">
        <w:rPr>
          <w:rStyle w:val="StyleUnderline"/>
          <w:highlight w:val="yellow"/>
        </w:rPr>
        <w:t xml:space="preserve">strong </w:t>
      </w:r>
      <w:r w:rsidRPr="00DB164D">
        <w:rPr>
          <w:rStyle w:val="Emphasis"/>
          <w:highlight w:val="yellow"/>
        </w:rPr>
        <w:t>private</w:t>
      </w:r>
      <w:r w:rsidRPr="007912A0">
        <w:rPr>
          <w:rStyle w:val="StyleUnderline"/>
        </w:rPr>
        <w:t xml:space="preserve"> commercial </w:t>
      </w:r>
      <w:r w:rsidRPr="00DB164D">
        <w:rPr>
          <w:rStyle w:val="Emphasis"/>
          <w:highlight w:val="yellow"/>
        </w:rPr>
        <w:t>interest</w:t>
      </w:r>
      <w:r w:rsidRPr="007912A0">
        <w:rPr>
          <w:rStyle w:val="StyleUnderline"/>
        </w:rPr>
        <w:t xml:space="preserve"> in space as an industry</w:t>
      </w:r>
      <w:r w:rsidRPr="00EA3983">
        <w:rPr>
          <w:sz w:val="12"/>
        </w:rPr>
        <w:t xml:space="preserve">, which could serve to finance the exploration of space in a period where national governments do not have an active financial interest in space. However, </w:t>
      </w:r>
      <w:r w:rsidRPr="007912A0">
        <w:rPr>
          <w:rStyle w:val="StyleUnderline"/>
        </w:rPr>
        <w:t>under current international treaties, the ownership of asteroids is prohibited, preventing corporations willing to invest in asteroid mining from having a secure claim</w:t>
      </w:r>
      <w:r w:rsidRPr="00EA3983">
        <w:rPr>
          <w:sz w:val="12"/>
        </w:rPr>
        <w:t xml:space="preserve">. </w:t>
      </w:r>
    </w:p>
    <w:p w14:paraId="324FA63B" w14:textId="77777777" w:rsidR="00F426B2" w:rsidRPr="009B62E0" w:rsidRDefault="00F426B2" w:rsidP="00F426B2">
      <w:pPr>
        <w:rPr>
          <w:sz w:val="8"/>
          <w:szCs w:val="18"/>
        </w:rPr>
      </w:pPr>
      <w:r w:rsidRPr="009B62E0">
        <w:rPr>
          <w:sz w:val="8"/>
          <w:szCs w:val="18"/>
        </w:rPr>
        <w:t>A. The Treaty on Principles Governing the Activities of States in the Exploration and Use of Outer Space, Including the Moon and Other Celestial Bodies (1967) Prohibits Commercial Property Claims</w:t>
      </w:r>
    </w:p>
    <w:p w14:paraId="34A8F502" w14:textId="77777777" w:rsidR="00F426B2" w:rsidRPr="009B62E0" w:rsidRDefault="00F426B2" w:rsidP="00F426B2">
      <w:pPr>
        <w:rPr>
          <w:sz w:val="8"/>
          <w:szCs w:val="18"/>
        </w:rPr>
      </w:pPr>
      <w:r w:rsidRPr="009B62E0">
        <w:rPr>
          <w:sz w:val="8"/>
          <w:szCs w:val="18"/>
        </w:rPr>
        <w:t>The Treaty on Principles Governing the Activities of States in the Exploration and Use of Outer Space, Including the Moon and Other Celestial Bodies (Outer Space Treaty of 1967), is currently the most influential source of international legislation regarding space law.54 Ratified in 1967 by most of the U.N. nations that had successfully launched a shuttle into space, the Outer Space Treaty of 1967 carries much more weight than the subsequent “Moon Treaty” of 1978.</w:t>
      </w:r>
    </w:p>
    <w:p w14:paraId="50CC23D2" w14:textId="77777777" w:rsidR="00F426B2" w:rsidRPr="009B62E0" w:rsidRDefault="00F426B2" w:rsidP="00F426B2">
      <w:pPr>
        <w:rPr>
          <w:sz w:val="8"/>
          <w:szCs w:val="18"/>
        </w:rPr>
      </w:pPr>
      <w:r w:rsidRPr="009B62E0">
        <w:rPr>
          <w:sz w:val="8"/>
          <w:szCs w:val="18"/>
        </w:rPr>
        <w:t>The Outer Space Treaty of 1967 addresses many different issues, including the military development of space,55 the commission of aid to distressed astronauts,56 international liability for damage caused by space objects,57 and the guaranteed cooperation between state-actors in space.58 While the agreement does an admirable job dealing with many of these issues, it fails to grant any kind of ownership claims over celestial bodies.</w:t>
      </w:r>
    </w:p>
    <w:p w14:paraId="4286FDD0" w14:textId="77777777" w:rsidR="00F426B2" w:rsidRPr="009B62E0" w:rsidRDefault="00F426B2" w:rsidP="00F426B2">
      <w:pPr>
        <w:rPr>
          <w:sz w:val="8"/>
          <w:szCs w:val="18"/>
        </w:rPr>
      </w:pPr>
      <w:r w:rsidRPr="009B62E0">
        <w:rPr>
          <w:sz w:val="8"/>
          <w:szCs w:val="18"/>
        </w:rPr>
        <w:t>Under the Outer Space Treaty of 1967, both government and private entities are prohibited from claiming ownership over celestial bodies. Article II of the agreement explicitly states that, “Outer space, including the Moon and other celestial bodies, is not subject to national appropriation by claim of sovereignty, by means of use or occupation, or by any other means.”59</w:t>
      </w:r>
    </w:p>
    <w:p w14:paraId="4FC3FC30" w14:textId="77777777" w:rsidR="00F426B2" w:rsidRPr="009B62E0" w:rsidRDefault="00F426B2" w:rsidP="00F426B2">
      <w:pPr>
        <w:rPr>
          <w:sz w:val="8"/>
          <w:szCs w:val="18"/>
        </w:rPr>
      </w:pPr>
      <w:r w:rsidRPr="009B62E0">
        <w:rPr>
          <w:sz w:val="8"/>
          <w:szCs w:val="18"/>
        </w:rPr>
        <w:t>While this statement seems reasonable for preventing a government from, say, claiming the moon, it makes no distinction between the moon and asteroids, planets, meteorites, comets, or other celestial bodies. By preventing the ownership of celestial bodies, even those that have no utility beyond the resources they contain, the treaty effectively destroys the financial gain that could motivate corporations to explore and develop space.</w:t>
      </w:r>
    </w:p>
    <w:p w14:paraId="2CAE9F4C" w14:textId="77777777" w:rsidR="00F426B2" w:rsidRPr="009B62E0" w:rsidRDefault="00F426B2" w:rsidP="00F426B2">
      <w:pPr>
        <w:rPr>
          <w:sz w:val="8"/>
          <w:szCs w:val="18"/>
        </w:rPr>
      </w:pPr>
      <w:r w:rsidRPr="009B62E0">
        <w:rPr>
          <w:sz w:val="8"/>
          <w:szCs w:val="18"/>
        </w:rPr>
        <w:t>B. The Agreement Governing the Activities of States on the Moon and Other Celestial Bodies (1979) Also Fails to Recognize the Need to Provide Ownership Rights in Celestial Bodies</w:t>
      </w:r>
    </w:p>
    <w:p w14:paraId="4221E2A1" w14:textId="77777777" w:rsidR="00F426B2" w:rsidRPr="009B62E0" w:rsidRDefault="00F426B2" w:rsidP="00F426B2">
      <w:pPr>
        <w:rPr>
          <w:sz w:val="8"/>
          <w:szCs w:val="18"/>
        </w:rPr>
      </w:pPr>
      <w:r w:rsidRPr="009B62E0">
        <w:rPr>
          <w:sz w:val="8"/>
          <w:szCs w:val="18"/>
        </w:rPr>
        <w:t>The Agreement Governing the Activities of States on the Moon and Other Celestial Bodies of 1979 (The Moon Treaty) also fails to create property rights in celestial bodies in a way that would incentivize space travel.60 Widely considered a failure, the Moon Treaty was an attempt to reform the Outer Space Treaty of 1967, but it was not ratified by any nation that had successfully launched a shuttle into space.</w:t>
      </w:r>
    </w:p>
    <w:p w14:paraId="290000EC" w14:textId="77777777" w:rsidR="00F426B2" w:rsidRPr="009B62E0" w:rsidRDefault="00F426B2" w:rsidP="00F426B2">
      <w:pPr>
        <w:rPr>
          <w:sz w:val="8"/>
          <w:szCs w:val="18"/>
        </w:rPr>
      </w:pPr>
      <w:r w:rsidRPr="009B62E0">
        <w:rPr>
          <w:sz w:val="8"/>
          <w:szCs w:val="18"/>
        </w:rPr>
        <w:t>The Moon Treaty took an idealistic approach to international space law, and if it were more effective it would have established an international regime to carry out its goals.61 The stated goals of the regime were to develop the natural resources of the moon and other celestial bodies, rationally manage those resources, and expand opportunities for parties to use and share the resources.62</w:t>
      </w:r>
    </w:p>
    <w:p w14:paraId="00302DB0" w14:textId="77777777" w:rsidR="00F426B2" w:rsidRPr="009B62E0" w:rsidRDefault="00F426B2" w:rsidP="00F426B2">
      <w:pPr>
        <w:rPr>
          <w:sz w:val="8"/>
          <w:szCs w:val="18"/>
        </w:rPr>
      </w:pPr>
      <w:r w:rsidRPr="009B62E0">
        <w:rPr>
          <w:sz w:val="8"/>
          <w:szCs w:val="18"/>
        </w:rPr>
        <w:t>While the creation of said regime never occurred, it is clear the drafters of the Moon Treaty clearly foresaw the need for international agreement regarding space resources. Among other things, the Moon Treaty prohibits state parties from developing a military presence on the moon or any other celestial body,63 or excluding other state parties from scientific investigation in space.64 The Moon Treaty also attempts to require that any scientific discoveries useful to mankind be shared with the Secretary-General of the United Nations as well as the public and the international scientific community.65 Unlike the Outer Space Treaty of 1967, the Moon Treaty calls for the U.N. to maintain control over space, and has numerous provisions that call for approval by the Secretary-General of the United Nations before a state party can act.</w:t>
      </w:r>
    </w:p>
    <w:p w14:paraId="53556525" w14:textId="77777777" w:rsidR="00F426B2" w:rsidRPr="009B62E0" w:rsidRDefault="00F426B2" w:rsidP="00F426B2">
      <w:pPr>
        <w:rPr>
          <w:sz w:val="8"/>
          <w:szCs w:val="18"/>
        </w:rPr>
      </w:pPr>
      <w:r w:rsidRPr="009B62E0">
        <w:rPr>
          <w:sz w:val="8"/>
          <w:szCs w:val="18"/>
        </w:rPr>
        <w:t>The Moon Treaty was an attempt to rationally manage space resources by creating an international regime to oversee space development. It fell short, however, by failing to grant substantive commercial rights that would incentivize space travel, making no distinction between planets, comets, asteroids, or space debris with respect to its provisions (like the Outer Space Treaty), and by applying its provisions exclusively to state parties with few references to private action.66</w:t>
      </w:r>
    </w:p>
    <w:p w14:paraId="0E161CBB" w14:textId="77777777" w:rsidR="00F426B2" w:rsidRPr="009B62E0" w:rsidRDefault="00F426B2" w:rsidP="00F426B2">
      <w:pPr>
        <w:rPr>
          <w:sz w:val="8"/>
          <w:szCs w:val="18"/>
        </w:rPr>
      </w:pPr>
      <w:r w:rsidRPr="009B62E0">
        <w:rPr>
          <w:sz w:val="8"/>
          <w:szCs w:val="18"/>
        </w:rPr>
        <w:t>Article 11, paragraph 2 of The Moon Treaty states that “[t]he moon is not subject to national appropriation by any claim of sovereignty, by means of use or occupation, or by any means.”67 Thus, under the Moon Treaty, no entity can lay claim of ownership upon anything in space, regardless of the purpose of the claim. The agreement goes further to say explicitly that the surface, subsurface, and the natural resources in place on the moon will not become property of any state; international intergovernmental or nongovernmental organization; national organization or nongovernmental entity; or of any natural person.68 Put differently, the Moon Treaty explicitly prohibits both private and government actors from making commercial claims over the moon, and since the treaty is meant to apply to any celestial body within the solar system, it follows that the same rule applies to space resources like those found on asteroids. While protecting space resources for science is certainly a laudable goal, the Moon Treaty prevents commercial claims in space, effectively stonewalling space’s development. One can hardly imagine a corporation spending the tremendous amount of money necessary to launch a space mission if the only payoff would be the chance to do research that would ultimately have to be shared with the public, including the corporation’s competitors.</w:t>
      </w:r>
    </w:p>
    <w:p w14:paraId="0158DD19" w14:textId="77777777" w:rsidR="00F426B2" w:rsidRPr="009B62E0" w:rsidRDefault="00F426B2" w:rsidP="00F426B2">
      <w:pPr>
        <w:rPr>
          <w:sz w:val="8"/>
          <w:szCs w:val="18"/>
        </w:rPr>
      </w:pPr>
      <w:r w:rsidRPr="009B62E0">
        <w:rPr>
          <w:sz w:val="8"/>
          <w:szCs w:val="18"/>
        </w:rPr>
        <w:t xml:space="preserve">Like the Outer Space Treaty of 1968, the shortcomings of the Moon Treaty demonstrate the need for new international legislation regarding the right to own and use space resources like asteroids. The exploration and development of space could be incentivized and facilitated by a new international treaty that affords property rights to private and government entities in asteroids. The doctrine of appropriation would be a logical governing rule. </w:t>
      </w:r>
    </w:p>
    <w:p w14:paraId="4926AD2C" w14:textId="77777777" w:rsidR="00F426B2" w:rsidRPr="00EA3983" w:rsidRDefault="00F426B2" w:rsidP="00F426B2">
      <w:pPr>
        <w:rPr>
          <w:sz w:val="12"/>
        </w:rPr>
      </w:pPr>
      <w:r w:rsidRPr="00EA3983">
        <w:rPr>
          <w:sz w:val="12"/>
        </w:rPr>
        <w:t>III THE APPLICATION OF THE DOCTRINE OF APPROPRIATION TO ASTEROID MINING WOULD INCENTIVIZE CORPORATE SPACE EXPLORATION WHILE PREVENTING WASTE AND ABSTRACT CLAIMS</w:t>
      </w:r>
    </w:p>
    <w:p w14:paraId="6BCE4773" w14:textId="77777777" w:rsidR="00F426B2" w:rsidRPr="00EA3983" w:rsidRDefault="00F426B2" w:rsidP="00F426B2">
      <w:pPr>
        <w:rPr>
          <w:sz w:val="12"/>
        </w:rPr>
      </w:pPr>
      <w:r w:rsidRPr="007912A0">
        <w:rPr>
          <w:rStyle w:val="StyleUnderline"/>
        </w:rPr>
        <w:t xml:space="preserve">Like water during the expansion of the American West, </w:t>
      </w:r>
      <w:r w:rsidRPr="00DB164D">
        <w:rPr>
          <w:rStyle w:val="StyleUnderline"/>
          <w:highlight w:val="yellow"/>
        </w:rPr>
        <w:t>the exploration of space can be</w:t>
      </w:r>
      <w:r w:rsidRPr="007912A0">
        <w:rPr>
          <w:rStyle w:val="StyleUnderline"/>
        </w:rPr>
        <w:t xml:space="preserve"> financed and </w:t>
      </w:r>
      <w:r w:rsidRPr="00DB164D">
        <w:rPr>
          <w:rStyle w:val="Emphasis"/>
          <w:highlight w:val="yellow"/>
        </w:rPr>
        <w:t>incentivized</w:t>
      </w:r>
      <w:r w:rsidRPr="00DB164D">
        <w:rPr>
          <w:rStyle w:val="StyleUnderline"/>
          <w:highlight w:val="yellow"/>
        </w:rPr>
        <w:t xml:space="preserve"> by </w:t>
      </w:r>
      <w:r w:rsidRPr="00DB164D">
        <w:rPr>
          <w:rStyle w:val="Emphasis"/>
          <w:highlight w:val="yellow"/>
        </w:rPr>
        <w:t>granting rights in resources</w:t>
      </w:r>
      <w:r w:rsidRPr="00DB164D">
        <w:rPr>
          <w:rStyle w:val="StyleUnderline"/>
          <w:highlight w:val="yellow"/>
        </w:rPr>
        <w:t xml:space="preserve"> to those who secure</w:t>
      </w:r>
      <w:r w:rsidRPr="007912A0">
        <w:rPr>
          <w:rStyle w:val="StyleUnderline"/>
        </w:rPr>
        <w:t xml:space="preserve"> new </w:t>
      </w:r>
      <w:r w:rsidRPr="00DB164D">
        <w:rPr>
          <w:rStyle w:val="StyleUnderline"/>
          <w:highlight w:val="yellow"/>
        </w:rPr>
        <w:t xml:space="preserve">resources and put them to </w:t>
      </w:r>
      <w:r w:rsidRPr="00DB164D">
        <w:rPr>
          <w:rStyle w:val="Emphasis"/>
          <w:highlight w:val="yellow"/>
        </w:rPr>
        <w:t>beneficial use</w:t>
      </w:r>
      <w:r w:rsidRPr="00EA3983">
        <w:rPr>
          <w:sz w:val="12"/>
        </w:rPr>
        <w:t xml:space="preserve">. Some legal scholars have suggested the traditional rule of capture be applied to asteroids,69 or that rights to asteroids be purchased directly from an international agency and owned as chattel.70 However, like water during America’s westward expansion, asteroids are not easily classified under traditional property regimes. Thus, </w:t>
      </w:r>
      <w:r w:rsidRPr="007912A0">
        <w:rPr>
          <w:rStyle w:val="StyleUnderline"/>
        </w:rPr>
        <w:t xml:space="preserve">a doctrine of appropriation would be more appropriate for asteroids than a traditional rule of capture or a chattel system, because </w:t>
      </w:r>
      <w:r w:rsidRPr="00DB164D">
        <w:rPr>
          <w:rStyle w:val="StyleUnderline"/>
          <w:highlight w:val="yellow"/>
        </w:rPr>
        <w:t>a system based on</w:t>
      </w:r>
      <w:r w:rsidRPr="007912A0">
        <w:rPr>
          <w:rStyle w:val="StyleUnderline"/>
        </w:rPr>
        <w:t xml:space="preserve"> the traditional </w:t>
      </w:r>
      <w:r w:rsidRPr="00DB164D">
        <w:rPr>
          <w:rStyle w:val="Emphasis"/>
          <w:highlight w:val="yellow"/>
        </w:rPr>
        <w:t>rule of capture</w:t>
      </w:r>
      <w:r w:rsidRPr="007912A0">
        <w:rPr>
          <w:rStyle w:val="StyleUnderline"/>
        </w:rPr>
        <w:t xml:space="preserve"> or chattel </w:t>
      </w:r>
      <w:r w:rsidRPr="00DB164D">
        <w:rPr>
          <w:rStyle w:val="StyleUnderline"/>
          <w:highlight w:val="yellow"/>
        </w:rPr>
        <w:t xml:space="preserve">would result in </w:t>
      </w:r>
      <w:r w:rsidRPr="00DB164D">
        <w:rPr>
          <w:rStyle w:val="Emphasis"/>
          <w:highlight w:val="yellow"/>
        </w:rPr>
        <w:t>waste</w:t>
      </w:r>
      <w:r w:rsidRPr="00DB164D">
        <w:rPr>
          <w:rStyle w:val="StyleUnderline"/>
          <w:highlight w:val="yellow"/>
        </w:rPr>
        <w:t xml:space="preserve">, </w:t>
      </w:r>
      <w:r w:rsidRPr="00DB164D">
        <w:rPr>
          <w:rStyle w:val="Emphasis"/>
          <w:highlight w:val="yellow"/>
        </w:rPr>
        <w:t>abstract claims</w:t>
      </w:r>
      <w:r w:rsidRPr="00DB164D">
        <w:rPr>
          <w:rStyle w:val="StyleUnderline"/>
          <w:highlight w:val="yellow"/>
        </w:rPr>
        <w:t xml:space="preserve">, and </w:t>
      </w:r>
      <w:r w:rsidRPr="00DB164D">
        <w:rPr>
          <w:rStyle w:val="Emphasis"/>
          <w:highlight w:val="yellow"/>
        </w:rPr>
        <w:t>complicated legal issues</w:t>
      </w:r>
      <w:r w:rsidRPr="00EA3983">
        <w:rPr>
          <w:sz w:val="12"/>
        </w:rPr>
        <w:t>.</w:t>
      </w:r>
    </w:p>
    <w:p w14:paraId="6398039B" w14:textId="77777777" w:rsidR="00F426B2" w:rsidRPr="009B62E0" w:rsidRDefault="00F426B2" w:rsidP="00F426B2">
      <w:pPr>
        <w:rPr>
          <w:sz w:val="8"/>
          <w:szCs w:val="18"/>
        </w:rPr>
      </w:pPr>
      <w:r w:rsidRPr="009B62E0">
        <w:rPr>
          <w:sz w:val="8"/>
          <w:szCs w:val="18"/>
        </w:rPr>
        <w:t>First, asteroid claims cannot be adjudicated under the traditional rule of capture, or as chattel, because such systems would be incredibly wasteful. As of now, scientists have observed approximately 450,000 asteroids in our solar system.71</w:t>
      </w:r>
    </w:p>
    <w:p w14:paraId="59CF42D3" w14:textId="77777777" w:rsidR="00F426B2" w:rsidRPr="009B62E0" w:rsidRDefault="00F426B2" w:rsidP="00F426B2">
      <w:pPr>
        <w:rPr>
          <w:sz w:val="8"/>
          <w:szCs w:val="18"/>
        </w:rPr>
      </w:pPr>
      <w:r w:rsidRPr="009B62E0">
        <w:rPr>
          <w:sz w:val="8"/>
          <w:szCs w:val="18"/>
        </w:rPr>
        <w:t>But only a fraction of the observable bodies will be cost effective to mine. While it might one day be possible for a single entity to finance several mining missions at once, current costs associated with such a venture would limit almost any space-mining program to one or two asteroids, at least initially.72 The traditional rule of capture could allow an entity to quickly claim multiple asteroids merely by landing on them and planting a flag, without requiring the entity to show it can reasonably use the resources they have claimed. Even worse would be a system where the same corporation could claim asteroids simply by discovering their existence and registering the claim. Allowing this type of unregulated claim would incentivize larger corporations capable of space travel to quickly claim reachable asteroids, but the claims could easily outpace those entities’ realistic expectations on what they could use. Under a traditional rule of capture system, the solar system could be divvied up long before the resources could conceivably be mined. A rule similar to the doctrine of appropriation used for water claims in the United States would alleviate this concern by limiting claims to those where a claimant can show a reasonable beneficial use for the resource.</w:t>
      </w:r>
    </w:p>
    <w:p w14:paraId="7F43799B" w14:textId="77777777" w:rsidR="00F426B2" w:rsidRPr="009B62E0" w:rsidRDefault="00F426B2" w:rsidP="00F426B2">
      <w:pPr>
        <w:rPr>
          <w:sz w:val="8"/>
          <w:szCs w:val="18"/>
        </w:rPr>
      </w:pPr>
      <w:r w:rsidRPr="009B62E0">
        <w:rPr>
          <w:sz w:val="8"/>
          <w:szCs w:val="18"/>
        </w:rPr>
        <w:t>Another concern posed by the traditional rule of capture or chattel system would be the creation of abstract claims. Some legal scholars have advocated for a system where asteroids would be categorized as chattel, and rights in asteroids would be granted to an entity that could identify an asteroid and register ownership of it with an international agency.73 The advantage of such a system would be that it would allow an international agency to keep track of asteroids, and it would allow for the mapping of the reachable solar system. The problem with this approach, however, is that it would result in abstract claims. If an entity could claim the rights to an asteroid without actual possession, there is nothing to prevent that company from claiming ownership long in advance of any real possibility of landing on it. One of the reasons for creating the doctrine of appropriation was to limit abstract claims over resources that were not being used in any reasonable way. Just as the plaintiffs in Hague had no recourse against the third party who wasted the natural gas reserve, there would be no cause of action against an entity that has the rights to an asteroid, but chooses not to exercise them.74 This may be particularly harmful to society because asteroids contain volatiles that may be essential to creating rocket fuel in space, which, in turn, may be crucial to deep space exploration.</w:t>
      </w:r>
    </w:p>
    <w:p w14:paraId="5A9D3128" w14:textId="77777777" w:rsidR="00F426B2" w:rsidRPr="009B62E0" w:rsidRDefault="00F426B2" w:rsidP="00F426B2">
      <w:pPr>
        <w:rPr>
          <w:sz w:val="8"/>
          <w:szCs w:val="18"/>
        </w:rPr>
      </w:pPr>
      <w:r w:rsidRPr="009B62E0">
        <w:rPr>
          <w:sz w:val="8"/>
          <w:szCs w:val="18"/>
        </w:rPr>
        <w:t>Using asteroid-bound volatiles to make rocket fuel would reduce the cost and increase the range of space exploratory missions, possibly improving the human race’s ability to explore and develop space. Under a system were entities could claim asteroids without actual possession, those entities could exclude others from landing on the asteroids and using such resources, even when such resources are languishing unused in space. To prevent the creation of such abstract claims over asteroids, the doctrine of appropriation could be modified as to only grant rights only to entities who are able to demonstrate both actual possession and beneficial use. This would ensure that asteroids claims are limited to those where the resources are actually being used, thus, maximizing the utility of such celestial bodies to society.</w:t>
      </w:r>
    </w:p>
    <w:p w14:paraId="5B73C37D" w14:textId="77777777" w:rsidR="00F426B2" w:rsidRPr="009B62E0" w:rsidRDefault="00F426B2" w:rsidP="00F426B2">
      <w:pPr>
        <w:rPr>
          <w:sz w:val="8"/>
          <w:szCs w:val="18"/>
        </w:rPr>
      </w:pPr>
      <w:r w:rsidRPr="009B62E0">
        <w:rPr>
          <w:sz w:val="8"/>
          <w:szCs w:val="18"/>
        </w:rPr>
        <w:t>Finally, asteroids cannot be adjudicated under the traditional rule of capture or a chattel system because their unique propensity to collide with other celestial bodies would result in vexing legal issues. Pop culture has popularized the notion of an asteroid crashing into the surface of Earth in movies and books, but interspace collisions may be a real concern. Asteroids are constantly moving through space, and they often crash into other asteroids or space debris, and sometimes onto the surface of planets. So real is the concern that space agencies regularly keep track of NEOs, or Near Earth Objects, which include around 10,000 asteroids large enough to be tracked in space.75 Imagine the scenario in the popular movie Armageddon, where society wrestles with the mechanics of destroying a huge asteroid that is headed straight for Earth.76 It would be strange, indeed, if the situation were further complicated by an entity owning the asteroid. Would the Earth have to compensate the company for the loss of resources, or would the company be forced to assume liability for the damage caused by the collision? What if the asteroid, rather than crashing into Earth, crashed instead into another asteroid owned by different entity? It makes sense that a company with actual possession of an asteroid should have a claim for actual mining equipment destroyed, but it seems unreasonable to treat the entire rock as the entity’s chattel. By limiting asteroid claims under a doctrine of appropriation-like system, society will be saved the headache of attempting to adjudicate such absurd situations.</w:t>
      </w:r>
    </w:p>
    <w:p w14:paraId="031F8B33" w14:textId="77777777" w:rsidR="00F426B2" w:rsidRPr="009B62E0" w:rsidRDefault="00F426B2" w:rsidP="00F426B2">
      <w:pPr>
        <w:rPr>
          <w:sz w:val="8"/>
          <w:szCs w:val="18"/>
        </w:rPr>
      </w:pPr>
      <w:r w:rsidRPr="009B62E0">
        <w:rPr>
          <w:sz w:val="8"/>
          <w:szCs w:val="18"/>
        </w:rPr>
        <w:t xml:space="preserve">Because the traditional rule of capture or a chattel system for the ownership of asteroids would result in waste, abstract claims, and absurd legal dilemmas, a modified doctrine of appropriation should replace existing outdated international space law relating to asteroids. </w:t>
      </w:r>
    </w:p>
    <w:p w14:paraId="6C2BCF82" w14:textId="77777777" w:rsidR="00F426B2" w:rsidRPr="00EA3983" w:rsidRDefault="00F426B2" w:rsidP="00F426B2">
      <w:pPr>
        <w:rPr>
          <w:sz w:val="12"/>
        </w:rPr>
      </w:pPr>
      <w:r w:rsidRPr="00EA3983">
        <w:rPr>
          <w:sz w:val="12"/>
        </w:rPr>
        <w:t>CONCLUSION</w:t>
      </w:r>
    </w:p>
    <w:p w14:paraId="67C49FF8" w14:textId="77777777" w:rsidR="00F426B2" w:rsidRPr="00A27A08" w:rsidRDefault="00F426B2" w:rsidP="00F426B2">
      <w:pPr>
        <w:rPr>
          <w:sz w:val="12"/>
        </w:rPr>
      </w:pPr>
      <w:r w:rsidRPr="000F2346">
        <w:rPr>
          <w:rStyle w:val="StyleUnderline"/>
        </w:rPr>
        <w:t>The</w:t>
      </w:r>
      <w:r w:rsidRPr="00DB164D">
        <w:rPr>
          <w:rStyle w:val="StyleUnderline"/>
          <w:highlight w:val="yellow"/>
        </w:rPr>
        <w:t xml:space="preserve"> doctrine of appropriation </w:t>
      </w:r>
      <w:r w:rsidRPr="000F2346">
        <w:rPr>
          <w:rStyle w:val="StyleUnderline"/>
        </w:rPr>
        <w:t xml:space="preserve">is a </w:t>
      </w:r>
      <w:r w:rsidRPr="00DB164D">
        <w:rPr>
          <w:rStyle w:val="Emphasis"/>
          <w:highlight w:val="yellow"/>
        </w:rPr>
        <w:t xml:space="preserve">reasonable rule for </w:t>
      </w:r>
      <w:r w:rsidRPr="000F2346">
        <w:rPr>
          <w:rStyle w:val="Emphasis"/>
        </w:rPr>
        <w:t xml:space="preserve">adjudicating </w:t>
      </w:r>
      <w:r w:rsidRPr="00DB164D">
        <w:rPr>
          <w:rStyle w:val="Emphasis"/>
          <w:highlight w:val="yellow"/>
        </w:rPr>
        <w:t>asteroid claims</w:t>
      </w:r>
      <w:r w:rsidRPr="00EA3983">
        <w:rPr>
          <w:rStyle w:val="StyleUnderline"/>
        </w:rPr>
        <w:t>, and it could easily be modified to apply to asteroid mining.</w:t>
      </w:r>
      <w:r w:rsidRPr="00A27A08">
        <w:rPr>
          <w:sz w:val="12"/>
        </w:rPr>
        <w:t xml:space="preserve"> In the context of water rights, the doctrine of appropriation requires that the claimant be a landowner in order to claim the right to use a water source. It does not make sense, however, for the international community to grant complete ownership over asteroids toa single entity, so the landowner requirement of the rule should be removed. A similar modification would need to be made to the "beneficial use" language of the doctrine.</w:t>
      </w:r>
    </w:p>
    <w:p w14:paraId="7D39D3AB" w14:textId="77777777" w:rsidR="00F426B2" w:rsidRPr="00EA3983" w:rsidRDefault="00F426B2" w:rsidP="00F426B2">
      <w:pPr>
        <w:rPr>
          <w:rStyle w:val="StyleUnderline"/>
        </w:rPr>
      </w:pPr>
      <w:r w:rsidRPr="00A27A08">
        <w:rPr>
          <w:sz w:val="12"/>
        </w:rPr>
        <w:t xml:space="preserve">In the context of water rights, an appropriator obtains rights only to water that he or she can reasonably put to beneficial use. </w:t>
      </w:r>
      <w:r w:rsidRPr="00DB164D">
        <w:rPr>
          <w:rStyle w:val="StyleUnderline"/>
          <w:highlight w:val="yellow"/>
        </w:rPr>
        <w:t>The metals</w:t>
      </w:r>
      <w:r w:rsidRPr="00EA3983">
        <w:rPr>
          <w:rStyle w:val="StyleUnderline"/>
        </w:rPr>
        <w:t xml:space="preserve"> contained in asteroids </w:t>
      </w:r>
      <w:r w:rsidRPr="00DB164D">
        <w:rPr>
          <w:rStyle w:val="StyleUnderline"/>
          <w:highlight w:val="yellow"/>
        </w:rPr>
        <w:t>have</w:t>
      </w:r>
      <w:r w:rsidRPr="00EA3983">
        <w:rPr>
          <w:rStyle w:val="StyleUnderline"/>
        </w:rPr>
        <w:t xml:space="preserve"> a </w:t>
      </w:r>
      <w:r w:rsidRPr="00DB164D">
        <w:rPr>
          <w:rStyle w:val="StyleUnderline"/>
          <w:highlight w:val="yellow"/>
        </w:rPr>
        <w:t>high</w:t>
      </w:r>
      <w:r w:rsidRPr="00EA3983">
        <w:rPr>
          <w:rStyle w:val="StyleUnderline"/>
        </w:rPr>
        <w:t xml:space="preserve"> level of </w:t>
      </w:r>
      <w:r w:rsidRPr="00DB164D">
        <w:rPr>
          <w:rStyle w:val="Emphasis"/>
          <w:highlight w:val="yellow"/>
        </w:rPr>
        <w:t>marketability</w:t>
      </w:r>
      <w:r w:rsidRPr="00EA3983">
        <w:rPr>
          <w:rStyle w:val="StyleUnderline"/>
        </w:rPr>
        <w:t>.</w:t>
      </w:r>
      <w:r w:rsidRPr="00A27A08">
        <w:rPr>
          <w:sz w:val="12"/>
        </w:rPr>
        <w:t xml:space="preserve"> For that reason, </w:t>
      </w:r>
      <w:r w:rsidRPr="00EA3983">
        <w:rPr>
          <w:rStyle w:val="StyleUnderline"/>
        </w:rPr>
        <w:t>a mining entity could potentially put any amount of obtained metal to beneficial use</w:t>
      </w:r>
      <w:r w:rsidRPr="00A27A08">
        <w:rPr>
          <w:sz w:val="12"/>
        </w:rPr>
        <w:t xml:space="preserve">, in the sense that the resources can be sold. This, however, would defeat the purpose of the rule, which is to limit such unreasonable claims. To ameliorate this problem, </w:t>
      </w:r>
      <w:r w:rsidRPr="00EA3983">
        <w:rPr>
          <w:rStyle w:val="StyleUnderline"/>
        </w:rPr>
        <w:t xml:space="preserve">the doctrine of </w:t>
      </w:r>
      <w:r w:rsidRPr="00DB164D">
        <w:rPr>
          <w:rStyle w:val="StyleUnderline"/>
          <w:highlight w:val="yellow"/>
        </w:rPr>
        <w:t>appropriation could</w:t>
      </w:r>
      <w:r w:rsidRPr="00EA3983">
        <w:rPr>
          <w:rStyle w:val="StyleUnderline"/>
        </w:rPr>
        <w:t xml:space="preserve"> be modified to </w:t>
      </w:r>
      <w:r w:rsidRPr="00DB164D">
        <w:rPr>
          <w:rStyle w:val="StyleUnderline"/>
          <w:highlight w:val="yellow"/>
        </w:rPr>
        <w:t>define "</w:t>
      </w:r>
      <w:r w:rsidRPr="00DB164D">
        <w:rPr>
          <w:rStyle w:val="Emphasis"/>
          <w:highlight w:val="yellow"/>
        </w:rPr>
        <w:t>beneficial use</w:t>
      </w:r>
      <w:r w:rsidRPr="00DB164D">
        <w:rPr>
          <w:rStyle w:val="StyleUnderline"/>
          <w:highlight w:val="yellow"/>
        </w:rPr>
        <w:t xml:space="preserve"> "constructively</w:t>
      </w:r>
      <w:r w:rsidRPr="00EA3983">
        <w:rPr>
          <w:rStyle w:val="StyleUnderline"/>
        </w:rPr>
        <w:t xml:space="preserve"> by providing that beneficial use is assumed for any resources that have been removed from the asteroid that the mining entity can reasonably hope to transport to market in a return journey</w:t>
      </w:r>
      <w:r w:rsidRPr="00A27A08">
        <w:rPr>
          <w:sz w:val="12"/>
        </w:rPr>
        <w:t xml:space="preserve">. </w:t>
      </w:r>
      <w:r w:rsidRPr="00EA3983">
        <w:rPr>
          <w:rStyle w:val="StyleUnderline"/>
        </w:rPr>
        <w:t xml:space="preserve">With the astronomical cost of undertaking a trip to such an asteroid, </w:t>
      </w:r>
      <w:r w:rsidRPr="00DB164D">
        <w:rPr>
          <w:rStyle w:val="StyleUnderline"/>
          <w:highlight w:val="yellow"/>
        </w:rPr>
        <w:t>this</w:t>
      </w:r>
      <w:r w:rsidRPr="00EA3983">
        <w:rPr>
          <w:rStyle w:val="StyleUnderline"/>
        </w:rPr>
        <w:t xml:space="preserve"> modification </w:t>
      </w:r>
      <w:r w:rsidRPr="00DB164D">
        <w:rPr>
          <w:rStyle w:val="StyleUnderline"/>
          <w:highlight w:val="yellow"/>
        </w:rPr>
        <w:t xml:space="preserve">would </w:t>
      </w:r>
      <w:r w:rsidRPr="00DB164D">
        <w:rPr>
          <w:rStyle w:val="Emphasis"/>
          <w:highlight w:val="yellow"/>
        </w:rPr>
        <w:t>limit</w:t>
      </w:r>
      <w:r w:rsidRPr="00EA3983">
        <w:rPr>
          <w:rStyle w:val="StyleUnderline"/>
        </w:rPr>
        <w:t xml:space="preserve"> mining </w:t>
      </w:r>
      <w:r w:rsidRPr="00DB164D">
        <w:rPr>
          <w:rStyle w:val="StyleUnderline"/>
          <w:highlight w:val="yellow"/>
        </w:rPr>
        <w:t>entities to only what they can carry back</w:t>
      </w:r>
      <w:r w:rsidRPr="00EA3983">
        <w:rPr>
          <w:rStyle w:val="StyleUnderline"/>
        </w:rPr>
        <w:t xml:space="preserve">, thereby </w:t>
      </w:r>
      <w:r w:rsidRPr="00DB164D">
        <w:rPr>
          <w:rStyle w:val="StyleUnderline"/>
          <w:highlight w:val="yellow"/>
        </w:rPr>
        <w:t>leaving</w:t>
      </w:r>
      <w:r w:rsidRPr="00EA3983">
        <w:rPr>
          <w:rStyle w:val="StyleUnderline"/>
        </w:rPr>
        <w:t xml:space="preserve"> the </w:t>
      </w:r>
      <w:r w:rsidRPr="00DB164D">
        <w:rPr>
          <w:rStyle w:val="Emphasis"/>
          <w:highlight w:val="yellow"/>
        </w:rPr>
        <w:t>untapped resources available</w:t>
      </w:r>
      <w:r w:rsidRPr="00DB164D">
        <w:rPr>
          <w:rStyle w:val="StyleUnderline"/>
          <w:highlight w:val="yellow"/>
        </w:rPr>
        <w:t xml:space="preserve"> to other entities</w:t>
      </w:r>
      <w:r w:rsidRPr="00EA3983">
        <w:rPr>
          <w:rStyle w:val="StyleUnderline"/>
        </w:rPr>
        <w:t xml:space="preserve"> capable of making the same trip. </w:t>
      </w:r>
      <w:r w:rsidRPr="00A27A08">
        <w:rPr>
          <w:sz w:val="12"/>
        </w:rPr>
        <w:t xml:space="preserve">Considering the size and profitability of metal deposits on asteroids, </w:t>
      </w:r>
      <w:r w:rsidRPr="009B62E0">
        <w:rPr>
          <w:rStyle w:val="StyleUnderline"/>
        </w:rPr>
        <w:t>this</w:t>
      </w:r>
      <w:r w:rsidRPr="00EA3983">
        <w:rPr>
          <w:rStyle w:val="StyleUnderline"/>
        </w:rPr>
        <w:t xml:space="preserve"> modification to the doctrine of </w:t>
      </w:r>
      <w:r w:rsidRPr="00DB164D">
        <w:rPr>
          <w:rStyle w:val="StyleUnderline"/>
          <w:highlight w:val="yellow"/>
        </w:rPr>
        <w:t xml:space="preserve">appropriation would </w:t>
      </w:r>
      <w:r w:rsidRPr="00DB164D">
        <w:rPr>
          <w:rStyle w:val="Emphasis"/>
          <w:highlight w:val="yellow"/>
        </w:rPr>
        <w:t>not be</w:t>
      </w:r>
      <w:r w:rsidRPr="009B62E0">
        <w:rPr>
          <w:rStyle w:val="Emphasis"/>
        </w:rPr>
        <w:t xml:space="preserve"> overly </w:t>
      </w:r>
      <w:r w:rsidRPr="00DB164D">
        <w:rPr>
          <w:rStyle w:val="Emphasis"/>
          <w:highlight w:val="yellow"/>
        </w:rPr>
        <w:t>burdensome</w:t>
      </w:r>
      <w:r w:rsidRPr="00EA3983">
        <w:rPr>
          <w:rStyle w:val="StyleUnderline"/>
        </w:rPr>
        <w:t xml:space="preserve"> to corporate interests. At the same time</w:t>
      </w:r>
      <w:r w:rsidRPr="009B62E0">
        <w:rPr>
          <w:rStyle w:val="StyleUnderline"/>
        </w:rPr>
        <w:t>,</w:t>
      </w:r>
      <w:r w:rsidRPr="00EA3983">
        <w:rPr>
          <w:rStyle w:val="StyleUnderline"/>
        </w:rPr>
        <w:t xml:space="preserve"> it </w:t>
      </w:r>
      <w:r w:rsidRPr="00DB164D">
        <w:rPr>
          <w:rStyle w:val="StyleUnderline"/>
          <w:highlight w:val="yellow"/>
        </w:rPr>
        <w:t>would</w:t>
      </w:r>
      <w:r w:rsidRPr="00EA3983">
        <w:rPr>
          <w:rStyle w:val="StyleUnderline"/>
        </w:rPr>
        <w:t xml:space="preserve"> satisfy the economic imperative of </w:t>
      </w:r>
      <w:r w:rsidRPr="00DB164D">
        <w:rPr>
          <w:rStyle w:val="Emphasis"/>
          <w:highlight w:val="yellow"/>
        </w:rPr>
        <w:t>promot</w:t>
      </w:r>
      <w:r w:rsidRPr="009B62E0">
        <w:rPr>
          <w:rStyle w:val="Emphasis"/>
        </w:rPr>
        <w:t xml:space="preserve">ing the </w:t>
      </w:r>
      <w:r w:rsidRPr="00DB164D">
        <w:rPr>
          <w:rStyle w:val="Emphasis"/>
          <w:highlight w:val="yellow"/>
        </w:rPr>
        <w:t>rapid development of asteroid resources</w:t>
      </w:r>
      <w:r w:rsidRPr="00EA3983">
        <w:rPr>
          <w:rStyle w:val="StyleUnderline"/>
        </w:rPr>
        <w:t xml:space="preserve">. </w:t>
      </w:r>
    </w:p>
    <w:p w14:paraId="2E7A3A83" w14:textId="77777777" w:rsidR="00F426B2" w:rsidRPr="00A27A08" w:rsidRDefault="00F426B2" w:rsidP="00F426B2">
      <w:pPr>
        <w:rPr>
          <w:sz w:val="12"/>
        </w:rPr>
      </w:pPr>
      <w:r w:rsidRPr="00A27A08">
        <w:rPr>
          <w:sz w:val="12"/>
        </w:rPr>
        <w:t xml:space="preserve">By changing the landowner requirement, and qualifying the “beneficial use" language, the </w:t>
      </w:r>
      <w:r w:rsidRPr="00EA3983">
        <w:rPr>
          <w:rStyle w:val="StyleUnderline"/>
        </w:rPr>
        <w:t>doctrine of appropriation would be essentially ready for application to asteroid mining claims.</w:t>
      </w:r>
      <w:r w:rsidRPr="00A27A08">
        <w:rPr>
          <w:sz w:val="12"/>
        </w:rPr>
        <w:t xml:space="preserve"> The only other changes necessary would be some additional requirements that are common to other space related provisions, like those found in the Outer Space Treaty of 1968. For example, a reporting requirement or clause guaranteeing asylum for other astronauts. A functional rule might read something like this: </w:t>
      </w:r>
    </w:p>
    <w:p w14:paraId="222382F1" w14:textId="77777777" w:rsidR="00F426B2" w:rsidRPr="00A27A08" w:rsidRDefault="00F426B2" w:rsidP="00F426B2">
      <w:pPr>
        <w:rPr>
          <w:sz w:val="12"/>
          <w:szCs w:val="12"/>
        </w:rPr>
      </w:pPr>
      <w:r w:rsidRPr="00A27A08">
        <w:rPr>
          <w:sz w:val="12"/>
          <w:szCs w:val="12"/>
        </w:rPr>
        <w:t xml:space="preserve">State parties or private entities may, upon actual possession, lay claim to natural resources found on or below the surface of asteroids. Rights to appropriate are given in order of seniority, starting with the first party to land on the surface of the asteroid and establish control over the resources, be it water, methane, metal, or any other beneficial substances. A party will be said to have established control over a resource once he has mined the substance and removed it from the asteroid. A senior appropriator may use as much of the asteroid's resources as he can take from the asteroid and put to beneficial use, and may continue to enlarge his share until another junior appropriator begins to appropriate resources from source for beneficial use. For the purposes of this Agreement, "beneficial use “refers to the amount of resources that an appropriator has removed from the asteroid that the actor may reasonably hope to bring home in a return voyage. Resources in excess of what an appropriator can reasonably hope to transport to market in a single voyage do not qualify as having a beneficial use, and are therefore not yet claimed. This means that the extraction of metal from an asteroid does not serve to provide ownership if the appropriator plans on letting the resources languish until another voyage is undertaken to secure the resources and bring them back to Earth. Junior appropriators receive rights in the source of resources (the asteroid) as they find it, and may prevent the senior appropriator from enlarging his share to the junior appropriator’s detriment under a no-injury rule. No state party will attempt to hinder other parties from landing on or using the asteroid, and parties will assist other entities on an asteroid, should they need emergency assistance. Mining claims on asteroids will be reported to the Secretary-General of the United Nations, and state parties agree to release the location of the asteroid, and any scientific findings to the United Nations, the general public, and the scientific community. In the event that the asteroid is on a collision course with any other celestial body, all state parties agree to follow the course of action suggested by the United Nations. Should the United Nations decide the asteroid must be destroyed, no state party may claim liability for resources contained within the asteroid, but not yet captured. This provision applies only to asteroids as classified by the scientific community, and does not apply to planets, comets, meteorites, or any other celestial body not mentioned. </w:t>
      </w:r>
    </w:p>
    <w:p w14:paraId="476318BD" w14:textId="77777777" w:rsidR="00F426B2" w:rsidRPr="009B62E0" w:rsidRDefault="00F426B2" w:rsidP="00F426B2">
      <w:pPr>
        <w:rPr>
          <w:u w:val="single"/>
        </w:rPr>
      </w:pPr>
      <w:r w:rsidRPr="00EA3983">
        <w:rPr>
          <w:rStyle w:val="StyleUnderline"/>
        </w:rPr>
        <w:t xml:space="preserve">There is no doubt that </w:t>
      </w:r>
      <w:r w:rsidRPr="00DB164D">
        <w:rPr>
          <w:rStyle w:val="StyleUnderline"/>
          <w:highlight w:val="yellow"/>
        </w:rPr>
        <w:t xml:space="preserve">asteroids may be </w:t>
      </w:r>
      <w:r w:rsidRPr="00DB164D">
        <w:rPr>
          <w:rStyle w:val="Emphasis"/>
          <w:highlight w:val="yellow"/>
        </w:rPr>
        <w:t>extremely beneficial</w:t>
      </w:r>
      <w:r w:rsidRPr="00EA3983">
        <w:rPr>
          <w:rStyle w:val="StyleUnderline"/>
        </w:rPr>
        <w:t xml:space="preserve"> to mankind, both as a source of resources and as a jumping-off point to far off locations in space</w:t>
      </w:r>
      <w:r w:rsidRPr="00A27A08">
        <w:rPr>
          <w:sz w:val="12"/>
        </w:rPr>
        <w:t xml:space="preserve">. The human-race has progressed scientifically and technologically to the point that </w:t>
      </w:r>
      <w:r w:rsidRPr="00DB164D">
        <w:rPr>
          <w:rStyle w:val="StyleUnderline"/>
          <w:highlight w:val="yellow"/>
        </w:rPr>
        <w:t>space travel</w:t>
      </w:r>
      <w:r w:rsidRPr="0043103B">
        <w:rPr>
          <w:rStyle w:val="StyleUnderline"/>
        </w:rPr>
        <w:t xml:space="preserve"> is </w:t>
      </w:r>
      <w:r w:rsidRPr="00DB164D">
        <w:rPr>
          <w:rStyle w:val="Emphasis"/>
          <w:highlight w:val="yellow"/>
        </w:rPr>
        <w:t>within commercial reach</w:t>
      </w:r>
      <w:r w:rsidRPr="00EA3983">
        <w:rPr>
          <w:rStyle w:val="StyleUnderline"/>
        </w:rPr>
        <w:t xml:space="preserve">, and the need for new international laws governing the ownership of space has never been more </w:t>
      </w:r>
      <w:r w:rsidRPr="009B62E0">
        <w:rPr>
          <w:rStyle w:val="StyleUnderline"/>
        </w:rPr>
        <w:t>apparent.</w:t>
      </w:r>
      <w:r w:rsidRPr="00A27A08">
        <w:rPr>
          <w:sz w:val="12"/>
        </w:rPr>
        <w:t xml:space="preserve"> The Outer </w:t>
      </w:r>
      <w:r w:rsidRPr="001803E8">
        <w:rPr>
          <w:sz w:val="12"/>
        </w:rPr>
        <w:t xml:space="preserve">Space Treaty of 1968 made great strides in developing rational rules for space and many of its provisions should be maintained in their original form. However, </w:t>
      </w:r>
      <w:r w:rsidRPr="001803E8">
        <w:rPr>
          <w:rStyle w:val="StyleUnderline"/>
        </w:rPr>
        <w:t xml:space="preserve">by allowing ownership of asteroids under the doctrine of appropriation, the international community can </w:t>
      </w:r>
      <w:r w:rsidRPr="001803E8">
        <w:rPr>
          <w:rStyle w:val="Emphasis"/>
        </w:rPr>
        <w:t>incentivize</w:t>
      </w:r>
      <w:r w:rsidRPr="001803E8">
        <w:rPr>
          <w:rStyle w:val="StyleUnderline"/>
        </w:rPr>
        <w:t xml:space="preserve"> the exploration and </w:t>
      </w:r>
      <w:r w:rsidRPr="001803E8">
        <w:rPr>
          <w:rStyle w:val="Emphasis"/>
        </w:rPr>
        <w:t>development</w:t>
      </w:r>
      <w:r w:rsidRPr="001803E8">
        <w:rPr>
          <w:rStyle w:val="StyleUnderline"/>
        </w:rPr>
        <w:t xml:space="preserve"> of space in a way that reflects the needs of society in general, </w:t>
      </w:r>
      <w:r w:rsidRPr="001803E8">
        <w:rPr>
          <w:rStyle w:val="Emphasis"/>
        </w:rPr>
        <w:t>without vesting an absolute monopoly</w:t>
      </w:r>
      <w:r w:rsidRPr="001803E8">
        <w:rPr>
          <w:rStyle w:val="StyleUnderline"/>
        </w:rPr>
        <w:t xml:space="preserve"> in a single entity. The doctrine of appropriation helped drive American westward expansion, and its application to space mining would help drive the human race in its expansion into the space, the final frontier.</w:t>
      </w:r>
    </w:p>
    <w:p w14:paraId="3FB8E58C" w14:textId="77777777" w:rsidR="00F426B2" w:rsidRDefault="00F426B2" w:rsidP="00F426B2">
      <w:pPr>
        <w:pStyle w:val="Heading4"/>
      </w:pPr>
      <w:r w:rsidRPr="00A73650">
        <w:rPr>
          <w:u w:val="single"/>
        </w:rPr>
        <w:t>Even pricing in</w:t>
      </w:r>
      <w:r>
        <w:t xml:space="preserve"> the costs of mining, the economic benefits outweigh- the counterplan jumpstarts a </w:t>
      </w:r>
      <w:r w:rsidRPr="00A73650">
        <w:rPr>
          <w:u w:val="single"/>
        </w:rPr>
        <w:t>space economy</w:t>
      </w:r>
      <w:r>
        <w:t xml:space="preserve"> that </w:t>
      </w:r>
      <w:r w:rsidRPr="00A73650">
        <w:rPr>
          <w:u w:val="single"/>
        </w:rPr>
        <w:t>spills over</w:t>
      </w:r>
      <w:r>
        <w:t xml:space="preserve"> to tech </w:t>
      </w:r>
      <w:r w:rsidRPr="00A73650">
        <w:rPr>
          <w:u w:val="single"/>
        </w:rPr>
        <w:t>innovation</w:t>
      </w:r>
      <w:r>
        <w:t xml:space="preserve">, </w:t>
      </w:r>
      <w:r w:rsidRPr="00A73650">
        <w:rPr>
          <w:u w:val="single"/>
        </w:rPr>
        <w:t>planetary defense</w:t>
      </w:r>
      <w:r>
        <w:t xml:space="preserve">, and </w:t>
      </w:r>
      <w:r w:rsidRPr="00A73650">
        <w:rPr>
          <w:u w:val="single"/>
        </w:rPr>
        <w:t>climate change</w:t>
      </w:r>
    </w:p>
    <w:p w14:paraId="334B125D" w14:textId="77777777" w:rsidR="00F426B2" w:rsidRDefault="00F426B2" w:rsidP="00F426B2">
      <w:proofErr w:type="spellStart"/>
      <w:r w:rsidRPr="009B578E">
        <w:rPr>
          <w:rStyle w:val="Style13ptBold"/>
        </w:rPr>
        <w:t>Heise</w:t>
      </w:r>
      <w:proofErr w:type="spellEnd"/>
      <w:r w:rsidRPr="009B578E">
        <w:rPr>
          <w:rStyle w:val="Style13ptBold"/>
        </w:rPr>
        <w:t>, 18</w:t>
      </w:r>
      <w:r>
        <w:t xml:space="preserve"> -- Managing Notes Editor, Michigan Journal of International Law</w:t>
      </w:r>
    </w:p>
    <w:p w14:paraId="620C3FD7" w14:textId="77777777" w:rsidR="00F426B2" w:rsidRDefault="00F426B2" w:rsidP="00F426B2">
      <w:r>
        <w:t xml:space="preserve">[Jack, "Space, the Final Frontier of Enterprise: Incentivizing Asteroid Mining Under a Revised International Framework, 40 Mich. J. Int'l L. 189, 2018, </w:t>
      </w:r>
      <w:hyperlink r:id="rId8" w:history="1">
        <w:r w:rsidRPr="0021041F">
          <w:rPr>
            <w:rStyle w:val="Hyperlink"/>
          </w:rPr>
          <w:t>https://repository.law.umich.edu/mjil/vol40/iss1/5</w:t>
        </w:r>
      </w:hyperlink>
      <w:r>
        <w:t xml:space="preserve">, accessed 6-24-21] </w:t>
      </w:r>
    </w:p>
    <w:p w14:paraId="0AFA14F1" w14:textId="77777777" w:rsidR="00F426B2" w:rsidRDefault="00F426B2" w:rsidP="00F426B2"/>
    <w:p w14:paraId="3702225D" w14:textId="77777777" w:rsidR="00F426B2" w:rsidRPr="00F358C0" w:rsidRDefault="00F426B2" w:rsidP="00F426B2">
      <w:pPr>
        <w:rPr>
          <w:sz w:val="14"/>
        </w:rPr>
      </w:pPr>
      <w:r w:rsidRPr="0058629B">
        <w:rPr>
          <w:rStyle w:val="StyleUnderline"/>
        </w:rPr>
        <w:t xml:space="preserve">A casual Internet search for asteroid mining is likely to turn up </w:t>
      </w:r>
      <w:r w:rsidRPr="00F358C0">
        <w:rPr>
          <w:rStyle w:val="Emphasis"/>
        </w:rPr>
        <w:t>sky-high dollar value estimates of asteroids</w:t>
      </w:r>
      <w:r w:rsidRPr="00F358C0">
        <w:rPr>
          <w:sz w:val="14"/>
        </w:rPr>
        <w:t xml:space="preserve">. From Neil deGrasse Tyson saying that asteroid mining will make the first trillionaire,12 to a </w:t>
      </w:r>
      <w:r w:rsidRPr="00F358C0">
        <w:rPr>
          <w:rStyle w:val="StyleUnderline"/>
        </w:rPr>
        <w:t>Goldman Sachs note</w:t>
      </w:r>
      <w:r w:rsidRPr="00F358C0">
        <w:rPr>
          <w:sz w:val="14"/>
        </w:rPr>
        <w:t xml:space="preserve"> stating that </w:t>
      </w:r>
      <w:r w:rsidRPr="00DB164D">
        <w:rPr>
          <w:rStyle w:val="StyleUnderline"/>
          <w:highlight w:val="yellow"/>
        </w:rPr>
        <w:t>a single asteroid could contain</w:t>
      </w:r>
      <w:r w:rsidRPr="00F358C0">
        <w:rPr>
          <w:rStyle w:val="StyleUnderline"/>
        </w:rPr>
        <w:t xml:space="preserve"> </w:t>
      </w:r>
      <w:r w:rsidRPr="00F358C0">
        <w:rPr>
          <w:rStyle w:val="Emphasis"/>
        </w:rPr>
        <w:t>$25</w:t>
      </w:r>
      <w:r w:rsidRPr="00A73650">
        <w:rPr>
          <w:rStyle w:val="Emphasis"/>
        </w:rPr>
        <w:t>–</w:t>
      </w:r>
      <w:r w:rsidRPr="00DB164D">
        <w:rPr>
          <w:rStyle w:val="Emphasis"/>
          <w:highlight w:val="yellow"/>
        </w:rPr>
        <w:t>$50 billion</w:t>
      </w:r>
      <w:r w:rsidRPr="00F358C0">
        <w:rPr>
          <w:rStyle w:val="StyleUnderline"/>
        </w:rPr>
        <w:t xml:space="preserve"> worth </w:t>
      </w:r>
      <w:r w:rsidRPr="00DB164D">
        <w:rPr>
          <w:rStyle w:val="StyleUnderline"/>
          <w:highlight w:val="yellow"/>
        </w:rPr>
        <w:t>of platinum</w:t>
      </w:r>
      <w:r w:rsidRPr="005935B4">
        <w:rPr>
          <w:rStyle w:val="StyleUnderline"/>
        </w:rPr>
        <w:t xml:space="preserve"> relative to a $2.</w:t>
      </w:r>
      <w:r w:rsidRPr="00F358C0">
        <w:rPr>
          <w:rStyle w:val="StyleUnderline"/>
        </w:rPr>
        <w:t xml:space="preserve">6 </w:t>
      </w:r>
      <w:r w:rsidRPr="005935B4">
        <w:rPr>
          <w:rStyle w:val="StyleUnderline"/>
        </w:rPr>
        <w:t>billion cost of an</w:t>
      </w:r>
      <w:r w:rsidRPr="00F358C0">
        <w:rPr>
          <w:rStyle w:val="StyleUnderline"/>
        </w:rPr>
        <w:t xml:space="preserve"> asteroid-grabbing </w:t>
      </w:r>
      <w:r w:rsidRPr="005935B4">
        <w:rPr>
          <w:rStyle w:val="StyleUnderline"/>
        </w:rPr>
        <w:t>spacecraft</w:t>
      </w:r>
      <w:r w:rsidRPr="00F358C0">
        <w:rPr>
          <w:sz w:val="14"/>
        </w:rPr>
        <w:t xml:space="preserve">,13 to reports that </w:t>
      </w:r>
      <w:r w:rsidRPr="00F358C0">
        <w:rPr>
          <w:rStyle w:val="StyleUnderline"/>
        </w:rPr>
        <w:t xml:space="preserve">NASA is sending a probe to an asteroid worth </w:t>
      </w:r>
      <w:r w:rsidRPr="00F358C0">
        <w:rPr>
          <w:rStyle w:val="Emphasis"/>
        </w:rPr>
        <w:t>$10,000 quadrillion</w:t>
      </w:r>
      <w:r w:rsidRPr="00F358C0">
        <w:rPr>
          <w:sz w:val="14"/>
        </w:rPr>
        <w:t>, the profit element of this enterprise is not lost on observers.14 However, these estimates depend on the extraction of metals like platinum, their return to Earth, and sale at the current market price, which, as the aforementioned Goldman Sachs note concedes, would “crater the global price of platinum . . . .”15</w:t>
      </w:r>
    </w:p>
    <w:p w14:paraId="67ED2831" w14:textId="77777777" w:rsidR="00F426B2" w:rsidRPr="00F358C0" w:rsidRDefault="00F426B2" w:rsidP="00F426B2">
      <w:pPr>
        <w:rPr>
          <w:rStyle w:val="StyleUnderline"/>
        </w:rPr>
      </w:pPr>
      <w:r w:rsidRPr="00F358C0">
        <w:rPr>
          <w:sz w:val="14"/>
        </w:rPr>
        <w:t xml:space="preserve">Instead of attempting to mine metals, </w:t>
      </w:r>
      <w:r w:rsidRPr="00DB164D">
        <w:rPr>
          <w:rStyle w:val="StyleUnderline"/>
          <w:highlight w:val="yellow"/>
        </w:rPr>
        <w:t>the initial step</w:t>
      </w:r>
      <w:r w:rsidRPr="00F358C0">
        <w:rPr>
          <w:rStyle w:val="StyleUnderline"/>
        </w:rPr>
        <w:t xml:space="preserve"> in asteroid mining</w:t>
      </w:r>
      <w:r w:rsidRPr="00F358C0">
        <w:rPr>
          <w:sz w:val="14"/>
        </w:rPr>
        <w:t xml:space="preserve"> proposed by Planetary Resources, the most prominent asteroid mining company in existence today, </w:t>
      </w:r>
      <w:r w:rsidRPr="00DB164D">
        <w:rPr>
          <w:rStyle w:val="StyleUnderline"/>
          <w:highlight w:val="yellow"/>
        </w:rPr>
        <w:t xml:space="preserve">is to </w:t>
      </w:r>
      <w:r w:rsidRPr="00DB164D">
        <w:rPr>
          <w:rStyle w:val="Emphasis"/>
          <w:highlight w:val="yellow"/>
        </w:rPr>
        <w:t xml:space="preserve">mine </w:t>
      </w:r>
      <w:r w:rsidRPr="00C63DAE">
        <w:rPr>
          <w:rStyle w:val="Emphasis"/>
        </w:rPr>
        <w:t>asteroids for water</w:t>
      </w:r>
      <w:r w:rsidRPr="00C63DAE">
        <w:rPr>
          <w:sz w:val="14"/>
        </w:rPr>
        <w:t>.</w:t>
      </w:r>
      <w:r w:rsidRPr="00C63DAE">
        <w:rPr>
          <w:rStyle w:val="StyleUnderline"/>
        </w:rPr>
        <w:t>16 By making propellant available</w:t>
      </w:r>
      <w:r w:rsidRPr="00F358C0">
        <w:rPr>
          <w:rStyle w:val="StyleUnderline"/>
        </w:rPr>
        <w:t xml:space="preserve"> in space, asteroid mining “increases the payload capacity of rockets, enables the creation of a space highway with fuel depots located at various points of need throughout the Solar System, and </w:t>
      </w:r>
      <w:r w:rsidRPr="00DB164D">
        <w:rPr>
          <w:rStyle w:val="StyleUnderline"/>
          <w:highlight w:val="yellow"/>
        </w:rPr>
        <w:t xml:space="preserve">allows spacecraft to </w:t>
      </w:r>
      <w:r w:rsidRPr="00DB164D">
        <w:rPr>
          <w:rStyle w:val="Emphasis"/>
          <w:highlight w:val="yellow"/>
        </w:rPr>
        <w:t>travel</w:t>
      </w:r>
      <w:r w:rsidRPr="00F358C0">
        <w:rPr>
          <w:rStyle w:val="Emphasis"/>
        </w:rPr>
        <w:t xml:space="preserve"> much </w:t>
      </w:r>
      <w:r w:rsidRPr="00DB164D">
        <w:rPr>
          <w:rStyle w:val="Emphasis"/>
          <w:highlight w:val="yellow"/>
        </w:rPr>
        <w:t>farther</w:t>
      </w:r>
      <w:r w:rsidRPr="00F358C0">
        <w:rPr>
          <w:sz w:val="14"/>
        </w:rPr>
        <w:t xml:space="preserve">.”17 In other words, </w:t>
      </w:r>
      <w:r w:rsidRPr="00F358C0">
        <w:rPr>
          <w:rStyle w:val="StyleUnderline"/>
        </w:rPr>
        <w:t>the business of asteroid mining, at least in its infancy, is not about harvesting valuable metals and returning them to Earth</w:t>
      </w:r>
      <w:r w:rsidRPr="00F358C0">
        <w:rPr>
          <w:sz w:val="14"/>
        </w:rPr>
        <w:t xml:space="preserve">,18 </w:t>
      </w:r>
      <w:r w:rsidRPr="00F358C0">
        <w:rPr>
          <w:rStyle w:val="StyleUnderline"/>
        </w:rPr>
        <w:t xml:space="preserve">but rather about </w:t>
      </w:r>
      <w:r w:rsidRPr="00F358C0">
        <w:rPr>
          <w:rStyle w:val="Emphasis"/>
        </w:rPr>
        <w:t>providing raw materials</w:t>
      </w:r>
      <w:r w:rsidRPr="00F358C0">
        <w:rPr>
          <w:rStyle w:val="StyleUnderline"/>
        </w:rPr>
        <w:t xml:space="preserve"> </w:t>
      </w:r>
      <w:r w:rsidRPr="00A73650">
        <w:rPr>
          <w:rStyle w:val="StyleUnderline"/>
        </w:rPr>
        <w:t xml:space="preserve">to enable the </w:t>
      </w:r>
      <w:r w:rsidRPr="00A73650">
        <w:rPr>
          <w:rStyle w:val="Emphasis"/>
        </w:rPr>
        <w:t>growth of the space economy</w:t>
      </w:r>
      <w:r w:rsidRPr="00F358C0">
        <w:rPr>
          <w:rStyle w:val="StyleUnderline"/>
        </w:rPr>
        <w:t>.</w:t>
      </w:r>
    </w:p>
    <w:p w14:paraId="102BDAE9" w14:textId="77777777" w:rsidR="00F426B2" w:rsidRPr="00F358C0" w:rsidRDefault="00F426B2" w:rsidP="00F426B2">
      <w:pPr>
        <w:rPr>
          <w:sz w:val="14"/>
        </w:rPr>
      </w:pPr>
      <w:r w:rsidRPr="00F358C0">
        <w:rPr>
          <w:sz w:val="14"/>
        </w:rPr>
        <w:t xml:space="preserve">The impetus to provide in-space materials to the space economy is a matter of physics. Launching an object into space is expensive: SpaceX’s Falcon 9—with the capacity to carry just over 50,000 pounds of payload into low Earth orbit19—costs an estimated $36.7 million to launch and uses between $200,000 and $300,000 in fuel each trip.20 </w:t>
      </w:r>
      <w:r w:rsidRPr="00F358C0">
        <w:rPr>
          <w:rStyle w:val="StyleUnderline"/>
        </w:rPr>
        <w:t xml:space="preserve">If asteroid mining companies were able to provide some of the </w:t>
      </w:r>
      <w:r w:rsidRPr="00F358C0">
        <w:rPr>
          <w:rStyle w:val="Emphasis"/>
        </w:rPr>
        <w:t>propellant in space</w:t>
      </w:r>
      <w:r w:rsidRPr="00F358C0">
        <w:rPr>
          <w:rStyle w:val="StyleUnderline"/>
        </w:rPr>
        <w:t xml:space="preserve">, that would </w:t>
      </w:r>
      <w:r w:rsidRPr="00F358C0">
        <w:rPr>
          <w:rStyle w:val="Emphasis"/>
        </w:rPr>
        <w:t xml:space="preserve">not only </w:t>
      </w:r>
      <w:r w:rsidRPr="00DB164D">
        <w:rPr>
          <w:rStyle w:val="Emphasis"/>
          <w:highlight w:val="yellow"/>
        </w:rPr>
        <w:t>reduce fuel costs</w:t>
      </w:r>
      <w:r w:rsidRPr="00F358C0">
        <w:rPr>
          <w:rStyle w:val="StyleUnderline"/>
        </w:rPr>
        <w:t xml:space="preserve">, but </w:t>
      </w:r>
      <w:r w:rsidRPr="00C63DAE">
        <w:rPr>
          <w:rStyle w:val="StyleUnderline"/>
        </w:rPr>
        <w:t xml:space="preserve">would </w:t>
      </w:r>
      <w:r w:rsidRPr="00C63DAE">
        <w:rPr>
          <w:rStyle w:val="Emphasis"/>
        </w:rPr>
        <w:t>reduce</w:t>
      </w:r>
      <w:r w:rsidRPr="00F358C0">
        <w:rPr>
          <w:rStyle w:val="Emphasis"/>
        </w:rPr>
        <w:t xml:space="preserve"> the overall </w:t>
      </w:r>
      <w:r w:rsidRPr="00DB164D">
        <w:rPr>
          <w:rStyle w:val="Emphasis"/>
          <w:highlight w:val="yellow"/>
        </w:rPr>
        <w:t>launch weight</w:t>
      </w:r>
      <w:r w:rsidRPr="00F358C0">
        <w:rPr>
          <w:rStyle w:val="StyleUnderline"/>
        </w:rPr>
        <w:t xml:space="preserve">, </w:t>
      </w:r>
      <w:r w:rsidRPr="00F358C0">
        <w:rPr>
          <w:rStyle w:val="Emphasis"/>
        </w:rPr>
        <w:t>freeing up more space for payload</w:t>
      </w:r>
      <w:r w:rsidRPr="00F358C0">
        <w:rPr>
          <w:sz w:val="14"/>
        </w:rPr>
        <w:t>.21</w:t>
      </w:r>
    </w:p>
    <w:p w14:paraId="7D79E0D3" w14:textId="77777777" w:rsidR="00F426B2" w:rsidRPr="00F358C0" w:rsidRDefault="00F426B2" w:rsidP="00F426B2">
      <w:pPr>
        <w:rPr>
          <w:sz w:val="14"/>
        </w:rPr>
      </w:pPr>
      <w:r w:rsidRPr="00F358C0">
        <w:rPr>
          <w:sz w:val="14"/>
        </w:rPr>
        <w:t xml:space="preserve">In sum, </w:t>
      </w:r>
      <w:r w:rsidRPr="00F358C0">
        <w:rPr>
          <w:rStyle w:val="StyleUnderline"/>
        </w:rPr>
        <w:t xml:space="preserve">should asteroid mining companies be able to provide fuel in space, it could </w:t>
      </w:r>
      <w:r w:rsidRPr="00F358C0">
        <w:rPr>
          <w:rStyle w:val="Emphasis"/>
        </w:rPr>
        <w:t>dramatically reduce the costs</w:t>
      </w:r>
      <w:r w:rsidRPr="00F358C0">
        <w:rPr>
          <w:rStyle w:val="StyleUnderline"/>
        </w:rPr>
        <w:t xml:space="preserve"> of transporting rockets </w:t>
      </w:r>
      <w:r w:rsidRPr="00C63DAE">
        <w:rPr>
          <w:rStyle w:val="StyleUnderline"/>
        </w:rPr>
        <w:t>and cargo</w:t>
      </w:r>
      <w:r w:rsidRPr="00F358C0">
        <w:rPr>
          <w:rStyle w:val="StyleUnderline"/>
        </w:rPr>
        <w:t xml:space="preserve"> into space</w:t>
      </w:r>
      <w:r w:rsidRPr="00F358C0">
        <w:rPr>
          <w:sz w:val="14"/>
        </w:rPr>
        <w:t>—</w:t>
      </w:r>
      <w:r w:rsidRPr="00F358C0">
        <w:rPr>
          <w:rStyle w:val="StyleUnderline"/>
        </w:rPr>
        <w:t xml:space="preserve">both into </w:t>
      </w:r>
      <w:r w:rsidRPr="00F358C0">
        <w:rPr>
          <w:rStyle w:val="Emphasis"/>
        </w:rPr>
        <w:t>low Earth orbit</w:t>
      </w:r>
      <w:r w:rsidRPr="00F358C0">
        <w:rPr>
          <w:rStyle w:val="StyleUnderline"/>
        </w:rPr>
        <w:t xml:space="preserve"> and to </w:t>
      </w:r>
      <w:r w:rsidRPr="00F358C0">
        <w:rPr>
          <w:rStyle w:val="Emphasis"/>
        </w:rPr>
        <w:t>more distant targets</w:t>
      </w:r>
      <w:r w:rsidRPr="00F358C0">
        <w:rPr>
          <w:rStyle w:val="StyleUnderline"/>
        </w:rPr>
        <w:t>, like Mars.</w:t>
      </w:r>
      <w:r w:rsidRPr="00F358C0">
        <w:rPr>
          <w:sz w:val="14"/>
        </w:rPr>
        <w:t xml:space="preserve"> </w:t>
      </w:r>
      <w:r w:rsidRPr="00F358C0">
        <w:rPr>
          <w:rStyle w:val="StyleUnderline"/>
        </w:rPr>
        <w:t xml:space="preserve">Having this infrastructure in place could </w:t>
      </w:r>
      <w:r w:rsidRPr="00C63DAE">
        <w:rPr>
          <w:rStyle w:val="StyleUnderline"/>
        </w:rPr>
        <w:t xml:space="preserve">also </w:t>
      </w:r>
      <w:r w:rsidRPr="00C63DAE">
        <w:rPr>
          <w:rStyle w:val="Emphasis"/>
        </w:rPr>
        <w:t>reduce</w:t>
      </w:r>
      <w:r w:rsidRPr="00F358C0">
        <w:rPr>
          <w:rStyle w:val="Emphasis"/>
        </w:rPr>
        <w:t xml:space="preserve"> the </w:t>
      </w:r>
      <w:r w:rsidRPr="00DB164D">
        <w:rPr>
          <w:rStyle w:val="Emphasis"/>
          <w:highlight w:val="yellow"/>
        </w:rPr>
        <w:t>long-term costs</w:t>
      </w:r>
      <w:r w:rsidRPr="00DB164D">
        <w:rPr>
          <w:rStyle w:val="StyleUnderline"/>
          <w:highlight w:val="yellow"/>
        </w:rPr>
        <w:t xml:space="preserve"> of</w:t>
      </w:r>
      <w:r w:rsidRPr="00F358C0">
        <w:rPr>
          <w:rStyle w:val="StyleUnderline"/>
        </w:rPr>
        <w:t xml:space="preserve"> the asteroid </w:t>
      </w:r>
      <w:r w:rsidRPr="00DB164D">
        <w:rPr>
          <w:rStyle w:val="StyleUnderline"/>
          <w:highlight w:val="yellow"/>
        </w:rPr>
        <w:t>mining</w:t>
      </w:r>
      <w:r w:rsidRPr="00F358C0">
        <w:rPr>
          <w:rStyle w:val="StyleUnderline"/>
        </w:rPr>
        <w:t xml:space="preserve"> business itself, given that the business model involves launching objects into space</w:t>
      </w:r>
      <w:r w:rsidRPr="00F358C0">
        <w:rPr>
          <w:sz w:val="14"/>
        </w:rPr>
        <w:t>. While a 2012 study estimated the total cost of an asteroid retrieval mission at $2.6 billion,22 a substantial reduction in launch costs would result in meaningful savings.23 This model of asteroid mining as a provider of in-space resources, then, can facilitate the growth of the space economy: future forays into space would have their costs greatly reduced by a “space highway with fuel depots.”24</w:t>
      </w:r>
    </w:p>
    <w:p w14:paraId="47B30A18" w14:textId="77777777" w:rsidR="00F426B2" w:rsidRPr="00F358C0" w:rsidRDefault="00F426B2" w:rsidP="00F426B2">
      <w:pPr>
        <w:rPr>
          <w:sz w:val="14"/>
        </w:rPr>
      </w:pPr>
      <w:r w:rsidRPr="00F358C0">
        <w:rPr>
          <w:sz w:val="14"/>
        </w:rPr>
        <w:t>B. Public and Private Actors in the Asteroid Mining Space</w:t>
      </w:r>
    </w:p>
    <w:p w14:paraId="3A9715E8" w14:textId="77777777" w:rsidR="00F426B2" w:rsidRPr="00F358C0" w:rsidRDefault="00F426B2" w:rsidP="00F426B2">
      <w:pPr>
        <w:rPr>
          <w:sz w:val="14"/>
        </w:rPr>
      </w:pPr>
      <w:r w:rsidRPr="00F358C0">
        <w:rPr>
          <w:sz w:val="14"/>
        </w:rPr>
        <w:t>Both private companies and the space agencies of sovereign governments bear mentioning in a full discussion of asteroid mining. The role of the private sector in space has expanded substantially in the past decade, leading some commentators to suggest that the private sector has eclipsed the public sector in this arena.25 The asteroid mining industry, as detailed above, both depends upon and tends to facilitate this development. Sovereign space agencies, by contrast, conduct a waning share of activity in space and increasingly operate by way of public-private partnerships as an investor in the space economy.26 This marks an important shift from the factual backdrop of the original OST in that private, independent companies are increasingly taking the wheel.</w:t>
      </w:r>
    </w:p>
    <w:p w14:paraId="5130414B" w14:textId="77777777" w:rsidR="00F426B2" w:rsidRPr="00F358C0" w:rsidRDefault="00F426B2" w:rsidP="00F426B2">
      <w:pPr>
        <w:rPr>
          <w:sz w:val="14"/>
        </w:rPr>
      </w:pPr>
      <w:r w:rsidRPr="00F358C0">
        <w:rPr>
          <w:sz w:val="14"/>
        </w:rPr>
        <w:t xml:space="preserve">As explored above, </w:t>
      </w:r>
      <w:r w:rsidRPr="00F358C0">
        <w:rPr>
          <w:rStyle w:val="StyleUnderline"/>
        </w:rPr>
        <w:t xml:space="preserve">the asteroid mining business facilitates the </w:t>
      </w:r>
      <w:r w:rsidRPr="00F358C0">
        <w:rPr>
          <w:rStyle w:val="Emphasis"/>
        </w:rPr>
        <w:t>growth of the space economy</w:t>
      </w:r>
      <w:r w:rsidRPr="00F358C0">
        <w:rPr>
          <w:rStyle w:val="StyleUnderline"/>
        </w:rPr>
        <w:t xml:space="preserve"> by reducing launch costs</w:t>
      </w:r>
      <w:r w:rsidRPr="00F358C0">
        <w:rPr>
          <w:sz w:val="14"/>
        </w:rPr>
        <w:t xml:space="preserve">. However, </w:t>
      </w:r>
      <w:r w:rsidRPr="00F358C0">
        <w:rPr>
          <w:rStyle w:val="StyleUnderline"/>
        </w:rPr>
        <w:t xml:space="preserve">the future of asteroid mining as a </w:t>
      </w:r>
      <w:r w:rsidRPr="00F358C0">
        <w:rPr>
          <w:rStyle w:val="Emphasis"/>
        </w:rPr>
        <w:t>lucrative industry</w:t>
      </w:r>
      <w:r w:rsidRPr="00F358C0">
        <w:rPr>
          <w:rStyle w:val="StyleUnderline"/>
        </w:rPr>
        <w:t xml:space="preserve"> also depends upon the existence and growth of a </w:t>
      </w:r>
      <w:r w:rsidRPr="00F358C0">
        <w:rPr>
          <w:rStyle w:val="Emphasis"/>
        </w:rPr>
        <w:t>robust space economy</w:t>
      </w:r>
      <w:r w:rsidRPr="00F358C0">
        <w:rPr>
          <w:sz w:val="14"/>
        </w:rPr>
        <w:t xml:space="preserve">. </w:t>
      </w:r>
      <w:r w:rsidRPr="00F358C0">
        <w:rPr>
          <w:rStyle w:val="StyleUnderline"/>
        </w:rPr>
        <w:t xml:space="preserve">The </w:t>
      </w:r>
      <w:r w:rsidRPr="00F358C0">
        <w:rPr>
          <w:rStyle w:val="Emphasis"/>
        </w:rPr>
        <w:t>symbiotic relationships</w:t>
      </w:r>
      <w:r w:rsidRPr="00F358C0">
        <w:rPr>
          <w:rStyle w:val="StyleUnderline"/>
        </w:rPr>
        <w:t xml:space="preserve"> that could develop between private companies deserves emphasis. The viability of asteroid mining depends on a space economy to which asteroid mining companies can </w:t>
      </w:r>
      <w:r w:rsidRPr="00F358C0">
        <w:rPr>
          <w:rStyle w:val="Emphasis"/>
        </w:rPr>
        <w:t>sell fuel and metals</w:t>
      </w:r>
      <w:r w:rsidRPr="00F358C0">
        <w:rPr>
          <w:rStyle w:val="StyleUnderline"/>
        </w:rPr>
        <w:t xml:space="preserve">: the lack of a current market in asteroid resources should </w:t>
      </w:r>
      <w:r w:rsidRPr="00F358C0">
        <w:rPr>
          <w:rStyle w:val="Emphasis"/>
        </w:rPr>
        <w:t>resolve itself</w:t>
      </w:r>
      <w:r w:rsidRPr="00F358C0">
        <w:rPr>
          <w:rStyle w:val="StyleUnderline"/>
        </w:rPr>
        <w:t xml:space="preserve"> “when the space population hits critical mass, demanding infrastructure</w:t>
      </w:r>
      <w:r w:rsidRPr="00F358C0">
        <w:rPr>
          <w:sz w:val="14"/>
        </w:rPr>
        <w:t>.”27 For spaceflight companies,28 a crucial component to reduce costs is access to propellant in space.29</w:t>
      </w:r>
    </w:p>
    <w:p w14:paraId="4345B62F" w14:textId="77777777" w:rsidR="00F426B2" w:rsidRPr="00F358C0" w:rsidRDefault="00F426B2" w:rsidP="00F426B2">
      <w:pPr>
        <w:rPr>
          <w:sz w:val="14"/>
        </w:rPr>
      </w:pPr>
      <w:r w:rsidRPr="00F358C0">
        <w:rPr>
          <w:sz w:val="14"/>
        </w:rPr>
        <w:t>Sovereign governments continue to play a significant, albeit declining, role in the space economy. NASA’s share of the national budget decreased from 4.4% in 1966 to 0.5% in 2014.30 Its current strategy centers on partnership with the private space economy: “NASA helps mitigate financial risk, while the private sector conducts research and innovation more efficiently than NASA can . . . .”31 Similarly Luxembourg, which lacks its own space agency,32 opened a 200 million Euro fund in 2016 to bring asteroid mining companies to the country.33 Planetary Resources has availed itself of opportunities offered by both NASA and Luxembourg, performing contract work with the former and securing funding from the latter.34</w:t>
      </w:r>
    </w:p>
    <w:p w14:paraId="646AFE0A" w14:textId="77777777" w:rsidR="00F426B2" w:rsidRPr="00F358C0" w:rsidRDefault="00F426B2" w:rsidP="00F426B2">
      <w:pPr>
        <w:rPr>
          <w:sz w:val="14"/>
        </w:rPr>
      </w:pPr>
      <w:r w:rsidRPr="00F358C0">
        <w:rPr>
          <w:sz w:val="14"/>
        </w:rPr>
        <w:t xml:space="preserve">While sovereign governments do hold some of the purse strings relevant to asteroid mining companies and the space economy as a whole, </w:t>
      </w:r>
      <w:r w:rsidRPr="00DB164D">
        <w:rPr>
          <w:rStyle w:val="StyleUnderline"/>
          <w:highlight w:val="yellow"/>
        </w:rPr>
        <w:t xml:space="preserve">private companies </w:t>
      </w:r>
      <w:r w:rsidRPr="00C63DAE">
        <w:rPr>
          <w:rStyle w:val="StyleUnderline"/>
        </w:rPr>
        <w:t xml:space="preserve">are </w:t>
      </w:r>
      <w:r w:rsidRPr="00C63DAE">
        <w:rPr>
          <w:rStyle w:val="Emphasis"/>
        </w:rPr>
        <w:t xml:space="preserve">increasingly </w:t>
      </w:r>
      <w:r w:rsidRPr="00DB164D">
        <w:rPr>
          <w:rStyle w:val="Emphasis"/>
          <w:highlight w:val="yellow"/>
        </w:rPr>
        <w:t xml:space="preserve">displacing national </w:t>
      </w:r>
      <w:r w:rsidRPr="00C63DAE">
        <w:rPr>
          <w:rStyle w:val="Emphasis"/>
        </w:rPr>
        <w:t>space</w:t>
      </w:r>
      <w:r w:rsidRPr="00DB164D">
        <w:rPr>
          <w:rStyle w:val="Emphasis"/>
          <w:highlight w:val="yellow"/>
        </w:rPr>
        <w:t xml:space="preserve"> agencies</w:t>
      </w:r>
      <w:r w:rsidRPr="00F358C0">
        <w:rPr>
          <w:sz w:val="14"/>
        </w:rPr>
        <w:t xml:space="preserve">.35 </w:t>
      </w:r>
      <w:r w:rsidRPr="00F358C0">
        <w:rPr>
          <w:rStyle w:val="StyleUnderline"/>
        </w:rPr>
        <w:t xml:space="preserve">A private space economy that is </w:t>
      </w:r>
      <w:r w:rsidRPr="00F358C0">
        <w:rPr>
          <w:rStyle w:val="Emphasis"/>
        </w:rPr>
        <w:t>increasingly independent from sovereign governments</w:t>
      </w:r>
      <w:r w:rsidRPr="00F358C0">
        <w:rPr>
          <w:rStyle w:val="StyleUnderline"/>
        </w:rPr>
        <w:t xml:space="preserve"> tends to undermine the factual framework upon which the original OST relied</w:t>
      </w:r>
      <w:r w:rsidRPr="00F358C0">
        <w:rPr>
          <w:sz w:val="14"/>
        </w:rPr>
        <w:t>.36 Specifically, Article VI assigns responsibility for nongovernmental entities to national governments, the implicit assumption likely being that private entities would be acting at the behest of a sovereign.37 This concern is increasingly unsubstantiated in an environment in which private, independent companies are ascendant.38</w:t>
      </w:r>
    </w:p>
    <w:p w14:paraId="77A0C515" w14:textId="77777777" w:rsidR="00F426B2" w:rsidRPr="00F358C0" w:rsidRDefault="00F426B2" w:rsidP="00F426B2">
      <w:pPr>
        <w:rPr>
          <w:sz w:val="14"/>
        </w:rPr>
      </w:pPr>
      <w:r w:rsidRPr="00F358C0">
        <w:rPr>
          <w:sz w:val="14"/>
        </w:rPr>
        <w:t>C. Global Benefits of Asteroid Mining</w:t>
      </w:r>
    </w:p>
    <w:p w14:paraId="6DB5B5B4" w14:textId="77777777" w:rsidR="00F426B2" w:rsidRPr="00F358C0" w:rsidRDefault="00F426B2" w:rsidP="00F426B2">
      <w:pPr>
        <w:rPr>
          <w:sz w:val="14"/>
        </w:rPr>
      </w:pPr>
      <w:r w:rsidRPr="00F358C0">
        <w:rPr>
          <w:rStyle w:val="StyleUnderline"/>
        </w:rPr>
        <w:t xml:space="preserve">Asteroid </w:t>
      </w:r>
      <w:r w:rsidRPr="00DB164D">
        <w:rPr>
          <w:rStyle w:val="StyleUnderline"/>
          <w:highlight w:val="yellow"/>
        </w:rPr>
        <w:t>mining</w:t>
      </w:r>
      <w:r w:rsidRPr="00F358C0">
        <w:rPr>
          <w:rStyle w:val="StyleUnderline"/>
        </w:rPr>
        <w:t xml:space="preserve"> has the potential to </w:t>
      </w:r>
      <w:r w:rsidRPr="00DB164D">
        <w:rPr>
          <w:rStyle w:val="Emphasis"/>
          <w:highlight w:val="yellow"/>
        </w:rPr>
        <w:t>facilitate space travel</w:t>
      </w:r>
      <w:r w:rsidRPr="00F358C0">
        <w:rPr>
          <w:rStyle w:val="StyleUnderline"/>
        </w:rPr>
        <w:t xml:space="preserve">, an outcome the OST holds to be in the interest of </w:t>
      </w:r>
      <w:r w:rsidRPr="00F358C0">
        <w:rPr>
          <w:rStyle w:val="Emphasis"/>
        </w:rPr>
        <w:t>humanity as a whole</w:t>
      </w:r>
      <w:r w:rsidRPr="00F358C0">
        <w:rPr>
          <w:sz w:val="14"/>
        </w:rPr>
        <w:t xml:space="preserve">.39 </w:t>
      </w:r>
      <w:r w:rsidRPr="00F358C0">
        <w:rPr>
          <w:rStyle w:val="StyleUnderline"/>
        </w:rPr>
        <w:t xml:space="preserve">The potential of asteroid mining to </w:t>
      </w:r>
      <w:r w:rsidRPr="00F358C0">
        <w:rPr>
          <w:rStyle w:val="Emphasis"/>
        </w:rPr>
        <w:t>reduce the cost of spaceflight</w:t>
      </w:r>
      <w:r w:rsidRPr="00F358C0">
        <w:rPr>
          <w:rStyle w:val="StyleUnderline"/>
        </w:rPr>
        <w:t xml:space="preserve">, moreover, could </w:t>
      </w:r>
      <w:r w:rsidRPr="00F358C0">
        <w:rPr>
          <w:rStyle w:val="Emphasis"/>
        </w:rPr>
        <w:t>facilitate the growth of the space economy</w:t>
      </w:r>
      <w:r w:rsidRPr="00F358C0">
        <w:rPr>
          <w:sz w:val="14"/>
        </w:rPr>
        <w:t xml:space="preserve">. </w:t>
      </w:r>
      <w:r w:rsidRPr="00F358C0">
        <w:rPr>
          <w:rStyle w:val="StyleUnderline"/>
        </w:rPr>
        <w:t xml:space="preserve">Asteroid mining thus aligns with another stated purposes of the OST in the sense that </w:t>
      </w:r>
      <w:r w:rsidRPr="00983C4F">
        <w:rPr>
          <w:rStyle w:val="StyleUnderline"/>
        </w:rPr>
        <w:t xml:space="preserve">an expanded space economy could provide </w:t>
      </w:r>
      <w:r w:rsidRPr="00983C4F">
        <w:rPr>
          <w:rStyle w:val="Emphasis"/>
        </w:rPr>
        <w:t>substantial benefits to all mankind</w:t>
      </w:r>
      <w:r w:rsidRPr="00F358C0">
        <w:rPr>
          <w:sz w:val="14"/>
        </w:rPr>
        <w:t xml:space="preserve">.40 </w:t>
      </w:r>
      <w:r w:rsidRPr="002A1CC0">
        <w:rPr>
          <w:rStyle w:val="Emphasis"/>
        </w:rPr>
        <w:t>First</w:t>
      </w:r>
      <w:r w:rsidRPr="00F358C0">
        <w:rPr>
          <w:rStyle w:val="StyleUnderline"/>
        </w:rPr>
        <w:t xml:space="preserve">, </w:t>
      </w:r>
      <w:r w:rsidRPr="002A1CC0">
        <w:rPr>
          <w:rStyle w:val="StyleUnderline"/>
        </w:rPr>
        <w:t>in seeking to face</w:t>
      </w:r>
      <w:r w:rsidRPr="00F358C0">
        <w:rPr>
          <w:rStyle w:val="StyleUnderline"/>
        </w:rPr>
        <w:t xml:space="preserve"> the challenges posed by space travel, </w:t>
      </w:r>
      <w:r w:rsidRPr="002A1CC0">
        <w:rPr>
          <w:rStyle w:val="StyleUnderline"/>
        </w:rPr>
        <w:t>the public</w:t>
      </w:r>
      <w:r w:rsidRPr="00F358C0">
        <w:rPr>
          <w:rStyle w:val="StyleUnderline"/>
        </w:rPr>
        <w:t xml:space="preserve"> sector </w:t>
      </w:r>
      <w:r w:rsidRPr="002A1CC0">
        <w:rPr>
          <w:rStyle w:val="StyleUnderline"/>
        </w:rPr>
        <w:t>space race gave rise to</w:t>
      </w:r>
      <w:r w:rsidRPr="00F358C0">
        <w:rPr>
          <w:rStyle w:val="StyleUnderline"/>
        </w:rPr>
        <w:t xml:space="preserve"> </w:t>
      </w:r>
      <w:r w:rsidRPr="00F358C0">
        <w:rPr>
          <w:rStyle w:val="Emphasis"/>
        </w:rPr>
        <w:t xml:space="preserve">numerous </w:t>
      </w:r>
      <w:r w:rsidRPr="002A1CC0">
        <w:rPr>
          <w:rStyle w:val="Emphasis"/>
        </w:rPr>
        <w:t>technological innovations</w:t>
      </w:r>
      <w:r w:rsidRPr="00F358C0">
        <w:rPr>
          <w:rStyle w:val="StyleUnderline"/>
        </w:rPr>
        <w:t>, ranging from LEDs to emergency blankets to memory foam</w:t>
      </w:r>
      <w:r w:rsidRPr="00F358C0">
        <w:rPr>
          <w:sz w:val="14"/>
        </w:rPr>
        <w:t xml:space="preserve">.41 </w:t>
      </w:r>
      <w:r w:rsidRPr="00F358C0">
        <w:rPr>
          <w:rStyle w:val="StyleUnderline"/>
        </w:rPr>
        <w:t xml:space="preserve">It seems likely that </w:t>
      </w:r>
      <w:r w:rsidRPr="00DB164D">
        <w:rPr>
          <w:rStyle w:val="StyleUnderline"/>
          <w:highlight w:val="yellow"/>
        </w:rPr>
        <w:t>the private space race would result in</w:t>
      </w:r>
      <w:r w:rsidRPr="00F358C0">
        <w:rPr>
          <w:rStyle w:val="StyleUnderline"/>
        </w:rPr>
        <w:t xml:space="preserve"> a </w:t>
      </w:r>
      <w:r w:rsidRPr="00F358C0">
        <w:rPr>
          <w:rStyle w:val="Emphasis"/>
        </w:rPr>
        <w:t xml:space="preserve">similar degree of </w:t>
      </w:r>
      <w:r w:rsidRPr="00DB164D">
        <w:rPr>
          <w:rStyle w:val="Emphasis"/>
          <w:highlight w:val="yellow"/>
        </w:rPr>
        <w:t>innovation</w:t>
      </w:r>
      <w:r w:rsidRPr="00F358C0">
        <w:rPr>
          <w:rStyle w:val="StyleUnderline"/>
        </w:rPr>
        <w:t xml:space="preserve">, the products of </w:t>
      </w:r>
      <w:r w:rsidRPr="00DB164D">
        <w:rPr>
          <w:rStyle w:val="StyleUnderline"/>
          <w:highlight w:val="yellow"/>
        </w:rPr>
        <w:t>which</w:t>
      </w:r>
      <w:r w:rsidRPr="00F358C0">
        <w:rPr>
          <w:rStyle w:val="StyleUnderline"/>
        </w:rPr>
        <w:t xml:space="preserve"> could </w:t>
      </w:r>
      <w:r w:rsidRPr="00DB164D">
        <w:rPr>
          <w:rStyle w:val="Emphasis"/>
          <w:highlight w:val="yellow"/>
        </w:rPr>
        <w:t>benefit</w:t>
      </w:r>
      <w:r w:rsidRPr="00F358C0">
        <w:rPr>
          <w:rStyle w:val="Emphasis"/>
        </w:rPr>
        <w:t xml:space="preserve"> people across </w:t>
      </w:r>
      <w:r w:rsidRPr="00DB164D">
        <w:rPr>
          <w:rStyle w:val="Emphasis"/>
          <w:highlight w:val="yellow"/>
        </w:rPr>
        <w:t>the globe</w:t>
      </w:r>
      <w:r w:rsidRPr="00F358C0">
        <w:rPr>
          <w:sz w:val="14"/>
        </w:rPr>
        <w:t>.</w:t>
      </w:r>
    </w:p>
    <w:p w14:paraId="6F08BCFD" w14:textId="77777777" w:rsidR="00F426B2" w:rsidRPr="00F358C0" w:rsidRDefault="00F426B2" w:rsidP="00F426B2">
      <w:pPr>
        <w:rPr>
          <w:sz w:val="14"/>
        </w:rPr>
      </w:pPr>
      <w:r w:rsidRPr="002A1CC0">
        <w:rPr>
          <w:rStyle w:val="Emphasis"/>
        </w:rPr>
        <w:t>Second</w:t>
      </w:r>
      <w:r w:rsidRPr="00F358C0">
        <w:rPr>
          <w:rStyle w:val="StyleUnderline"/>
        </w:rPr>
        <w:t>, a successful mission to Mars could provide benefits beyond a mere sense of interplanetary accomplishment</w:t>
      </w:r>
      <w:r w:rsidRPr="00F358C0">
        <w:rPr>
          <w:sz w:val="14"/>
        </w:rPr>
        <w:t xml:space="preserve">. NASA </w:t>
      </w:r>
      <w:r w:rsidRPr="001803E8">
        <w:rPr>
          <w:sz w:val="14"/>
        </w:rPr>
        <w:t xml:space="preserve">suggests that, given the parallels between the formation and evolution of Mars and Earth, a voyage there could help “us learn more about our own planet’s history and future.”42 </w:t>
      </w:r>
      <w:r w:rsidRPr="001803E8">
        <w:rPr>
          <w:rStyle w:val="StyleUnderline"/>
        </w:rPr>
        <w:t xml:space="preserve">The scientific advancements from such a mission cannot currently be anticipated and are </w:t>
      </w:r>
      <w:r w:rsidRPr="001803E8">
        <w:rPr>
          <w:rStyle w:val="Emphasis"/>
        </w:rPr>
        <w:t>difficult to predict</w:t>
      </w:r>
      <w:r w:rsidRPr="001803E8">
        <w:rPr>
          <w:rStyle w:val="StyleUnderline"/>
        </w:rPr>
        <w:t>, but “expand[</w:t>
      </w:r>
      <w:proofErr w:type="spellStart"/>
      <w:r w:rsidRPr="001803E8">
        <w:rPr>
          <w:rStyle w:val="StyleUnderline"/>
        </w:rPr>
        <w:t>ing</w:t>
      </w:r>
      <w:proofErr w:type="spellEnd"/>
      <w:r w:rsidRPr="001803E8">
        <w:rPr>
          <w:rStyle w:val="StyleUnderline"/>
        </w:rPr>
        <w:t xml:space="preserve">] the frontiers of knowledge” in this manner could well bring </w:t>
      </w:r>
      <w:r w:rsidRPr="001803E8">
        <w:rPr>
          <w:rStyle w:val="Emphasis"/>
        </w:rPr>
        <w:t>benefits to all mankind</w:t>
      </w:r>
      <w:r w:rsidRPr="001803E8">
        <w:rPr>
          <w:sz w:val="14"/>
        </w:rPr>
        <w:t>.43</w:t>
      </w:r>
    </w:p>
    <w:p w14:paraId="3D4726D4" w14:textId="77777777" w:rsidR="00F426B2" w:rsidRPr="00F358C0" w:rsidRDefault="00F426B2" w:rsidP="00F426B2">
      <w:pPr>
        <w:rPr>
          <w:rStyle w:val="StyleUnderline"/>
        </w:rPr>
      </w:pPr>
      <w:r w:rsidRPr="002A1CC0">
        <w:rPr>
          <w:rStyle w:val="Emphasis"/>
        </w:rPr>
        <w:t>Third</w:t>
      </w:r>
      <w:r w:rsidRPr="00F358C0">
        <w:rPr>
          <w:rStyle w:val="StyleUnderline"/>
        </w:rPr>
        <w:t xml:space="preserve">, the </w:t>
      </w:r>
      <w:r w:rsidRPr="00DB164D">
        <w:rPr>
          <w:rStyle w:val="StyleUnderline"/>
          <w:highlight w:val="yellow"/>
        </w:rPr>
        <w:t>development of</w:t>
      </w:r>
      <w:r w:rsidRPr="00F358C0">
        <w:rPr>
          <w:rStyle w:val="StyleUnderline"/>
        </w:rPr>
        <w:t xml:space="preserve"> asteroid </w:t>
      </w:r>
      <w:r w:rsidRPr="00DB164D">
        <w:rPr>
          <w:rStyle w:val="StyleUnderline"/>
          <w:highlight w:val="yellow"/>
        </w:rPr>
        <w:t>mining tech</w:t>
      </w:r>
      <w:r w:rsidRPr="00F358C0">
        <w:rPr>
          <w:rStyle w:val="StyleUnderline"/>
        </w:rPr>
        <w:t xml:space="preserve">nology </w:t>
      </w:r>
      <w:r w:rsidRPr="00DB164D">
        <w:rPr>
          <w:rStyle w:val="StyleUnderline"/>
          <w:highlight w:val="yellow"/>
        </w:rPr>
        <w:t>could</w:t>
      </w:r>
      <w:r w:rsidRPr="00F358C0">
        <w:rPr>
          <w:rStyle w:val="StyleUnderline"/>
        </w:rPr>
        <w:t xml:space="preserve"> also help </w:t>
      </w:r>
      <w:r w:rsidRPr="00DB164D">
        <w:rPr>
          <w:rStyle w:val="Emphasis"/>
          <w:highlight w:val="yellow"/>
        </w:rPr>
        <w:t>advance asteroid diversion tactics</w:t>
      </w:r>
      <w:r w:rsidRPr="00F358C0">
        <w:rPr>
          <w:rStyle w:val="StyleUnderline"/>
        </w:rPr>
        <w:t xml:space="preserve">. The </w:t>
      </w:r>
      <w:r w:rsidRPr="00A73650">
        <w:rPr>
          <w:rStyle w:val="Emphasis"/>
        </w:rPr>
        <w:t>development of the technology</w:t>
      </w:r>
      <w:r w:rsidRPr="00F358C0">
        <w:rPr>
          <w:rStyle w:val="StyleUnderline"/>
        </w:rPr>
        <w:t xml:space="preserve"> required to conduct successful asteroid mining operations could “help us to divert any incoming asteroids</w:t>
      </w:r>
      <w:r w:rsidRPr="00F358C0">
        <w:rPr>
          <w:sz w:val="14"/>
        </w:rPr>
        <w:t xml:space="preserve">.”44 </w:t>
      </w:r>
      <w:r w:rsidRPr="00F358C0">
        <w:rPr>
          <w:rStyle w:val="StyleUnderline"/>
        </w:rPr>
        <w:t xml:space="preserve">This is of </w:t>
      </w:r>
      <w:r w:rsidRPr="00A73650">
        <w:rPr>
          <w:rStyle w:val="Emphasis"/>
        </w:rPr>
        <w:t>great importance</w:t>
      </w:r>
      <w:r w:rsidRPr="00F358C0">
        <w:rPr>
          <w:rStyle w:val="StyleUnderline"/>
        </w:rPr>
        <w:t xml:space="preserve"> since NASA recently eliminated its Asteroid Redirect Mission due to funding cuts</w:t>
      </w:r>
      <w:r w:rsidRPr="00F358C0">
        <w:rPr>
          <w:sz w:val="14"/>
        </w:rPr>
        <w:t xml:space="preserve">;45 NASA’s project was hailed by some scientists as a “critical step in demonstrating we can protect our planet from a future asteroid impact . . . .”46 </w:t>
      </w:r>
      <w:r w:rsidRPr="00F358C0">
        <w:rPr>
          <w:rStyle w:val="StyleUnderline"/>
        </w:rPr>
        <w:t xml:space="preserve">Asteroid mining could step in and </w:t>
      </w:r>
      <w:r w:rsidRPr="00A73650">
        <w:rPr>
          <w:rStyle w:val="Emphasis"/>
        </w:rPr>
        <w:t>fill an important void</w:t>
      </w:r>
      <w:r w:rsidRPr="00F358C0">
        <w:rPr>
          <w:rStyle w:val="StyleUnderline"/>
        </w:rPr>
        <w:t xml:space="preserve">. </w:t>
      </w:r>
      <w:r w:rsidRPr="0043103B">
        <w:rPr>
          <w:rStyle w:val="StyleUnderline"/>
        </w:rPr>
        <w:t>While the probability of</w:t>
      </w:r>
      <w:r w:rsidRPr="00F358C0">
        <w:rPr>
          <w:rStyle w:val="StyleUnderline"/>
        </w:rPr>
        <w:t xml:space="preserve"> an </w:t>
      </w:r>
      <w:r w:rsidRPr="0043103B">
        <w:rPr>
          <w:rStyle w:val="StyleUnderline"/>
        </w:rPr>
        <w:t>Armageddon</w:t>
      </w:r>
      <w:r w:rsidRPr="00F358C0">
        <w:rPr>
          <w:rStyle w:val="StyleUnderline"/>
        </w:rPr>
        <w:t xml:space="preserve">-causing impact </w:t>
      </w:r>
      <w:r w:rsidRPr="0043103B">
        <w:rPr>
          <w:rStyle w:val="StyleUnderline"/>
        </w:rPr>
        <w:t xml:space="preserve">is </w:t>
      </w:r>
      <w:r w:rsidRPr="00076BDB">
        <w:rPr>
          <w:rStyle w:val="StyleUnderline"/>
        </w:rPr>
        <w:t xml:space="preserve">low, the effects of an </w:t>
      </w:r>
      <w:r w:rsidRPr="00076BDB">
        <w:rPr>
          <w:rStyle w:val="Emphasis"/>
        </w:rPr>
        <w:t>impact</w:t>
      </w:r>
      <w:r w:rsidRPr="00076BDB">
        <w:rPr>
          <w:rStyle w:val="StyleUnderline"/>
        </w:rPr>
        <w:t xml:space="preserve"> would be </w:t>
      </w:r>
      <w:r w:rsidRPr="00076BDB">
        <w:rPr>
          <w:rStyle w:val="Emphasis"/>
        </w:rPr>
        <w:t>extremely severe</w:t>
      </w:r>
      <w:r w:rsidRPr="00F358C0">
        <w:rPr>
          <w:sz w:val="14"/>
        </w:rPr>
        <w:t xml:space="preserve">.47 </w:t>
      </w:r>
      <w:r w:rsidRPr="00C564E0">
        <w:rPr>
          <w:rStyle w:val="StyleUnderline"/>
        </w:rPr>
        <w:t xml:space="preserve">Even </w:t>
      </w:r>
      <w:r w:rsidRPr="00C564E0">
        <w:rPr>
          <w:rStyle w:val="Emphasis"/>
        </w:rPr>
        <w:t>some mitigation</w:t>
      </w:r>
      <w:r w:rsidRPr="00C564E0">
        <w:rPr>
          <w:rStyle w:val="StyleUnderline"/>
        </w:rPr>
        <w:t xml:space="preserve"> of this risk as a byproduct of asteroid mining would be a </w:t>
      </w:r>
      <w:r w:rsidRPr="00C564E0">
        <w:rPr>
          <w:rStyle w:val="Emphasis"/>
        </w:rPr>
        <w:t>benefit to humanity as a whole</w:t>
      </w:r>
      <w:r w:rsidRPr="00C564E0">
        <w:rPr>
          <w:rStyle w:val="StyleUnderline"/>
        </w:rPr>
        <w:t>.</w:t>
      </w:r>
    </w:p>
    <w:p w14:paraId="6DA962A9" w14:textId="77777777" w:rsidR="00F426B2" w:rsidRDefault="00F426B2" w:rsidP="00F426B2">
      <w:pPr>
        <w:rPr>
          <w:sz w:val="14"/>
        </w:rPr>
      </w:pPr>
      <w:r w:rsidRPr="002A1CC0">
        <w:rPr>
          <w:rStyle w:val="Emphasis"/>
        </w:rPr>
        <w:t>Finally</w:t>
      </w:r>
      <w:r w:rsidRPr="00F358C0">
        <w:rPr>
          <w:rStyle w:val="StyleUnderline"/>
        </w:rPr>
        <w:t xml:space="preserve">, </w:t>
      </w:r>
      <w:r w:rsidRPr="00DB164D">
        <w:rPr>
          <w:rStyle w:val="StyleUnderline"/>
          <w:highlight w:val="yellow"/>
        </w:rPr>
        <w:t>reduced</w:t>
      </w:r>
      <w:r w:rsidRPr="00F358C0">
        <w:rPr>
          <w:rStyle w:val="StyleUnderline"/>
        </w:rPr>
        <w:t xml:space="preserve"> launch </w:t>
      </w:r>
      <w:r w:rsidRPr="00DB164D">
        <w:rPr>
          <w:rStyle w:val="StyleUnderline"/>
          <w:highlight w:val="yellow"/>
        </w:rPr>
        <w:t xml:space="preserve">costs </w:t>
      </w:r>
      <w:r w:rsidRPr="00076BDB">
        <w:rPr>
          <w:rStyle w:val="StyleUnderline"/>
        </w:rPr>
        <w:t>could</w:t>
      </w:r>
      <w:r w:rsidRPr="00DB164D">
        <w:rPr>
          <w:rStyle w:val="StyleUnderline"/>
          <w:highlight w:val="yellow"/>
        </w:rPr>
        <w:t xml:space="preserve"> facilitate measures to </w:t>
      </w:r>
      <w:r w:rsidRPr="00DB164D">
        <w:rPr>
          <w:rStyle w:val="Emphasis"/>
          <w:highlight w:val="yellow"/>
        </w:rPr>
        <w:t>combat</w:t>
      </w:r>
      <w:r w:rsidRPr="00A73650">
        <w:rPr>
          <w:rStyle w:val="Emphasis"/>
        </w:rPr>
        <w:t xml:space="preserve"> global </w:t>
      </w:r>
      <w:r w:rsidRPr="00DB164D">
        <w:rPr>
          <w:rStyle w:val="Emphasis"/>
          <w:highlight w:val="yellow"/>
        </w:rPr>
        <w:t>climate change</w:t>
      </w:r>
      <w:r w:rsidRPr="00F358C0">
        <w:rPr>
          <w:sz w:val="14"/>
        </w:rPr>
        <w:t xml:space="preserve">. </w:t>
      </w:r>
      <w:r w:rsidRPr="00F358C0">
        <w:rPr>
          <w:rStyle w:val="StyleUnderline"/>
        </w:rPr>
        <w:t xml:space="preserve">One proposed solution for </w:t>
      </w:r>
      <w:r w:rsidRPr="00DB164D">
        <w:rPr>
          <w:rStyle w:val="StyleUnderline"/>
          <w:highlight w:val="yellow"/>
        </w:rPr>
        <w:t>canceling out</w:t>
      </w:r>
      <w:r w:rsidRPr="00F358C0">
        <w:rPr>
          <w:rStyle w:val="StyleUnderline"/>
        </w:rPr>
        <w:t xml:space="preserve"> predicted </w:t>
      </w:r>
      <w:r w:rsidRPr="00DB164D">
        <w:rPr>
          <w:rStyle w:val="StyleUnderline"/>
          <w:highlight w:val="yellow"/>
        </w:rPr>
        <w:t>increases in</w:t>
      </w:r>
      <w:r w:rsidRPr="00F358C0">
        <w:rPr>
          <w:rStyle w:val="StyleUnderline"/>
        </w:rPr>
        <w:t xml:space="preserve"> average worldwide </w:t>
      </w:r>
      <w:r w:rsidRPr="00DB164D">
        <w:rPr>
          <w:rStyle w:val="StyleUnderline"/>
          <w:highlight w:val="yellow"/>
        </w:rPr>
        <w:t>temperature</w:t>
      </w:r>
      <w:r w:rsidRPr="00F358C0">
        <w:rPr>
          <w:rStyle w:val="StyleUnderline"/>
        </w:rPr>
        <w:t xml:space="preserve"> is to “prevent[] . . . about </w:t>
      </w:r>
      <w:r w:rsidRPr="002A1CC0">
        <w:rPr>
          <w:rStyle w:val="Emphasis"/>
        </w:rPr>
        <w:t>1%</w:t>
      </w:r>
      <w:r w:rsidRPr="00F358C0">
        <w:rPr>
          <w:rStyle w:val="StyleUnderline"/>
        </w:rPr>
        <w:t xml:space="preserve"> of incoming solar radiation—insolation—from reaching the Earth. This </w:t>
      </w:r>
      <w:r w:rsidRPr="00DB164D">
        <w:rPr>
          <w:rStyle w:val="StyleUnderline"/>
          <w:highlight w:val="yellow"/>
        </w:rPr>
        <w:t xml:space="preserve">could be done by </w:t>
      </w:r>
      <w:r w:rsidRPr="00DB164D">
        <w:rPr>
          <w:rStyle w:val="Emphasis"/>
          <w:highlight w:val="yellow"/>
        </w:rPr>
        <w:t>scattering into space</w:t>
      </w:r>
      <w:r w:rsidRPr="00F358C0">
        <w:rPr>
          <w:rStyle w:val="StyleUnderline"/>
        </w:rPr>
        <w:t xml:space="preserve"> from the vicinity of Earth an appropriately small fraction of total insolation.</w:t>
      </w:r>
      <w:r w:rsidRPr="00F358C0">
        <w:rPr>
          <w:sz w:val="14"/>
        </w:rPr>
        <w:t xml:space="preserve">”48 </w:t>
      </w:r>
      <w:r w:rsidRPr="00F358C0">
        <w:rPr>
          <w:rStyle w:val="StyleUnderline"/>
        </w:rPr>
        <w:t xml:space="preserve">Asteroid </w:t>
      </w:r>
      <w:r w:rsidRPr="00DB164D">
        <w:rPr>
          <w:rStyle w:val="StyleUnderline"/>
          <w:highlight w:val="yellow"/>
        </w:rPr>
        <w:t>mining could facilitate</w:t>
      </w:r>
      <w:r w:rsidRPr="00F358C0">
        <w:rPr>
          <w:rStyle w:val="StyleUnderline"/>
        </w:rPr>
        <w:t xml:space="preserve"> such </w:t>
      </w:r>
      <w:r w:rsidRPr="002A1CC0">
        <w:rPr>
          <w:rStyle w:val="StyleUnderline"/>
        </w:rPr>
        <w:t>measures</w:t>
      </w:r>
      <w:r w:rsidRPr="00F358C0">
        <w:rPr>
          <w:rStyle w:val="StyleUnderline"/>
        </w:rPr>
        <w:t xml:space="preserve"> in that “[</w:t>
      </w:r>
      <w:r w:rsidRPr="00DB164D">
        <w:rPr>
          <w:rStyle w:val="StyleUnderline"/>
          <w:highlight w:val="yellow"/>
        </w:rPr>
        <w:t>t]</w:t>
      </w:r>
      <w:proofErr w:type="spellStart"/>
      <w:r w:rsidRPr="00DB164D">
        <w:rPr>
          <w:rStyle w:val="StyleUnderline"/>
          <w:highlight w:val="yellow"/>
        </w:rPr>
        <w:t>ech</w:t>
      </w:r>
      <w:r w:rsidRPr="00F358C0">
        <w:rPr>
          <w:rStyle w:val="StyleUnderline"/>
        </w:rPr>
        <w:t>nologies</w:t>
      </w:r>
      <w:proofErr w:type="spellEnd"/>
      <w:r w:rsidRPr="00F358C0">
        <w:rPr>
          <w:rStyle w:val="StyleUnderline"/>
        </w:rPr>
        <w:t xml:space="preserve"> </w:t>
      </w:r>
      <w:r w:rsidRPr="00DB164D">
        <w:rPr>
          <w:rStyle w:val="StyleUnderline"/>
          <w:highlight w:val="yellow"/>
        </w:rPr>
        <w:t>that</w:t>
      </w:r>
      <w:r w:rsidRPr="00F358C0">
        <w:rPr>
          <w:rStyle w:val="StyleUnderline"/>
        </w:rPr>
        <w:t xml:space="preserve"> could </w:t>
      </w:r>
      <w:r w:rsidRPr="00A73650">
        <w:rPr>
          <w:rStyle w:val="Emphasis"/>
        </w:rPr>
        <w:t xml:space="preserve">greatly </w:t>
      </w:r>
      <w:r w:rsidRPr="00DB164D">
        <w:rPr>
          <w:rStyle w:val="Emphasis"/>
          <w:highlight w:val="yellow"/>
        </w:rPr>
        <w:t>decrease the cost of space-launch</w:t>
      </w:r>
      <w:r w:rsidRPr="00F358C0">
        <w:rPr>
          <w:rStyle w:val="StyleUnderline"/>
        </w:rPr>
        <w:t xml:space="preserve"> could make a telling difference in the practicality of all types of </w:t>
      </w:r>
      <w:proofErr w:type="spellStart"/>
      <w:r w:rsidRPr="00A73650">
        <w:rPr>
          <w:rStyle w:val="Emphasis"/>
        </w:rPr>
        <w:t>spacedeployed</w:t>
      </w:r>
      <w:proofErr w:type="spellEnd"/>
      <w:r w:rsidRPr="00A73650">
        <w:rPr>
          <w:rStyle w:val="Emphasis"/>
        </w:rPr>
        <w:t xml:space="preserve"> scattering systems of scales</w:t>
      </w:r>
      <w:r w:rsidRPr="00F358C0">
        <w:rPr>
          <w:rStyle w:val="StyleUnderline"/>
        </w:rPr>
        <w:t xml:space="preserve"> appropriate to insolation modulation</w:t>
      </w:r>
      <w:r w:rsidRPr="00F358C0">
        <w:rPr>
          <w:sz w:val="14"/>
        </w:rPr>
        <w:t xml:space="preserve">.”49 There are certainly intermediate measures to combat climate change that ought to be taken first, but </w:t>
      </w:r>
      <w:r w:rsidRPr="00F358C0">
        <w:rPr>
          <w:rStyle w:val="StyleUnderline"/>
        </w:rPr>
        <w:t xml:space="preserve">asteroid mining would </w:t>
      </w:r>
      <w:r w:rsidRPr="00A73650">
        <w:rPr>
          <w:rStyle w:val="Emphasis"/>
        </w:rPr>
        <w:t>facilitate this expedited solution</w:t>
      </w:r>
      <w:r w:rsidRPr="00F358C0">
        <w:rPr>
          <w:sz w:val="14"/>
        </w:rPr>
        <w:t xml:space="preserve">. </w:t>
      </w:r>
      <w:r w:rsidRPr="00076BDB">
        <w:rPr>
          <w:rStyle w:val="StyleUnderline"/>
        </w:rPr>
        <w:t>While some of the benefits of asteroid mining would doubtless accrue primarily to those nations with asteroid mining companies within their</w:t>
      </w:r>
      <w:r w:rsidRPr="00F358C0">
        <w:rPr>
          <w:rStyle w:val="StyleUnderline"/>
        </w:rPr>
        <w:t xml:space="preserve"> borders, </w:t>
      </w:r>
      <w:r w:rsidRPr="00076BDB">
        <w:rPr>
          <w:rStyle w:val="StyleUnderline"/>
        </w:rPr>
        <w:t>the benefits noted</w:t>
      </w:r>
      <w:r w:rsidRPr="00F358C0">
        <w:rPr>
          <w:rStyle w:val="StyleUnderline"/>
        </w:rPr>
        <w:t xml:space="preserve"> in this section—space exploration as a </w:t>
      </w:r>
      <w:r w:rsidRPr="00A73650">
        <w:rPr>
          <w:rStyle w:val="Emphasis"/>
        </w:rPr>
        <w:t>general proposition</w:t>
      </w:r>
      <w:r w:rsidRPr="00F358C0">
        <w:rPr>
          <w:rStyle w:val="StyleUnderline"/>
        </w:rPr>
        <w:t xml:space="preserve">, </w:t>
      </w:r>
      <w:r w:rsidRPr="00A73650">
        <w:rPr>
          <w:rStyle w:val="Emphasis"/>
        </w:rPr>
        <w:t>technological and scientific development</w:t>
      </w:r>
      <w:r w:rsidRPr="00F358C0">
        <w:rPr>
          <w:rStyle w:val="StyleUnderline"/>
        </w:rPr>
        <w:t xml:space="preserve">, improvement of </w:t>
      </w:r>
      <w:r w:rsidRPr="00A73650">
        <w:rPr>
          <w:rStyle w:val="Emphasis"/>
        </w:rPr>
        <w:t>asteroid diversion technology</w:t>
      </w:r>
      <w:r w:rsidRPr="00F358C0">
        <w:rPr>
          <w:rStyle w:val="StyleUnderline"/>
        </w:rPr>
        <w:t xml:space="preserve">, and facilitated means of </w:t>
      </w:r>
      <w:r w:rsidRPr="00A73650">
        <w:rPr>
          <w:rStyle w:val="Emphasis"/>
        </w:rPr>
        <w:t>swiftly countering climate change</w:t>
      </w:r>
      <w:r w:rsidRPr="00F358C0">
        <w:rPr>
          <w:rStyle w:val="StyleUnderline"/>
        </w:rPr>
        <w:t>—</w:t>
      </w:r>
      <w:r w:rsidRPr="00DB164D">
        <w:rPr>
          <w:rStyle w:val="StyleUnderline"/>
          <w:highlight w:val="yellow"/>
        </w:rPr>
        <w:t>would</w:t>
      </w:r>
      <w:r w:rsidRPr="00F358C0">
        <w:rPr>
          <w:rStyle w:val="StyleUnderline"/>
        </w:rPr>
        <w:t xml:space="preserve"> </w:t>
      </w:r>
      <w:r w:rsidRPr="00A73650">
        <w:rPr>
          <w:rStyle w:val="Emphasis"/>
        </w:rPr>
        <w:t xml:space="preserve">inure substantially to the </w:t>
      </w:r>
      <w:r w:rsidRPr="00DB164D">
        <w:rPr>
          <w:rStyle w:val="Emphasis"/>
          <w:highlight w:val="yellow"/>
        </w:rPr>
        <w:t>benefit</w:t>
      </w:r>
      <w:r w:rsidRPr="00F358C0">
        <w:rPr>
          <w:rStyle w:val="Emphasis"/>
        </w:rPr>
        <w:t xml:space="preserve"> of </w:t>
      </w:r>
      <w:r w:rsidRPr="00DB164D">
        <w:rPr>
          <w:rStyle w:val="Emphasis"/>
          <w:highlight w:val="yellow"/>
        </w:rPr>
        <w:t>all</w:t>
      </w:r>
      <w:r w:rsidRPr="00F358C0">
        <w:rPr>
          <w:rStyle w:val="Emphasis"/>
        </w:rPr>
        <w:t xml:space="preserve"> mankind</w:t>
      </w:r>
      <w:r w:rsidRPr="00F358C0">
        <w:rPr>
          <w:sz w:val="14"/>
        </w:rPr>
        <w:t xml:space="preserve">. </w:t>
      </w:r>
    </w:p>
    <w:p w14:paraId="1ED238DE" w14:textId="77777777" w:rsidR="00F426B2" w:rsidRPr="00720223" w:rsidRDefault="00F426B2" w:rsidP="00F426B2">
      <w:pPr>
        <w:pStyle w:val="Heading4"/>
      </w:pPr>
      <w:r>
        <w:t xml:space="preserve">Warming </w:t>
      </w:r>
      <w:r w:rsidRPr="000B5CEA">
        <w:rPr>
          <w:u w:val="single"/>
        </w:rPr>
        <w:t>turns</w:t>
      </w:r>
      <w:r>
        <w:t xml:space="preserve"> nuclear war and </w:t>
      </w:r>
      <w:r w:rsidRPr="00720223">
        <w:rPr>
          <w:u w:val="single"/>
        </w:rPr>
        <w:t>death spirals</w:t>
      </w:r>
      <w:r>
        <w:t xml:space="preserve"> make resilience </w:t>
      </w:r>
      <w:r w:rsidRPr="00720223">
        <w:rPr>
          <w:u w:val="single"/>
        </w:rPr>
        <w:t>impossible</w:t>
      </w:r>
      <w:r w:rsidRPr="006175C6">
        <w:t>.</w:t>
      </w:r>
    </w:p>
    <w:p w14:paraId="01DC5021" w14:textId="77777777" w:rsidR="00F426B2" w:rsidRDefault="00F426B2" w:rsidP="00F426B2">
      <w:r w:rsidRPr="00720223">
        <w:rPr>
          <w:rStyle w:val="Style13ptBold"/>
        </w:rPr>
        <w:t>Beard</w:t>
      </w:r>
      <w:r w:rsidRPr="00720223">
        <w:rPr>
          <w:rStyle w:val="Style13ptBold"/>
          <w:b w:val="0"/>
          <w:bCs w:val="0"/>
        </w:rPr>
        <w:t xml:space="preserve"> et al. </w:t>
      </w:r>
      <w:r w:rsidRPr="00720223">
        <w:rPr>
          <w:rStyle w:val="Style13ptBold"/>
        </w:rPr>
        <w:t>21</w:t>
      </w:r>
      <w:r>
        <w:t xml:space="preserve"> [S.J. Beard, Lauren Holt, Asaf </w:t>
      </w:r>
      <w:proofErr w:type="spellStart"/>
      <w:r>
        <w:t>Tzachor</w:t>
      </w:r>
      <w:proofErr w:type="spellEnd"/>
      <w:r>
        <w:t xml:space="preserve">, Luke Kemp, Shahar </w:t>
      </w:r>
      <w:proofErr w:type="spellStart"/>
      <w:r>
        <w:t>Avin</w:t>
      </w:r>
      <w:proofErr w:type="spellEnd"/>
      <w:r>
        <w:t xml:space="preserve">, Phil Torres, and Haydn Belfield, * </w:t>
      </w:r>
      <w:r w:rsidRPr="00720223">
        <w:t>Centre for the Study of Existential Risk</w:t>
      </w:r>
      <w:r>
        <w:t>, “</w:t>
      </w:r>
      <w:r w:rsidRPr="00720223">
        <w:t>Assessing climate change’s contribution to global catastrophic risk</w:t>
      </w:r>
      <w:r>
        <w:t xml:space="preserve">,” 2021, </w:t>
      </w:r>
      <w:r w:rsidRPr="00720223">
        <w:rPr>
          <w:i/>
          <w:iCs/>
        </w:rPr>
        <w:t>Futures</w:t>
      </w:r>
      <w:r>
        <w:t xml:space="preserve">, Vol. 127, </w:t>
      </w:r>
      <w:r w:rsidRPr="00720223">
        <w:t>https://doi.org/10.1016/j.futures.2020.102673</w:t>
      </w:r>
      <w:r>
        <w:t>, Table 1 &amp; Fig. 2 Omitted]</w:t>
      </w:r>
    </w:p>
    <w:p w14:paraId="7BFAAD4B" w14:textId="77777777" w:rsidR="00F426B2" w:rsidRDefault="00F426B2" w:rsidP="00F426B2"/>
    <w:p w14:paraId="5AD71600" w14:textId="77777777" w:rsidR="00F426B2" w:rsidRPr="00E3230F" w:rsidRDefault="00F426B2" w:rsidP="00F426B2">
      <w:pPr>
        <w:rPr>
          <w:sz w:val="16"/>
          <w:szCs w:val="16"/>
        </w:rPr>
      </w:pPr>
      <w:r w:rsidRPr="00E3230F">
        <w:rPr>
          <w:sz w:val="16"/>
          <w:szCs w:val="16"/>
        </w:rPr>
        <w:t>3.1. Climate change and planetary boundaries</w:t>
      </w:r>
    </w:p>
    <w:p w14:paraId="0873E33B" w14:textId="77777777" w:rsidR="00F426B2" w:rsidRPr="00F51164" w:rsidRDefault="00F426B2" w:rsidP="00F426B2">
      <w:pPr>
        <w:rPr>
          <w:sz w:val="16"/>
        </w:rPr>
      </w:pPr>
      <w:r w:rsidRPr="00F51164">
        <w:rPr>
          <w:rStyle w:val="StyleUnderline"/>
        </w:rPr>
        <w:t>While most</w:t>
      </w:r>
      <w:r w:rsidRPr="00F51164">
        <w:rPr>
          <w:sz w:val="16"/>
        </w:rPr>
        <w:t xml:space="preserve"> of the </w:t>
      </w:r>
      <w:r w:rsidRPr="00F51164">
        <w:rPr>
          <w:rStyle w:val="StyleUnderline"/>
        </w:rPr>
        <w:t>impacts of climate change</w:t>
      </w:r>
      <w:r w:rsidRPr="00F51164">
        <w:rPr>
          <w:sz w:val="16"/>
        </w:rPr>
        <w:t xml:space="preserve"> so far </w:t>
      </w:r>
      <w:r w:rsidRPr="00F51164">
        <w:rPr>
          <w:rStyle w:val="StyleUnderline"/>
        </w:rPr>
        <w:t>have fallen within</w:t>
      </w:r>
      <w:r w:rsidRPr="00F51164">
        <w:rPr>
          <w:sz w:val="16"/>
        </w:rPr>
        <w:t xml:space="preserve"> the range of </w:t>
      </w:r>
      <w:r w:rsidRPr="00F51164">
        <w:rPr>
          <w:rStyle w:val="StyleUnderline"/>
        </w:rPr>
        <w:t>what was experienced during the Holocene</w:t>
      </w:r>
      <w:r w:rsidRPr="00F51164">
        <w:rPr>
          <w:sz w:val="16"/>
        </w:rPr>
        <w:t xml:space="preserve">, the rate of change is faster than in the Holocene and </w:t>
      </w:r>
      <w:r w:rsidRPr="00F51164">
        <w:rPr>
          <w:rStyle w:val="StyleUnderline"/>
        </w:rPr>
        <w:t>we are</w:t>
      </w:r>
      <w:r w:rsidRPr="00F51164">
        <w:rPr>
          <w:sz w:val="16"/>
        </w:rPr>
        <w:t xml:space="preserve"> now </w:t>
      </w:r>
      <w:r w:rsidRPr="00F51164">
        <w:rPr>
          <w:rStyle w:val="StyleUnderline"/>
        </w:rPr>
        <w:t xml:space="preserve">beginning to see climate change </w:t>
      </w:r>
      <w:r w:rsidRPr="00F51164">
        <w:rPr>
          <w:rStyle w:val="Emphasis"/>
        </w:rPr>
        <w:t>push</w:t>
      </w:r>
      <w:r w:rsidRPr="00F51164">
        <w:rPr>
          <w:rStyle w:val="StyleUnderline"/>
        </w:rPr>
        <w:t xml:space="preserve"> </w:t>
      </w:r>
      <w:r w:rsidRPr="00F51164">
        <w:rPr>
          <w:rStyle w:val="Emphasis"/>
        </w:rPr>
        <w:t>beyond</w:t>
      </w:r>
      <w:r w:rsidRPr="00F51164">
        <w:rPr>
          <w:sz w:val="16"/>
        </w:rPr>
        <w:t xml:space="preserve"> these </w:t>
      </w:r>
      <w:r w:rsidRPr="00F51164">
        <w:rPr>
          <w:rStyle w:val="Emphasis"/>
        </w:rPr>
        <w:t>boundaries</w:t>
      </w:r>
      <w:r w:rsidRPr="00F51164">
        <w:rPr>
          <w:sz w:val="16"/>
        </w:rPr>
        <w:t>. In the latest edition of the planetary boundaries’ framework, climate change is placed in the zone of increasing risk, implying that while this boundary has been breached, there remains some potential for normal functioning and recovery (Steffen et al., 2015). It thus lies between what the authors identify as the ‘safe zone’ and other ‘high risk’ transgressions, such as disruption to the biochemical flows of nitrogen and phosphorus and loss of biosphere integrity.</w:t>
      </w:r>
    </w:p>
    <w:p w14:paraId="60E1111E" w14:textId="77777777" w:rsidR="00F426B2" w:rsidRPr="00F51164" w:rsidRDefault="00F426B2" w:rsidP="00F426B2">
      <w:pPr>
        <w:rPr>
          <w:rStyle w:val="StyleUnderline"/>
        </w:rPr>
      </w:pPr>
      <w:r w:rsidRPr="00F51164">
        <w:rPr>
          <w:sz w:val="16"/>
        </w:rPr>
        <w:t xml:space="preserve">As part of their discussion of BRIHN Baum and </w:t>
      </w:r>
      <w:proofErr w:type="spellStart"/>
      <w:r w:rsidRPr="00F51164">
        <w:rPr>
          <w:sz w:val="16"/>
        </w:rPr>
        <w:t>Handoh</w:t>
      </w:r>
      <w:proofErr w:type="spellEnd"/>
      <w:r w:rsidRPr="00F51164">
        <w:rPr>
          <w:sz w:val="16"/>
        </w:rPr>
        <w:t xml:space="preserve"> (2014) note that climate change is the planetary boundary for which the risk to humanity has received most meaningful consideration and they suggest that this attention is deserved. Yet little research attention has been paid to climate change’s extreme or catastrophic effects. </w:t>
      </w:r>
      <w:proofErr w:type="spellStart"/>
      <w:r w:rsidRPr="00F51164">
        <w:rPr>
          <w:sz w:val="16"/>
        </w:rPr>
        <w:t>Kareiva</w:t>
      </w:r>
      <w:proofErr w:type="spellEnd"/>
      <w:r w:rsidRPr="00F51164">
        <w:rPr>
          <w:sz w:val="16"/>
        </w:rPr>
        <w:t xml:space="preserve"> and Carranza (2018) argue that, despite currently falling outside of the area of high risk, </w:t>
      </w:r>
      <w:r w:rsidRPr="00DB164D">
        <w:rPr>
          <w:rStyle w:val="StyleUnderline"/>
          <w:highlight w:val="yellow"/>
        </w:rPr>
        <w:t>climate change</w:t>
      </w:r>
      <w:r w:rsidRPr="00F51164">
        <w:rPr>
          <w:rStyle w:val="StyleUnderline"/>
        </w:rPr>
        <w:t xml:space="preserve"> has</w:t>
      </w:r>
      <w:r w:rsidRPr="00F51164">
        <w:rPr>
          <w:sz w:val="16"/>
        </w:rPr>
        <w:t xml:space="preserve"> the </w:t>
      </w:r>
      <w:r w:rsidRPr="00F51164">
        <w:rPr>
          <w:rStyle w:val="Emphasis"/>
        </w:rPr>
        <w:t>clear potential</w:t>
      </w:r>
      <w:r w:rsidRPr="00F51164">
        <w:rPr>
          <w:rStyle w:val="StyleUnderline"/>
        </w:rPr>
        <w:t xml:space="preserve"> to </w:t>
      </w:r>
      <w:r w:rsidRPr="00DB164D">
        <w:rPr>
          <w:rStyle w:val="StyleUnderline"/>
          <w:highlight w:val="yellow"/>
        </w:rPr>
        <w:t xml:space="preserve">push humanity across a threshold of </w:t>
      </w:r>
      <w:r w:rsidRPr="00DB164D">
        <w:rPr>
          <w:rStyle w:val="Emphasis"/>
          <w:highlight w:val="yellow"/>
        </w:rPr>
        <w:t>irreversible</w:t>
      </w:r>
      <w:r w:rsidRPr="00DB164D">
        <w:rPr>
          <w:rStyle w:val="StyleUnderline"/>
          <w:highlight w:val="yellow"/>
        </w:rPr>
        <w:t xml:space="preserve"> </w:t>
      </w:r>
      <w:r w:rsidRPr="00DB164D">
        <w:rPr>
          <w:rStyle w:val="Emphasis"/>
          <w:highlight w:val="yellow"/>
        </w:rPr>
        <w:t>loss</w:t>
      </w:r>
      <w:r w:rsidRPr="00DB164D">
        <w:rPr>
          <w:rStyle w:val="StyleUnderline"/>
          <w:highlight w:val="yellow"/>
        </w:rPr>
        <w:t xml:space="preserve"> by</w:t>
      </w:r>
      <w:r w:rsidRPr="00F51164">
        <w:rPr>
          <w:sz w:val="16"/>
        </w:rPr>
        <w:t xml:space="preserve"> “</w:t>
      </w:r>
      <w:r w:rsidRPr="00DB164D">
        <w:rPr>
          <w:rStyle w:val="Emphasis"/>
          <w:highlight w:val="yellow"/>
        </w:rPr>
        <w:t>changing</w:t>
      </w:r>
      <w:r w:rsidRPr="00F51164">
        <w:rPr>
          <w:rStyle w:val="Emphasis"/>
        </w:rPr>
        <w:t xml:space="preserve"> major </w:t>
      </w:r>
      <w:r w:rsidRPr="00DB164D">
        <w:rPr>
          <w:rStyle w:val="Emphasis"/>
          <w:highlight w:val="yellow"/>
        </w:rPr>
        <w:t>ocean circulation patterns</w:t>
      </w:r>
      <w:r w:rsidRPr="00F51164">
        <w:rPr>
          <w:sz w:val="16"/>
        </w:rPr>
        <w:t xml:space="preserve">, causing massive </w:t>
      </w:r>
      <w:r w:rsidRPr="00DB164D">
        <w:rPr>
          <w:rStyle w:val="Emphasis"/>
          <w:highlight w:val="yellow"/>
        </w:rPr>
        <w:t>sea-level rise</w:t>
      </w:r>
      <w:r w:rsidRPr="00DB164D">
        <w:rPr>
          <w:rStyle w:val="StyleUnderline"/>
          <w:highlight w:val="yellow"/>
        </w:rPr>
        <w:t xml:space="preserve">, and </w:t>
      </w:r>
      <w:r w:rsidRPr="00DB164D">
        <w:rPr>
          <w:rStyle w:val="Emphasis"/>
          <w:highlight w:val="yellow"/>
        </w:rPr>
        <w:t>increasing</w:t>
      </w:r>
      <w:r w:rsidRPr="00DB164D">
        <w:rPr>
          <w:rStyle w:val="StyleUnderline"/>
          <w:highlight w:val="yellow"/>
        </w:rPr>
        <w:t xml:space="preserve"> the </w:t>
      </w:r>
      <w:r w:rsidRPr="00DB164D">
        <w:rPr>
          <w:rStyle w:val="Emphasis"/>
          <w:highlight w:val="yellow"/>
        </w:rPr>
        <w:t>frequency</w:t>
      </w:r>
      <w:r w:rsidRPr="00DB164D">
        <w:rPr>
          <w:rStyle w:val="StyleUnderline"/>
          <w:highlight w:val="yellow"/>
        </w:rPr>
        <w:t xml:space="preserve"> and </w:t>
      </w:r>
      <w:r w:rsidRPr="00DB164D">
        <w:rPr>
          <w:rStyle w:val="Emphasis"/>
          <w:highlight w:val="yellow"/>
        </w:rPr>
        <w:t>severity</w:t>
      </w:r>
      <w:r w:rsidRPr="00DB164D">
        <w:rPr>
          <w:rStyle w:val="StyleUnderline"/>
          <w:highlight w:val="yellow"/>
        </w:rPr>
        <w:t xml:space="preserve"> of </w:t>
      </w:r>
      <w:r w:rsidRPr="00DB164D">
        <w:rPr>
          <w:rStyle w:val="Emphasis"/>
          <w:highlight w:val="yellow"/>
        </w:rPr>
        <w:t>extreme</w:t>
      </w:r>
      <w:r w:rsidRPr="00DB164D">
        <w:rPr>
          <w:rStyle w:val="StyleUnderline"/>
          <w:highlight w:val="yellow"/>
        </w:rPr>
        <w:t xml:space="preserve"> </w:t>
      </w:r>
      <w:r w:rsidRPr="00DB164D">
        <w:rPr>
          <w:rStyle w:val="Emphasis"/>
          <w:highlight w:val="yellow"/>
        </w:rPr>
        <w:t>events</w:t>
      </w:r>
      <w:r w:rsidRPr="00F51164">
        <w:rPr>
          <w:sz w:val="16"/>
        </w:rPr>
        <w:t xml:space="preserve">… that displace people, and ruin economies.” </w:t>
      </w:r>
      <w:r w:rsidRPr="00DB164D">
        <w:rPr>
          <w:rStyle w:val="StyleUnderline"/>
          <w:highlight w:val="yellow"/>
        </w:rPr>
        <w:t>Even if humanity was resilient to</w:t>
      </w:r>
      <w:r w:rsidRPr="002E5256">
        <w:rPr>
          <w:rStyle w:val="StyleUnderline"/>
        </w:rPr>
        <w:t xml:space="preserve"> </w:t>
      </w:r>
      <w:r w:rsidRPr="00DB164D">
        <w:rPr>
          <w:rStyle w:val="Emphasis"/>
          <w:highlight w:val="yellow"/>
        </w:rPr>
        <w:t>each</w:t>
      </w:r>
      <w:r w:rsidRPr="00F51164">
        <w:rPr>
          <w:sz w:val="16"/>
        </w:rPr>
        <w:t xml:space="preserve"> of these </w:t>
      </w:r>
      <w:r w:rsidRPr="00F51164">
        <w:rPr>
          <w:rStyle w:val="Emphasis"/>
        </w:rPr>
        <w:t xml:space="preserve">individual </w:t>
      </w:r>
      <w:r w:rsidRPr="002E5256">
        <w:rPr>
          <w:rStyle w:val="Emphasis"/>
        </w:rPr>
        <w:t>impact</w:t>
      </w:r>
      <w:r w:rsidRPr="00D32768">
        <w:rPr>
          <w:sz w:val="16"/>
        </w:rPr>
        <w:t>s</w:t>
      </w:r>
      <w:r w:rsidRPr="00F51164">
        <w:rPr>
          <w:sz w:val="16"/>
        </w:rPr>
        <w:t xml:space="preserve">, </w:t>
      </w:r>
      <w:r w:rsidRPr="00DB164D">
        <w:rPr>
          <w:rStyle w:val="StyleUnderline"/>
          <w:highlight w:val="yellow"/>
        </w:rPr>
        <w:t>a</w:t>
      </w:r>
      <w:r w:rsidRPr="00F51164">
        <w:rPr>
          <w:rStyle w:val="StyleUnderline"/>
        </w:rPr>
        <w:t xml:space="preserve"> global </w:t>
      </w:r>
      <w:r w:rsidRPr="00DB164D">
        <w:rPr>
          <w:rStyle w:val="StyleUnderline"/>
          <w:highlight w:val="yellow"/>
        </w:rPr>
        <w:t>catastrophe could occur if</w:t>
      </w:r>
      <w:r w:rsidRPr="00F51164">
        <w:rPr>
          <w:sz w:val="16"/>
        </w:rPr>
        <w:t xml:space="preserve"> these </w:t>
      </w:r>
      <w:r w:rsidRPr="00DB164D">
        <w:rPr>
          <w:rStyle w:val="StyleUnderline"/>
          <w:highlight w:val="yellow"/>
        </w:rPr>
        <w:t>impacts</w:t>
      </w:r>
      <w:r w:rsidRPr="00F51164">
        <w:rPr>
          <w:sz w:val="16"/>
        </w:rPr>
        <w:t xml:space="preserve"> were to </w:t>
      </w:r>
      <w:r w:rsidRPr="00DB164D">
        <w:rPr>
          <w:rStyle w:val="StyleUnderline"/>
          <w:highlight w:val="yellow"/>
        </w:rPr>
        <w:t xml:space="preserve">occur </w:t>
      </w:r>
      <w:r w:rsidRPr="00DB164D">
        <w:rPr>
          <w:rStyle w:val="Emphasis"/>
          <w:highlight w:val="yellow"/>
        </w:rPr>
        <w:t>rapidly</w:t>
      </w:r>
      <w:r w:rsidRPr="00DB164D">
        <w:rPr>
          <w:rStyle w:val="StyleUnderline"/>
          <w:highlight w:val="yellow"/>
        </w:rPr>
        <w:t xml:space="preserve"> and </w:t>
      </w:r>
      <w:r w:rsidRPr="00DB164D">
        <w:rPr>
          <w:rStyle w:val="Emphasis"/>
          <w:highlight w:val="yellow"/>
        </w:rPr>
        <w:t>simultaneously</w:t>
      </w:r>
      <w:r w:rsidRPr="00F51164">
        <w:rPr>
          <w:rStyle w:val="StyleUnderline"/>
        </w:rPr>
        <w:t>.</w:t>
      </w:r>
    </w:p>
    <w:p w14:paraId="355A9F10" w14:textId="77777777" w:rsidR="00F426B2" w:rsidRPr="00F51164" w:rsidRDefault="00F426B2" w:rsidP="00F426B2">
      <w:pPr>
        <w:rPr>
          <w:sz w:val="16"/>
        </w:rPr>
      </w:pPr>
      <w:r w:rsidRPr="00F51164">
        <w:rPr>
          <w:sz w:val="16"/>
        </w:rPr>
        <w:t xml:space="preserve">One scenario that has received comparatively more attention is that of the </w:t>
      </w:r>
      <w:r w:rsidRPr="00F51164">
        <w:rPr>
          <w:rStyle w:val="StyleUnderline"/>
        </w:rPr>
        <w:t xml:space="preserve">global climate crossing </w:t>
      </w:r>
      <w:r w:rsidRPr="00DB164D">
        <w:rPr>
          <w:rStyle w:val="StyleUnderline"/>
          <w:highlight w:val="yellow"/>
        </w:rPr>
        <w:t>a tipping point</w:t>
      </w:r>
      <w:r w:rsidRPr="00F51164">
        <w:rPr>
          <w:rStyle w:val="StyleUnderline"/>
        </w:rPr>
        <w:t xml:space="preserve"> </w:t>
      </w:r>
      <w:r w:rsidRPr="00F51164">
        <w:rPr>
          <w:sz w:val="16"/>
        </w:rPr>
        <w:t xml:space="preserve">that </w:t>
      </w:r>
      <w:r w:rsidRPr="00F51164">
        <w:rPr>
          <w:rStyle w:val="StyleUnderline"/>
        </w:rPr>
        <w:t xml:space="preserve">would </w:t>
      </w:r>
      <w:r w:rsidRPr="00DB164D">
        <w:rPr>
          <w:rStyle w:val="StyleUnderline"/>
          <w:highlight w:val="yellow"/>
        </w:rPr>
        <w:t>trigger</w:t>
      </w:r>
      <w:r w:rsidRPr="00F51164">
        <w:rPr>
          <w:rStyle w:val="StyleUnderline"/>
        </w:rPr>
        <w:t xml:space="preserve"> </w:t>
      </w:r>
      <w:r w:rsidRPr="00F51164">
        <w:rPr>
          <w:rStyle w:val="Emphasis"/>
        </w:rPr>
        <w:t>environmental</w:t>
      </w:r>
      <w:r w:rsidRPr="00F51164">
        <w:rPr>
          <w:rStyle w:val="StyleUnderline"/>
        </w:rPr>
        <w:t xml:space="preserve"> </w:t>
      </w:r>
      <w:r w:rsidRPr="00DB164D">
        <w:rPr>
          <w:rStyle w:val="Emphasis"/>
          <w:highlight w:val="yellow"/>
        </w:rPr>
        <w:t>feedback</w:t>
      </w:r>
      <w:r w:rsidRPr="00DB164D">
        <w:rPr>
          <w:rStyle w:val="StyleUnderline"/>
          <w:highlight w:val="yellow"/>
        </w:rPr>
        <w:t xml:space="preserve"> </w:t>
      </w:r>
      <w:r w:rsidRPr="00DB164D">
        <w:rPr>
          <w:rStyle w:val="Emphasis"/>
          <w:highlight w:val="yellow"/>
        </w:rPr>
        <w:t>loops</w:t>
      </w:r>
      <w:r w:rsidRPr="00F51164">
        <w:rPr>
          <w:sz w:val="16"/>
        </w:rPr>
        <w:t xml:space="preserve"> (</w:t>
      </w:r>
      <w:r w:rsidRPr="00F51164">
        <w:rPr>
          <w:rStyle w:val="StyleUnderline"/>
        </w:rPr>
        <w:t xml:space="preserve">such as </w:t>
      </w:r>
      <w:r w:rsidRPr="00F51164">
        <w:rPr>
          <w:rStyle w:val="Emphasis"/>
        </w:rPr>
        <w:t>declining</w:t>
      </w:r>
      <w:r w:rsidRPr="00F51164">
        <w:rPr>
          <w:rStyle w:val="StyleUnderline"/>
        </w:rPr>
        <w:t xml:space="preserve"> </w:t>
      </w:r>
      <w:r w:rsidRPr="00F51164">
        <w:rPr>
          <w:rStyle w:val="Emphasis"/>
        </w:rPr>
        <w:t>albedo</w:t>
      </w:r>
      <w:r w:rsidRPr="00F51164">
        <w:rPr>
          <w:rStyle w:val="StyleUnderline"/>
        </w:rPr>
        <w:t xml:space="preserve"> from melting ice or</w:t>
      </w:r>
      <w:r w:rsidRPr="00F51164">
        <w:rPr>
          <w:sz w:val="16"/>
        </w:rPr>
        <w:t xml:space="preserve"> the release of </w:t>
      </w:r>
      <w:r w:rsidRPr="00F51164">
        <w:rPr>
          <w:rStyle w:val="Emphasis"/>
        </w:rPr>
        <w:t>methane</w:t>
      </w:r>
      <w:r w:rsidRPr="00F51164">
        <w:rPr>
          <w:rStyle w:val="StyleUnderline"/>
        </w:rPr>
        <w:t xml:space="preserve"> from clathrates</w:t>
      </w:r>
      <w:r w:rsidRPr="00F51164">
        <w:rPr>
          <w:sz w:val="16"/>
        </w:rPr>
        <w:t xml:space="preserve">) </w:t>
      </w:r>
      <w:r w:rsidRPr="00F51164">
        <w:rPr>
          <w:rStyle w:val="StyleUnderline"/>
        </w:rPr>
        <w:t xml:space="preserve">and </w:t>
      </w:r>
      <w:r w:rsidRPr="00F51164">
        <w:rPr>
          <w:rStyle w:val="Emphasis"/>
        </w:rPr>
        <w:t>cascading</w:t>
      </w:r>
      <w:r w:rsidRPr="00F51164">
        <w:rPr>
          <w:rStyle w:val="StyleUnderline"/>
        </w:rPr>
        <w:t xml:space="preserve"> </w:t>
      </w:r>
      <w:r w:rsidRPr="00F51164">
        <w:rPr>
          <w:rStyle w:val="Emphasis"/>
        </w:rPr>
        <w:t>effects</w:t>
      </w:r>
      <w:r w:rsidRPr="00F51164">
        <w:rPr>
          <w:sz w:val="16"/>
        </w:rPr>
        <w:t xml:space="preserve"> (such a</w:t>
      </w:r>
      <w:r w:rsidRPr="00F51164">
        <w:rPr>
          <w:rStyle w:val="Emphasis"/>
        </w:rPr>
        <w:t xml:space="preserve"> shifting rainfall</w:t>
      </w:r>
      <w:r w:rsidRPr="00F51164">
        <w:rPr>
          <w:rStyle w:val="StyleUnderline"/>
        </w:rPr>
        <w:t xml:space="preserve"> patterns</w:t>
      </w:r>
      <w:r w:rsidRPr="00F51164">
        <w:rPr>
          <w:sz w:val="16"/>
        </w:rPr>
        <w:t xml:space="preserve"> that </w:t>
      </w:r>
      <w:r w:rsidRPr="00F51164">
        <w:rPr>
          <w:rStyle w:val="StyleUnderline"/>
        </w:rPr>
        <w:t xml:space="preserve">trigger </w:t>
      </w:r>
      <w:r w:rsidRPr="00F51164">
        <w:rPr>
          <w:rStyle w:val="Emphasis"/>
        </w:rPr>
        <w:t>desertification</w:t>
      </w:r>
      <w:r w:rsidRPr="00F51164">
        <w:rPr>
          <w:rStyle w:val="StyleUnderline"/>
        </w:rPr>
        <w:t xml:space="preserve"> and </w:t>
      </w:r>
      <w:r w:rsidRPr="00F51164">
        <w:rPr>
          <w:rStyle w:val="Emphasis"/>
        </w:rPr>
        <w:t>soil</w:t>
      </w:r>
      <w:r w:rsidRPr="00F51164">
        <w:rPr>
          <w:rStyle w:val="StyleUnderline"/>
        </w:rPr>
        <w:t xml:space="preserve"> </w:t>
      </w:r>
      <w:r w:rsidRPr="00F51164">
        <w:rPr>
          <w:rStyle w:val="Emphasis"/>
        </w:rPr>
        <w:t>erosion</w:t>
      </w:r>
      <w:r w:rsidRPr="00F51164">
        <w:rPr>
          <w:sz w:val="16"/>
        </w:rPr>
        <w:t xml:space="preserve">). </w:t>
      </w:r>
      <w:r w:rsidRPr="00F51164">
        <w:rPr>
          <w:rStyle w:val="StyleUnderline"/>
        </w:rPr>
        <w:t xml:space="preserve">After this point, anthropogenic activity may </w:t>
      </w:r>
      <w:r w:rsidRPr="00D32768">
        <w:rPr>
          <w:rStyle w:val="Emphasis"/>
        </w:rPr>
        <w:t>cease</w:t>
      </w:r>
      <w:r w:rsidRPr="00F51164">
        <w:rPr>
          <w:rStyle w:val="Emphasis"/>
        </w:rPr>
        <w:t xml:space="preserve"> to be the main driver of climate change,</w:t>
      </w:r>
      <w:r w:rsidRPr="00F51164">
        <w:rPr>
          <w:rStyle w:val="StyleUnderline"/>
        </w:rPr>
        <w:t xml:space="preserve"> making it </w:t>
      </w:r>
      <w:r w:rsidRPr="00F51164">
        <w:rPr>
          <w:rStyle w:val="Emphasis"/>
        </w:rPr>
        <w:t>accelerate</w:t>
      </w:r>
      <w:r w:rsidRPr="00F51164">
        <w:rPr>
          <w:rStyle w:val="StyleUnderline"/>
        </w:rPr>
        <w:t xml:space="preserve"> and </w:t>
      </w:r>
      <w:r w:rsidRPr="00F51164">
        <w:rPr>
          <w:rStyle w:val="Emphasis"/>
        </w:rPr>
        <w:t>become harder to stop</w:t>
      </w:r>
      <w:r w:rsidRPr="00F51164">
        <w:rPr>
          <w:sz w:val="16"/>
        </w:rPr>
        <w:t xml:space="preserve"> (King et al., 2015).</w:t>
      </w:r>
    </w:p>
    <w:p w14:paraId="7095099E" w14:textId="77777777" w:rsidR="00F426B2" w:rsidRPr="00F51164" w:rsidRDefault="00F426B2" w:rsidP="00F426B2">
      <w:pPr>
        <w:rPr>
          <w:sz w:val="16"/>
        </w:rPr>
      </w:pPr>
      <w:r w:rsidRPr="00F51164">
        <w:rPr>
          <w:sz w:val="16"/>
        </w:rPr>
        <w:t xml:space="preserve">Other scenarios can be discerned from the numerous historical cases in which the modest, usually regional, climatic changes experienced during the Holocene have been implicated in the collapse of previous societies, including the Anasazi, the </w:t>
      </w:r>
      <w:proofErr w:type="spellStart"/>
      <w:r w:rsidRPr="00F51164">
        <w:rPr>
          <w:sz w:val="16"/>
        </w:rPr>
        <w:t>Tiwanaku</w:t>
      </w:r>
      <w:proofErr w:type="spellEnd"/>
      <w:r w:rsidRPr="00F51164">
        <w:rPr>
          <w:sz w:val="16"/>
        </w:rPr>
        <w:t xml:space="preserve">, the Akkadians, the Western Roman Empire, the lowland Maya, and dozens of others (Diamond, 2005, Fagan, 2008). These provide a precedent for how a </w:t>
      </w:r>
      <w:r w:rsidRPr="00F51164">
        <w:rPr>
          <w:rStyle w:val="StyleUnderline"/>
        </w:rPr>
        <w:t xml:space="preserve">changing climate can </w:t>
      </w:r>
      <w:r w:rsidRPr="00F51164">
        <w:rPr>
          <w:rStyle w:val="Emphasis"/>
        </w:rPr>
        <w:t>trigger</w:t>
      </w:r>
      <w:r w:rsidRPr="00F51164">
        <w:rPr>
          <w:sz w:val="16"/>
        </w:rPr>
        <w:t xml:space="preserve"> or contribute to </w:t>
      </w:r>
      <w:r w:rsidRPr="00F51164">
        <w:rPr>
          <w:rStyle w:val="Emphasis"/>
        </w:rPr>
        <w:t>societal breakdown.</w:t>
      </w:r>
      <w:r w:rsidRPr="00F51164">
        <w:rPr>
          <w:sz w:val="16"/>
        </w:rPr>
        <w:t xml:space="preserve"> At present, our understanding of this phenomena is limited, and the IPCC has labelled its findings as “low confidence” due to a lack of understanding of cause and effect and restrictions in historical data (Klein et al., 2014). Further study and cooperation between archaeologists, historians, climate scientists and global catastrophic risk scholars could overcome some of these limitations by identifying how the impacts of climate change translate into social transformation and collapse, and hence what the impacts of more rapid and extreme climatic changes might be. There is also the potential for larger studies into how global climate variations have coincided with collapse and violence at the regional level (Zhang, </w:t>
      </w:r>
      <w:proofErr w:type="spellStart"/>
      <w:r w:rsidRPr="00F51164">
        <w:rPr>
          <w:sz w:val="16"/>
        </w:rPr>
        <w:t>Chiyung</w:t>
      </w:r>
      <w:proofErr w:type="spellEnd"/>
      <w:r w:rsidRPr="00F51164">
        <w:rPr>
          <w:sz w:val="16"/>
        </w:rPr>
        <w:t xml:space="preserve">, </w:t>
      </w:r>
      <w:proofErr w:type="spellStart"/>
      <w:r w:rsidRPr="00F51164">
        <w:rPr>
          <w:sz w:val="16"/>
        </w:rPr>
        <w:t>Chusheng</w:t>
      </w:r>
      <w:proofErr w:type="spellEnd"/>
      <w:r w:rsidRPr="00F51164">
        <w:rPr>
          <w:sz w:val="16"/>
        </w:rPr>
        <w:t xml:space="preserve">, </w:t>
      </w:r>
      <w:proofErr w:type="spellStart"/>
      <w:r w:rsidRPr="00F51164">
        <w:rPr>
          <w:sz w:val="16"/>
        </w:rPr>
        <w:t>Yuanqing</w:t>
      </w:r>
      <w:proofErr w:type="spellEnd"/>
      <w:r w:rsidRPr="00F51164">
        <w:rPr>
          <w:sz w:val="16"/>
        </w:rPr>
        <w:t>, &amp; Fung, 2005; Zhang et al., 2006). However, these need to be interpreted and generalized with care given the differences between pre-industrial and modern societies.</w:t>
      </w:r>
    </w:p>
    <w:p w14:paraId="209EE651" w14:textId="77777777" w:rsidR="00F426B2" w:rsidRPr="00F51164" w:rsidRDefault="00F426B2" w:rsidP="00F426B2">
      <w:pPr>
        <w:rPr>
          <w:sz w:val="16"/>
        </w:rPr>
      </w:pPr>
      <w:r w:rsidRPr="00F51164">
        <w:rPr>
          <w:sz w:val="16"/>
        </w:rPr>
        <w:t>Societies also have a long history of adapting to, and recovering from, climate change induced collapses (</w:t>
      </w:r>
      <w:proofErr w:type="spellStart"/>
      <w:r w:rsidRPr="00F51164">
        <w:rPr>
          <w:sz w:val="16"/>
        </w:rPr>
        <w:t>McAnany</w:t>
      </w:r>
      <w:proofErr w:type="spellEnd"/>
      <w:r w:rsidRPr="00F51164">
        <w:rPr>
          <w:sz w:val="16"/>
        </w:rPr>
        <w:t xml:space="preserve"> and </w:t>
      </w:r>
      <w:proofErr w:type="spellStart"/>
      <w:r w:rsidRPr="00F51164">
        <w:rPr>
          <w:sz w:val="16"/>
        </w:rPr>
        <w:t>Yoffee</w:t>
      </w:r>
      <w:proofErr w:type="spellEnd"/>
      <w:r w:rsidRPr="00F51164">
        <w:rPr>
          <w:sz w:val="16"/>
        </w:rPr>
        <w:t xml:space="preserve">, 2009). However, </w:t>
      </w:r>
      <w:r w:rsidRPr="00F51164">
        <w:rPr>
          <w:rStyle w:val="StyleUnderline"/>
        </w:rPr>
        <w:t>there are</w:t>
      </w:r>
      <w:r w:rsidRPr="00F51164">
        <w:rPr>
          <w:sz w:val="16"/>
        </w:rPr>
        <w:t xml:space="preserve"> two </w:t>
      </w:r>
      <w:r w:rsidRPr="00F51164">
        <w:rPr>
          <w:rStyle w:val="Emphasis"/>
        </w:rPr>
        <w:t xml:space="preserve">reasons to </w:t>
      </w:r>
      <w:r w:rsidRPr="00DB164D">
        <w:rPr>
          <w:rStyle w:val="Emphasis"/>
          <w:highlight w:val="yellow"/>
        </w:rPr>
        <w:t xml:space="preserve">be </w:t>
      </w:r>
      <w:proofErr w:type="spellStart"/>
      <w:r w:rsidRPr="00DB164D">
        <w:rPr>
          <w:rStyle w:val="Emphasis"/>
          <w:highlight w:val="yellow"/>
        </w:rPr>
        <w:t>sceptical</w:t>
      </w:r>
      <w:proofErr w:type="spellEnd"/>
      <w:r w:rsidRPr="00F51164">
        <w:rPr>
          <w:rStyle w:val="StyleUnderline"/>
        </w:rPr>
        <w:t xml:space="preserve"> that</w:t>
      </w:r>
      <w:r w:rsidRPr="00F51164">
        <w:rPr>
          <w:sz w:val="16"/>
        </w:rPr>
        <w:t xml:space="preserve"> such </w:t>
      </w:r>
      <w:r w:rsidRPr="00DB164D">
        <w:rPr>
          <w:rStyle w:val="StyleUnderline"/>
          <w:highlight w:val="yellow"/>
        </w:rPr>
        <w:t>resilience can be</w:t>
      </w:r>
      <w:r w:rsidRPr="00F51164">
        <w:rPr>
          <w:sz w:val="16"/>
        </w:rPr>
        <w:t xml:space="preserve"> easily </w:t>
      </w:r>
      <w:r w:rsidRPr="00DB164D">
        <w:rPr>
          <w:rStyle w:val="StyleUnderline"/>
          <w:highlight w:val="yellow"/>
        </w:rPr>
        <w:t>extrapolated</w:t>
      </w:r>
      <w:r w:rsidRPr="00F51164">
        <w:rPr>
          <w:rStyle w:val="StyleUnderline"/>
        </w:rPr>
        <w:t xml:space="preserve"> into the future.</w:t>
      </w:r>
      <w:r w:rsidRPr="00F51164">
        <w:rPr>
          <w:sz w:val="16"/>
        </w:rPr>
        <w:t xml:space="preserve"> First, </w:t>
      </w:r>
      <w:r w:rsidRPr="00F51164">
        <w:rPr>
          <w:rStyle w:val="StyleUnderline"/>
        </w:rPr>
        <w:t xml:space="preserve">the relatively </w:t>
      </w:r>
      <w:r w:rsidRPr="002E5256">
        <w:rPr>
          <w:rStyle w:val="StyleUnderline"/>
        </w:rPr>
        <w:t>stable</w:t>
      </w:r>
      <w:r w:rsidRPr="00F51164">
        <w:rPr>
          <w:rStyle w:val="StyleUnderline"/>
        </w:rPr>
        <w:t xml:space="preserve"> context of the </w:t>
      </w:r>
      <w:r w:rsidRPr="002E5256">
        <w:rPr>
          <w:rStyle w:val="StyleUnderline"/>
        </w:rPr>
        <w:t>Holocene</w:t>
      </w:r>
      <w:r w:rsidRPr="00F51164">
        <w:rPr>
          <w:sz w:val="16"/>
        </w:rPr>
        <w:t xml:space="preserve">, with well-functioning, resilient ecosystems, has </w:t>
      </w:r>
      <w:r w:rsidRPr="00F51164">
        <w:rPr>
          <w:rStyle w:val="Emphasis"/>
        </w:rPr>
        <w:t xml:space="preserve">greatly </w:t>
      </w:r>
      <w:r w:rsidRPr="002E5256">
        <w:rPr>
          <w:rStyle w:val="Emphasis"/>
        </w:rPr>
        <w:t>assisted recovery</w:t>
      </w:r>
      <w:r w:rsidRPr="00F51164">
        <w:rPr>
          <w:rStyle w:val="StyleUnderline"/>
        </w:rPr>
        <w:t xml:space="preserve">, while </w:t>
      </w:r>
      <w:r w:rsidRPr="00DB164D">
        <w:rPr>
          <w:rStyle w:val="Emphasis"/>
          <w:highlight w:val="yellow"/>
        </w:rPr>
        <w:t>anthropogenic</w:t>
      </w:r>
      <w:r w:rsidRPr="00F51164">
        <w:rPr>
          <w:rStyle w:val="Emphasis"/>
        </w:rPr>
        <w:t xml:space="preserve"> climate </w:t>
      </w:r>
      <w:r w:rsidRPr="00DB164D">
        <w:rPr>
          <w:rStyle w:val="Emphasis"/>
          <w:highlight w:val="yellow"/>
        </w:rPr>
        <w:t>change is more rapid, pervasive, global, and severe</w:t>
      </w:r>
      <w:r w:rsidRPr="00F51164">
        <w:rPr>
          <w:rStyle w:val="Emphasis"/>
        </w:rPr>
        <w:t>.</w:t>
      </w:r>
      <w:r w:rsidRPr="00F51164">
        <w:rPr>
          <w:sz w:val="16"/>
        </w:rPr>
        <w:t xml:space="preserve"> Large-scale states did not emerge until the onset of the Holocene (</w:t>
      </w:r>
      <w:proofErr w:type="spellStart"/>
      <w:r w:rsidRPr="00F51164">
        <w:rPr>
          <w:sz w:val="16"/>
        </w:rPr>
        <w:t>Richerson</w:t>
      </w:r>
      <w:proofErr w:type="spellEnd"/>
      <w:r w:rsidRPr="00F51164">
        <w:rPr>
          <w:sz w:val="16"/>
        </w:rPr>
        <w:t xml:space="preserve">, Boyd, &amp; </w:t>
      </w:r>
      <w:proofErr w:type="spellStart"/>
      <w:r w:rsidRPr="00F51164">
        <w:rPr>
          <w:sz w:val="16"/>
        </w:rPr>
        <w:t>Bettinger</w:t>
      </w:r>
      <w:proofErr w:type="spellEnd"/>
      <w:r w:rsidRPr="00F51164">
        <w:rPr>
          <w:sz w:val="16"/>
        </w:rPr>
        <w:t xml:space="preserve">, 2001), and </w:t>
      </w:r>
      <w:r w:rsidRPr="00F51164">
        <w:rPr>
          <w:rStyle w:val="StyleUnderline"/>
        </w:rPr>
        <w:t>societies</w:t>
      </w:r>
      <w:r w:rsidRPr="00F51164">
        <w:rPr>
          <w:sz w:val="16"/>
        </w:rPr>
        <w:t xml:space="preserve"> have since </w:t>
      </w:r>
      <w:r w:rsidRPr="00F51164">
        <w:rPr>
          <w:rStyle w:val="StyleUnderline"/>
        </w:rPr>
        <w:t>remained in a</w:t>
      </w:r>
      <w:r w:rsidRPr="00F51164">
        <w:rPr>
          <w:rStyle w:val="Emphasis"/>
        </w:rPr>
        <w:t xml:space="preserve"> surprisingly narrow climatic niche</w:t>
      </w:r>
      <w:r w:rsidRPr="00F51164">
        <w:rPr>
          <w:sz w:val="16"/>
        </w:rPr>
        <w:t xml:space="preserve"> of roughly 15 mean annual average temperature (Xu, Kohler, </w:t>
      </w:r>
      <w:proofErr w:type="spellStart"/>
      <w:r w:rsidRPr="00F51164">
        <w:rPr>
          <w:sz w:val="16"/>
        </w:rPr>
        <w:t>Lenton</w:t>
      </w:r>
      <w:proofErr w:type="spellEnd"/>
      <w:r w:rsidRPr="00F51164">
        <w:rPr>
          <w:sz w:val="16"/>
        </w:rPr>
        <w:t xml:space="preserve">, </w:t>
      </w:r>
      <w:proofErr w:type="spellStart"/>
      <w:r w:rsidRPr="00F51164">
        <w:rPr>
          <w:sz w:val="16"/>
        </w:rPr>
        <w:t>Svenning</w:t>
      </w:r>
      <w:proofErr w:type="spellEnd"/>
      <w:r w:rsidRPr="00F51164">
        <w:rPr>
          <w:sz w:val="16"/>
        </w:rPr>
        <w:t xml:space="preserve">, &amp; </w:t>
      </w:r>
      <w:proofErr w:type="spellStart"/>
      <w:r w:rsidRPr="00F51164">
        <w:rPr>
          <w:sz w:val="16"/>
        </w:rPr>
        <w:t>Scheffer</w:t>
      </w:r>
      <w:proofErr w:type="spellEnd"/>
      <w:r w:rsidRPr="00F51164">
        <w:rPr>
          <w:sz w:val="16"/>
        </w:rPr>
        <w:t>, 2020). A return to agrarian or hunter-gatherer lifestyles could thus have more devastating and long-lasting effects in a world of rapid climate change and ecological disruption (</w:t>
      </w:r>
      <w:proofErr w:type="spellStart"/>
      <w:r w:rsidRPr="00F51164">
        <w:rPr>
          <w:sz w:val="16"/>
        </w:rPr>
        <w:t>Gowdy</w:t>
      </w:r>
      <w:proofErr w:type="spellEnd"/>
      <w:r w:rsidRPr="00F51164">
        <w:rPr>
          <w:sz w:val="16"/>
        </w:rPr>
        <w:t xml:space="preserve">, 2020).7 Second, </w:t>
      </w:r>
      <w:r w:rsidRPr="00DB164D">
        <w:rPr>
          <w:rStyle w:val="StyleUnderline"/>
          <w:highlight w:val="yellow"/>
        </w:rPr>
        <w:t>modern</w:t>
      </w:r>
      <w:r w:rsidRPr="00F51164">
        <w:rPr>
          <w:rStyle w:val="StyleUnderline"/>
        </w:rPr>
        <w:t xml:space="preserve"> human </w:t>
      </w:r>
      <w:r w:rsidRPr="00DB164D">
        <w:rPr>
          <w:rStyle w:val="StyleUnderline"/>
          <w:highlight w:val="yellow"/>
        </w:rPr>
        <w:t>societies</w:t>
      </w:r>
      <w:r w:rsidRPr="00F51164">
        <w:rPr>
          <w:sz w:val="16"/>
        </w:rPr>
        <w:t xml:space="preserve"> may have </w:t>
      </w:r>
      <w:r w:rsidRPr="00DB164D">
        <w:rPr>
          <w:rStyle w:val="StyleUnderline"/>
          <w:highlight w:val="yellow"/>
        </w:rPr>
        <w:t>developed</w:t>
      </w:r>
      <w:r w:rsidRPr="00DB164D">
        <w:rPr>
          <w:rStyle w:val="Emphasis"/>
          <w:highlight w:val="yellow"/>
        </w:rPr>
        <w:t xml:space="preserve"> hidden fragilities</w:t>
      </w:r>
      <w:r w:rsidRPr="00DB164D">
        <w:rPr>
          <w:rStyle w:val="StyleUnderline"/>
          <w:highlight w:val="yellow"/>
        </w:rPr>
        <w:t xml:space="preserve"> that </w:t>
      </w:r>
      <w:r w:rsidRPr="00DB164D">
        <w:rPr>
          <w:rStyle w:val="Emphasis"/>
          <w:highlight w:val="yellow"/>
        </w:rPr>
        <w:t>amplify</w:t>
      </w:r>
      <w:r w:rsidRPr="00F51164">
        <w:rPr>
          <w:sz w:val="16"/>
        </w:rPr>
        <w:t xml:space="preserve"> the </w:t>
      </w:r>
      <w:r w:rsidRPr="00DB164D">
        <w:rPr>
          <w:rStyle w:val="Emphasis"/>
          <w:highlight w:val="yellow"/>
        </w:rPr>
        <w:t>shocks</w:t>
      </w:r>
      <w:r w:rsidRPr="00F51164">
        <w:rPr>
          <w:rStyle w:val="StyleUnderline"/>
        </w:rPr>
        <w:t xml:space="preserve"> posed by climate change</w:t>
      </w:r>
      <w:r w:rsidRPr="00F51164">
        <w:rPr>
          <w:sz w:val="16"/>
        </w:rPr>
        <w:t xml:space="preserve"> (Mannheim 2020) </w:t>
      </w:r>
      <w:r w:rsidRPr="00F51164">
        <w:rPr>
          <w:rStyle w:val="StyleUnderline"/>
        </w:rPr>
        <w:t xml:space="preserve">and the </w:t>
      </w:r>
      <w:r w:rsidRPr="00F51164">
        <w:rPr>
          <w:rStyle w:val="Emphasis"/>
        </w:rPr>
        <w:t>complex, tightly-coupled</w:t>
      </w:r>
      <w:r w:rsidRPr="00F51164">
        <w:rPr>
          <w:rStyle w:val="StyleUnderline"/>
        </w:rPr>
        <w:t xml:space="preserve"> and </w:t>
      </w:r>
      <w:r w:rsidRPr="00F51164">
        <w:rPr>
          <w:rStyle w:val="Emphasis"/>
        </w:rPr>
        <w:t>interdependent</w:t>
      </w:r>
      <w:r w:rsidRPr="00F51164">
        <w:rPr>
          <w:rStyle w:val="StyleUnderline"/>
        </w:rPr>
        <w:t xml:space="preserve"> </w:t>
      </w:r>
      <w:r w:rsidRPr="00F51164">
        <w:rPr>
          <w:rStyle w:val="Emphasis"/>
        </w:rPr>
        <w:t>nature</w:t>
      </w:r>
      <w:r w:rsidRPr="00F51164">
        <w:rPr>
          <w:rStyle w:val="StyleUnderline"/>
        </w:rPr>
        <w:t xml:space="preserve"> of our socio-economic systems makes it</w:t>
      </w:r>
      <w:r w:rsidRPr="00F51164">
        <w:rPr>
          <w:sz w:val="16"/>
        </w:rPr>
        <w:t xml:space="preserve"> more </w:t>
      </w:r>
      <w:r w:rsidRPr="00F51164">
        <w:rPr>
          <w:rStyle w:val="Emphasis"/>
        </w:rPr>
        <w:t>likely</w:t>
      </w:r>
      <w:r w:rsidRPr="00F51164">
        <w:rPr>
          <w:rStyle w:val="StyleUnderline"/>
        </w:rPr>
        <w:t xml:space="preserve"> that</w:t>
      </w:r>
      <w:r w:rsidRPr="00F51164">
        <w:rPr>
          <w:sz w:val="16"/>
        </w:rPr>
        <w:t xml:space="preserve"> the </w:t>
      </w:r>
      <w:r w:rsidRPr="00DB164D">
        <w:rPr>
          <w:rStyle w:val="StyleUnderline"/>
          <w:highlight w:val="yellow"/>
        </w:rPr>
        <w:t>failure</w:t>
      </w:r>
      <w:r w:rsidRPr="00F51164">
        <w:rPr>
          <w:rStyle w:val="StyleUnderline"/>
        </w:rPr>
        <w:t xml:space="preserve"> of a few key states or industries</w:t>
      </w:r>
      <w:r w:rsidRPr="00F51164">
        <w:rPr>
          <w:sz w:val="16"/>
        </w:rPr>
        <w:t xml:space="preserve"> due to climate change </w:t>
      </w:r>
      <w:r w:rsidRPr="00DB164D">
        <w:rPr>
          <w:rStyle w:val="StyleUnderline"/>
          <w:highlight w:val="yellow"/>
        </w:rPr>
        <w:t xml:space="preserve">could </w:t>
      </w:r>
      <w:r w:rsidRPr="00DB164D">
        <w:rPr>
          <w:rStyle w:val="Emphasis"/>
          <w:highlight w:val="yellow"/>
        </w:rPr>
        <w:t>cascade</w:t>
      </w:r>
      <w:r w:rsidRPr="00DB164D">
        <w:rPr>
          <w:rStyle w:val="StyleUnderline"/>
          <w:highlight w:val="yellow"/>
        </w:rPr>
        <w:t xml:space="preserve"> into</w:t>
      </w:r>
      <w:r w:rsidRPr="00F51164">
        <w:rPr>
          <w:sz w:val="16"/>
        </w:rPr>
        <w:t xml:space="preserve"> a </w:t>
      </w:r>
      <w:r w:rsidRPr="00F51164">
        <w:rPr>
          <w:rStyle w:val="Emphasis"/>
        </w:rPr>
        <w:t>global</w:t>
      </w:r>
      <w:r w:rsidRPr="00F51164">
        <w:rPr>
          <w:rStyle w:val="StyleUnderline"/>
        </w:rPr>
        <w:t xml:space="preserve"> </w:t>
      </w:r>
      <w:r w:rsidRPr="00DB164D">
        <w:rPr>
          <w:rStyle w:val="Emphasis"/>
          <w:highlight w:val="yellow"/>
        </w:rPr>
        <w:t>collapse</w:t>
      </w:r>
      <w:r w:rsidRPr="00F51164">
        <w:rPr>
          <w:sz w:val="16"/>
        </w:rPr>
        <w:t xml:space="preserve"> (Kemp, 2019).</w:t>
      </w:r>
    </w:p>
    <w:p w14:paraId="0AF664E8" w14:textId="77777777" w:rsidR="00F426B2" w:rsidRPr="00E3230F" w:rsidRDefault="00F426B2" w:rsidP="00F426B2">
      <w:pPr>
        <w:rPr>
          <w:sz w:val="16"/>
        </w:rPr>
      </w:pPr>
      <w:r w:rsidRPr="00E3230F">
        <w:rPr>
          <w:sz w:val="16"/>
        </w:rPr>
        <w:t xml:space="preserve">A third set of plausible scenarios stem from climate change’s broader environmental impacts. Apart from being a planetary boundary of its own, Steffen et al. (2015) point out that </w:t>
      </w:r>
      <w:r w:rsidRPr="00F51164">
        <w:rPr>
          <w:rStyle w:val="StyleUnderline"/>
        </w:rPr>
        <w:t xml:space="preserve">climate change is </w:t>
      </w:r>
      <w:r w:rsidRPr="00F51164">
        <w:rPr>
          <w:rStyle w:val="Emphasis"/>
        </w:rPr>
        <w:t>intimately</w:t>
      </w:r>
      <w:r w:rsidRPr="00F51164">
        <w:rPr>
          <w:rStyle w:val="StyleUnderline"/>
        </w:rPr>
        <w:t xml:space="preserve"> </w:t>
      </w:r>
      <w:r w:rsidRPr="00F51164">
        <w:rPr>
          <w:rStyle w:val="Emphasis"/>
        </w:rPr>
        <w:t>connected</w:t>
      </w:r>
      <w:r w:rsidRPr="00F51164">
        <w:rPr>
          <w:rStyle w:val="StyleUnderline"/>
        </w:rPr>
        <w:t xml:space="preserve"> with </w:t>
      </w:r>
      <w:r w:rsidRPr="00F51164">
        <w:rPr>
          <w:rStyle w:val="Emphasis"/>
        </w:rPr>
        <w:t>other planetary boundaries</w:t>
      </w:r>
      <w:r w:rsidRPr="00E3230F">
        <w:rPr>
          <w:sz w:val="16"/>
        </w:rPr>
        <w:t xml:space="preserve"> (see Table 1). Climate change is thus identified by the authors as one of two ‘core’ boundaries with the potential “to drive the Earth system into a new state should they be substantially and persistently transgressed.” This transformative potential was elaborated on in subsequent work exploring how the world could be pushed towards a ‘Hothouse Earth’ state, even with anthropogenic temperature rises as low as 2 °C (Steffen et al., 2018). </w:t>
      </w:r>
    </w:p>
    <w:p w14:paraId="2989C397" w14:textId="77777777" w:rsidR="00F426B2" w:rsidRPr="00E3230F" w:rsidRDefault="00F426B2" w:rsidP="00F426B2">
      <w:pPr>
        <w:rPr>
          <w:sz w:val="16"/>
        </w:rPr>
      </w:pPr>
      <w:r w:rsidRPr="002E5256">
        <w:rPr>
          <w:rStyle w:val="StyleUnderline"/>
        </w:rPr>
        <w:t>The</w:t>
      </w:r>
      <w:r w:rsidRPr="00E3230F">
        <w:rPr>
          <w:rStyle w:val="StyleUnderline"/>
        </w:rPr>
        <w:t xml:space="preserve"> connection between climate change and </w:t>
      </w:r>
      <w:r w:rsidRPr="002E5256">
        <w:rPr>
          <w:rStyle w:val="Emphasis"/>
        </w:rPr>
        <w:t>biosphere</w:t>
      </w:r>
      <w:r w:rsidRPr="002E5256">
        <w:rPr>
          <w:rStyle w:val="StyleUnderline"/>
        </w:rPr>
        <w:t xml:space="preserve"> </w:t>
      </w:r>
      <w:r w:rsidRPr="002E5256">
        <w:rPr>
          <w:rStyle w:val="Emphasis"/>
        </w:rPr>
        <w:t>integrity</w:t>
      </w:r>
      <w:r w:rsidRPr="00E3230F">
        <w:rPr>
          <w:sz w:val="16"/>
        </w:rPr>
        <w:t xml:space="preserve"> (the survival of complex adaptive ecosystems supporting diverse forms of life) </w:t>
      </w:r>
      <w:r w:rsidRPr="00E3230F">
        <w:rPr>
          <w:rStyle w:val="StyleUnderline"/>
        </w:rPr>
        <w:t xml:space="preserve">is </w:t>
      </w:r>
      <w:r w:rsidRPr="00E3230F">
        <w:rPr>
          <w:rStyle w:val="Emphasis"/>
        </w:rPr>
        <w:t>particularly</w:t>
      </w:r>
      <w:r w:rsidRPr="00E3230F">
        <w:rPr>
          <w:rStyle w:val="StyleUnderline"/>
        </w:rPr>
        <w:t xml:space="preserve"> </w:t>
      </w:r>
      <w:r w:rsidRPr="00E3230F">
        <w:rPr>
          <w:rStyle w:val="Emphasis"/>
        </w:rPr>
        <w:t>strong</w:t>
      </w:r>
      <w:r w:rsidRPr="00E3230F">
        <w:rPr>
          <w:rStyle w:val="StyleUnderline"/>
        </w:rPr>
        <w:t>.</w:t>
      </w:r>
      <w:r w:rsidRPr="00E3230F">
        <w:rPr>
          <w:sz w:val="16"/>
        </w:rPr>
        <w:t xml:space="preserve"> The IPCC is highly confident that climate change is adversely impacting terrestrial ecosystems, contributing to desertification and land degradation in many areas and changing the range, abundance and seasonality of many plant and animal species (</w:t>
      </w:r>
      <w:proofErr w:type="spellStart"/>
      <w:r w:rsidRPr="00E3230F">
        <w:rPr>
          <w:sz w:val="16"/>
        </w:rPr>
        <w:t>Arneth</w:t>
      </w:r>
      <w:proofErr w:type="spellEnd"/>
      <w:r w:rsidRPr="00E3230F">
        <w:rPr>
          <w:sz w:val="16"/>
        </w:rPr>
        <w:t xml:space="preserve"> et al., 2019). Similarly, the Intergovernmental Science-Policy Platform on Biodiversity and Ecosystem Services (IPBES) has reported that climate change is restricting the range of nearly half the world’s threatened mammal species and a quarter of threatened birds, with marine, coastal, and arctic ecosystems worst affected (Diaz et al., 2019). According to one estimate, </w:t>
      </w:r>
      <w:r w:rsidRPr="00E3230F">
        <w:rPr>
          <w:rStyle w:val="StyleUnderline"/>
        </w:rPr>
        <w:t xml:space="preserve">climate change could cause 15–37 % of </w:t>
      </w:r>
      <w:r w:rsidRPr="00E3230F">
        <w:rPr>
          <w:rStyle w:val="Emphasis"/>
        </w:rPr>
        <w:t>all</w:t>
      </w:r>
      <w:r w:rsidRPr="00E3230F">
        <w:rPr>
          <w:rStyle w:val="StyleUnderline"/>
        </w:rPr>
        <w:t xml:space="preserve"> </w:t>
      </w:r>
      <w:r w:rsidRPr="00E3230F">
        <w:rPr>
          <w:rStyle w:val="Emphasis"/>
        </w:rPr>
        <w:t>species</w:t>
      </w:r>
      <w:r w:rsidRPr="00E3230F">
        <w:rPr>
          <w:rStyle w:val="StyleUnderline"/>
        </w:rPr>
        <w:t xml:space="preserve"> to be</w:t>
      </w:r>
      <w:r w:rsidRPr="00E3230F">
        <w:rPr>
          <w:sz w:val="16"/>
        </w:rPr>
        <w:t xml:space="preserve">come ‘committed to </w:t>
      </w:r>
      <w:r w:rsidRPr="00E3230F">
        <w:rPr>
          <w:rStyle w:val="Emphasis"/>
        </w:rPr>
        <w:t>extinct</w:t>
      </w:r>
      <w:r w:rsidRPr="00E3230F">
        <w:rPr>
          <w:sz w:val="16"/>
        </w:rPr>
        <w:t xml:space="preserve">ion’ </w:t>
      </w:r>
      <w:r w:rsidRPr="00E3230F">
        <w:rPr>
          <w:rStyle w:val="StyleUnderline"/>
        </w:rPr>
        <w:t>by mid-century</w:t>
      </w:r>
      <w:r w:rsidRPr="00E3230F">
        <w:rPr>
          <w:sz w:val="16"/>
        </w:rPr>
        <w:t xml:space="preserve"> (Thomas et al., 2004). </w:t>
      </w:r>
    </w:p>
    <w:p w14:paraId="2521513F" w14:textId="77777777" w:rsidR="00F426B2" w:rsidRPr="007C645C" w:rsidRDefault="00F426B2" w:rsidP="00F426B2">
      <w:pPr>
        <w:rPr>
          <w:sz w:val="16"/>
        </w:rPr>
      </w:pPr>
      <w:r w:rsidRPr="00DB164D">
        <w:rPr>
          <w:rStyle w:val="StyleUnderline"/>
          <w:highlight w:val="yellow"/>
        </w:rPr>
        <w:t xml:space="preserve">Disruption to biosphere integrity can have </w:t>
      </w:r>
      <w:r w:rsidRPr="00DB164D">
        <w:rPr>
          <w:rStyle w:val="Emphasis"/>
          <w:highlight w:val="yellow"/>
        </w:rPr>
        <w:t>profound</w:t>
      </w:r>
      <w:r w:rsidRPr="00E3230F">
        <w:rPr>
          <w:rStyle w:val="StyleUnderline"/>
        </w:rPr>
        <w:t xml:space="preserve"> </w:t>
      </w:r>
      <w:r w:rsidRPr="00E3230F">
        <w:rPr>
          <w:rStyle w:val="Emphasis"/>
        </w:rPr>
        <w:t>economic</w:t>
      </w:r>
      <w:r w:rsidRPr="00E3230F">
        <w:rPr>
          <w:rStyle w:val="StyleUnderline"/>
        </w:rPr>
        <w:t xml:space="preserve"> and </w:t>
      </w:r>
      <w:r w:rsidRPr="00E3230F">
        <w:rPr>
          <w:rStyle w:val="Emphasis"/>
        </w:rPr>
        <w:t xml:space="preserve">social </w:t>
      </w:r>
      <w:r w:rsidRPr="00DB164D">
        <w:rPr>
          <w:rStyle w:val="Emphasis"/>
          <w:highlight w:val="yellow"/>
        </w:rPr>
        <w:t>repercussions</w:t>
      </w:r>
      <w:r w:rsidRPr="007C645C">
        <w:rPr>
          <w:rStyle w:val="StyleUnderline"/>
        </w:rPr>
        <w:t xml:space="preserve">, ranging from </w:t>
      </w:r>
      <w:r w:rsidRPr="007C645C">
        <w:rPr>
          <w:rStyle w:val="Emphasis"/>
        </w:rPr>
        <w:t>loss of ecosystem services</w:t>
      </w:r>
      <w:r w:rsidRPr="007C645C">
        <w:rPr>
          <w:rStyle w:val="StyleUnderline"/>
        </w:rPr>
        <w:t xml:space="preserve"> and </w:t>
      </w:r>
      <w:r w:rsidRPr="007C645C">
        <w:rPr>
          <w:rStyle w:val="Emphasis"/>
        </w:rPr>
        <w:t>natural resources</w:t>
      </w:r>
      <w:r w:rsidRPr="007C645C">
        <w:rPr>
          <w:rStyle w:val="StyleUnderline"/>
        </w:rPr>
        <w:t xml:space="preserve"> to</w:t>
      </w:r>
      <w:r w:rsidRPr="007C645C">
        <w:rPr>
          <w:sz w:val="16"/>
        </w:rPr>
        <w:t xml:space="preserve"> the </w:t>
      </w:r>
      <w:r w:rsidRPr="007C645C">
        <w:rPr>
          <w:rStyle w:val="Emphasis"/>
        </w:rPr>
        <w:t>destruction</w:t>
      </w:r>
      <w:r w:rsidRPr="007C645C">
        <w:rPr>
          <w:rStyle w:val="StyleUnderline"/>
        </w:rPr>
        <w:t xml:space="preserve"> </w:t>
      </w:r>
      <w:r w:rsidRPr="007C645C">
        <w:rPr>
          <w:rStyle w:val="Emphasis"/>
        </w:rPr>
        <w:t>of</w:t>
      </w:r>
      <w:r w:rsidRPr="007C645C">
        <w:rPr>
          <w:rStyle w:val="StyleUnderline"/>
        </w:rPr>
        <w:t xml:space="preserve"> </w:t>
      </w:r>
      <w:r w:rsidRPr="007C645C">
        <w:rPr>
          <w:rStyle w:val="Emphasis"/>
        </w:rPr>
        <w:t>traditional</w:t>
      </w:r>
      <w:r w:rsidRPr="007C645C">
        <w:rPr>
          <w:rStyle w:val="StyleUnderline"/>
        </w:rPr>
        <w:t xml:space="preserve"> </w:t>
      </w:r>
      <w:r w:rsidRPr="007C645C">
        <w:rPr>
          <w:rStyle w:val="Emphasis"/>
        </w:rPr>
        <w:t>knowledge</w:t>
      </w:r>
      <w:r w:rsidRPr="007C645C">
        <w:rPr>
          <w:rStyle w:val="StyleUnderline"/>
        </w:rPr>
        <w:t xml:space="preserve"> and </w:t>
      </w:r>
      <w:r w:rsidRPr="007C645C">
        <w:rPr>
          <w:rStyle w:val="Emphasis"/>
        </w:rPr>
        <w:t>livelihoods</w:t>
      </w:r>
      <w:r w:rsidRPr="007C645C">
        <w:rPr>
          <w:rStyle w:val="StyleUnderline"/>
        </w:rPr>
        <w:t>.</w:t>
      </w:r>
      <w:r w:rsidRPr="007C645C">
        <w:rPr>
          <w:sz w:val="16"/>
        </w:rPr>
        <w:t xml:space="preserve"> For instance, desertification, which threatens a quarter of Earth’s land area and a fifth of the population, is already estimated to cost developing nations 4–8 % of their GDP (United Nations, 2011). Many other rapid regime shifts involving loss of biosphere integrity have been observed, including shifts in arid vegetation, freshwater eutrophication, and the collapse of fish populations (Amano et al. 2020). There is a theoretical possibility of still more profound regime shifts at the global level (Rocha, Peterson, </w:t>
      </w:r>
      <w:proofErr w:type="spellStart"/>
      <w:r w:rsidRPr="007C645C">
        <w:rPr>
          <w:sz w:val="16"/>
        </w:rPr>
        <w:t>Bodin</w:t>
      </w:r>
      <w:proofErr w:type="spellEnd"/>
      <w:r w:rsidRPr="007C645C">
        <w:rPr>
          <w:sz w:val="16"/>
        </w:rPr>
        <w:t xml:space="preserve">, &amp; Levin, 2018). However, the contribution of loss of biosphere integrity to GCR is yet to be assessed. </w:t>
      </w:r>
      <w:proofErr w:type="spellStart"/>
      <w:r w:rsidRPr="007C645C">
        <w:rPr>
          <w:sz w:val="16"/>
        </w:rPr>
        <w:t>Kareiva</w:t>
      </w:r>
      <w:proofErr w:type="spellEnd"/>
      <w:r w:rsidRPr="007C645C">
        <w:rPr>
          <w:sz w:val="16"/>
        </w:rPr>
        <w:t xml:space="preserve"> and Carranza (2018) argue that it is unlikely to threaten human civilization, due both to a lack of plausible mechanisms for this threat and the fact that “local and regional biodiversity is often staying the same because species from elsewhere replace local losses.” However, in their classification of GCRs, </w:t>
      </w:r>
      <w:proofErr w:type="spellStart"/>
      <w:r w:rsidRPr="007C645C">
        <w:rPr>
          <w:sz w:val="16"/>
        </w:rPr>
        <w:t>Avin</w:t>
      </w:r>
      <w:proofErr w:type="spellEnd"/>
      <w:r w:rsidRPr="007C645C">
        <w:rPr>
          <w:sz w:val="16"/>
        </w:rPr>
        <w:t xml:space="preserve"> et al. (2018) suggest the potential for ecological collapse to threaten the safety boundaries of multiple critical systems with diverse spread mechanisms at a range of scales, from the biogeochemical and anatomical to the ecological and </w:t>
      </w:r>
      <w:proofErr w:type="spellStart"/>
      <w:r w:rsidRPr="007C645C">
        <w:rPr>
          <w:sz w:val="16"/>
        </w:rPr>
        <w:t>sociotechnological</w:t>
      </w:r>
      <w:proofErr w:type="spellEnd"/>
      <w:r w:rsidRPr="007C645C">
        <w:rPr>
          <w:sz w:val="16"/>
        </w:rPr>
        <w:t>. Note that both these studies were conducted for largely conceptual purposes and should not be taken as rigorous analyses of this risk, this topic warrants further investigation.</w:t>
      </w:r>
    </w:p>
    <w:p w14:paraId="0A36AC1E" w14:textId="77777777" w:rsidR="00F426B2" w:rsidRPr="007C645C" w:rsidRDefault="00F426B2" w:rsidP="00F426B2">
      <w:pPr>
        <w:rPr>
          <w:sz w:val="16"/>
          <w:szCs w:val="16"/>
        </w:rPr>
      </w:pPr>
      <w:r w:rsidRPr="007C645C">
        <w:rPr>
          <w:sz w:val="16"/>
          <w:szCs w:val="16"/>
        </w:rPr>
        <w:t>3.2. Classifying climate change’s contributions to global catastrophic risk</w:t>
      </w:r>
    </w:p>
    <w:p w14:paraId="6E75A049" w14:textId="77777777" w:rsidR="00F426B2" w:rsidRPr="007C645C" w:rsidRDefault="00F426B2" w:rsidP="00F426B2">
      <w:pPr>
        <w:rPr>
          <w:sz w:val="16"/>
          <w:szCs w:val="16"/>
        </w:rPr>
      </w:pPr>
      <w:r w:rsidRPr="007C645C">
        <w:rPr>
          <w:sz w:val="16"/>
          <w:szCs w:val="16"/>
        </w:rPr>
        <w:t xml:space="preserve">Climate change’s contribution to GCR goes well beyond its impact on the earth system. Taking </w:t>
      </w:r>
      <w:proofErr w:type="spellStart"/>
      <w:r w:rsidRPr="007C645C">
        <w:rPr>
          <w:sz w:val="16"/>
          <w:szCs w:val="16"/>
        </w:rPr>
        <w:t>Avin</w:t>
      </w:r>
      <w:proofErr w:type="spellEnd"/>
      <w:r w:rsidRPr="007C645C">
        <w:rPr>
          <w:sz w:val="16"/>
          <w:szCs w:val="16"/>
        </w:rPr>
        <w:t xml:space="preserve"> et al.’s list of critical systems, we note that previous studies have mostly focused on the effects of climate change on physical and biogeochemical systems (e.g. global temperature and sea-level rise) or the lower-level critical systems that are most directly related to human health and survival (e.g. Heath Stress). However, these represent a very limited assessment of risk as it only accounts for climate change as a direct hazard/ threat and our "ontological" vulnerabilities to it. A more comprehensive risk assessment must consider the higher-order critical systems threatened by climate change passively (through a lack of alternatives) and actively (through intentional design).</w:t>
      </w:r>
    </w:p>
    <w:p w14:paraId="319302DC" w14:textId="77777777" w:rsidR="00F426B2" w:rsidRPr="007C645C" w:rsidRDefault="00F426B2" w:rsidP="00F426B2">
      <w:pPr>
        <w:rPr>
          <w:sz w:val="16"/>
        </w:rPr>
      </w:pPr>
      <w:r w:rsidRPr="007C645C">
        <w:rPr>
          <w:rStyle w:val="StyleUnderline"/>
        </w:rPr>
        <w:t>The probability of</w:t>
      </w:r>
      <w:r w:rsidRPr="007C645C">
        <w:rPr>
          <w:sz w:val="16"/>
        </w:rPr>
        <w:t xml:space="preserve"> a </w:t>
      </w:r>
      <w:r w:rsidRPr="007C645C">
        <w:rPr>
          <w:rStyle w:val="StyleUnderline"/>
        </w:rPr>
        <w:t xml:space="preserve">global catastrophe is </w:t>
      </w:r>
      <w:r w:rsidRPr="007C645C">
        <w:rPr>
          <w:rStyle w:val="Emphasis"/>
        </w:rPr>
        <w:t>higher</w:t>
      </w:r>
      <w:r w:rsidRPr="007C645C">
        <w:rPr>
          <w:rStyle w:val="StyleUnderline"/>
        </w:rPr>
        <w:t xml:space="preserve"> when </w:t>
      </w:r>
      <w:proofErr w:type="spellStart"/>
      <w:r w:rsidRPr="007C645C">
        <w:rPr>
          <w:rStyle w:val="Emphasis"/>
        </w:rPr>
        <w:t>sociotechnological</w:t>
      </w:r>
      <w:proofErr w:type="spellEnd"/>
      <w:r w:rsidRPr="007C645C">
        <w:rPr>
          <w:rStyle w:val="StyleUnderline"/>
        </w:rPr>
        <w:t xml:space="preserve"> and </w:t>
      </w:r>
      <w:r w:rsidRPr="007C645C">
        <w:rPr>
          <w:rStyle w:val="Emphasis"/>
        </w:rPr>
        <w:t>environmental</w:t>
      </w:r>
      <w:r w:rsidRPr="007C645C">
        <w:rPr>
          <w:rStyle w:val="StyleUnderline"/>
        </w:rPr>
        <w:t xml:space="preserve"> </w:t>
      </w:r>
      <w:r w:rsidRPr="007C645C">
        <w:rPr>
          <w:rStyle w:val="Emphasis"/>
        </w:rPr>
        <w:t>systems</w:t>
      </w:r>
      <w:r w:rsidRPr="007C645C">
        <w:rPr>
          <w:rStyle w:val="StyleUnderline"/>
        </w:rPr>
        <w:t xml:space="preserve"> are </w:t>
      </w:r>
      <w:r w:rsidRPr="007C645C">
        <w:rPr>
          <w:rStyle w:val="Emphasis"/>
        </w:rPr>
        <w:t>tightly</w:t>
      </w:r>
      <w:r w:rsidRPr="007C645C">
        <w:rPr>
          <w:rStyle w:val="StyleUnderline"/>
        </w:rPr>
        <w:t xml:space="preserve"> </w:t>
      </w:r>
      <w:r w:rsidRPr="007C645C">
        <w:rPr>
          <w:rStyle w:val="Emphasis"/>
        </w:rPr>
        <w:t>coupled</w:t>
      </w:r>
      <w:r w:rsidRPr="007C645C">
        <w:rPr>
          <w:rStyle w:val="StyleUnderline"/>
        </w:rPr>
        <w:t>, creating</w:t>
      </w:r>
      <w:r w:rsidRPr="007C645C">
        <w:rPr>
          <w:sz w:val="16"/>
        </w:rPr>
        <w:t xml:space="preserve"> a potential for </w:t>
      </w:r>
      <w:r w:rsidRPr="007C645C">
        <w:rPr>
          <w:rStyle w:val="Emphasis"/>
        </w:rPr>
        <w:t>reinforcing feedback loops.</w:t>
      </w:r>
      <w:r w:rsidRPr="007C645C">
        <w:rPr>
          <w:sz w:val="16"/>
        </w:rPr>
        <w:t xml:space="preserve"> If environmental change produces social changes that perpetuate further environmental change, then this could actively work against our efforts at adaptation. When this change has the potential to produce significant harm, via human vulnerabilities and exposure, we describe such loops as </w:t>
      </w:r>
      <w:r w:rsidRPr="007C645C">
        <w:rPr>
          <w:rStyle w:val="Emphasis"/>
        </w:rPr>
        <w:t xml:space="preserve">‘global systems </w:t>
      </w:r>
      <w:r w:rsidRPr="00DB164D">
        <w:rPr>
          <w:rStyle w:val="Emphasis"/>
          <w:highlight w:val="yellow"/>
        </w:rPr>
        <w:t>death spirals</w:t>
      </w:r>
      <w:r w:rsidRPr="007C645C">
        <w:rPr>
          <w:rStyle w:val="Emphasis"/>
        </w:rPr>
        <w:t>.’</w:t>
      </w:r>
      <w:r w:rsidRPr="007C645C">
        <w:rPr>
          <w:sz w:val="16"/>
        </w:rPr>
        <w:t xml:space="preserve"> These spirals could </w:t>
      </w:r>
      <w:r w:rsidRPr="00DB164D">
        <w:rPr>
          <w:rStyle w:val="StyleUnderline"/>
          <w:highlight w:val="yellow"/>
        </w:rPr>
        <w:t>produce</w:t>
      </w:r>
      <w:r w:rsidRPr="00DB164D">
        <w:rPr>
          <w:rStyle w:val="Emphasis"/>
          <w:highlight w:val="yellow"/>
        </w:rPr>
        <w:t xml:space="preserve"> self-perpetuating catastrophes</w:t>
      </w:r>
      <w:r w:rsidRPr="007C645C">
        <w:rPr>
          <w:rStyle w:val="StyleUnderline"/>
        </w:rPr>
        <w:t>, whereby</w:t>
      </w:r>
      <w:r w:rsidRPr="007C645C">
        <w:rPr>
          <w:sz w:val="16"/>
        </w:rPr>
        <w:t xml:space="preserve"> the </w:t>
      </w:r>
      <w:r w:rsidRPr="007C645C">
        <w:rPr>
          <w:rStyle w:val="StyleUnderline"/>
        </w:rPr>
        <w:t>energy and resources required to reverse or adapt</w:t>
      </w:r>
      <w:r w:rsidRPr="007C645C">
        <w:rPr>
          <w:sz w:val="16"/>
        </w:rPr>
        <w:t xml:space="preserve"> to collapse </w:t>
      </w:r>
      <w:r w:rsidRPr="007C645C">
        <w:rPr>
          <w:rStyle w:val="StyleUnderline"/>
        </w:rPr>
        <w:t xml:space="preserve">are </w:t>
      </w:r>
      <w:r w:rsidRPr="007C645C">
        <w:rPr>
          <w:rStyle w:val="Emphasis"/>
        </w:rPr>
        <w:t>beyond</w:t>
      </w:r>
      <w:r w:rsidRPr="007C645C">
        <w:rPr>
          <w:sz w:val="16"/>
        </w:rPr>
        <w:t xml:space="preserve"> the means of dwindling </w:t>
      </w:r>
      <w:r w:rsidRPr="007C645C">
        <w:rPr>
          <w:rStyle w:val="Emphasis"/>
        </w:rPr>
        <w:t>human societies.</w:t>
      </w:r>
      <w:r w:rsidRPr="007C645C">
        <w:rPr>
          <w:rStyle w:val="StyleUnderline"/>
        </w:rPr>
        <w:t xml:space="preserve"> Feedback loops</w:t>
      </w:r>
      <w:r w:rsidRPr="007C645C">
        <w:rPr>
          <w:sz w:val="16"/>
        </w:rPr>
        <w:t xml:space="preserve"> like this could thus </w:t>
      </w:r>
      <w:r w:rsidRPr="007C645C">
        <w:rPr>
          <w:rStyle w:val="Emphasis"/>
        </w:rPr>
        <w:t>create tipping points</w:t>
      </w:r>
      <w:r w:rsidRPr="007C645C">
        <w:rPr>
          <w:sz w:val="16"/>
        </w:rPr>
        <w:t xml:space="preserve"> beyond which returning to anything like present conditions would become extremely difficult. Global systems would shift to very different states in which the prospects for humanity would likely be bleaker.</w:t>
      </w:r>
    </w:p>
    <w:p w14:paraId="6FE192F4" w14:textId="77777777" w:rsidR="00F426B2" w:rsidRPr="007C645C" w:rsidRDefault="00F426B2" w:rsidP="00F426B2">
      <w:pPr>
        <w:rPr>
          <w:sz w:val="16"/>
          <w:szCs w:val="16"/>
        </w:rPr>
      </w:pPr>
      <w:r w:rsidRPr="007C645C">
        <w:rPr>
          <w:sz w:val="16"/>
          <w:szCs w:val="16"/>
        </w:rPr>
        <w:t xml:space="preserve">In the rest of this section, we explore just one potential spiral, between an ecological system (the biosphere) and two </w:t>
      </w:r>
      <w:proofErr w:type="spellStart"/>
      <w:r w:rsidRPr="007C645C">
        <w:rPr>
          <w:sz w:val="16"/>
          <w:szCs w:val="16"/>
        </w:rPr>
        <w:t>sociotechnological</w:t>
      </w:r>
      <w:proofErr w:type="spellEnd"/>
      <w:r w:rsidRPr="007C645C">
        <w:rPr>
          <w:sz w:val="16"/>
          <w:szCs w:val="16"/>
        </w:rPr>
        <w:t xml:space="preserve"> systems (the human food and global political systems). We explore each system and its interactions. Fig. 2 illustrates our model of this spiral. </w:t>
      </w:r>
    </w:p>
    <w:p w14:paraId="3BCF7D19" w14:textId="77777777" w:rsidR="00F426B2" w:rsidRPr="007C645C" w:rsidRDefault="00F426B2" w:rsidP="00F426B2">
      <w:pPr>
        <w:rPr>
          <w:sz w:val="16"/>
          <w:szCs w:val="16"/>
        </w:rPr>
      </w:pPr>
      <w:r w:rsidRPr="00D32768">
        <w:rPr>
          <w:sz w:val="16"/>
          <w:szCs w:val="16"/>
        </w:rPr>
        <w:t>3.2.1. The human food system</w:t>
      </w:r>
    </w:p>
    <w:p w14:paraId="21FEF5A3" w14:textId="77777777" w:rsidR="00F426B2" w:rsidRPr="007C645C" w:rsidRDefault="00F426B2" w:rsidP="00F426B2">
      <w:pPr>
        <w:rPr>
          <w:sz w:val="16"/>
        </w:rPr>
      </w:pPr>
      <w:r w:rsidRPr="00D32768">
        <w:rPr>
          <w:rStyle w:val="StyleUnderline"/>
        </w:rPr>
        <w:t xml:space="preserve">Climate change’s </w:t>
      </w:r>
      <w:r w:rsidRPr="00DB164D">
        <w:rPr>
          <w:rStyle w:val="StyleUnderline"/>
          <w:highlight w:val="yellow"/>
        </w:rPr>
        <w:t>impact on biosphere integrity</w:t>
      </w:r>
      <w:r w:rsidRPr="00D32768">
        <w:rPr>
          <w:sz w:val="16"/>
        </w:rPr>
        <w:t xml:space="preserve"> (discussed in the previous section) </w:t>
      </w:r>
      <w:r w:rsidRPr="00D32768">
        <w:rPr>
          <w:rStyle w:val="StyleUnderline"/>
        </w:rPr>
        <w:t xml:space="preserve">could </w:t>
      </w:r>
      <w:r w:rsidRPr="00DB164D">
        <w:rPr>
          <w:rStyle w:val="Emphasis"/>
          <w:highlight w:val="yellow"/>
        </w:rPr>
        <w:t>harm the</w:t>
      </w:r>
      <w:r w:rsidRPr="00D32768">
        <w:rPr>
          <w:rStyle w:val="Emphasis"/>
        </w:rPr>
        <w:t xml:space="preserve"> human </w:t>
      </w:r>
      <w:r w:rsidRPr="00DB164D">
        <w:rPr>
          <w:rStyle w:val="Emphasis"/>
          <w:highlight w:val="yellow"/>
        </w:rPr>
        <w:t>food</w:t>
      </w:r>
      <w:r w:rsidRPr="00D32768">
        <w:rPr>
          <w:rStyle w:val="Emphasis"/>
        </w:rPr>
        <w:t xml:space="preserve"> </w:t>
      </w:r>
      <w:r w:rsidRPr="00DB164D">
        <w:rPr>
          <w:rStyle w:val="Emphasis"/>
          <w:highlight w:val="yellow"/>
        </w:rPr>
        <w:t>system</w:t>
      </w:r>
      <w:r w:rsidRPr="00D32768">
        <w:rPr>
          <w:rStyle w:val="StyleUnderline"/>
        </w:rPr>
        <w:t xml:space="preserve"> due to </w:t>
      </w:r>
      <w:r w:rsidRPr="00D32768">
        <w:rPr>
          <w:rStyle w:val="Emphasis"/>
        </w:rPr>
        <w:t>loss of ecosystem</w:t>
      </w:r>
      <w:r w:rsidRPr="007C645C">
        <w:rPr>
          <w:rStyle w:val="Emphasis"/>
        </w:rPr>
        <w:t xml:space="preserve"> services,</w:t>
      </w:r>
      <w:r w:rsidRPr="007C645C">
        <w:rPr>
          <w:rStyle w:val="StyleUnderline"/>
        </w:rPr>
        <w:t xml:space="preserve"> disruption of</w:t>
      </w:r>
      <w:r w:rsidRPr="007C645C">
        <w:rPr>
          <w:sz w:val="16"/>
        </w:rPr>
        <w:t xml:space="preserve"> the cycles of </w:t>
      </w:r>
      <w:r w:rsidRPr="007C645C">
        <w:rPr>
          <w:rStyle w:val="Emphasis"/>
        </w:rPr>
        <w:t>water</w:t>
      </w:r>
      <w:r w:rsidRPr="007C645C">
        <w:rPr>
          <w:rStyle w:val="StyleUnderline"/>
        </w:rPr>
        <w:t xml:space="preserve">, </w:t>
      </w:r>
      <w:r w:rsidRPr="007C645C">
        <w:rPr>
          <w:rStyle w:val="Emphasis"/>
        </w:rPr>
        <w:t>nitrogen</w:t>
      </w:r>
      <w:r w:rsidRPr="007C645C">
        <w:rPr>
          <w:rStyle w:val="StyleUnderline"/>
        </w:rPr>
        <w:t xml:space="preserve"> and </w:t>
      </w:r>
      <w:r w:rsidRPr="007C645C">
        <w:rPr>
          <w:rStyle w:val="Emphasis"/>
        </w:rPr>
        <w:t>phosphates</w:t>
      </w:r>
      <w:r w:rsidRPr="007C645C">
        <w:rPr>
          <w:rStyle w:val="StyleUnderline"/>
        </w:rPr>
        <w:t xml:space="preserve">, and </w:t>
      </w:r>
      <w:r w:rsidRPr="007C645C">
        <w:rPr>
          <w:rStyle w:val="Emphasis"/>
        </w:rPr>
        <w:t>changes</w:t>
      </w:r>
      <w:r w:rsidRPr="007C645C">
        <w:rPr>
          <w:rStyle w:val="StyleUnderline"/>
        </w:rPr>
        <w:t xml:space="preserve"> </w:t>
      </w:r>
      <w:r w:rsidRPr="007C645C">
        <w:rPr>
          <w:rStyle w:val="Emphasis"/>
        </w:rPr>
        <w:t>in</w:t>
      </w:r>
      <w:r w:rsidRPr="007C645C">
        <w:rPr>
          <w:sz w:val="16"/>
        </w:rPr>
        <w:t xml:space="preserve"> the </w:t>
      </w:r>
      <w:r w:rsidRPr="007C645C">
        <w:rPr>
          <w:rStyle w:val="Emphasis"/>
        </w:rPr>
        <w:t>dynamics</w:t>
      </w:r>
      <w:r w:rsidRPr="007C645C">
        <w:rPr>
          <w:rStyle w:val="StyleUnderline"/>
        </w:rPr>
        <w:t xml:space="preserve"> of plant and animal health</w:t>
      </w:r>
      <w:r w:rsidRPr="007C645C">
        <w:rPr>
          <w:sz w:val="16"/>
        </w:rPr>
        <w:t xml:space="preserve"> (</w:t>
      </w:r>
      <w:proofErr w:type="spellStart"/>
      <w:r w:rsidRPr="007C645C">
        <w:rPr>
          <w:sz w:val="16"/>
        </w:rPr>
        <w:t>B´elanger</w:t>
      </w:r>
      <w:proofErr w:type="spellEnd"/>
      <w:r w:rsidRPr="007C645C">
        <w:rPr>
          <w:sz w:val="16"/>
        </w:rPr>
        <w:t xml:space="preserve"> &amp; Pilling, 2019). </w:t>
      </w:r>
      <w:r w:rsidRPr="007C645C">
        <w:rPr>
          <w:rStyle w:val="StyleUnderline"/>
        </w:rPr>
        <w:t xml:space="preserve">Crossing this planetary boundary is </w:t>
      </w:r>
      <w:r w:rsidRPr="007C645C">
        <w:rPr>
          <w:rStyle w:val="Emphasis"/>
        </w:rPr>
        <w:t>already</w:t>
      </w:r>
      <w:r w:rsidRPr="007C645C">
        <w:rPr>
          <w:rStyle w:val="StyleUnderline"/>
        </w:rPr>
        <w:t xml:space="preserve"> having </w:t>
      </w:r>
      <w:r w:rsidRPr="007C645C">
        <w:rPr>
          <w:rStyle w:val="Emphasis"/>
        </w:rPr>
        <w:t>severe</w:t>
      </w:r>
      <w:r w:rsidRPr="007C645C">
        <w:rPr>
          <w:rStyle w:val="StyleUnderline"/>
        </w:rPr>
        <w:t xml:space="preserve"> </w:t>
      </w:r>
      <w:r w:rsidRPr="007C645C">
        <w:rPr>
          <w:rStyle w:val="Emphasis"/>
        </w:rPr>
        <w:t>implications</w:t>
      </w:r>
      <w:r w:rsidRPr="007C645C">
        <w:rPr>
          <w:rStyle w:val="StyleUnderline"/>
        </w:rPr>
        <w:t xml:space="preserve"> for global food security</w:t>
      </w:r>
      <w:r w:rsidRPr="007C645C">
        <w:rPr>
          <w:sz w:val="16"/>
        </w:rPr>
        <w:t>, including loss of soil fertility and insect-mediated pollination (Diaz et al., 2019).</w:t>
      </w:r>
    </w:p>
    <w:p w14:paraId="4D22219D" w14:textId="77777777" w:rsidR="00F426B2" w:rsidRPr="007C645C" w:rsidRDefault="00F426B2" w:rsidP="00F426B2">
      <w:pPr>
        <w:rPr>
          <w:sz w:val="16"/>
        </w:rPr>
      </w:pPr>
      <w:r w:rsidRPr="007C645C">
        <w:rPr>
          <w:sz w:val="16"/>
        </w:rPr>
        <w:t xml:space="preserve">Systems for the production and allocation of food are already enduring significant stress. The sources of stress include climate change, soil erosion, water scarcity, and phosphorus depletion. The natural resource base, arable land and freshwater upon which food production rely are being degraded. </w:t>
      </w:r>
      <w:r w:rsidRPr="007C645C">
        <w:rPr>
          <w:rStyle w:val="StyleUnderline"/>
        </w:rPr>
        <w:t>While global food productivity and production</w:t>
      </w:r>
      <w:r w:rsidRPr="007C645C">
        <w:rPr>
          <w:sz w:val="16"/>
        </w:rPr>
        <w:t xml:space="preserve"> has </w:t>
      </w:r>
      <w:r w:rsidRPr="007C645C">
        <w:rPr>
          <w:rStyle w:val="StyleUnderline"/>
        </w:rPr>
        <w:t>increased dramatically over the past century</w:t>
      </w:r>
      <w:r w:rsidRPr="007C645C">
        <w:rPr>
          <w:sz w:val="16"/>
        </w:rPr>
        <w:t xml:space="preserve"> to meet rising demand from an expanding global population and rising standard of living, these </w:t>
      </w:r>
      <w:r w:rsidRPr="007C645C">
        <w:rPr>
          <w:rStyle w:val="StyleUnderline"/>
        </w:rPr>
        <w:t xml:space="preserve">constraints and risks are </w:t>
      </w:r>
      <w:r w:rsidRPr="007C645C">
        <w:rPr>
          <w:rStyle w:val="Emphasis"/>
        </w:rPr>
        <w:t>increasing</w:t>
      </w:r>
      <w:r w:rsidRPr="007C645C">
        <w:rPr>
          <w:sz w:val="16"/>
        </w:rPr>
        <w:t xml:space="preserve"> the </w:t>
      </w:r>
      <w:r w:rsidRPr="007C645C">
        <w:rPr>
          <w:rStyle w:val="Emphasis"/>
        </w:rPr>
        <w:t>vulnerability</w:t>
      </w:r>
      <w:r w:rsidRPr="007C645C">
        <w:rPr>
          <w:rStyle w:val="StyleUnderline"/>
        </w:rPr>
        <w:t xml:space="preserve"> of</w:t>
      </w:r>
      <w:r w:rsidRPr="007C645C">
        <w:rPr>
          <w:sz w:val="16"/>
        </w:rPr>
        <w:t xml:space="preserve"> our </w:t>
      </w:r>
      <w:r w:rsidRPr="007C645C">
        <w:rPr>
          <w:rStyle w:val="StyleUnderline"/>
        </w:rPr>
        <w:t xml:space="preserve">global food supply to </w:t>
      </w:r>
      <w:r w:rsidRPr="007C645C">
        <w:rPr>
          <w:rStyle w:val="Emphasis"/>
        </w:rPr>
        <w:t>rapid</w:t>
      </w:r>
      <w:r w:rsidRPr="007C645C">
        <w:rPr>
          <w:rStyle w:val="StyleUnderline"/>
        </w:rPr>
        <w:t xml:space="preserve"> and </w:t>
      </w:r>
      <w:r w:rsidRPr="007C645C">
        <w:rPr>
          <w:rStyle w:val="Emphasis"/>
        </w:rPr>
        <w:t>global</w:t>
      </w:r>
      <w:r w:rsidRPr="007C645C">
        <w:rPr>
          <w:rStyle w:val="StyleUnderline"/>
        </w:rPr>
        <w:t xml:space="preserve"> </w:t>
      </w:r>
      <w:r w:rsidRPr="007C645C">
        <w:rPr>
          <w:rStyle w:val="Emphasis"/>
        </w:rPr>
        <w:t>disruptions</w:t>
      </w:r>
      <w:r w:rsidRPr="007C645C">
        <w:rPr>
          <w:rStyle w:val="StyleUnderline"/>
        </w:rPr>
        <w:t xml:space="preserve"> that could constitute </w:t>
      </w:r>
      <w:r w:rsidRPr="007C645C">
        <w:rPr>
          <w:rStyle w:val="Emphasis"/>
        </w:rPr>
        <w:t>global</w:t>
      </w:r>
      <w:r w:rsidRPr="007C645C">
        <w:rPr>
          <w:rStyle w:val="StyleUnderline"/>
        </w:rPr>
        <w:t xml:space="preserve"> </w:t>
      </w:r>
      <w:r w:rsidRPr="007C645C">
        <w:rPr>
          <w:rStyle w:val="Emphasis"/>
        </w:rPr>
        <w:t>catastrophes</w:t>
      </w:r>
      <w:r w:rsidRPr="007C645C">
        <w:rPr>
          <w:rStyle w:val="StyleUnderline"/>
        </w:rPr>
        <w:t xml:space="preserve"> </w:t>
      </w:r>
      <w:r w:rsidRPr="007C645C">
        <w:rPr>
          <w:sz w:val="16"/>
        </w:rPr>
        <w:t xml:space="preserve">(Baum, </w:t>
      </w:r>
      <w:proofErr w:type="spellStart"/>
      <w:r w:rsidRPr="007C645C">
        <w:rPr>
          <w:sz w:val="16"/>
        </w:rPr>
        <w:t>Denkenberger</w:t>
      </w:r>
      <w:proofErr w:type="spellEnd"/>
      <w:r w:rsidRPr="007C645C">
        <w:rPr>
          <w:sz w:val="16"/>
        </w:rPr>
        <w:t xml:space="preserve">, Pearce, </w:t>
      </w:r>
      <w:proofErr w:type="spellStart"/>
      <w:r w:rsidRPr="007C645C">
        <w:rPr>
          <w:sz w:val="16"/>
        </w:rPr>
        <w:t>Robock</w:t>
      </w:r>
      <w:proofErr w:type="spellEnd"/>
      <w:r w:rsidRPr="007C645C">
        <w:rPr>
          <w:sz w:val="16"/>
        </w:rPr>
        <w:t>, &amp; Winkler, 2015).</w:t>
      </w:r>
    </w:p>
    <w:p w14:paraId="3170751A" w14:textId="77777777" w:rsidR="00F426B2" w:rsidRPr="007C645C" w:rsidRDefault="00F426B2" w:rsidP="00F426B2">
      <w:pPr>
        <w:rPr>
          <w:sz w:val="16"/>
        </w:rPr>
      </w:pPr>
      <w:r w:rsidRPr="00DB164D">
        <w:rPr>
          <w:rStyle w:val="StyleUnderline"/>
          <w:highlight w:val="yellow"/>
        </w:rPr>
        <w:t>Climate change</w:t>
      </w:r>
      <w:r w:rsidRPr="00F51164">
        <w:rPr>
          <w:rStyle w:val="StyleUnderline"/>
        </w:rPr>
        <w:t xml:space="preserve"> will</w:t>
      </w:r>
      <w:r w:rsidRPr="007C645C">
        <w:rPr>
          <w:sz w:val="16"/>
        </w:rPr>
        <w:t xml:space="preserve"> further reduce food security in at least three interconnected ways. First, it </w:t>
      </w:r>
      <w:r w:rsidRPr="00DB164D">
        <w:rPr>
          <w:rStyle w:val="StyleUnderline"/>
          <w:highlight w:val="yellow"/>
        </w:rPr>
        <w:t xml:space="preserve">will </w:t>
      </w:r>
      <w:r w:rsidRPr="00DB164D">
        <w:rPr>
          <w:rStyle w:val="Emphasis"/>
          <w:highlight w:val="yellow"/>
        </w:rPr>
        <w:t>affect growing conditions</w:t>
      </w:r>
      <w:r w:rsidRPr="00F51164">
        <w:rPr>
          <w:rStyle w:val="StyleUnderline"/>
        </w:rPr>
        <w:t>, including direct threats to agricultural yields from heat, humidity, and precipitation</w:t>
      </w:r>
      <w:r w:rsidRPr="007C645C">
        <w:rPr>
          <w:sz w:val="16"/>
        </w:rPr>
        <w:t xml:space="preserve"> in many regions; although initially improving conditions in some (Lott, </w:t>
      </w:r>
      <w:proofErr w:type="spellStart"/>
      <w:r w:rsidRPr="007C645C">
        <w:rPr>
          <w:sz w:val="16"/>
        </w:rPr>
        <w:t>Christidis</w:t>
      </w:r>
      <w:proofErr w:type="spellEnd"/>
      <w:r w:rsidRPr="007C645C">
        <w:rPr>
          <w:sz w:val="16"/>
        </w:rPr>
        <w:t xml:space="preserve">, &amp; Stott, 2013). Second, </w:t>
      </w:r>
      <w:r w:rsidRPr="00F51164">
        <w:rPr>
          <w:rStyle w:val="StyleUnderline"/>
        </w:rPr>
        <w:t xml:space="preserve">it will </w:t>
      </w:r>
      <w:r w:rsidRPr="00DB164D">
        <w:rPr>
          <w:rStyle w:val="Emphasis"/>
          <w:highlight w:val="yellow"/>
        </w:rPr>
        <w:t>increase</w:t>
      </w:r>
      <w:r w:rsidRPr="007C645C">
        <w:rPr>
          <w:sz w:val="16"/>
        </w:rPr>
        <w:t xml:space="preserve"> the range of </w:t>
      </w:r>
      <w:r w:rsidRPr="00F51164">
        <w:rPr>
          <w:rStyle w:val="Emphasis"/>
        </w:rPr>
        <w:t xml:space="preserve">agricultural </w:t>
      </w:r>
      <w:r w:rsidRPr="00DB164D">
        <w:rPr>
          <w:rStyle w:val="Emphasis"/>
          <w:highlight w:val="yellow"/>
        </w:rPr>
        <w:t>pests</w:t>
      </w:r>
      <w:r w:rsidRPr="00F51164">
        <w:rPr>
          <w:rStyle w:val="Emphasis"/>
        </w:rPr>
        <w:t xml:space="preserve"> and </w:t>
      </w:r>
      <w:r w:rsidRPr="00DB164D">
        <w:rPr>
          <w:rStyle w:val="Emphasis"/>
          <w:highlight w:val="yellow"/>
        </w:rPr>
        <w:t>diseases</w:t>
      </w:r>
      <w:r w:rsidRPr="007C645C">
        <w:rPr>
          <w:sz w:val="16"/>
        </w:rPr>
        <w:t xml:space="preserve"> (Harvell et al., 2002). Third, </w:t>
      </w:r>
      <w:r w:rsidRPr="00F51164">
        <w:rPr>
          <w:rStyle w:val="StyleUnderline"/>
        </w:rPr>
        <w:t xml:space="preserve">it will </w:t>
      </w:r>
      <w:r w:rsidRPr="00F51164">
        <w:rPr>
          <w:rStyle w:val="Emphasis"/>
        </w:rPr>
        <w:t>increase</w:t>
      </w:r>
      <w:r w:rsidRPr="007C645C">
        <w:rPr>
          <w:sz w:val="16"/>
        </w:rPr>
        <w:t xml:space="preserve"> the occurrence of </w:t>
      </w:r>
      <w:r w:rsidRPr="00DB164D">
        <w:rPr>
          <w:rStyle w:val="Emphasis"/>
          <w:highlight w:val="yellow"/>
        </w:rPr>
        <w:t>extreme weather events</w:t>
      </w:r>
      <w:r w:rsidRPr="00F51164">
        <w:rPr>
          <w:rStyle w:val="StyleUnderline"/>
        </w:rPr>
        <w:t xml:space="preserve"> that impair</w:t>
      </w:r>
      <w:r w:rsidRPr="007C645C">
        <w:rPr>
          <w:sz w:val="16"/>
        </w:rPr>
        <w:t xml:space="preserve"> the </w:t>
      </w:r>
      <w:r w:rsidRPr="00F51164">
        <w:rPr>
          <w:rStyle w:val="StyleUnderline"/>
        </w:rPr>
        <w:t>integrity of food production and distribution networks</w:t>
      </w:r>
      <w:r w:rsidRPr="007C645C">
        <w:rPr>
          <w:sz w:val="16"/>
        </w:rPr>
        <w:t xml:space="preserve">, from production to harvest, post-harvest, transport, storage, and distribution, thereby </w:t>
      </w:r>
      <w:r w:rsidRPr="00DB164D">
        <w:rPr>
          <w:rStyle w:val="StyleUnderline"/>
          <w:highlight w:val="yellow"/>
        </w:rPr>
        <w:t>increasing</w:t>
      </w:r>
      <w:r w:rsidRPr="007C645C">
        <w:rPr>
          <w:sz w:val="16"/>
        </w:rPr>
        <w:t xml:space="preserve"> our </w:t>
      </w:r>
      <w:r w:rsidRPr="00DB164D">
        <w:rPr>
          <w:rStyle w:val="StyleUnderline"/>
          <w:highlight w:val="yellow"/>
        </w:rPr>
        <w:t>vulnerability</w:t>
      </w:r>
      <w:r w:rsidRPr="00F51164">
        <w:rPr>
          <w:rStyle w:val="StyleUnderline"/>
        </w:rPr>
        <w:t xml:space="preserve"> and exposure </w:t>
      </w:r>
      <w:r w:rsidRPr="00DB164D">
        <w:rPr>
          <w:rStyle w:val="StyleUnderline"/>
          <w:highlight w:val="yellow"/>
        </w:rPr>
        <w:t xml:space="preserve">to </w:t>
      </w:r>
      <w:r w:rsidRPr="00DB164D">
        <w:rPr>
          <w:rStyle w:val="Emphasis"/>
          <w:highlight w:val="yellow"/>
        </w:rPr>
        <w:t>supply shocks</w:t>
      </w:r>
      <w:r w:rsidRPr="007C645C">
        <w:rPr>
          <w:sz w:val="16"/>
        </w:rPr>
        <w:t xml:space="preserve"> (Bailey et al., 2015). The IPCC estimates, with medium confidence, that at around 2 °C of global warming the risk from permafrost degradation and food supply instabilities will be ‘very high’, while at around 3 °C of global warming the risk from vegetation loss, wildfire damage, and dryland water scarcity will also be very high (</w:t>
      </w:r>
      <w:proofErr w:type="spellStart"/>
      <w:r w:rsidRPr="007C645C">
        <w:rPr>
          <w:sz w:val="16"/>
        </w:rPr>
        <w:t>Arneth</w:t>
      </w:r>
      <w:proofErr w:type="spellEnd"/>
      <w:r w:rsidRPr="007C645C">
        <w:rPr>
          <w:sz w:val="16"/>
        </w:rPr>
        <w:t xml:space="preserve"> et al., 2019). Very few studies have considered the impacts of 4 °C of global warming or more; however, the IPCC highlighted one study finding that any potential agricultural gains from climate change will be lost by this point and there could be a decrease of 19 % in maize yields and 68 % in bean yields in Africa, an 8 % reduction in yields in South Asia, and a substantial negative impact on fisheries by 2050 (Porter et al., 2014). Furthermore, multiple extreme weather events could disrupt food distribution networks (Bailey and Wellesley, 2017). </w:t>
      </w:r>
    </w:p>
    <w:p w14:paraId="424943F5" w14:textId="77777777" w:rsidR="00F426B2" w:rsidRPr="007C645C" w:rsidRDefault="00F426B2" w:rsidP="00F426B2">
      <w:pPr>
        <w:rPr>
          <w:sz w:val="16"/>
        </w:rPr>
      </w:pPr>
      <w:r w:rsidRPr="007C645C">
        <w:rPr>
          <w:sz w:val="16"/>
        </w:rPr>
        <w:t xml:space="preserve">While there are opportunities to adapt, disruption to the entire global food system cannot be resolved via food aid alone. Indeed, </w:t>
      </w:r>
      <w:r w:rsidRPr="007C645C">
        <w:rPr>
          <w:rStyle w:val="StyleUnderline"/>
        </w:rPr>
        <w:t>there is</w:t>
      </w:r>
      <w:r w:rsidRPr="007C645C">
        <w:rPr>
          <w:sz w:val="16"/>
        </w:rPr>
        <w:t xml:space="preserve"> the </w:t>
      </w:r>
      <w:r w:rsidRPr="007C645C">
        <w:rPr>
          <w:rStyle w:val="StyleUnderline"/>
        </w:rPr>
        <w:t xml:space="preserve">potential for </w:t>
      </w:r>
      <w:r w:rsidRPr="007C645C">
        <w:rPr>
          <w:rStyle w:val="Emphasis"/>
        </w:rPr>
        <w:t>isolationist</w:t>
      </w:r>
      <w:r w:rsidRPr="007C645C">
        <w:rPr>
          <w:sz w:val="16"/>
        </w:rPr>
        <w:t xml:space="preserve"> or heavy-handed </w:t>
      </w:r>
      <w:r w:rsidRPr="007C645C">
        <w:rPr>
          <w:rStyle w:val="Emphasis"/>
        </w:rPr>
        <w:t>responses</w:t>
      </w:r>
      <w:r w:rsidRPr="007C645C">
        <w:rPr>
          <w:rStyle w:val="StyleUnderline"/>
        </w:rPr>
        <w:t xml:space="preserve"> that</w:t>
      </w:r>
      <w:r w:rsidRPr="007C645C">
        <w:rPr>
          <w:sz w:val="16"/>
        </w:rPr>
        <w:t xml:space="preserve"> would </w:t>
      </w:r>
      <w:r w:rsidRPr="007C645C">
        <w:rPr>
          <w:rStyle w:val="StyleUnderline"/>
        </w:rPr>
        <w:t xml:space="preserve">do more harm than good. </w:t>
      </w:r>
      <w:r w:rsidRPr="007C645C">
        <w:rPr>
          <w:sz w:val="16"/>
        </w:rPr>
        <w:t xml:space="preserve">Given the high degree of interconnectivity and feedback within the global food system, our initial research suggests that </w:t>
      </w:r>
      <w:r w:rsidRPr="00DB164D">
        <w:rPr>
          <w:rStyle w:val="Emphasis"/>
          <w:highlight w:val="yellow"/>
        </w:rPr>
        <w:t>any one</w:t>
      </w:r>
      <w:r w:rsidRPr="007C645C">
        <w:rPr>
          <w:sz w:val="16"/>
        </w:rPr>
        <w:t xml:space="preserve"> of these </w:t>
      </w:r>
      <w:r w:rsidRPr="007C645C">
        <w:rPr>
          <w:rStyle w:val="Emphasis"/>
        </w:rPr>
        <w:t xml:space="preserve">climate change </w:t>
      </w:r>
      <w:r w:rsidRPr="00DB164D">
        <w:rPr>
          <w:rStyle w:val="Emphasis"/>
          <w:highlight w:val="yellow"/>
        </w:rPr>
        <w:t>effect</w:t>
      </w:r>
      <w:r w:rsidRPr="007C645C">
        <w:rPr>
          <w:sz w:val="16"/>
        </w:rPr>
        <w:t xml:space="preserve">s </w:t>
      </w:r>
      <w:r w:rsidRPr="007C645C">
        <w:rPr>
          <w:rStyle w:val="StyleUnderline"/>
        </w:rPr>
        <w:t xml:space="preserve">could trigger scenarios that </w:t>
      </w:r>
      <w:r w:rsidRPr="00DB164D">
        <w:rPr>
          <w:rStyle w:val="StyleUnderline"/>
          <w:highlight w:val="yellow"/>
        </w:rPr>
        <w:t xml:space="preserve">would </w:t>
      </w:r>
      <w:r w:rsidRPr="00DB164D">
        <w:rPr>
          <w:rStyle w:val="Emphasis"/>
          <w:highlight w:val="yellow"/>
        </w:rPr>
        <w:t>critically</w:t>
      </w:r>
      <w:r w:rsidRPr="00DB164D">
        <w:rPr>
          <w:rStyle w:val="StyleUnderline"/>
          <w:highlight w:val="yellow"/>
        </w:rPr>
        <w:t xml:space="preserve"> </w:t>
      </w:r>
      <w:r w:rsidRPr="00DB164D">
        <w:rPr>
          <w:rStyle w:val="Emphasis"/>
          <w:highlight w:val="yellow"/>
        </w:rPr>
        <w:t>undermine</w:t>
      </w:r>
      <w:r w:rsidRPr="007C645C">
        <w:rPr>
          <w:rStyle w:val="StyleUnderline"/>
        </w:rPr>
        <w:t xml:space="preserve"> the global </w:t>
      </w:r>
      <w:r w:rsidRPr="00DB164D">
        <w:rPr>
          <w:rStyle w:val="StyleUnderline"/>
          <w:highlight w:val="yellow"/>
        </w:rPr>
        <w:t>food</w:t>
      </w:r>
      <w:r w:rsidRPr="007C645C">
        <w:rPr>
          <w:rStyle w:val="StyleUnderline"/>
        </w:rPr>
        <w:t xml:space="preserve"> system</w:t>
      </w:r>
      <w:r w:rsidRPr="007C645C">
        <w:rPr>
          <w:sz w:val="16"/>
        </w:rPr>
        <w:t xml:space="preserve">’s ability to meet the minimum nutrition for well-being; making food security for all an unachievable goal, let alone rise to the challenge of continuing to grow (A. </w:t>
      </w:r>
      <w:proofErr w:type="spellStart"/>
      <w:r w:rsidRPr="007C645C">
        <w:rPr>
          <w:sz w:val="16"/>
        </w:rPr>
        <w:t>Tzachor</w:t>
      </w:r>
      <w:proofErr w:type="spellEnd"/>
      <w:r w:rsidRPr="007C645C">
        <w:rPr>
          <w:sz w:val="16"/>
        </w:rPr>
        <w:t xml:space="preserve">, 2019, 2020); this would constitute what </w:t>
      </w:r>
      <w:proofErr w:type="spellStart"/>
      <w:r w:rsidRPr="007C645C">
        <w:rPr>
          <w:sz w:val="16"/>
        </w:rPr>
        <w:t>Kuhlemann</w:t>
      </w:r>
      <w:proofErr w:type="spellEnd"/>
      <w:r w:rsidRPr="007C645C">
        <w:rPr>
          <w:sz w:val="16"/>
        </w:rPr>
        <w:t xml:space="preserve"> (2019) terms a ‘threshold of significance.’</w:t>
      </w:r>
    </w:p>
    <w:p w14:paraId="0FC0DBDC" w14:textId="77777777" w:rsidR="00F426B2" w:rsidRPr="007C645C" w:rsidRDefault="00F426B2" w:rsidP="00F426B2">
      <w:pPr>
        <w:rPr>
          <w:sz w:val="16"/>
          <w:szCs w:val="16"/>
        </w:rPr>
      </w:pPr>
      <w:r w:rsidRPr="007C645C">
        <w:rPr>
          <w:sz w:val="16"/>
          <w:szCs w:val="16"/>
        </w:rPr>
        <w:t>3.2.2. The global political system</w:t>
      </w:r>
    </w:p>
    <w:p w14:paraId="74BF2FD4" w14:textId="77777777" w:rsidR="00F426B2" w:rsidRPr="00100F2C" w:rsidRDefault="00F426B2" w:rsidP="00F426B2">
      <w:pPr>
        <w:rPr>
          <w:sz w:val="16"/>
        </w:rPr>
      </w:pPr>
      <w:r w:rsidRPr="00DB164D">
        <w:rPr>
          <w:rStyle w:val="StyleUnderline"/>
          <w:highlight w:val="yellow"/>
        </w:rPr>
        <w:t>Disrupting</w:t>
      </w:r>
      <w:r w:rsidRPr="00100F2C">
        <w:rPr>
          <w:rStyle w:val="StyleUnderline"/>
        </w:rPr>
        <w:t xml:space="preserve"> the global </w:t>
      </w:r>
      <w:r w:rsidRPr="00DB164D">
        <w:rPr>
          <w:rStyle w:val="StyleUnderline"/>
          <w:highlight w:val="yellow"/>
        </w:rPr>
        <w:t>food</w:t>
      </w:r>
      <w:r w:rsidRPr="00100F2C">
        <w:rPr>
          <w:rStyle w:val="StyleUnderline"/>
        </w:rPr>
        <w:t xml:space="preserve"> system can </w:t>
      </w:r>
      <w:r w:rsidRPr="00DB164D">
        <w:rPr>
          <w:rStyle w:val="Emphasis"/>
          <w:highlight w:val="yellow"/>
        </w:rPr>
        <w:t>create</w:t>
      </w:r>
      <w:r w:rsidRPr="00100F2C">
        <w:rPr>
          <w:rStyle w:val="StyleUnderline"/>
        </w:rPr>
        <w:t xml:space="preserve"> and </w:t>
      </w:r>
      <w:r w:rsidRPr="00100F2C">
        <w:rPr>
          <w:rStyle w:val="Emphasis"/>
        </w:rPr>
        <w:t>exacerbate</w:t>
      </w:r>
      <w:r w:rsidRPr="00100F2C">
        <w:rPr>
          <w:rStyle w:val="StyleUnderline"/>
        </w:rPr>
        <w:t xml:space="preserve"> </w:t>
      </w:r>
      <w:r w:rsidRPr="00DB164D">
        <w:rPr>
          <w:rStyle w:val="Emphasis"/>
          <w:highlight w:val="yellow"/>
        </w:rPr>
        <w:t>conflict</w:t>
      </w:r>
      <w:r w:rsidRPr="00DB164D">
        <w:rPr>
          <w:rStyle w:val="StyleUnderline"/>
          <w:highlight w:val="yellow"/>
        </w:rPr>
        <w:t xml:space="preserve"> and </w:t>
      </w:r>
      <w:r w:rsidRPr="00DB164D">
        <w:rPr>
          <w:rStyle w:val="Emphasis"/>
          <w:highlight w:val="yellow"/>
        </w:rPr>
        <w:t>state</w:t>
      </w:r>
      <w:r w:rsidRPr="00DB164D">
        <w:rPr>
          <w:rStyle w:val="StyleUnderline"/>
          <w:highlight w:val="yellow"/>
        </w:rPr>
        <w:t xml:space="preserve"> </w:t>
      </w:r>
      <w:r w:rsidRPr="00DB164D">
        <w:rPr>
          <w:rStyle w:val="Emphasis"/>
          <w:highlight w:val="yellow"/>
        </w:rPr>
        <w:t>failure</w:t>
      </w:r>
      <w:r w:rsidRPr="00100F2C">
        <w:rPr>
          <w:sz w:val="16"/>
        </w:rPr>
        <w:t xml:space="preserve"> (Brinkman &amp; Hendrix, 2011). However, once again, this needs to be seen against the backdrop of a global political system under stress, with climate change as a significant contributing factor. Climate change influences political systems in many ways, from being a locus of activism and a stimulus for reform to driving rising inequality and population displacement (</w:t>
      </w:r>
      <w:proofErr w:type="spellStart"/>
      <w:r w:rsidRPr="00100F2C">
        <w:rPr>
          <w:sz w:val="16"/>
        </w:rPr>
        <w:t>Arneth</w:t>
      </w:r>
      <w:proofErr w:type="spellEnd"/>
      <w:r w:rsidRPr="00100F2C">
        <w:rPr>
          <w:sz w:val="16"/>
        </w:rPr>
        <w:t xml:space="preserve"> et al., 2019; </w:t>
      </w:r>
      <w:proofErr w:type="spellStart"/>
      <w:r w:rsidRPr="00100F2C">
        <w:rPr>
          <w:sz w:val="16"/>
        </w:rPr>
        <w:t>Diffenbaugh</w:t>
      </w:r>
      <w:proofErr w:type="spellEnd"/>
      <w:r w:rsidRPr="00100F2C">
        <w:rPr>
          <w:sz w:val="16"/>
        </w:rPr>
        <w:t xml:space="preserve"> &amp; Burke, 2019). This is not a new phenomenon, changes in the climate are believed to have contributed to conflict between people and states throughout human history, driven by resource scarcity, population displacement, and inequality (Lee, 2009; Mach et al., 2019). As part of a comprehensive risk assessment of climate change, King et al. (2015) conducted </w:t>
      </w:r>
      <w:r w:rsidRPr="00100F2C">
        <w:rPr>
          <w:rStyle w:val="StyleUnderline"/>
        </w:rPr>
        <w:t xml:space="preserve">an </w:t>
      </w:r>
      <w:r w:rsidRPr="00100F2C">
        <w:rPr>
          <w:rStyle w:val="Emphasis"/>
        </w:rPr>
        <w:t>extensive</w:t>
      </w:r>
      <w:r w:rsidRPr="00100F2C">
        <w:rPr>
          <w:rStyle w:val="StyleUnderline"/>
        </w:rPr>
        <w:t xml:space="preserve"> </w:t>
      </w:r>
      <w:r w:rsidRPr="00100F2C">
        <w:rPr>
          <w:rStyle w:val="Emphasis"/>
        </w:rPr>
        <w:t>literature</w:t>
      </w:r>
      <w:r w:rsidRPr="00100F2C">
        <w:rPr>
          <w:rStyle w:val="StyleUnderline"/>
        </w:rPr>
        <w:t xml:space="preserve"> </w:t>
      </w:r>
      <w:r w:rsidRPr="00100F2C">
        <w:rPr>
          <w:rStyle w:val="Emphasis"/>
        </w:rPr>
        <w:t>review</w:t>
      </w:r>
      <w:r w:rsidRPr="00100F2C">
        <w:rPr>
          <w:sz w:val="16"/>
        </w:rPr>
        <w:t xml:space="preserve"> on climate change and conflict and used this to inform a series of international wargaming exercises. These </w:t>
      </w:r>
      <w:r w:rsidRPr="00100F2C">
        <w:rPr>
          <w:rStyle w:val="StyleUnderline"/>
        </w:rPr>
        <w:t>found</w:t>
      </w:r>
      <w:r w:rsidRPr="00100F2C">
        <w:rPr>
          <w:sz w:val="16"/>
        </w:rPr>
        <w:t xml:space="preserve"> that </w:t>
      </w:r>
      <w:r w:rsidRPr="00100F2C">
        <w:rPr>
          <w:rStyle w:val="StyleUnderline"/>
        </w:rPr>
        <w:t>climate change is expected to</w:t>
      </w:r>
      <w:r w:rsidRPr="00100F2C">
        <w:rPr>
          <w:rStyle w:val="Emphasis"/>
        </w:rPr>
        <w:t xml:space="preserve"> increase international conflict</w:t>
      </w:r>
      <w:r w:rsidRPr="00100F2C">
        <w:rPr>
          <w:sz w:val="16"/>
        </w:rPr>
        <w:t xml:space="preserve"> while highlighting the role that population displacement, state failure, and water and food insecurity would play in this (see also Mach et al., 2019; </w:t>
      </w:r>
      <w:proofErr w:type="spellStart"/>
      <w:r w:rsidRPr="00100F2C">
        <w:rPr>
          <w:sz w:val="16"/>
        </w:rPr>
        <w:t>Natalini</w:t>
      </w:r>
      <w:proofErr w:type="spellEnd"/>
      <w:r w:rsidRPr="00100F2C">
        <w:rPr>
          <w:sz w:val="16"/>
        </w:rPr>
        <w:t>, Jones, &amp; Bravo, 2015).</w:t>
      </w:r>
    </w:p>
    <w:p w14:paraId="659ADEF6" w14:textId="77777777" w:rsidR="00F426B2" w:rsidRPr="00100F2C" w:rsidRDefault="00F426B2" w:rsidP="00F426B2">
      <w:pPr>
        <w:rPr>
          <w:sz w:val="16"/>
        </w:rPr>
      </w:pPr>
      <w:r w:rsidRPr="00100F2C">
        <w:rPr>
          <w:sz w:val="16"/>
        </w:rPr>
        <w:t xml:space="preserve">Quantitative studies of the impact of climate change on violence and conflict have provided more mixed results. A survey of empirical studies by </w:t>
      </w:r>
      <w:proofErr w:type="spellStart"/>
      <w:r w:rsidRPr="00100F2C">
        <w:rPr>
          <w:sz w:val="16"/>
        </w:rPr>
        <w:t>Detges</w:t>
      </w:r>
      <w:proofErr w:type="spellEnd"/>
      <w:r w:rsidRPr="00100F2C">
        <w:rPr>
          <w:sz w:val="16"/>
        </w:rPr>
        <w:t xml:space="preserve"> (2017) found that there may be multiple differing trends: extreme weather events appear to have more significant effects on violence than do long-term climate trends, while levels of small-scale conflict and interpersonal violence appear to be more affected than large-scale conflicts and international war. Empirical studies also highlight how climate change’s impact on conflict is predominantly as a risk multiplier and intensifier. Thus, </w:t>
      </w:r>
      <w:r w:rsidRPr="00100F2C">
        <w:rPr>
          <w:rStyle w:val="StyleUnderline"/>
        </w:rPr>
        <w:t>climate change may</w:t>
      </w:r>
      <w:r w:rsidRPr="00100F2C">
        <w:rPr>
          <w:sz w:val="16"/>
        </w:rPr>
        <w:t xml:space="preserve"> contribute more by </w:t>
      </w:r>
      <w:r w:rsidRPr="00100F2C">
        <w:rPr>
          <w:rStyle w:val="StyleUnderline"/>
        </w:rPr>
        <w:t>increas</w:t>
      </w:r>
      <w:r w:rsidRPr="00100F2C">
        <w:rPr>
          <w:sz w:val="16"/>
        </w:rPr>
        <w:t xml:space="preserve">ing our </w:t>
      </w:r>
      <w:r w:rsidRPr="00100F2C">
        <w:rPr>
          <w:rStyle w:val="StyleUnderline"/>
        </w:rPr>
        <w:t>vulnerability to</w:t>
      </w:r>
      <w:r w:rsidRPr="00100F2C">
        <w:rPr>
          <w:rStyle w:val="Emphasis"/>
        </w:rPr>
        <w:t xml:space="preserve"> other conflict-inducing factors</w:t>
      </w:r>
      <w:r w:rsidRPr="00100F2C">
        <w:rPr>
          <w:rStyle w:val="StyleUnderline"/>
        </w:rPr>
        <w:t xml:space="preserve">, such as </w:t>
      </w:r>
      <w:r w:rsidRPr="00100F2C">
        <w:rPr>
          <w:rStyle w:val="Emphasis"/>
        </w:rPr>
        <w:t>loss of livelihood</w:t>
      </w:r>
      <w:r w:rsidRPr="00100F2C">
        <w:rPr>
          <w:rStyle w:val="StyleUnderline"/>
        </w:rPr>
        <w:t>,</w:t>
      </w:r>
      <w:r w:rsidRPr="00100F2C">
        <w:rPr>
          <w:rStyle w:val="Emphasis"/>
        </w:rPr>
        <w:t xml:space="preserve"> forced migration</w:t>
      </w:r>
      <w:r w:rsidRPr="00100F2C">
        <w:rPr>
          <w:rStyle w:val="StyleUnderline"/>
        </w:rPr>
        <w:t xml:space="preserve">, </w:t>
      </w:r>
      <w:r w:rsidRPr="00100F2C">
        <w:rPr>
          <w:rStyle w:val="Emphasis"/>
        </w:rPr>
        <w:t>environmental change</w:t>
      </w:r>
      <w:r w:rsidRPr="00100F2C">
        <w:rPr>
          <w:rStyle w:val="StyleUnderline"/>
        </w:rPr>
        <w:t xml:space="preserve">, and </w:t>
      </w:r>
      <w:r w:rsidRPr="00100F2C">
        <w:rPr>
          <w:rStyle w:val="Emphasis"/>
        </w:rPr>
        <w:t>food insecurity</w:t>
      </w:r>
      <w:r w:rsidRPr="00100F2C">
        <w:rPr>
          <w:sz w:val="16"/>
        </w:rPr>
        <w:t xml:space="preserve">, than by acting as a direct cause of conflict (Abel, </w:t>
      </w:r>
      <w:proofErr w:type="spellStart"/>
      <w:r w:rsidRPr="00100F2C">
        <w:rPr>
          <w:sz w:val="16"/>
        </w:rPr>
        <w:t>Brottrager</w:t>
      </w:r>
      <w:proofErr w:type="spellEnd"/>
      <w:r w:rsidRPr="00100F2C">
        <w:rPr>
          <w:sz w:val="16"/>
        </w:rPr>
        <w:t xml:space="preserve">, </w:t>
      </w:r>
      <w:proofErr w:type="spellStart"/>
      <w:r w:rsidRPr="00100F2C">
        <w:rPr>
          <w:sz w:val="16"/>
        </w:rPr>
        <w:t>Cuaresma</w:t>
      </w:r>
      <w:proofErr w:type="spellEnd"/>
      <w:r w:rsidRPr="00100F2C">
        <w:rPr>
          <w:sz w:val="16"/>
        </w:rPr>
        <w:t xml:space="preserve">, &amp; </w:t>
      </w:r>
      <w:proofErr w:type="spellStart"/>
      <w:r w:rsidRPr="00100F2C">
        <w:rPr>
          <w:sz w:val="16"/>
        </w:rPr>
        <w:t>Muttarak</w:t>
      </w:r>
      <w:proofErr w:type="spellEnd"/>
      <w:r w:rsidRPr="00100F2C">
        <w:rPr>
          <w:sz w:val="16"/>
        </w:rPr>
        <w:t>, 2019; Hsiang, Burke, &amp; Miguel, 2013; Schubert et al., 2008).8</w:t>
      </w:r>
    </w:p>
    <w:p w14:paraId="01686275" w14:textId="77777777" w:rsidR="00F426B2" w:rsidRPr="00100F2C" w:rsidRDefault="00F426B2" w:rsidP="00F426B2">
      <w:pPr>
        <w:rPr>
          <w:sz w:val="16"/>
        </w:rPr>
      </w:pPr>
      <w:r w:rsidRPr="00100F2C">
        <w:rPr>
          <w:sz w:val="16"/>
        </w:rPr>
        <w:t>Of particular relevance to GCR is the effect of climate change on the risk of nuclear war (</w:t>
      </w:r>
      <w:proofErr w:type="spellStart"/>
      <w:r w:rsidRPr="00100F2C">
        <w:rPr>
          <w:sz w:val="16"/>
        </w:rPr>
        <w:t>Parthemore</w:t>
      </w:r>
      <w:proofErr w:type="spellEnd"/>
      <w:r w:rsidRPr="00100F2C">
        <w:rPr>
          <w:sz w:val="16"/>
        </w:rPr>
        <w:t xml:space="preserve">, </w:t>
      </w:r>
      <w:proofErr w:type="spellStart"/>
      <w:r w:rsidRPr="00100F2C">
        <w:rPr>
          <w:sz w:val="16"/>
        </w:rPr>
        <w:t>Femia</w:t>
      </w:r>
      <w:proofErr w:type="spellEnd"/>
      <w:r w:rsidRPr="00100F2C">
        <w:rPr>
          <w:sz w:val="16"/>
        </w:rPr>
        <w:t xml:space="preserve">, &amp; </w:t>
      </w:r>
      <w:proofErr w:type="spellStart"/>
      <w:r w:rsidRPr="00100F2C">
        <w:rPr>
          <w:sz w:val="16"/>
        </w:rPr>
        <w:t>Werrell</w:t>
      </w:r>
      <w:proofErr w:type="spellEnd"/>
      <w:r w:rsidRPr="00100F2C">
        <w:rPr>
          <w:sz w:val="16"/>
        </w:rPr>
        <w:t xml:space="preserve">, 2018). However, to our knowledge, this has never been rigorously assessed, although the potential is certainly there. One recent model of the risk of nuclear war highlighted how varied, and common, incidents with the potential to trigger a nuclear exchange are (Baum, de </w:t>
      </w:r>
      <w:proofErr w:type="spellStart"/>
      <w:r w:rsidRPr="00100F2C">
        <w:rPr>
          <w:sz w:val="16"/>
        </w:rPr>
        <w:t>Neufville</w:t>
      </w:r>
      <w:proofErr w:type="spellEnd"/>
      <w:r w:rsidRPr="00100F2C">
        <w:rPr>
          <w:sz w:val="16"/>
        </w:rPr>
        <w:t xml:space="preserve">, &amp; Barrett, 2018). It outlined 14 different causal pathways to an exchange, including the escalation of conventional wars and international crises, human error, and the emergence of new non-state actors. For all but two of these, they identify historical examples of potentially precipitating incidents, with 60 incidents in total (i.e. a little less than one a year). This suggests that </w:t>
      </w:r>
      <w:r w:rsidRPr="00100F2C">
        <w:rPr>
          <w:rStyle w:val="StyleUnderline"/>
        </w:rPr>
        <w:t xml:space="preserve">the </w:t>
      </w:r>
      <w:r w:rsidRPr="00DB164D">
        <w:rPr>
          <w:rStyle w:val="StyleUnderline"/>
          <w:highlight w:val="yellow"/>
        </w:rPr>
        <w:t xml:space="preserve">absence of </w:t>
      </w:r>
      <w:r w:rsidRPr="00DB164D">
        <w:rPr>
          <w:rStyle w:val="Emphasis"/>
          <w:highlight w:val="yellow"/>
        </w:rPr>
        <w:t xml:space="preserve">nuclear war </w:t>
      </w:r>
      <w:r w:rsidRPr="00DB164D">
        <w:rPr>
          <w:rStyle w:val="StyleUnderline"/>
          <w:highlight w:val="yellow"/>
        </w:rPr>
        <w:t>was</w:t>
      </w:r>
      <w:r w:rsidRPr="00100F2C">
        <w:rPr>
          <w:sz w:val="16"/>
        </w:rPr>
        <w:t xml:space="preserve"> less </w:t>
      </w:r>
      <w:r w:rsidRPr="00DB164D">
        <w:rPr>
          <w:rStyle w:val="StyleUnderline"/>
          <w:highlight w:val="yellow"/>
        </w:rPr>
        <w:t>due to</w:t>
      </w:r>
      <w:r w:rsidRPr="00100F2C">
        <w:rPr>
          <w:sz w:val="16"/>
        </w:rPr>
        <w:t xml:space="preserve"> a lack of potential causes, tan </w:t>
      </w:r>
      <w:r w:rsidRPr="00DB164D">
        <w:rPr>
          <w:rStyle w:val="StyleUnderline"/>
          <w:highlight w:val="yellow"/>
        </w:rPr>
        <w:t xml:space="preserve">the </w:t>
      </w:r>
      <w:r w:rsidRPr="00DB164D">
        <w:rPr>
          <w:rStyle w:val="Emphasis"/>
          <w:highlight w:val="yellow"/>
        </w:rPr>
        <w:t>global political system</w:t>
      </w:r>
      <w:r w:rsidRPr="00100F2C">
        <w:rPr>
          <w:rStyle w:val="Emphasis"/>
        </w:rPr>
        <w:t>’s ability to defuse them.</w:t>
      </w:r>
      <w:r w:rsidRPr="00100F2C">
        <w:rPr>
          <w:sz w:val="16"/>
        </w:rPr>
        <w:t xml:space="preserve"> Thus, the real significance of </w:t>
      </w:r>
      <w:r w:rsidRPr="00100F2C">
        <w:rPr>
          <w:rStyle w:val="StyleUnderline"/>
        </w:rPr>
        <w:t>climate change may</w:t>
      </w:r>
      <w:r w:rsidRPr="00100F2C">
        <w:rPr>
          <w:sz w:val="16"/>
        </w:rPr>
        <w:t xml:space="preserve"> be its capacity to </w:t>
      </w:r>
      <w:r w:rsidRPr="00100F2C">
        <w:rPr>
          <w:rStyle w:val="Emphasis"/>
        </w:rPr>
        <w:t>undermine this system</w:t>
      </w:r>
      <w:r w:rsidRPr="00100F2C">
        <w:rPr>
          <w:sz w:val="16"/>
        </w:rPr>
        <w:t xml:space="preserve">: the combination of </w:t>
      </w:r>
      <w:r w:rsidRPr="00100F2C">
        <w:rPr>
          <w:rStyle w:val="StyleUnderline"/>
        </w:rPr>
        <w:t xml:space="preserve">social, political, and environmental </w:t>
      </w:r>
      <w:r w:rsidRPr="00100F2C">
        <w:rPr>
          <w:rStyle w:val="Emphasis"/>
        </w:rPr>
        <w:t>disruption</w:t>
      </w:r>
      <w:r w:rsidRPr="00100F2C">
        <w:rPr>
          <w:sz w:val="16"/>
        </w:rPr>
        <w:t xml:space="preserve">, a lingering sense of </w:t>
      </w:r>
      <w:r w:rsidRPr="00100F2C">
        <w:rPr>
          <w:rStyle w:val="StyleUnderline"/>
        </w:rPr>
        <w:t xml:space="preserve">global </w:t>
      </w:r>
      <w:r w:rsidRPr="00100F2C">
        <w:rPr>
          <w:rStyle w:val="Emphasis"/>
        </w:rPr>
        <w:t>injustice</w:t>
      </w:r>
      <w:r w:rsidRPr="00100F2C">
        <w:rPr>
          <w:rStyle w:val="StyleUnderline"/>
        </w:rPr>
        <w:t xml:space="preserve">, and </w:t>
      </w:r>
      <w:r w:rsidRPr="00100F2C">
        <w:rPr>
          <w:rStyle w:val="Emphasis"/>
        </w:rPr>
        <w:t>rising</w:t>
      </w:r>
      <w:r w:rsidRPr="00100F2C">
        <w:rPr>
          <w:rStyle w:val="StyleUnderline"/>
        </w:rPr>
        <w:t xml:space="preserve"> food, water, and energy </w:t>
      </w:r>
      <w:r w:rsidRPr="00DB164D">
        <w:rPr>
          <w:rStyle w:val="Emphasis"/>
          <w:highlight w:val="yellow"/>
        </w:rPr>
        <w:t>insecurity</w:t>
      </w:r>
      <w:r w:rsidRPr="00100F2C">
        <w:rPr>
          <w:rStyle w:val="StyleUnderline"/>
        </w:rPr>
        <w:t xml:space="preserve"> could </w:t>
      </w:r>
      <w:r w:rsidRPr="00DB164D">
        <w:rPr>
          <w:rStyle w:val="Emphasis"/>
          <w:highlight w:val="yellow"/>
        </w:rPr>
        <w:t>increase the probability</w:t>
      </w:r>
      <w:r w:rsidRPr="00100F2C">
        <w:rPr>
          <w:sz w:val="16"/>
        </w:rPr>
        <w:t xml:space="preserve"> that </w:t>
      </w:r>
      <w:r w:rsidRPr="00DB164D">
        <w:rPr>
          <w:rStyle w:val="Emphasis"/>
          <w:highlight w:val="yellow"/>
        </w:rPr>
        <w:t>crises escalate</w:t>
      </w:r>
      <w:r w:rsidRPr="00DB164D">
        <w:rPr>
          <w:rStyle w:val="StyleUnderline"/>
          <w:highlight w:val="yellow"/>
        </w:rPr>
        <w:t xml:space="preserve"> or</w:t>
      </w:r>
      <w:r w:rsidRPr="00100F2C">
        <w:rPr>
          <w:rStyle w:val="StyleUnderline"/>
        </w:rPr>
        <w:t xml:space="preserve"> that </w:t>
      </w:r>
      <w:r w:rsidRPr="00DB164D">
        <w:rPr>
          <w:rStyle w:val="Emphasis"/>
          <w:highlight w:val="yellow"/>
        </w:rPr>
        <w:t>false alarms are mistaken</w:t>
      </w:r>
      <w:r w:rsidRPr="00100F2C">
        <w:rPr>
          <w:rStyle w:val="StyleUnderline"/>
        </w:rPr>
        <w:t xml:space="preserve"> for genuine emergencies.</w:t>
      </w:r>
      <w:r w:rsidRPr="00100F2C">
        <w:rPr>
          <w:sz w:val="16"/>
        </w:rPr>
        <w:t xml:space="preserve"> This topic needs further research.</w:t>
      </w:r>
    </w:p>
    <w:p w14:paraId="1C95C2E0" w14:textId="77777777" w:rsidR="00F426B2" w:rsidRPr="007C645C" w:rsidRDefault="00F426B2" w:rsidP="00F426B2">
      <w:pPr>
        <w:rPr>
          <w:sz w:val="16"/>
          <w:szCs w:val="16"/>
        </w:rPr>
      </w:pPr>
      <w:r w:rsidRPr="007C645C">
        <w:rPr>
          <w:sz w:val="16"/>
          <w:szCs w:val="16"/>
        </w:rPr>
        <w:t>3.3. The emergence of a global systems death spiral</w:t>
      </w:r>
    </w:p>
    <w:p w14:paraId="3861D0D6" w14:textId="77777777" w:rsidR="00F426B2" w:rsidRPr="00100F2C" w:rsidRDefault="00F426B2" w:rsidP="00F426B2">
      <w:pPr>
        <w:rPr>
          <w:sz w:val="16"/>
        </w:rPr>
      </w:pPr>
      <w:r w:rsidRPr="00100F2C">
        <w:rPr>
          <w:sz w:val="16"/>
        </w:rPr>
        <w:t xml:space="preserve">Yet, </w:t>
      </w:r>
      <w:r w:rsidRPr="00100F2C">
        <w:rPr>
          <w:rStyle w:val="StyleUnderline"/>
        </w:rPr>
        <w:t>we should not conclude</w:t>
      </w:r>
      <w:r w:rsidRPr="00100F2C">
        <w:rPr>
          <w:sz w:val="16"/>
        </w:rPr>
        <w:t xml:space="preserve"> that </w:t>
      </w:r>
      <w:r w:rsidRPr="00100F2C">
        <w:rPr>
          <w:rStyle w:val="StyleUnderline"/>
        </w:rPr>
        <w:t>a nuclear exchange is the only</w:t>
      </w:r>
      <w:r w:rsidRPr="00100F2C">
        <w:rPr>
          <w:sz w:val="16"/>
        </w:rPr>
        <w:t xml:space="preserve">, or even most likely, </w:t>
      </w:r>
      <w:r w:rsidRPr="00100F2C">
        <w:rPr>
          <w:rStyle w:val="StyleUnderline"/>
        </w:rPr>
        <w:t>scenario in which political instability might produce</w:t>
      </w:r>
      <w:r w:rsidRPr="00100F2C">
        <w:rPr>
          <w:sz w:val="16"/>
        </w:rPr>
        <w:t xml:space="preserve"> a </w:t>
      </w:r>
      <w:r w:rsidRPr="00100F2C">
        <w:rPr>
          <w:rStyle w:val="Emphasis"/>
        </w:rPr>
        <w:t>global catastrophe. Conflict</w:t>
      </w:r>
      <w:r w:rsidRPr="00100F2C">
        <w:rPr>
          <w:rStyle w:val="StyleUnderline"/>
        </w:rPr>
        <w:t xml:space="preserve"> and </w:t>
      </w:r>
      <w:r w:rsidRPr="00100F2C">
        <w:rPr>
          <w:rStyle w:val="Emphasis"/>
        </w:rPr>
        <w:t>political</w:t>
      </w:r>
      <w:r w:rsidRPr="00100F2C">
        <w:rPr>
          <w:rStyle w:val="StyleUnderline"/>
        </w:rPr>
        <w:t xml:space="preserve"> </w:t>
      </w:r>
      <w:r w:rsidRPr="00100F2C">
        <w:rPr>
          <w:rStyle w:val="Emphasis"/>
        </w:rPr>
        <w:t>instability</w:t>
      </w:r>
      <w:r w:rsidRPr="00100F2C">
        <w:rPr>
          <w:sz w:val="16"/>
        </w:rPr>
        <w:t xml:space="preserve">, even of moderate severity, </w:t>
      </w:r>
      <w:r w:rsidRPr="00100F2C">
        <w:rPr>
          <w:rStyle w:val="StyleUnderline"/>
        </w:rPr>
        <w:t>are</w:t>
      </w:r>
      <w:r w:rsidRPr="00100F2C">
        <w:rPr>
          <w:rStyle w:val="Emphasis"/>
        </w:rPr>
        <w:t xml:space="preserve"> themselves</w:t>
      </w:r>
      <w:r w:rsidRPr="00100F2C">
        <w:rPr>
          <w:sz w:val="16"/>
        </w:rPr>
        <w:t xml:space="preserve"> two of the most significant </w:t>
      </w:r>
      <w:r w:rsidRPr="00100F2C">
        <w:rPr>
          <w:rStyle w:val="Emphasis"/>
        </w:rPr>
        <w:t>drivers</w:t>
      </w:r>
      <w:r w:rsidRPr="00100F2C">
        <w:rPr>
          <w:rStyle w:val="StyleUnderline"/>
        </w:rPr>
        <w:t xml:space="preserve"> of </w:t>
      </w:r>
      <w:r w:rsidRPr="00100F2C">
        <w:rPr>
          <w:rStyle w:val="Emphasis"/>
        </w:rPr>
        <w:t>biodiversity</w:t>
      </w:r>
      <w:r w:rsidRPr="00100F2C">
        <w:rPr>
          <w:rStyle w:val="StyleUnderline"/>
        </w:rPr>
        <w:t xml:space="preserve"> </w:t>
      </w:r>
      <w:r w:rsidRPr="00100F2C">
        <w:rPr>
          <w:rStyle w:val="Emphasis"/>
        </w:rPr>
        <w:t>loss</w:t>
      </w:r>
      <w:r w:rsidRPr="00100F2C">
        <w:rPr>
          <w:rStyle w:val="StyleUnderline"/>
        </w:rPr>
        <w:t xml:space="preserve"> due to </w:t>
      </w:r>
      <w:r w:rsidRPr="00100F2C">
        <w:rPr>
          <w:rStyle w:val="Emphasis"/>
        </w:rPr>
        <w:t>breakdowns</w:t>
      </w:r>
      <w:r w:rsidRPr="00100F2C">
        <w:rPr>
          <w:rStyle w:val="StyleUnderline"/>
        </w:rPr>
        <w:t xml:space="preserve"> </w:t>
      </w:r>
      <w:r w:rsidRPr="00100F2C">
        <w:rPr>
          <w:rStyle w:val="Emphasis"/>
        </w:rPr>
        <w:t>in</w:t>
      </w:r>
      <w:r w:rsidRPr="00100F2C">
        <w:rPr>
          <w:sz w:val="16"/>
        </w:rPr>
        <w:t xml:space="preserve"> monitoring, </w:t>
      </w:r>
      <w:r w:rsidRPr="00100F2C">
        <w:rPr>
          <w:rStyle w:val="Emphasis"/>
        </w:rPr>
        <w:t>governance</w:t>
      </w:r>
      <w:r w:rsidRPr="00100F2C">
        <w:rPr>
          <w:sz w:val="16"/>
        </w:rPr>
        <w:t>, and (public and private) property rights (</w:t>
      </w:r>
      <w:proofErr w:type="spellStart"/>
      <w:r w:rsidRPr="00100F2C">
        <w:rPr>
          <w:sz w:val="16"/>
        </w:rPr>
        <w:t>Baynham</w:t>
      </w:r>
      <w:proofErr w:type="spellEnd"/>
      <w:r w:rsidRPr="00100F2C">
        <w:rPr>
          <w:sz w:val="16"/>
        </w:rPr>
        <w:t>-Herd, Amano, Sutherland, &amp; Donald, 2018). This closes a potentially reinforcing feedback loop between loss of biosphere integrity, food insecurity and political breakdown.</w:t>
      </w:r>
    </w:p>
    <w:p w14:paraId="1B956F55" w14:textId="77777777" w:rsidR="00F426B2" w:rsidRPr="00100F2C" w:rsidRDefault="00F426B2" w:rsidP="00F426B2">
      <w:pPr>
        <w:rPr>
          <w:rStyle w:val="Emphasis"/>
        </w:rPr>
      </w:pPr>
      <w:r w:rsidRPr="00100F2C">
        <w:rPr>
          <w:sz w:val="16"/>
        </w:rPr>
        <w:t xml:space="preserve">The </w:t>
      </w:r>
      <w:r w:rsidRPr="00100F2C">
        <w:rPr>
          <w:rStyle w:val="StyleUnderline"/>
        </w:rPr>
        <w:t>mechanisms by which</w:t>
      </w:r>
      <w:r w:rsidRPr="00100F2C">
        <w:rPr>
          <w:sz w:val="16"/>
        </w:rPr>
        <w:t xml:space="preserve"> these </w:t>
      </w:r>
      <w:r w:rsidRPr="00DB164D">
        <w:rPr>
          <w:rStyle w:val="Emphasis"/>
          <w:highlight w:val="yellow"/>
        </w:rPr>
        <w:t>cascading</w:t>
      </w:r>
      <w:r w:rsidRPr="00DB164D">
        <w:rPr>
          <w:rStyle w:val="StyleUnderline"/>
          <w:highlight w:val="yellow"/>
        </w:rPr>
        <w:t xml:space="preserve"> </w:t>
      </w:r>
      <w:r w:rsidRPr="00DB164D">
        <w:rPr>
          <w:rStyle w:val="Emphasis"/>
          <w:highlight w:val="yellow"/>
        </w:rPr>
        <w:t>failures</w:t>
      </w:r>
      <w:r w:rsidRPr="00100F2C">
        <w:rPr>
          <w:sz w:val="16"/>
        </w:rPr>
        <w:t xml:space="preserve"> might </w:t>
      </w:r>
      <w:r w:rsidRPr="00DB164D">
        <w:rPr>
          <w:rStyle w:val="Emphasis"/>
          <w:highlight w:val="yellow"/>
        </w:rPr>
        <w:t>spread</w:t>
      </w:r>
      <w:r w:rsidRPr="00100F2C">
        <w:rPr>
          <w:rStyle w:val="StyleUnderline"/>
        </w:rPr>
        <w:t xml:space="preserve"> include </w:t>
      </w:r>
      <w:r w:rsidRPr="00100F2C">
        <w:rPr>
          <w:rStyle w:val="Emphasis"/>
        </w:rPr>
        <w:t>many</w:t>
      </w:r>
      <w:r w:rsidRPr="00100F2C">
        <w:rPr>
          <w:sz w:val="16"/>
        </w:rPr>
        <w:t xml:space="preserve"> of the natural, anthropogenic, and replicator </w:t>
      </w:r>
      <w:r w:rsidRPr="00DB164D">
        <w:rPr>
          <w:rStyle w:val="Emphasis"/>
          <w:highlight w:val="yellow"/>
        </w:rPr>
        <w:t>effects</w:t>
      </w:r>
      <w:r w:rsidRPr="00100F2C">
        <w:rPr>
          <w:sz w:val="16"/>
        </w:rPr>
        <w:t xml:space="preserve"> identified by </w:t>
      </w:r>
      <w:proofErr w:type="spellStart"/>
      <w:r w:rsidRPr="00100F2C">
        <w:rPr>
          <w:sz w:val="16"/>
        </w:rPr>
        <w:t>Avin</w:t>
      </w:r>
      <w:proofErr w:type="spellEnd"/>
      <w:r w:rsidRPr="00100F2C">
        <w:rPr>
          <w:sz w:val="16"/>
        </w:rPr>
        <w:t xml:space="preserve"> et al. (2018), </w:t>
      </w:r>
      <w:r w:rsidRPr="00DB164D">
        <w:rPr>
          <w:rStyle w:val="StyleUnderline"/>
          <w:highlight w:val="yellow"/>
        </w:rPr>
        <w:t xml:space="preserve">making them </w:t>
      </w:r>
      <w:r w:rsidRPr="00DB164D">
        <w:rPr>
          <w:rStyle w:val="Emphasis"/>
          <w:highlight w:val="yellow"/>
        </w:rPr>
        <w:t>harder to contain</w:t>
      </w:r>
      <w:r w:rsidRPr="00100F2C">
        <w:rPr>
          <w:rStyle w:val="Emphasis"/>
        </w:rPr>
        <w:t>.</w:t>
      </w:r>
      <w:r w:rsidRPr="00100F2C">
        <w:rPr>
          <w:sz w:val="16"/>
        </w:rPr>
        <w:t xml:space="preserve"> At the natural level, </w:t>
      </w:r>
      <w:r w:rsidRPr="00100F2C">
        <w:rPr>
          <w:rStyle w:val="StyleUnderline"/>
        </w:rPr>
        <w:t>climate change involves changes to</w:t>
      </w:r>
      <w:r w:rsidRPr="00100F2C">
        <w:rPr>
          <w:sz w:val="16"/>
        </w:rPr>
        <w:t xml:space="preserve"> the </w:t>
      </w:r>
      <w:r w:rsidRPr="00100F2C">
        <w:rPr>
          <w:rStyle w:val="Emphasis"/>
        </w:rPr>
        <w:t>global</w:t>
      </w:r>
      <w:r w:rsidRPr="00100F2C">
        <w:rPr>
          <w:rStyle w:val="StyleUnderline"/>
        </w:rPr>
        <w:t xml:space="preserve"> atmospheric and biogeochemical </w:t>
      </w:r>
      <w:r w:rsidRPr="00100F2C">
        <w:rPr>
          <w:rStyle w:val="Emphasis"/>
        </w:rPr>
        <w:t>systems</w:t>
      </w:r>
      <w:r w:rsidRPr="00100F2C">
        <w:rPr>
          <w:rStyle w:val="StyleUnderline"/>
        </w:rPr>
        <w:t xml:space="preserve"> and poses</w:t>
      </w:r>
      <w:r w:rsidRPr="00100F2C">
        <w:rPr>
          <w:sz w:val="16"/>
        </w:rPr>
        <w:t xml:space="preserve"> other naturally spreading harms, like </w:t>
      </w:r>
      <w:r w:rsidRPr="00100F2C">
        <w:rPr>
          <w:rStyle w:val="Emphasis"/>
        </w:rPr>
        <w:t>global ecological collapse.</w:t>
      </w:r>
      <w:r w:rsidRPr="00100F2C">
        <w:rPr>
          <w:sz w:val="16"/>
        </w:rPr>
        <w:t xml:space="preserve"> At the anthropogenic level, the </w:t>
      </w:r>
      <w:r w:rsidRPr="00100F2C">
        <w:rPr>
          <w:rStyle w:val="Emphasis"/>
        </w:rPr>
        <w:t>global interconnectedness</w:t>
      </w:r>
      <w:r w:rsidRPr="00100F2C">
        <w:rPr>
          <w:rStyle w:val="StyleUnderline"/>
        </w:rPr>
        <w:t xml:space="preserve"> of </w:t>
      </w:r>
      <w:proofErr w:type="spellStart"/>
      <w:r w:rsidRPr="00100F2C">
        <w:rPr>
          <w:rStyle w:val="StyleUnderline"/>
        </w:rPr>
        <w:t>sociotechnological</w:t>
      </w:r>
      <w:proofErr w:type="spellEnd"/>
      <w:r w:rsidRPr="00100F2C">
        <w:rPr>
          <w:rStyle w:val="StyleUnderline"/>
        </w:rPr>
        <w:t xml:space="preserve"> systems means</w:t>
      </w:r>
      <w:r w:rsidRPr="00100F2C">
        <w:rPr>
          <w:sz w:val="16"/>
        </w:rPr>
        <w:t xml:space="preserve"> that while small shocks are easier to recover from, </w:t>
      </w:r>
      <w:r w:rsidRPr="00100F2C">
        <w:rPr>
          <w:rStyle w:val="StyleUnderline"/>
        </w:rPr>
        <w:t xml:space="preserve">larger shocks can be </w:t>
      </w:r>
      <w:r w:rsidRPr="00100F2C">
        <w:rPr>
          <w:rStyle w:val="Emphasis"/>
        </w:rPr>
        <w:t>harder to contain</w:t>
      </w:r>
      <w:r w:rsidRPr="00100F2C">
        <w:rPr>
          <w:sz w:val="16"/>
        </w:rPr>
        <w:t xml:space="preserve"> and control. Finally, </w:t>
      </w:r>
      <w:r w:rsidRPr="00100F2C">
        <w:rPr>
          <w:rStyle w:val="Emphasis"/>
        </w:rPr>
        <w:t>biological and informational replication</w:t>
      </w:r>
      <w:r w:rsidRPr="00100F2C">
        <w:rPr>
          <w:rStyle w:val="StyleUnderline"/>
        </w:rPr>
        <w:t xml:space="preserve"> can</w:t>
      </w:r>
      <w:r w:rsidRPr="00100F2C">
        <w:rPr>
          <w:sz w:val="16"/>
        </w:rPr>
        <w:t xml:space="preserve"> also </w:t>
      </w:r>
      <w:r w:rsidRPr="00100F2C">
        <w:rPr>
          <w:rStyle w:val="StyleUnderline"/>
        </w:rPr>
        <w:t>spread</w:t>
      </w:r>
      <w:r w:rsidRPr="00100F2C">
        <w:rPr>
          <w:sz w:val="16"/>
        </w:rPr>
        <w:t xml:space="preserve"> the negative impacts of climate change, from </w:t>
      </w:r>
      <w:r w:rsidRPr="00100F2C">
        <w:rPr>
          <w:rStyle w:val="Emphasis"/>
        </w:rPr>
        <w:t>vector-borne diseases</w:t>
      </w:r>
      <w:r w:rsidRPr="00100F2C">
        <w:rPr>
          <w:sz w:val="16"/>
        </w:rPr>
        <w:t xml:space="preserve"> and </w:t>
      </w:r>
      <w:r w:rsidRPr="00100F2C">
        <w:rPr>
          <w:rStyle w:val="Emphasis"/>
        </w:rPr>
        <w:t>invasive species</w:t>
      </w:r>
      <w:r w:rsidRPr="00100F2C">
        <w:rPr>
          <w:sz w:val="16"/>
        </w:rPr>
        <w:t xml:space="preserve"> to </w:t>
      </w:r>
      <w:r w:rsidRPr="00100F2C">
        <w:rPr>
          <w:rStyle w:val="Emphasis"/>
        </w:rPr>
        <w:t>climate fatalism</w:t>
      </w:r>
      <w:r w:rsidRPr="00100F2C">
        <w:rPr>
          <w:rStyle w:val="StyleUnderline"/>
        </w:rPr>
        <w:t xml:space="preserve"> and </w:t>
      </w:r>
      <w:r w:rsidRPr="00100F2C">
        <w:rPr>
          <w:rStyle w:val="Emphasis"/>
        </w:rPr>
        <w:t>dangerous geoengineering technologies.</w:t>
      </w:r>
    </w:p>
    <w:p w14:paraId="4EDCD9E8" w14:textId="77777777" w:rsidR="00F426B2" w:rsidRPr="0021511C" w:rsidRDefault="00F426B2" w:rsidP="00F426B2">
      <w:pPr>
        <w:rPr>
          <w:sz w:val="16"/>
        </w:rPr>
      </w:pPr>
      <w:r w:rsidRPr="00100F2C">
        <w:rPr>
          <w:rStyle w:val="StyleUnderline"/>
        </w:rPr>
        <w:t>Given</w:t>
      </w:r>
      <w:r w:rsidRPr="00100F2C">
        <w:rPr>
          <w:sz w:val="16"/>
        </w:rPr>
        <w:t xml:space="preserve"> these </w:t>
      </w:r>
      <w:r w:rsidRPr="00100F2C">
        <w:rPr>
          <w:rStyle w:val="StyleUnderline"/>
        </w:rPr>
        <w:t xml:space="preserve">numerous spread mechanisms, </w:t>
      </w:r>
      <w:r w:rsidRPr="00D32768">
        <w:rPr>
          <w:rStyle w:val="Emphasis"/>
        </w:rPr>
        <w:t>critical</w:t>
      </w:r>
      <w:r w:rsidRPr="00100F2C">
        <w:rPr>
          <w:rStyle w:val="StyleUnderline"/>
        </w:rPr>
        <w:t xml:space="preserve"> </w:t>
      </w:r>
      <w:r w:rsidRPr="00100F2C">
        <w:rPr>
          <w:rStyle w:val="Emphasis"/>
        </w:rPr>
        <w:t>system</w:t>
      </w:r>
      <w:r w:rsidRPr="00100F2C">
        <w:rPr>
          <w:rStyle w:val="StyleUnderline"/>
        </w:rPr>
        <w:t xml:space="preserve"> </w:t>
      </w:r>
      <w:r w:rsidRPr="00D32768">
        <w:rPr>
          <w:rStyle w:val="Emphasis"/>
        </w:rPr>
        <w:t>failures</w:t>
      </w:r>
      <w:r w:rsidRPr="00100F2C">
        <w:rPr>
          <w:rStyle w:val="StyleUnderline"/>
        </w:rPr>
        <w:t xml:space="preserve"> could </w:t>
      </w:r>
      <w:r w:rsidRPr="00D32768">
        <w:rPr>
          <w:rStyle w:val="Emphasis"/>
        </w:rPr>
        <w:t>precipitate</w:t>
      </w:r>
      <w:r w:rsidRPr="00D32768">
        <w:rPr>
          <w:rStyle w:val="StyleUnderline"/>
        </w:rPr>
        <w:t xml:space="preserve"> </w:t>
      </w:r>
      <w:r w:rsidRPr="00D32768">
        <w:rPr>
          <w:rStyle w:val="Emphasis"/>
        </w:rPr>
        <w:t>global</w:t>
      </w:r>
      <w:r w:rsidRPr="00D32768">
        <w:rPr>
          <w:rStyle w:val="StyleUnderline"/>
        </w:rPr>
        <w:t xml:space="preserve"> </w:t>
      </w:r>
      <w:r w:rsidRPr="00D32768">
        <w:rPr>
          <w:rStyle w:val="Emphasis"/>
        </w:rPr>
        <w:t>catastrophes</w:t>
      </w:r>
      <w:r w:rsidRPr="00100F2C">
        <w:rPr>
          <w:sz w:val="16"/>
        </w:rPr>
        <w:t>. Furthermore, the spiral we have explored is unlikely to be the only set of interlinked systemic disruptions that climate change could initiate (other death spirals could involve bio-insecurity and disease), nor are these the only causal connections between these three systems. Until we understand the nature of such death spirals better, we must act cautiously. We now turn to consider what this would mean.</w:t>
      </w:r>
    </w:p>
    <w:p w14:paraId="4F545BFF" w14:textId="77777777" w:rsidR="00D11A24" w:rsidRPr="00CF7363" w:rsidRDefault="00D11A24" w:rsidP="00D11A24">
      <w:pPr>
        <w:pStyle w:val="Heading4"/>
        <w:rPr>
          <w:u w:val="single"/>
        </w:rPr>
      </w:pPr>
      <w:r>
        <w:t xml:space="preserve">Innovation solves </w:t>
      </w:r>
      <w:r w:rsidRPr="00CF7363">
        <w:rPr>
          <w:u w:val="single"/>
        </w:rPr>
        <w:t xml:space="preserve">every existential threat </w:t>
      </w:r>
    </w:p>
    <w:p w14:paraId="725A2192" w14:textId="77777777" w:rsidR="00D11A24" w:rsidRDefault="00D11A24" w:rsidP="00D11A24">
      <w:r>
        <w:t xml:space="preserve">Dylan </w:t>
      </w:r>
      <w:r w:rsidRPr="001C124C">
        <w:rPr>
          <w:b/>
        </w:rPr>
        <w:t>Matthews 18</w:t>
      </w:r>
      <w:r>
        <w:t xml:space="preserve">. Co-founder of Vox, citing Nick </w:t>
      </w:r>
      <w:proofErr w:type="spellStart"/>
      <w:r>
        <w:t>Beckstead</w:t>
      </w:r>
      <w:proofErr w:type="spellEnd"/>
      <w:r>
        <w:t xml:space="preserve"> @ Rutgers University. 10-26-2018. "How to help people millions of years from now." Vox. </w:t>
      </w:r>
      <w:hyperlink r:id="rId9" w:history="1">
        <w:r w:rsidRPr="00C7371A">
          <w:rPr>
            <w:rStyle w:val="Hyperlink"/>
          </w:rPr>
          <w:t>https://www.vox.com/future-perfect/2018/10/26/18023366/far-future-effective-altruism-existential-risk-doing-good</w:t>
        </w:r>
      </w:hyperlink>
    </w:p>
    <w:p w14:paraId="06C6D960" w14:textId="77777777" w:rsidR="00D11A24" w:rsidRDefault="00D11A24" w:rsidP="00D11A24"/>
    <w:p w14:paraId="158DEAC1" w14:textId="77777777" w:rsidR="00D11A24" w:rsidRPr="004A6DD3" w:rsidRDefault="00D11A24" w:rsidP="00D11A24">
      <w:pPr>
        <w:rPr>
          <w:u w:val="single"/>
        </w:rPr>
      </w:pPr>
      <w:r w:rsidRPr="006421B7">
        <w:rPr>
          <w:sz w:val="14"/>
        </w:rPr>
        <w:t xml:space="preserve">If you care about improving human lives, you should overwhelmingly care about those quadrillions of lives rather than the comparatively small number of people alive today. </w:t>
      </w:r>
      <w:r w:rsidRPr="001C124C">
        <w:rPr>
          <w:rStyle w:val="StyleUnderline"/>
        </w:rPr>
        <w:t>The 7.6 billion people now living</w:t>
      </w:r>
      <w:r w:rsidRPr="006421B7">
        <w:rPr>
          <w:sz w:val="14"/>
        </w:rPr>
        <w:t xml:space="preserve">, after all, </w:t>
      </w:r>
      <w:r w:rsidRPr="001C124C">
        <w:rPr>
          <w:rStyle w:val="StyleUnderline"/>
        </w:rPr>
        <w:t xml:space="preserve">amount to less than 0.003 percent of the population that will live in the </w:t>
      </w:r>
      <w:r w:rsidRPr="001C124C">
        <w:rPr>
          <w:rStyle w:val="Emphasis"/>
        </w:rPr>
        <w:t>future</w:t>
      </w:r>
      <w:r w:rsidRPr="006421B7">
        <w:rPr>
          <w:sz w:val="14"/>
        </w:rPr>
        <w:t xml:space="preserve">. It’s reasonable to suggest that those </w:t>
      </w:r>
      <w:r w:rsidRPr="001C124C">
        <w:rPr>
          <w:rStyle w:val="Emphasis"/>
        </w:rPr>
        <w:t>quadrillions</w:t>
      </w:r>
      <w:r w:rsidRPr="006421B7">
        <w:rPr>
          <w:sz w:val="14"/>
        </w:rPr>
        <w:t xml:space="preserve"> </w:t>
      </w:r>
      <w:r w:rsidRPr="001C124C">
        <w:rPr>
          <w:rStyle w:val="StyleUnderline"/>
        </w:rPr>
        <w:t xml:space="preserve">of </w:t>
      </w:r>
      <w:r w:rsidRPr="00DB164D">
        <w:rPr>
          <w:rStyle w:val="StyleUnderline"/>
          <w:highlight w:val="yellow"/>
        </w:rPr>
        <w:t>future people have</w:t>
      </w:r>
      <w:r w:rsidRPr="006421B7">
        <w:rPr>
          <w:sz w:val="14"/>
        </w:rPr>
        <w:t xml:space="preserve">, accordingly, </w:t>
      </w:r>
      <w:r w:rsidRPr="00DB164D">
        <w:rPr>
          <w:rStyle w:val="Emphasis"/>
          <w:highlight w:val="yellow"/>
        </w:rPr>
        <w:t>hundreds of thousands of times</w:t>
      </w:r>
      <w:r w:rsidRPr="00DB164D">
        <w:rPr>
          <w:sz w:val="14"/>
          <w:highlight w:val="yellow"/>
        </w:rPr>
        <w:t xml:space="preserve"> </w:t>
      </w:r>
      <w:r w:rsidRPr="00DB164D">
        <w:rPr>
          <w:rStyle w:val="StyleUnderline"/>
          <w:highlight w:val="yellow"/>
        </w:rPr>
        <w:t>more moral weight</w:t>
      </w:r>
      <w:r w:rsidRPr="001C124C">
        <w:rPr>
          <w:rStyle w:val="StyleUnderline"/>
        </w:rPr>
        <w:t xml:space="preserve"> than those of us living here </w:t>
      </w:r>
      <w:r w:rsidRPr="001C124C">
        <w:rPr>
          <w:rStyle w:val="Emphasis"/>
        </w:rPr>
        <w:t>today</w:t>
      </w:r>
      <w:r w:rsidRPr="001C124C">
        <w:rPr>
          <w:rStyle w:val="StyleUnderline"/>
        </w:rPr>
        <w:t xml:space="preserve"> do</w:t>
      </w:r>
      <w:r w:rsidRPr="006421B7">
        <w:rPr>
          <w:sz w:val="14"/>
        </w:rPr>
        <w:t xml:space="preserve">. That’s the basic argument behind Nick </w:t>
      </w:r>
      <w:proofErr w:type="spellStart"/>
      <w:r w:rsidRPr="006421B7">
        <w:rPr>
          <w:sz w:val="14"/>
        </w:rPr>
        <w:t>Beckstead’s</w:t>
      </w:r>
      <w:proofErr w:type="spellEnd"/>
      <w:r w:rsidRPr="006421B7">
        <w:rPr>
          <w:sz w:val="14"/>
        </w:rPr>
        <w:t xml:space="preserve"> 2013 Rutgers philosophy dissertation, “On the overwhelming importance of shaping the far future.” It’s a glorious mindfuck of a thesis, not least because </w:t>
      </w:r>
      <w:proofErr w:type="spellStart"/>
      <w:r w:rsidRPr="006421B7">
        <w:rPr>
          <w:sz w:val="14"/>
        </w:rPr>
        <w:t>Beckstead</w:t>
      </w:r>
      <w:proofErr w:type="spellEnd"/>
      <w:r w:rsidRPr="006421B7">
        <w:rPr>
          <w:sz w:val="14"/>
        </w:rPr>
        <w:t xml:space="preserve"> shows very convincingly that this is a conclusion any plausible moral view would reach. It’s not just something that weird </w:t>
      </w:r>
      <w:proofErr w:type="spellStart"/>
      <w:r w:rsidRPr="006421B7">
        <w:rPr>
          <w:sz w:val="14"/>
        </w:rPr>
        <w:t>utilitarians</w:t>
      </w:r>
      <w:proofErr w:type="spellEnd"/>
      <w:r w:rsidRPr="006421B7">
        <w:rPr>
          <w:sz w:val="14"/>
        </w:rPr>
        <w:t xml:space="preserve"> have to deal with. And </w:t>
      </w:r>
      <w:proofErr w:type="spellStart"/>
      <w:r w:rsidRPr="006421B7">
        <w:rPr>
          <w:sz w:val="14"/>
        </w:rPr>
        <w:t>Beckstead</w:t>
      </w:r>
      <w:proofErr w:type="spellEnd"/>
      <w:r w:rsidRPr="006421B7">
        <w:rPr>
          <w:sz w:val="14"/>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1C124C">
        <w:rPr>
          <w:rStyle w:val="StyleUnderline"/>
        </w:rPr>
        <w:t xml:space="preserve">The most </w:t>
      </w:r>
      <w:r w:rsidRPr="001C124C">
        <w:rPr>
          <w:rStyle w:val="Emphasis"/>
        </w:rPr>
        <w:t>literal</w:t>
      </w:r>
      <w:r w:rsidRPr="006421B7">
        <w:rPr>
          <w:sz w:val="14"/>
        </w:rPr>
        <w:t xml:space="preserve"> </w:t>
      </w:r>
      <w:r w:rsidRPr="001C124C">
        <w:rPr>
          <w:rStyle w:val="StyleUnderline"/>
        </w:rPr>
        <w:t xml:space="preserve">thing it could mean is </w:t>
      </w:r>
      <w:r w:rsidRPr="00DB164D">
        <w:rPr>
          <w:rStyle w:val="StyleUnderline"/>
          <w:highlight w:val="yellow"/>
        </w:rPr>
        <w:t>preventing</w:t>
      </w:r>
      <w:r w:rsidRPr="001C124C">
        <w:rPr>
          <w:rStyle w:val="StyleUnderline"/>
        </w:rPr>
        <w:t xml:space="preserve"> human </w:t>
      </w:r>
      <w:r w:rsidRPr="00DB164D">
        <w:rPr>
          <w:rStyle w:val="Emphasis"/>
          <w:highlight w:val="yellow"/>
        </w:rPr>
        <w:t>extinction</w:t>
      </w:r>
      <w:r w:rsidRPr="006421B7">
        <w:rPr>
          <w:sz w:val="14"/>
        </w:rPr>
        <w:t xml:space="preserve">, to ensure that the species persists as long as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1C124C">
        <w:rPr>
          <w:rStyle w:val="StyleUnderline"/>
        </w:rPr>
        <w:t>But</w:t>
      </w:r>
      <w:r w:rsidRPr="006421B7">
        <w:rPr>
          <w:sz w:val="14"/>
        </w:rPr>
        <w:t xml:space="preserve"> in a set of slides he made in 2013, </w:t>
      </w:r>
      <w:proofErr w:type="spellStart"/>
      <w:r w:rsidRPr="006421B7">
        <w:rPr>
          <w:sz w:val="14"/>
        </w:rPr>
        <w:t>Beckstead</w:t>
      </w:r>
      <w:proofErr w:type="spellEnd"/>
      <w:r w:rsidRPr="006421B7">
        <w:rPr>
          <w:sz w:val="14"/>
        </w:rPr>
        <w:t xml:space="preserve"> makes a compelling case that </w:t>
      </w:r>
      <w:r w:rsidRPr="003E7724">
        <w:rPr>
          <w:rStyle w:val="StyleUnderline"/>
        </w:rPr>
        <w:t>while</w:t>
      </w:r>
      <w:r w:rsidRPr="001C124C">
        <w:rPr>
          <w:rStyle w:val="StyleUnderline"/>
        </w:rPr>
        <w:t xml:space="preserve"> that’s certainly </w:t>
      </w:r>
      <w:r w:rsidRPr="003E7724">
        <w:rPr>
          <w:rStyle w:val="Emphasis"/>
        </w:rPr>
        <w:t>part</w:t>
      </w:r>
      <w:r w:rsidRPr="003E7724">
        <w:rPr>
          <w:sz w:val="14"/>
        </w:rPr>
        <w:t xml:space="preserve"> </w:t>
      </w:r>
      <w:r w:rsidRPr="003E7724">
        <w:rPr>
          <w:rStyle w:val="StyleUnderline"/>
        </w:rPr>
        <w:t>of</w:t>
      </w:r>
      <w:r w:rsidRPr="001C124C">
        <w:rPr>
          <w:rStyle w:val="StyleUnderline"/>
        </w:rPr>
        <w:t xml:space="preserve"> what </w:t>
      </w:r>
      <w:r w:rsidRPr="003E7724">
        <w:rPr>
          <w:rStyle w:val="StyleUnderline"/>
        </w:rPr>
        <w:t>caring about the far future</w:t>
      </w:r>
      <w:r w:rsidRPr="001C124C">
        <w:rPr>
          <w:rStyle w:val="StyleUnderline"/>
        </w:rPr>
        <w:t xml:space="preserve"> entails, </w:t>
      </w:r>
      <w:r w:rsidRPr="00675310">
        <w:rPr>
          <w:rStyle w:val="StyleUnderline"/>
        </w:rPr>
        <w:t xml:space="preserve">approaches that address </w:t>
      </w:r>
      <w:r w:rsidRPr="00675310">
        <w:rPr>
          <w:rStyle w:val="Emphasis"/>
        </w:rPr>
        <w:t>specific threats</w:t>
      </w:r>
      <w:r w:rsidRPr="006421B7">
        <w:rPr>
          <w:sz w:val="14"/>
        </w:rPr>
        <w:t xml:space="preserve"> </w:t>
      </w:r>
      <w:r w:rsidRPr="00675310">
        <w:rPr>
          <w:rStyle w:val="StyleUnderline"/>
        </w:rPr>
        <w:t>to humanity</w:t>
      </w:r>
      <w:r w:rsidRPr="006421B7">
        <w:rPr>
          <w:sz w:val="14"/>
        </w:rPr>
        <w:t xml:space="preserve"> (which he calls “</w:t>
      </w:r>
      <w:r w:rsidRPr="001C124C">
        <w:rPr>
          <w:rStyle w:val="Emphasis"/>
        </w:rPr>
        <w:t>targeted</w:t>
      </w:r>
      <w:r w:rsidRPr="006421B7">
        <w:rPr>
          <w:sz w:val="14"/>
        </w:rPr>
        <w:t xml:space="preserve">” </w:t>
      </w:r>
      <w:r w:rsidRPr="001C124C">
        <w:rPr>
          <w:rStyle w:val="StyleUnderline"/>
        </w:rPr>
        <w:t>approaches</w:t>
      </w:r>
      <w:r w:rsidRPr="006421B7">
        <w:rPr>
          <w:sz w:val="14"/>
        </w:rPr>
        <w:t xml:space="preserve"> to the far future) </w:t>
      </w:r>
      <w:r w:rsidRPr="00DB164D">
        <w:rPr>
          <w:rStyle w:val="StyleUnderline"/>
          <w:highlight w:val="yellow"/>
        </w:rPr>
        <w:t xml:space="preserve">have to </w:t>
      </w:r>
      <w:r w:rsidRPr="00DB164D">
        <w:rPr>
          <w:rStyle w:val="Emphasis"/>
          <w:highlight w:val="yellow"/>
        </w:rPr>
        <w:t>complement</w:t>
      </w:r>
      <w:r w:rsidRPr="00DB164D">
        <w:rPr>
          <w:sz w:val="14"/>
          <w:highlight w:val="yellow"/>
        </w:rPr>
        <w:t xml:space="preserve"> “</w:t>
      </w:r>
      <w:r w:rsidRPr="00DB164D">
        <w:rPr>
          <w:rStyle w:val="Emphasis"/>
          <w:highlight w:val="yellow"/>
        </w:rPr>
        <w:t>broad</w:t>
      </w:r>
      <w:r w:rsidRPr="00DB164D">
        <w:rPr>
          <w:sz w:val="14"/>
          <w:highlight w:val="yellow"/>
        </w:rPr>
        <w:t xml:space="preserve">” </w:t>
      </w:r>
      <w:r w:rsidRPr="00DB164D">
        <w:rPr>
          <w:rStyle w:val="StyleUnderline"/>
          <w:highlight w:val="yellow"/>
        </w:rPr>
        <w:t xml:space="preserve">approaches, </w:t>
      </w:r>
      <w:r w:rsidRPr="003E7724">
        <w:rPr>
          <w:rStyle w:val="StyleUnderline"/>
        </w:rPr>
        <w:t xml:space="preserve">where instead of trying to </w:t>
      </w:r>
      <w:r w:rsidRPr="003E7724">
        <w:rPr>
          <w:rStyle w:val="Emphasis"/>
        </w:rPr>
        <w:t>predict</w:t>
      </w:r>
      <w:r w:rsidRPr="003E7724">
        <w:rPr>
          <w:rStyle w:val="StyleUnderline"/>
        </w:rPr>
        <w:t xml:space="preserve"> what’s going to kill us all, you</w:t>
      </w:r>
      <w:r w:rsidRPr="001C124C">
        <w:rPr>
          <w:rStyle w:val="StyleUnderline"/>
        </w:rPr>
        <w:t xml:space="preserve"> just </w:t>
      </w:r>
      <w:r w:rsidRPr="001C124C">
        <w:rPr>
          <w:rStyle w:val="Emphasis"/>
        </w:rPr>
        <w:t xml:space="preserve">generally </w:t>
      </w:r>
      <w:r w:rsidRPr="003E7724">
        <w:rPr>
          <w:rStyle w:val="Emphasis"/>
        </w:rPr>
        <w:t>try to keep civilization running as best it can</w:t>
      </w:r>
      <w:r w:rsidRPr="003E7724">
        <w:rPr>
          <w:rStyle w:val="StyleUnderline"/>
        </w:rPr>
        <w:t>, so</w:t>
      </w:r>
      <w:r w:rsidRPr="001C124C">
        <w:rPr>
          <w:rStyle w:val="StyleUnderline"/>
        </w:rPr>
        <w:t xml:space="preserve"> that </w:t>
      </w:r>
      <w:r w:rsidRPr="00DB164D">
        <w:rPr>
          <w:rStyle w:val="StyleUnderline"/>
          <w:highlight w:val="yellow"/>
        </w:rPr>
        <w:t xml:space="preserve">it is, </w:t>
      </w:r>
      <w:r w:rsidRPr="004E4C88">
        <w:rPr>
          <w:rStyle w:val="StyleUnderline"/>
        </w:rPr>
        <w:t>as a whole</w:t>
      </w:r>
      <w:r w:rsidRPr="00DB164D">
        <w:rPr>
          <w:rStyle w:val="StyleUnderline"/>
          <w:highlight w:val="yellow"/>
        </w:rPr>
        <w:t xml:space="preserve">, well-equipped to deal with </w:t>
      </w:r>
      <w:r w:rsidRPr="00DB164D">
        <w:rPr>
          <w:rStyle w:val="Emphasis"/>
          <w:highlight w:val="yellow"/>
        </w:rPr>
        <w:t>potential</w:t>
      </w:r>
      <w:r w:rsidRPr="00DB164D">
        <w:rPr>
          <w:rStyle w:val="StyleUnderline"/>
          <w:highlight w:val="yellow"/>
        </w:rPr>
        <w:t xml:space="preserve"> extinction events in the </w:t>
      </w:r>
      <w:r w:rsidRPr="00DB164D">
        <w:rPr>
          <w:rStyle w:val="Emphasis"/>
          <w:highlight w:val="yellow"/>
        </w:rPr>
        <w:t>future</w:t>
      </w:r>
      <w:r w:rsidRPr="006421B7">
        <w:rPr>
          <w:sz w:val="14"/>
        </w:rPr>
        <w:t xml:space="preserve">, not just in 2030 or 2040 but in 3500 or 95000 or even 37 million. </w:t>
      </w:r>
      <w:r w:rsidRPr="001C124C">
        <w:rPr>
          <w:rStyle w:val="StyleUnderline"/>
        </w:rPr>
        <w:t xml:space="preserve">In other words, caring about the far future </w:t>
      </w:r>
      <w:r w:rsidRPr="005935B4">
        <w:rPr>
          <w:rStyle w:val="Emphasis"/>
        </w:rPr>
        <w:t>doesn’t mean just paying attention to low-probability risks of</w:t>
      </w:r>
      <w:r w:rsidRPr="001C124C">
        <w:rPr>
          <w:rStyle w:val="Emphasis"/>
        </w:rPr>
        <w:t xml:space="preserve"> total </w:t>
      </w:r>
      <w:r w:rsidRPr="005935B4">
        <w:rPr>
          <w:rStyle w:val="Emphasis"/>
        </w:rPr>
        <w:t>annihilation</w:t>
      </w:r>
      <w:r w:rsidRPr="005935B4">
        <w:rPr>
          <w:rStyle w:val="StyleUnderline"/>
        </w:rPr>
        <w:t>;</w:t>
      </w:r>
      <w:r w:rsidRPr="001C124C">
        <w:rPr>
          <w:rStyle w:val="StyleUnderline"/>
        </w:rPr>
        <w:t xml:space="preserve"> it </w:t>
      </w:r>
      <w:r w:rsidRPr="00675310">
        <w:rPr>
          <w:rStyle w:val="StyleUnderline"/>
        </w:rPr>
        <w:t>also</w:t>
      </w:r>
      <w:r w:rsidRPr="001C124C">
        <w:rPr>
          <w:rStyle w:val="StyleUnderline"/>
        </w:rPr>
        <w:t xml:space="preserve"> means </w:t>
      </w:r>
      <w:r w:rsidRPr="00DB164D">
        <w:rPr>
          <w:rStyle w:val="Emphasis"/>
          <w:highlight w:val="yellow"/>
        </w:rPr>
        <w:t>acting on pressing needs now</w:t>
      </w:r>
      <w:r w:rsidRPr="006421B7">
        <w:rPr>
          <w:sz w:val="14"/>
        </w:rPr>
        <w:t xml:space="preserve">. For example: </w:t>
      </w:r>
      <w:r w:rsidRPr="001C124C">
        <w:rPr>
          <w:rStyle w:val="StyleUnderline"/>
        </w:rPr>
        <w:t xml:space="preserve">We’re </w:t>
      </w:r>
      <w:r w:rsidRPr="00DB164D">
        <w:rPr>
          <w:rStyle w:val="StyleUnderline"/>
          <w:highlight w:val="yellow"/>
        </w:rPr>
        <w:t>going to</w:t>
      </w:r>
      <w:r w:rsidRPr="001C124C">
        <w:rPr>
          <w:rStyle w:val="StyleUnderline"/>
        </w:rPr>
        <w:t xml:space="preserve"> be </w:t>
      </w:r>
      <w:r w:rsidRPr="00DB164D">
        <w:rPr>
          <w:rStyle w:val="Emphasis"/>
          <w:highlight w:val="yellow"/>
        </w:rPr>
        <w:t>better</w:t>
      </w:r>
      <w:r w:rsidRPr="001C124C">
        <w:rPr>
          <w:rStyle w:val="Emphasis"/>
        </w:rPr>
        <w:t xml:space="preserve"> prepared</w:t>
      </w:r>
      <w:r w:rsidRPr="001C124C">
        <w:rPr>
          <w:rStyle w:val="StyleUnderline"/>
        </w:rPr>
        <w:t xml:space="preserve"> to </w:t>
      </w:r>
      <w:r w:rsidRPr="00DB164D">
        <w:rPr>
          <w:rStyle w:val="StyleUnderline"/>
          <w:highlight w:val="yellow"/>
        </w:rPr>
        <w:t xml:space="preserve">prevent extinction from </w:t>
      </w:r>
      <w:r w:rsidRPr="00DB164D">
        <w:rPr>
          <w:rStyle w:val="Emphasis"/>
          <w:highlight w:val="yellow"/>
        </w:rPr>
        <w:t>AI</w:t>
      </w:r>
      <w:r w:rsidRPr="001C124C">
        <w:rPr>
          <w:rStyle w:val="StyleUnderline"/>
        </w:rPr>
        <w:t xml:space="preserve"> or </w:t>
      </w:r>
      <w:r w:rsidRPr="00DB164D">
        <w:rPr>
          <w:rStyle w:val="StyleUnderline"/>
          <w:highlight w:val="yellow"/>
        </w:rPr>
        <w:t xml:space="preserve">a </w:t>
      </w:r>
      <w:proofErr w:type="spellStart"/>
      <w:r w:rsidRPr="00DB164D">
        <w:rPr>
          <w:rStyle w:val="Emphasis"/>
          <w:highlight w:val="yellow"/>
        </w:rPr>
        <w:t>supervirus</w:t>
      </w:r>
      <w:proofErr w:type="spellEnd"/>
      <w:r w:rsidRPr="00DB164D">
        <w:rPr>
          <w:rStyle w:val="StyleUnderline"/>
          <w:highlight w:val="yellow"/>
        </w:rPr>
        <w:t xml:space="preserve"> or</w:t>
      </w:r>
      <w:r w:rsidRPr="001C124C">
        <w:rPr>
          <w:rStyle w:val="StyleUnderline"/>
        </w:rPr>
        <w:t xml:space="preserve"> </w:t>
      </w:r>
      <w:r w:rsidRPr="001C124C">
        <w:rPr>
          <w:rStyle w:val="Emphasis"/>
        </w:rPr>
        <w:t xml:space="preserve">global </w:t>
      </w:r>
      <w:r w:rsidRPr="00DB164D">
        <w:rPr>
          <w:rStyle w:val="Emphasis"/>
          <w:highlight w:val="yellow"/>
        </w:rPr>
        <w:t>warming</w:t>
      </w:r>
      <w:r w:rsidRPr="00DB164D">
        <w:rPr>
          <w:rStyle w:val="StyleUnderline"/>
          <w:highlight w:val="yellow"/>
        </w:rPr>
        <w:t xml:space="preserve"> if society</w:t>
      </w:r>
      <w:r w:rsidRPr="001C124C">
        <w:rPr>
          <w:rStyle w:val="StyleUnderline"/>
        </w:rPr>
        <w:t xml:space="preserve"> as a whole </w:t>
      </w:r>
      <w:r w:rsidRPr="00DB164D">
        <w:rPr>
          <w:rStyle w:val="StyleUnderline"/>
          <w:highlight w:val="yellow"/>
        </w:rPr>
        <w:t>makes</w:t>
      </w:r>
      <w:r w:rsidRPr="001C124C">
        <w:rPr>
          <w:rStyle w:val="StyleUnderline"/>
        </w:rPr>
        <w:t xml:space="preserve"> </w:t>
      </w:r>
      <w:r w:rsidRPr="001C124C">
        <w:rPr>
          <w:rStyle w:val="Emphasis"/>
        </w:rPr>
        <w:t xml:space="preserve">a lot of </w:t>
      </w:r>
      <w:r w:rsidRPr="00DB164D">
        <w:rPr>
          <w:rStyle w:val="Emphasis"/>
          <w:highlight w:val="yellow"/>
        </w:rPr>
        <w:t>scientific progress</w:t>
      </w:r>
      <w:r w:rsidRPr="006421B7">
        <w:rPr>
          <w:sz w:val="14"/>
        </w:rPr>
        <w:t xml:space="preserve">. And a significant bottleneck there is that the vast majority of humanity doesn’t get high-enough-quality education to engage in scientific research, if they want to, which reduces the odds that we have enough trained scientists to come up with the breakthroughs we need as a civilization to survive and thrive. </w:t>
      </w:r>
      <w:r w:rsidRPr="008F2F9C">
        <w:rPr>
          <w:rStyle w:val="StyleUnderline"/>
        </w:rPr>
        <w:t xml:space="preserve">So maybe one of </w:t>
      </w:r>
      <w:r w:rsidRPr="00DB164D">
        <w:rPr>
          <w:rStyle w:val="StyleUnderline"/>
          <w:highlight w:val="yellow"/>
        </w:rPr>
        <w:t xml:space="preserve">the </w:t>
      </w:r>
      <w:r w:rsidRPr="00DB164D">
        <w:rPr>
          <w:rStyle w:val="Emphasis"/>
          <w:highlight w:val="yellow"/>
        </w:rPr>
        <w:t>best thing</w:t>
      </w:r>
      <w:r w:rsidRPr="008F2F9C">
        <w:rPr>
          <w:rStyle w:val="StyleUnderline"/>
        </w:rPr>
        <w:t xml:space="preserve">s we can do </w:t>
      </w:r>
      <w:r w:rsidRPr="00DB164D">
        <w:rPr>
          <w:rStyle w:val="StyleUnderline"/>
          <w:highlight w:val="yellow"/>
        </w:rPr>
        <w:t>for the</w:t>
      </w:r>
      <w:r w:rsidRPr="00DB164D">
        <w:rPr>
          <w:sz w:val="14"/>
          <w:highlight w:val="yellow"/>
        </w:rPr>
        <w:t xml:space="preserve"> </w:t>
      </w:r>
      <w:r w:rsidRPr="00DB164D">
        <w:rPr>
          <w:rStyle w:val="Emphasis"/>
          <w:highlight w:val="yellow"/>
        </w:rPr>
        <w:t>far future</w:t>
      </w:r>
      <w:r w:rsidRPr="00DB164D">
        <w:rPr>
          <w:sz w:val="14"/>
          <w:highlight w:val="yellow"/>
        </w:rPr>
        <w:t xml:space="preserve"> </w:t>
      </w:r>
      <w:r w:rsidRPr="00DB164D">
        <w:rPr>
          <w:rStyle w:val="StyleUnderline"/>
          <w:highlight w:val="yellow"/>
        </w:rPr>
        <w:t>is to</w:t>
      </w:r>
      <w:r w:rsidRPr="006421B7">
        <w:rPr>
          <w:sz w:val="14"/>
        </w:rPr>
        <w:t xml:space="preserve"> improve school systems — here and now — to </w:t>
      </w:r>
      <w:r w:rsidRPr="00DB164D">
        <w:rPr>
          <w:rStyle w:val="StyleUnderline"/>
          <w:highlight w:val="yellow"/>
        </w:rPr>
        <w:t>harness</w:t>
      </w:r>
      <w:r w:rsidRPr="006421B7">
        <w:rPr>
          <w:sz w:val="14"/>
        </w:rPr>
        <w:t xml:space="preserve"> the group economist Raj Chetty calls “lost </w:t>
      </w:r>
      <w:proofErr w:type="spellStart"/>
      <w:r w:rsidRPr="006421B7">
        <w:rPr>
          <w:sz w:val="14"/>
        </w:rPr>
        <w:t>Einsteins</w:t>
      </w:r>
      <w:proofErr w:type="spellEnd"/>
      <w:r w:rsidRPr="006421B7">
        <w:rPr>
          <w:sz w:val="14"/>
        </w:rPr>
        <w:t>” (</w:t>
      </w:r>
      <w:r w:rsidRPr="008F2F9C">
        <w:rPr>
          <w:rStyle w:val="Emphasis"/>
        </w:rPr>
        <w:t xml:space="preserve">potential </w:t>
      </w:r>
      <w:r w:rsidRPr="00DB164D">
        <w:rPr>
          <w:rStyle w:val="Emphasis"/>
          <w:highlight w:val="yellow"/>
        </w:rPr>
        <w:t>innovators</w:t>
      </w:r>
      <w:r w:rsidRPr="006421B7">
        <w:rPr>
          <w:sz w:val="14"/>
        </w:rPr>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w:t>
      </w:r>
      <w:proofErr w:type="spellStart"/>
      <w:r w:rsidRPr="006421B7">
        <w:rPr>
          <w:sz w:val="14"/>
        </w:rPr>
        <w:t>Beckstead</w:t>
      </w:r>
      <w:proofErr w:type="spellEnd"/>
      <w:r w:rsidRPr="006421B7">
        <w:rPr>
          <w:sz w:val="14"/>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DB164D">
        <w:rPr>
          <w:rStyle w:val="StyleUnderline"/>
          <w:highlight w:val="yellow"/>
        </w:rPr>
        <w:t>improve</w:t>
      </w:r>
      <w:r w:rsidRPr="00DB164D">
        <w:rPr>
          <w:sz w:val="14"/>
          <w:highlight w:val="yellow"/>
        </w:rPr>
        <w:t xml:space="preserve"> </w:t>
      </w:r>
      <w:r w:rsidRPr="00DB164D">
        <w:rPr>
          <w:rStyle w:val="Emphasis"/>
          <w:highlight w:val="yellow"/>
        </w:rPr>
        <w:t>incentives</w:t>
      </w:r>
      <w:r w:rsidRPr="00DB164D">
        <w:rPr>
          <w:sz w:val="14"/>
          <w:highlight w:val="yellow"/>
        </w:rPr>
        <w:t xml:space="preserve"> </w:t>
      </w:r>
      <w:r w:rsidRPr="00DB164D">
        <w:rPr>
          <w:rStyle w:val="StyleUnderline"/>
          <w:highlight w:val="yellow"/>
        </w:rPr>
        <w:t>and</w:t>
      </w:r>
      <w:r w:rsidRPr="00DB164D">
        <w:rPr>
          <w:sz w:val="14"/>
          <w:highlight w:val="yellow"/>
        </w:rPr>
        <w:t xml:space="preserve"> </w:t>
      </w:r>
      <w:r w:rsidRPr="00DB164D">
        <w:rPr>
          <w:rStyle w:val="Emphasis"/>
          <w:highlight w:val="yellow"/>
        </w:rPr>
        <w:t>norms</w:t>
      </w:r>
      <w:r w:rsidRPr="006421B7">
        <w:rPr>
          <w:sz w:val="14"/>
        </w:rPr>
        <w:t xml:space="preserve"> </w:t>
      </w:r>
      <w:r w:rsidRPr="008F2F9C">
        <w:rPr>
          <w:rStyle w:val="StyleUnderline"/>
        </w:rPr>
        <w:t>in</w:t>
      </w:r>
      <w:r w:rsidRPr="006421B7">
        <w:rPr>
          <w:sz w:val="14"/>
        </w:rPr>
        <w:t xml:space="preserve"> </w:t>
      </w:r>
      <w:r w:rsidRPr="008F2F9C">
        <w:rPr>
          <w:rStyle w:val="Emphasis"/>
        </w:rPr>
        <w:t>academic work</w:t>
      </w:r>
      <w:r w:rsidRPr="006421B7">
        <w:rPr>
          <w:sz w:val="14"/>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6421B7">
        <w:rPr>
          <w:sz w:val="14"/>
        </w:rPr>
        <w:t>Beckstead</w:t>
      </w:r>
      <w:proofErr w:type="spellEnd"/>
      <w:r w:rsidRPr="006421B7">
        <w:rPr>
          <w:sz w:val="14"/>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8F2F9C">
        <w:rPr>
          <w:rStyle w:val="StyleUnderline"/>
        </w:rPr>
        <w:t xml:space="preserve">If the far future is what matters, and generally trying to make the world work better is among the best ways to help the far future, then effective altruism just becomes plain </w:t>
      </w:r>
      <w:proofErr w:type="spellStart"/>
      <w:r w:rsidRPr="008F2F9C">
        <w:rPr>
          <w:rStyle w:val="StyleUnderline"/>
        </w:rPr>
        <w:t>ol</w:t>
      </w:r>
      <w:proofErr w:type="spellEnd"/>
      <w:r w:rsidRPr="008F2F9C">
        <w:rPr>
          <w:rStyle w:val="StyleUnderline"/>
        </w:rPr>
        <w:t>’ do-goodery.*</w:t>
      </w:r>
    </w:p>
    <w:p w14:paraId="1CE2BA66" w14:textId="429C4164" w:rsidR="00A95652" w:rsidRDefault="00A95652" w:rsidP="00B55AD5"/>
    <w:p w14:paraId="7F856C7F" w14:textId="77777777" w:rsidR="001B1095" w:rsidRDefault="001B1095" w:rsidP="00B55AD5"/>
    <w:p w14:paraId="530086C0" w14:textId="77777777" w:rsidR="004856C5" w:rsidRPr="004856C5" w:rsidRDefault="004856C5" w:rsidP="004856C5"/>
    <w:p w14:paraId="0E6BEC6F" w14:textId="563E5E99" w:rsidR="004856C5" w:rsidRDefault="004856C5" w:rsidP="004856C5">
      <w:pPr>
        <w:pStyle w:val="Heading1"/>
      </w:pPr>
      <w:r>
        <w:t xml:space="preserve">CASE </w:t>
      </w:r>
    </w:p>
    <w:p w14:paraId="31BFEE2C" w14:textId="2B20D89D" w:rsidR="004856C5" w:rsidRDefault="004856C5" w:rsidP="004856C5"/>
    <w:p w14:paraId="2622D594" w14:textId="7ADF937C" w:rsidR="004856C5" w:rsidRPr="004856C5" w:rsidRDefault="004856C5" w:rsidP="004856C5">
      <w:pPr>
        <w:pStyle w:val="Heading2"/>
      </w:pPr>
      <w:r>
        <w:t xml:space="preserve">Space War </w:t>
      </w:r>
    </w:p>
    <w:p w14:paraId="24A84BA5" w14:textId="77777777" w:rsidR="004856C5" w:rsidRPr="00B95818" w:rsidRDefault="004856C5" w:rsidP="004856C5">
      <w:pPr>
        <w:pStyle w:val="Heading4"/>
      </w:pPr>
      <w:r w:rsidRPr="00B95818">
        <w:rPr>
          <w:rStyle w:val="normaltextrun"/>
          <w:rFonts w:asciiTheme="minorHAnsi" w:hAnsiTheme="minorHAnsi" w:cstheme="minorHAnsi"/>
          <w:bCs/>
          <w:szCs w:val="26"/>
        </w:rPr>
        <w:t>No ‘space war’ – Insurmountable barriers and everyone has an interest in keeping space peaceful</w:t>
      </w:r>
      <w:r w:rsidRPr="00B95818">
        <w:rPr>
          <w:rStyle w:val="eop"/>
          <w:rFonts w:asciiTheme="minorHAnsi" w:hAnsiTheme="minorHAnsi" w:cstheme="minorHAnsi"/>
          <w:szCs w:val="26"/>
        </w:rPr>
        <w:t> </w:t>
      </w:r>
    </w:p>
    <w:p w14:paraId="676ABD46" w14:textId="77777777" w:rsidR="004856C5" w:rsidRDefault="004856C5" w:rsidP="004856C5">
      <w:pPr>
        <w:pStyle w:val="paragraph"/>
        <w:spacing w:before="0" w:beforeAutospacing="0" w:after="0" w:afterAutospacing="0"/>
        <w:textAlignment w:val="baseline"/>
        <w:rPr>
          <w:rStyle w:val="normaltextrun"/>
          <w:rFonts w:asciiTheme="minorHAnsi" w:eastAsiaTheme="majorEastAsia" w:hAnsiTheme="minorHAnsi" w:cstheme="minorHAnsi"/>
          <w:b/>
          <w:bCs/>
          <w:szCs w:val="26"/>
        </w:rPr>
      </w:pPr>
      <w:proofErr w:type="spellStart"/>
      <w:r w:rsidRPr="00B95818">
        <w:rPr>
          <w:rStyle w:val="normaltextrun"/>
          <w:rFonts w:asciiTheme="minorHAnsi" w:eastAsiaTheme="majorEastAsia" w:hAnsiTheme="minorHAnsi" w:cstheme="minorHAnsi"/>
          <w:b/>
          <w:bCs/>
          <w:sz w:val="26"/>
          <w:szCs w:val="26"/>
        </w:rPr>
        <w:t>Dobos</w:t>
      </w:r>
      <w:proofErr w:type="spellEnd"/>
      <w:r w:rsidRPr="00B95818">
        <w:rPr>
          <w:rStyle w:val="normaltextrun"/>
          <w:rFonts w:asciiTheme="minorHAnsi" w:eastAsiaTheme="majorEastAsia" w:hAnsiTheme="minorHAnsi" w:cstheme="minorHAnsi"/>
          <w:b/>
          <w:bCs/>
          <w:sz w:val="26"/>
          <w:szCs w:val="26"/>
        </w:rPr>
        <w:t> 19</w:t>
      </w:r>
      <w:r w:rsidRPr="00B95818">
        <w:rPr>
          <w:rStyle w:val="normaltextrun"/>
          <w:rFonts w:asciiTheme="minorHAnsi" w:eastAsiaTheme="majorEastAsia" w:hAnsiTheme="minorHAnsi" w:cstheme="minorHAnsi"/>
          <w:b/>
          <w:bCs/>
          <w:szCs w:val="26"/>
        </w:rPr>
        <w:t> </w:t>
      </w:r>
    </w:p>
    <w:p w14:paraId="04EC1973" w14:textId="77777777" w:rsidR="004856C5" w:rsidRPr="00B95818" w:rsidRDefault="004856C5" w:rsidP="004856C5">
      <w:pPr>
        <w:pStyle w:val="paragraph"/>
        <w:spacing w:before="0" w:beforeAutospacing="0" w:after="0" w:afterAutospacing="0"/>
        <w:textAlignment w:val="baseline"/>
        <w:rPr>
          <w:rFonts w:asciiTheme="minorHAnsi" w:hAnsiTheme="minorHAnsi" w:cstheme="minorHAnsi"/>
          <w:sz w:val="18"/>
          <w:szCs w:val="18"/>
        </w:rPr>
      </w:pPr>
      <w:r w:rsidRPr="00B95818">
        <w:rPr>
          <w:rStyle w:val="normaltextrun"/>
          <w:rFonts w:asciiTheme="minorHAnsi" w:eastAsiaTheme="majorEastAsia" w:hAnsiTheme="minorHAnsi" w:cstheme="minorHAnsi"/>
          <w:sz w:val="22"/>
          <w:szCs w:val="22"/>
        </w:rPr>
        <w:t>[(</w:t>
      </w:r>
      <w:proofErr w:type="spellStart"/>
      <w:r w:rsidRPr="00B95818">
        <w:rPr>
          <w:rStyle w:val="normaltextrun"/>
          <w:rFonts w:asciiTheme="minorHAnsi" w:eastAsiaTheme="majorEastAsia" w:hAnsiTheme="minorHAnsi" w:cstheme="minorHAnsi"/>
          <w:sz w:val="22"/>
          <w:szCs w:val="22"/>
        </w:rPr>
        <w:t>Bohumil</w:t>
      </w:r>
      <w:proofErr w:type="spellEnd"/>
      <w:r w:rsidRPr="00B95818">
        <w:rPr>
          <w:rStyle w:val="normaltextrun"/>
          <w:rFonts w:asciiTheme="minorHAnsi" w:eastAsiaTheme="majorEastAsia" w:hAnsiTheme="minorHAnsi" w:cstheme="minorHAnsi"/>
          <w:sz w:val="22"/>
          <w:szCs w:val="22"/>
        </w:rPr>
        <w:t> </w:t>
      </w:r>
      <w:proofErr w:type="spellStart"/>
      <w:r w:rsidRPr="00B95818">
        <w:rPr>
          <w:rStyle w:val="spellingerror"/>
          <w:rFonts w:asciiTheme="minorHAnsi" w:hAnsiTheme="minorHAnsi" w:cstheme="minorHAnsi"/>
          <w:sz w:val="22"/>
          <w:szCs w:val="22"/>
        </w:rPr>
        <w:t>Doboš</w:t>
      </w:r>
      <w:proofErr w:type="spellEnd"/>
      <w:r w:rsidRPr="00B95818">
        <w:rPr>
          <w:rStyle w:val="normaltextrun"/>
          <w:rFonts w:asciiTheme="minorHAnsi" w:eastAsiaTheme="majorEastAsia" w:hAnsiTheme="minorHAnsi" w:cstheme="minorHAnsi"/>
          <w:sz w:val="22"/>
          <w:szCs w:val="22"/>
        </w:rPr>
        <w:t>, scholar at the Institute of Political Studies, Faculty of Social Sciences, Charles University in Prague, Czech Republic, and a coordinator of the Geopolitical Studies Research Centre) “Geopolitics of the Outer Space, Chapter 3: Outer Space as a Military-Diplomatic Field,” Pgs. 48-49] TDI</w:t>
      </w:r>
      <w:r w:rsidRPr="00B95818">
        <w:rPr>
          <w:rStyle w:val="eop"/>
          <w:rFonts w:asciiTheme="minorHAnsi" w:hAnsiTheme="minorHAnsi" w:cstheme="minorHAnsi"/>
          <w:szCs w:val="22"/>
        </w:rPr>
        <w:t> </w:t>
      </w:r>
    </w:p>
    <w:p w14:paraId="7098FD48" w14:textId="59810FA1" w:rsidR="004856C5" w:rsidRDefault="004856C5" w:rsidP="004856C5">
      <w:pPr>
        <w:pStyle w:val="paragraph"/>
        <w:spacing w:before="0" w:beforeAutospacing="0" w:after="0" w:afterAutospacing="0"/>
        <w:textAlignment w:val="baseline"/>
        <w:rPr>
          <w:rStyle w:val="eop"/>
          <w:rFonts w:asciiTheme="minorHAnsi" w:hAnsiTheme="minorHAnsi" w:cstheme="minorHAnsi"/>
          <w:szCs w:val="22"/>
        </w:rPr>
      </w:pPr>
      <w:r w:rsidRPr="00B95818">
        <w:rPr>
          <w:rStyle w:val="normaltextrun"/>
          <w:rFonts w:asciiTheme="minorHAnsi" w:eastAsiaTheme="majorEastAsia" w:hAnsiTheme="minorHAnsi" w:cstheme="minorHAnsi"/>
          <w:sz w:val="22"/>
          <w:szCs w:val="22"/>
          <w:u w:val="single"/>
        </w:rPr>
        <w:t>Despite </w:t>
      </w:r>
      <w:r w:rsidRPr="00B95818">
        <w:rPr>
          <w:rStyle w:val="normaltextrun"/>
          <w:rFonts w:asciiTheme="minorHAnsi" w:eastAsiaTheme="majorEastAsia" w:hAnsiTheme="minorHAnsi" w:cstheme="minorHAnsi"/>
          <w:sz w:val="22"/>
          <w:szCs w:val="22"/>
        </w:rPr>
        <w:t>the </w:t>
      </w:r>
      <w:r w:rsidRPr="00B95818">
        <w:rPr>
          <w:rStyle w:val="normaltextrun"/>
          <w:rFonts w:asciiTheme="minorHAnsi" w:eastAsiaTheme="majorEastAsia" w:hAnsiTheme="minorHAnsi" w:cstheme="minorHAnsi"/>
          <w:sz w:val="22"/>
          <w:szCs w:val="22"/>
          <w:u w:val="single"/>
        </w:rPr>
        <w:t>theorized potential for the achievement of the terrestrial dominance throughout the utilization of the ultimate high ground and the ease of destruction of space-based assets by the potential space weaponry, the utilization of space weapons is with current technology and no effective means to protect them far from fulfilling this potential </w:t>
      </w:r>
      <w:r w:rsidRPr="00B95818">
        <w:rPr>
          <w:rStyle w:val="normaltextrun"/>
          <w:rFonts w:asciiTheme="minorHAnsi" w:eastAsiaTheme="majorEastAsia" w:hAnsiTheme="minorHAnsi" w:cstheme="minorHAnsi"/>
          <w:sz w:val="22"/>
          <w:szCs w:val="22"/>
        </w:rPr>
        <w:t>(Steinberg 2012, p. 255). </w:t>
      </w:r>
      <w:r w:rsidRPr="00DB164D">
        <w:rPr>
          <w:rStyle w:val="normaltextrun"/>
          <w:rFonts w:asciiTheme="minorHAnsi" w:eastAsiaTheme="majorEastAsia" w:hAnsiTheme="minorHAnsi" w:cstheme="minorHAnsi"/>
          <w:sz w:val="22"/>
          <w:szCs w:val="22"/>
          <w:highlight w:val="yellow"/>
          <w:u w:val="single"/>
          <w:shd w:val="clear" w:color="auto" w:fill="00FF00"/>
        </w:rPr>
        <w:t>In current</w:t>
      </w:r>
      <w:r w:rsidRPr="00B95818">
        <w:rPr>
          <w:rStyle w:val="normaltextrun"/>
          <w:rFonts w:asciiTheme="minorHAnsi" w:eastAsiaTheme="majorEastAsia" w:hAnsiTheme="minorHAnsi" w:cstheme="minorHAnsi"/>
          <w:sz w:val="22"/>
          <w:szCs w:val="22"/>
          <w:u w:val="single"/>
        </w:rPr>
        <w:t> global international </w:t>
      </w:r>
      <w:r w:rsidRPr="00DB164D">
        <w:rPr>
          <w:rStyle w:val="normaltextrun"/>
          <w:rFonts w:asciiTheme="minorHAnsi" w:eastAsiaTheme="majorEastAsia" w:hAnsiTheme="minorHAnsi" w:cstheme="minorHAnsi"/>
          <w:sz w:val="22"/>
          <w:szCs w:val="22"/>
          <w:highlight w:val="yellow"/>
          <w:u w:val="single"/>
          <w:shd w:val="clear" w:color="auto" w:fill="00FF00"/>
        </w:rPr>
        <w:t>political</w:t>
      </w:r>
      <w:r w:rsidRPr="00B95818">
        <w:rPr>
          <w:rStyle w:val="normaltextrun"/>
          <w:rFonts w:asciiTheme="minorHAnsi" w:eastAsiaTheme="majorEastAsia" w:hAnsiTheme="minorHAnsi" w:cstheme="minorHAnsi"/>
          <w:sz w:val="22"/>
          <w:szCs w:val="22"/>
          <w:u w:val="single"/>
        </w:rPr>
        <w:t> and technological </w:t>
      </w:r>
      <w:r w:rsidRPr="00DB164D">
        <w:rPr>
          <w:rStyle w:val="normaltextrun"/>
          <w:rFonts w:asciiTheme="minorHAnsi" w:eastAsiaTheme="majorEastAsia" w:hAnsiTheme="minorHAnsi" w:cstheme="minorHAnsi"/>
          <w:sz w:val="22"/>
          <w:szCs w:val="22"/>
          <w:highlight w:val="yellow"/>
          <w:u w:val="single"/>
          <w:shd w:val="clear" w:color="auto" w:fill="00FF00"/>
        </w:rPr>
        <w:t>setting, the utility of space weapons is</w:t>
      </w:r>
      <w:r w:rsidRPr="00B95818">
        <w:rPr>
          <w:rStyle w:val="normaltextrun"/>
          <w:rFonts w:asciiTheme="minorHAnsi" w:eastAsiaTheme="majorEastAsia" w:hAnsiTheme="minorHAnsi" w:cstheme="minorHAnsi"/>
          <w:sz w:val="22"/>
          <w:szCs w:val="22"/>
          <w:u w:val="single"/>
        </w:rPr>
        <w:t> very </w:t>
      </w:r>
      <w:r w:rsidRPr="00DB164D">
        <w:rPr>
          <w:rStyle w:val="normaltextrun"/>
          <w:rFonts w:asciiTheme="minorHAnsi" w:eastAsiaTheme="majorEastAsia" w:hAnsiTheme="minorHAnsi" w:cstheme="minorHAnsi"/>
          <w:sz w:val="22"/>
          <w:szCs w:val="22"/>
          <w:highlight w:val="yellow"/>
          <w:u w:val="single"/>
          <w:shd w:val="clear" w:color="auto" w:fill="00FF00"/>
        </w:rPr>
        <w:t>limited</w:t>
      </w:r>
      <w:r w:rsidRPr="00B95818">
        <w:rPr>
          <w:rStyle w:val="normaltextrun"/>
          <w:rFonts w:asciiTheme="minorHAnsi" w:eastAsiaTheme="majorEastAsia" w:hAnsiTheme="minorHAnsi" w:cstheme="minorHAnsi"/>
          <w:sz w:val="22"/>
          <w:szCs w:val="22"/>
          <w:u w:val="single"/>
        </w:rPr>
        <w:t>, </w:t>
      </w:r>
      <w:r w:rsidRPr="00B95818">
        <w:rPr>
          <w:rStyle w:val="normaltextrun"/>
          <w:rFonts w:asciiTheme="minorHAnsi" w:eastAsiaTheme="majorEastAsia" w:hAnsiTheme="minorHAnsi" w:cstheme="minorHAnsi"/>
          <w:sz w:val="22"/>
          <w:szCs w:val="22"/>
        </w:rPr>
        <w:t>even if we accept that the ultimate high ground presents the potential to get a decisive tangible military advantage (which is unclear). </w:t>
      </w:r>
      <w:r w:rsidRPr="00B95818">
        <w:rPr>
          <w:rStyle w:val="normaltextrun"/>
          <w:rFonts w:asciiTheme="minorHAnsi" w:eastAsiaTheme="majorEastAsia" w:hAnsiTheme="minorHAnsi" w:cstheme="minorHAnsi"/>
          <w:sz w:val="22"/>
          <w:szCs w:val="22"/>
          <w:u w:val="single"/>
        </w:rPr>
        <w:t>This stands among the reasons for the lack of their utilization so far</w:t>
      </w:r>
      <w:r w:rsidRPr="00B95818">
        <w:rPr>
          <w:rStyle w:val="normaltextrun"/>
          <w:rFonts w:asciiTheme="minorHAnsi" w:eastAsiaTheme="majorEastAsia" w:hAnsiTheme="minorHAnsi" w:cstheme="minorHAnsi"/>
          <w:sz w:val="22"/>
          <w:szCs w:val="22"/>
        </w:rPr>
        <w:t>. Last but not the least, it must be pointed out that </w:t>
      </w:r>
      <w:r w:rsidRPr="00B95818">
        <w:rPr>
          <w:rStyle w:val="normaltextrun"/>
          <w:rFonts w:asciiTheme="minorHAnsi" w:eastAsiaTheme="majorEastAsia" w:hAnsiTheme="minorHAnsi" w:cstheme="minorHAnsi"/>
          <w:sz w:val="22"/>
          <w:szCs w:val="22"/>
          <w:u w:val="single"/>
        </w:rPr>
        <w:t>the </w:t>
      </w:r>
      <w:r w:rsidRPr="00DB164D">
        <w:rPr>
          <w:rStyle w:val="normaltextrun"/>
          <w:rFonts w:asciiTheme="minorHAnsi" w:eastAsiaTheme="majorEastAsia" w:hAnsiTheme="minorHAnsi" w:cstheme="minorHAnsi"/>
          <w:sz w:val="22"/>
          <w:szCs w:val="22"/>
          <w:highlight w:val="yellow"/>
          <w:u w:val="single"/>
          <w:shd w:val="clear" w:color="auto" w:fill="00FF00"/>
        </w:rPr>
        <w:t>states also develop passive defense systems</w:t>
      </w:r>
      <w:r w:rsidRPr="00B95818">
        <w:rPr>
          <w:rStyle w:val="normaltextrun"/>
          <w:rFonts w:asciiTheme="minorHAnsi" w:eastAsiaTheme="majorEastAsia" w:hAnsiTheme="minorHAnsi" w:cstheme="minorHAnsi"/>
          <w:sz w:val="22"/>
          <w:szCs w:val="22"/>
          <w:u w:val="single"/>
        </w:rPr>
        <w:t> designed </w:t>
      </w:r>
      <w:r w:rsidRPr="00DB164D">
        <w:rPr>
          <w:rStyle w:val="normaltextrun"/>
          <w:rFonts w:asciiTheme="minorHAnsi" w:eastAsiaTheme="majorEastAsia" w:hAnsiTheme="minorHAnsi" w:cstheme="minorHAnsi"/>
          <w:sz w:val="22"/>
          <w:szCs w:val="22"/>
          <w:highlight w:val="yellow"/>
          <w:u w:val="single"/>
          <w:shd w:val="clear" w:color="auto" w:fill="00FF00"/>
        </w:rPr>
        <w:t>to protect</w:t>
      </w:r>
      <w:r w:rsidRPr="00B95818">
        <w:rPr>
          <w:rStyle w:val="normaltextrun"/>
          <w:rFonts w:asciiTheme="minorHAnsi" w:eastAsiaTheme="majorEastAsia" w:hAnsiTheme="minorHAnsi" w:cstheme="minorHAnsi"/>
          <w:sz w:val="22"/>
          <w:szCs w:val="22"/>
          <w:u w:val="single"/>
        </w:rPr>
        <w:t> the </w:t>
      </w:r>
      <w:r w:rsidRPr="00DB164D">
        <w:rPr>
          <w:rStyle w:val="normaltextrun"/>
          <w:rFonts w:asciiTheme="minorHAnsi" w:eastAsiaTheme="majorEastAsia" w:hAnsiTheme="minorHAnsi" w:cstheme="minorHAnsi"/>
          <w:sz w:val="22"/>
          <w:szCs w:val="22"/>
          <w:highlight w:val="yellow"/>
          <w:u w:val="single"/>
          <w:shd w:val="clear" w:color="auto" w:fill="00FF00"/>
        </w:rPr>
        <w:t>satellites</w:t>
      </w:r>
      <w:r w:rsidRPr="00B95818">
        <w:rPr>
          <w:rStyle w:val="normaltextrun"/>
          <w:rFonts w:asciiTheme="minorHAnsi" w:eastAsiaTheme="majorEastAsia" w:hAnsiTheme="minorHAnsi" w:cstheme="minorHAnsi"/>
          <w:sz w:val="22"/>
          <w:szCs w:val="22"/>
          <w:u w:val="single"/>
        </w:rPr>
        <w:t> on orbit or critical capabilities they provide. These further decrease the utility of space weapons.</w:t>
      </w:r>
      <w:r w:rsidRPr="00B95818">
        <w:rPr>
          <w:rStyle w:val="normaltextrun"/>
          <w:rFonts w:asciiTheme="minorHAnsi" w:eastAsiaTheme="majorEastAsia" w:hAnsiTheme="minorHAnsi" w:cstheme="minorHAnsi"/>
          <w:sz w:val="22"/>
          <w:szCs w:val="22"/>
        </w:rPr>
        <w:t> These systems include larger maneuvering capacities, launching of decoys, preparation of spare satellites that are ready for launch in case of ASAT attack on its twin on orbit, or attempts to decrease the visibility of satellites using paint or materials less visible from radars (</w:t>
      </w:r>
      <w:proofErr w:type="spellStart"/>
      <w:r w:rsidRPr="00B95818">
        <w:rPr>
          <w:rStyle w:val="normaltextrun"/>
          <w:rFonts w:asciiTheme="minorHAnsi" w:eastAsiaTheme="majorEastAsia" w:hAnsiTheme="minorHAnsi" w:cstheme="minorHAnsi"/>
          <w:sz w:val="22"/>
          <w:szCs w:val="22"/>
        </w:rPr>
        <w:t>Moltz</w:t>
      </w:r>
      <w:proofErr w:type="spellEnd"/>
      <w:r w:rsidRPr="00B95818">
        <w:rPr>
          <w:rStyle w:val="normaltextrun"/>
          <w:rFonts w:asciiTheme="minorHAnsi" w:eastAsiaTheme="majorEastAsia" w:hAnsiTheme="minorHAnsi" w:cstheme="minorHAnsi"/>
          <w:sz w:val="22"/>
          <w:szCs w:val="22"/>
        </w:rPr>
        <w:t> 2014, p. 31). </w:t>
      </w:r>
      <w:r w:rsidRPr="00B95818">
        <w:rPr>
          <w:rStyle w:val="normaltextrun"/>
          <w:rFonts w:asciiTheme="minorHAnsi" w:eastAsiaTheme="majorEastAsia" w:hAnsiTheme="minorHAnsi" w:cstheme="minorHAnsi"/>
          <w:sz w:val="22"/>
          <w:szCs w:val="22"/>
          <w:u w:val="single"/>
        </w:rPr>
        <w:t>Finally, we must look at the main obstacles of connection of the outer space and warfare. </w:t>
      </w:r>
      <w:r w:rsidRPr="00DB164D">
        <w:rPr>
          <w:rStyle w:val="normaltextrun"/>
          <w:rFonts w:asciiTheme="minorHAnsi" w:eastAsiaTheme="majorEastAsia" w:hAnsiTheme="minorHAnsi" w:cstheme="minorHAnsi"/>
          <w:sz w:val="22"/>
          <w:szCs w:val="22"/>
          <w:highlight w:val="yellow"/>
          <w:u w:val="single"/>
          <w:shd w:val="clear" w:color="auto" w:fill="00FF00"/>
        </w:rPr>
        <w:t>The first set of barriers is</w:t>
      </w:r>
      <w:r w:rsidRPr="00B95818">
        <w:rPr>
          <w:rStyle w:val="normaltextrun"/>
          <w:rFonts w:asciiTheme="minorHAnsi" w:eastAsiaTheme="majorEastAsia" w:hAnsiTheme="minorHAnsi" w:cstheme="minorHAnsi"/>
          <w:sz w:val="22"/>
          <w:szCs w:val="22"/>
          <w:u w:val="single"/>
        </w:rPr>
        <w:t> comprised of </w:t>
      </w:r>
      <w:r w:rsidRPr="00DB164D">
        <w:rPr>
          <w:rStyle w:val="normaltextrun"/>
          <w:rFonts w:asciiTheme="minorHAnsi" w:eastAsiaTheme="majorEastAsia" w:hAnsiTheme="minorHAnsi" w:cstheme="minorHAnsi"/>
          <w:b/>
          <w:bCs/>
          <w:sz w:val="22"/>
          <w:szCs w:val="22"/>
          <w:highlight w:val="yellow"/>
          <w:u w:val="single"/>
          <w:shd w:val="clear" w:color="auto" w:fill="00FF00"/>
        </w:rPr>
        <w:t>physical obstructions</w:t>
      </w:r>
      <w:r w:rsidRPr="00B95818">
        <w:rPr>
          <w:rStyle w:val="normaltextrun"/>
          <w:rFonts w:asciiTheme="minorHAnsi" w:eastAsiaTheme="majorEastAsia" w:hAnsiTheme="minorHAnsi" w:cstheme="minorHAnsi"/>
          <w:sz w:val="22"/>
          <w:szCs w:val="22"/>
        </w:rPr>
        <w:t>. As has been presented in the previous chapter, </w:t>
      </w:r>
      <w:r w:rsidRPr="00B95818">
        <w:rPr>
          <w:rStyle w:val="normaltextrun"/>
          <w:rFonts w:asciiTheme="minorHAnsi" w:eastAsiaTheme="majorEastAsia" w:hAnsiTheme="minorHAnsi" w:cstheme="minorHAnsi"/>
          <w:sz w:val="22"/>
          <w:szCs w:val="22"/>
          <w:u w:val="single"/>
        </w:rPr>
        <w:t>the </w:t>
      </w:r>
      <w:r w:rsidRPr="00DB164D">
        <w:rPr>
          <w:rStyle w:val="normaltextrun"/>
          <w:rFonts w:asciiTheme="minorHAnsi" w:eastAsiaTheme="majorEastAsia" w:hAnsiTheme="minorHAnsi" w:cstheme="minorHAnsi"/>
          <w:sz w:val="22"/>
          <w:szCs w:val="22"/>
          <w:highlight w:val="yellow"/>
          <w:u w:val="single"/>
          <w:shd w:val="clear" w:color="auto" w:fill="00FF00"/>
        </w:rPr>
        <w:t>outer space is</w:t>
      </w:r>
      <w:r w:rsidRPr="00B95818">
        <w:rPr>
          <w:rStyle w:val="normaltextrun"/>
          <w:rFonts w:asciiTheme="minorHAnsi" w:eastAsiaTheme="majorEastAsia" w:hAnsiTheme="minorHAnsi" w:cstheme="minorHAnsi"/>
          <w:sz w:val="22"/>
          <w:szCs w:val="22"/>
          <w:u w:val="single"/>
        </w:rPr>
        <w:t> very </w:t>
      </w:r>
      <w:r w:rsidRPr="00DB164D">
        <w:rPr>
          <w:rStyle w:val="normaltextrun"/>
          <w:rFonts w:asciiTheme="minorHAnsi" w:eastAsiaTheme="majorEastAsia" w:hAnsiTheme="minorHAnsi" w:cstheme="minorHAnsi"/>
          <w:sz w:val="22"/>
          <w:szCs w:val="22"/>
          <w:highlight w:val="yellow"/>
          <w:u w:val="single"/>
          <w:shd w:val="clear" w:color="auto" w:fill="00FF00"/>
        </w:rPr>
        <w:t>challenging</w:t>
      </w:r>
      <w:r w:rsidRPr="00B95818">
        <w:rPr>
          <w:rStyle w:val="normaltextrun"/>
          <w:rFonts w:asciiTheme="minorHAnsi" w:eastAsiaTheme="majorEastAsia" w:hAnsiTheme="minorHAnsi" w:cstheme="minorHAnsi"/>
          <w:sz w:val="22"/>
          <w:szCs w:val="22"/>
          <w:u w:val="single"/>
        </w:rPr>
        <w:t> domain </w:t>
      </w:r>
      <w:r w:rsidRPr="00DB164D">
        <w:rPr>
          <w:rStyle w:val="normaltextrun"/>
          <w:rFonts w:asciiTheme="minorHAnsi" w:eastAsiaTheme="majorEastAsia" w:hAnsiTheme="minorHAnsi" w:cstheme="minorHAnsi"/>
          <w:sz w:val="22"/>
          <w:szCs w:val="22"/>
          <w:highlight w:val="yellow"/>
          <w:u w:val="single"/>
          <w:shd w:val="clear" w:color="auto" w:fill="00FF00"/>
        </w:rPr>
        <w:t>to operate in</w:t>
      </w:r>
      <w:r w:rsidRPr="00B95818">
        <w:rPr>
          <w:rStyle w:val="normaltextrun"/>
          <w:rFonts w:asciiTheme="minorHAnsi" w:eastAsiaTheme="majorEastAsia" w:hAnsiTheme="minorHAnsi" w:cstheme="minorHAnsi"/>
          <w:sz w:val="22"/>
          <w:szCs w:val="22"/>
          <w:u w:val="single"/>
        </w:rPr>
        <w:t>. Environmental factors still present the largest threat to any space military capabilities if compared to any man-made threats </w:t>
      </w:r>
      <w:r w:rsidRPr="00B95818">
        <w:rPr>
          <w:rStyle w:val="normaltextrun"/>
          <w:rFonts w:asciiTheme="minorHAnsi" w:eastAsiaTheme="majorEastAsia" w:hAnsiTheme="minorHAnsi" w:cstheme="minorHAnsi"/>
          <w:sz w:val="22"/>
          <w:szCs w:val="22"/>
        </w:rPr>
        <w:t>(</w:t>
      </w:r>
      <w:proofErr w:type="spellStart"/>
      <w:r w:rsidRPr="00B95818">
        <w:rPr>
          <w:rStyle w:val="normaltextrun"/>
          <w:rFonts w:asciiTheme="minorHAnsi" w:eastAsiaTheme="majorEastAsia" w:hAnsiTheme="minorHAnsi" w:cstheme="minorHAnsi"/>
          <w:sz w:val="22"/>
          <w:szCs w:val="22"/>
        </w:rPr>
        <w:t>Rendleman</w:t>
      </w:r>
      <w:proofErr w:type="spellEnd"/>
      <w:r w:rsidRPr="00B95818">
        <w:rPr>
          <w:rStyle w:val="normaltextrun"/>
          <w:rFonts w:asciiTheme="minorHAnsi" w:eastAsiaTheme="majorEastAsia" w:hAnsiTheme="minorHAnsi" w:cstheme="minorHAnsi"/>
          <w:sz w:val="22"/>
          <w:szCs w:val="22"/>
        </w:rPr>
        <w:t> 2013, p. 79). </w:t>
      </w:r>
      <w:r w:rsidRPr="00B95818">
        <w:rPr>
          <w:rStyle w:val="normaltextrun"/>
          <w:rFonts w:asciiTheme="minorHAnsi" w:eastAsiaTheme="majorEastAsia" w:hAnsiTheme="minorHAnsi" w:cstheme="minorHAnsi"/>
          <w:sz w:val="22"/>
          <w:szCs w:val="22"/>
          <w:u w:val="single"/>
        </w:rPr>
        <w:t>A following issue that hinders military operations in the outer space is the predictability of orbital movement. If the reconnaissance satellite's orbit is known, the terrestrial actor might attempt to hide some critical capabilities-an option that is countered by new surveillance techniques</w:t>
      </w:r>
      <w:r w:rsidRPr="00B95818">
        <w:rPr>
          <w:rStyle w:val="normaltextrun"/>
          <w:rFonts w:asciiTheme="minorHAnsi" w:eastAsiaTheme="majorEastAsia" w:hAnsiTheme="minorHAnsi" w:cstheme="minorHAnsi"/>
          <w:sz w:val="22"/>
          <w:szCs w:val="22"/>
        </w:rPr>
        <w:t> (spectrometers, etc.) (Norris 2010, p. 196)-</w:t>
      </w:r>
      <w:r w:rsidRPr="00B95818">
        <w:rPr>
          <w:rStyle w:val="normaltextrun"/>
          <w:rFonts w:asciiTheme="minorHAnsi" w:eastAsiaTheme="majorEastAsia" w:hAnsiTheme="minorHAnsi" w:cstheme="minorHAnsi"/>
          <w:sz w:val="22"/>
          <w:szCs w:val="22"/>
          <w:u w:val="single"/>
        </w:rPr>
        <w:t>but the hide-and-seek game is on. </w:t>
      </w:r>
      <w:r w:rsidRPr="00B95818">
        <w:rPr>
          <w:rStyle w:val="normaltextrun"/>
          <w:rFonts w:asciiTheme="minorHAnsi" w:eastAsiaTheme="majorEastAsia" w:hAnsiTheme="minorHAnsi" w:cstheme="minorHAnsi"/>
          <w:sz w:val="22"/>
          <w:szCs w:val="22"/>
        </w:rPr>
        <w:t>This same principle is, however, in place for </w:t>
      </w:r>
      <w:r w:rsidRPr="00B95818">
        <w:rPr>
          <w:rStyle w:val="normaltextrun"/>
          <w:rFonts w:asciiTheme="minorHAnsi" w:eastAsiaTheme="majorEastAsia" w:hAnsiTheme="minorHAnsi" w:cstheme="minorHAnsi"/>
          <w:sz w:val="22"/>
          <w:szCs w:val="22"/>
          <w:u w:val="single"/>
        </w:rPr>
        <w:t>any other space asset-any nation with basic tracking capabilities may quickly detect whether the military asset or weapon is located above its territory or on the other side of the planet and thus mitigate the possible strategic impact of space weapons not aiming at mass destruction. Another possibility is to attempt to destroy the weapon in orbit. Given the level of development for the ASAT technology, it seems that they will prevail over any possible weapon system for the time to come. Next issue</w:t>
      </w:r>
      <w:r w:rsidRPr="00B95818">
        <w:rPr>
          <w:rStyle w:val="normaltextrun"/>
          <w:rFonts w:asciiTheme="minorHAnsi" w:eastAsiaTheme="majorEastAsia" w:hAnsiTheme="minorHAnsi" w:cstheme="minorHAnsi"/>
          <w:sz w:val="22"/>
          <w:szCs w:val="22"/>
        </w:rPr>
        <w:t>, directly connected to the first one, </w:t>
      </w:r>
      <w:r w:rsidRPr="00B95818">
        <w:rPr>
          <w:rStyle w:val="normaltextrun"/>
          <w:rFonts w:asciiTheme="minorHAnsi" w:eastAsiaTheme="majorEastAsia" w:hAnsiTheme="minorHAnsi" w:cstheme="minorHAnsi"/>
          <w:sz w:val="22"/>
          <w:szCs w:val="22"/>
          <w:u w:val="single"/>
        </w:rPr>
        <w:t>is the utilization of weak physical protection of space objects that need to be as light as possible to reach the orbit and to be able to withstand harsh conditions of the domain</w:t>
      </w:r>
      <w:r w:rsidRPr="00B95818">
        <w:rPr>
          <w:rStyle w:val="normaltextrun"/>
          <w:rFonts w:asciiTheme="minorHAnsi" w:eastAsiaTheme="majorEastAsia" w:hAnsiTheme="minorHAnsi" w:cstheme="minorHAnsi"/>
          <w:sz w:val="22"/>
          <w:szCs w:val="22"/>
        </w:rPr>
        <w:t>. This means that their protection against ASAT weapons is very limited, and, </w:t>
      </w:r>
      <w:r w:rsidRPr="00B95818">
        <w:rPr>
          <w:rStyle w:val="normaltextrun"/>
          <w:rFonts w:asciiTheme="minorHAnsi" w:eastAsiaTheme="majorEastAsia" w:hAnsiTheme="minorHAnsi" w:cstheme="minorHAnsi"/>
          <w:sz w:val="22"/>
          <w:szCs w:val="22"/>
          <w:u w:val="single"/>
        </w:rPr>
        <w:t>whereas some avoidance techniques are being discussed, they are of limited use in case of ASAT attack. We can thus add to the issue of predictability also the issue of easy destructibility of space weapons and other military hardware </w:t>
      </w:r>
      <w:r w:rsidRPr="00B95818">
        <w:rPr>
          <w:rStyle w:val="normaltextrun"/>
          <w:rFonts w:asciiTheme="minorHAnsi" w:eastAsiaTheme="majorEastAsia" w:hAnsiTheme="minorHAnsi" w:cstheme="minorHAnsi"/>
          <w:sz w:val="22"/>
          <w:szCs w:val="22"/>
        </w:rPr>
        <w:t>(Dolman 2005, p. 40; </w:t>
      </w:r>
      <w:proofErr w:type="spellStart"/>
      <w:r w:rsidRPr="00B95818">
        <w:rPr>
          <w:rStyle w:val="spellingerror"/>
          <w:rFonts w:asciiTheme="minorHAnsi" w:hAnsiTheme="minorHAnsi" w:cstheme="minorHAnsi"/>
          <w:sz w:val="22"/>
          <w:szCs w:val="22"/>
        </w:rPr>
        <w:t>Anantatmula</w:t>
      </w:r>
      <w:proofErr w:type="spellEnd"/>
      <w:r w:rsidRPr="00B95818">
        <w:rPr>
          <w:rStyle w:val="normaltextrun"/>
          <w:rFonts w:asciiTheme="minorHAnsi" w:eastAsiaTheme="majorEastAsia" w:hAnsiTheme="minorHAnsi" w:cstheme="minorHAnsi"/>
          <w:sz w:val="22"/>
          <w:szCs w:val="22"/>
        </w:rPr>
        <w:t> 2013, p. 137; Steinberg 2012, p. 255). Even if the high ground was effectively achieved and other nations could not attack the space assets directly, there is still a need for communication with those assets from Earth. There are also ground facilities that support and control such weapons located on the surface. </w:t>
      </w:r>
      <w:r w:rsidRPr="00DB164D">
        <w:rPr>
          <w:rStyle w:val="normaltextrun"/>
          <w:rFonts w:asciiTheme="minorHAnsi" w:eastAsiaTheme="majorEastAsia" w:hAnsiTheme="minorHAnsi" w:cstheme="minorHAnsi"/>
          <w:sz w:val="22"/>
          <w:szCs w:val="22"/>
          <w:highlight w:val="yellow"/>
          <w:u w:val="single"/>
          <w:shd w:val="clear" w:color="auto" w:fill="00FF00"/>
        </w:rPr>
        <w:t>Electromagnetic communication with satellites might be jammed or hacked</w:t>
      </w:r>
      <w:r w:rsidRPr="00B95818">
        <w:rPr>
          <w:rStyle w:val="normaltextrun"/>
          <w:rFonts w:asciiTheme="minorHAnsi" w:eastAsiaTheme="majorEastAsia" w:hAnsiTheme="minorHAnsi" w:cstheme="minorHAnsi"/>
          <w:sz w:val="22"/>
          <w:szCs w:val="22"/>
          <w:u w:val="single"/>
        </w:rPr>
        <w:t> and the ground facilities infiltrated or destroyed thus </w:t>
      </w:r>
      <w:r w:rsidRPr="00DB164D">
        <w:rPr>
          <w:rStyle w:val="normaltextrun"/>
          <w:rFonts w:asciiTheme="minorHAnsi" w:eastAsiaTheme="majorEastAsia" w:hAnsiTheme="minorHAnsi" w:cstheme="minorHAnsi"/>
          <w:sz w:val="22"/>
          <w:szCs w:val="22"/>
          <w:highlight w:val="yellow"/>
          <w:u w:val="single"/>
          <w:shd w:val="clear" w:color="auto" w:fill="00FF00"/>
        </w:rPr>
        <w:t>rendering the possible space weapons useless</w:t>
      </w:r>
      <w:r w:rsidRPr="00B95818">
        <w:rPr>
          <w:rStyle w:val="normaltextrun"/>
          <w:rFonts w:asciiTheme="minorHAnsi" w:eastAsiaTheme="majorEastAsia" w:hAnsiTheme="minorHAnsi" w:cstheme="minorHAnsi"/>
          <w:sz w:val="22"/>
          <w:szCs w:val="22"/>
          <w:u w:val="single"/>
        </w:rPr>
        <w:t> </w:t>
      </w:r>
      <w:r w:rsidRPr="00B95818">
        <w:rPr>
          <w:rStyle w:val="normaltextrun"/>
          <w:rFonts w:asciiTheme="minorHAnsi" w:eastAsiaTheme="majorEastAsia" w:hAnsiTheme="minorHAnsi" w:cstheme="minorHAnsi"/>
          <w:sz w:val="22"/>
          <w:szCs w:val="22"/>
        </w:rPr>
        <w:t>(Klein 2006, p. 105; </w:t>
      </w:r>
      <w:proofErr w:type="spellStart"/>
      <w:r w:rsidRPr="00B95818">
        <w:rPr>
          <w:rStyle w:val="normaltextrun"/>
          <w:rFonts w:asciiTheme="minorHAnsi" w:eastAsiaTheme="majorEastAsia" w:hAnsiTheme="minorHAnsi" w:cstheme="minorHAnsi"/>
          <w:sz w:val="22"/>
          <w:szCs w:val="22"/>
        </w:rPr>
        <w:t>Rendleman</w:t>
      </w:r>
      <w:proofErr w:type="spellEnd"/>
      <w:r w:rsidRPr="00B95818">
        <w:rPr>
          <w:rStyle w:val="normaltextrun"/>
          <w:rFonts w:asciiTheme="minorHAnsi" w:eastAsiaTheme="majorEastAsia" w:hAnsiTheme="minorHAnsi" w:cstheme="minorHAnsi"/>
          <w:sz w:val="22"/>
          <w:szCs w:val="22"/>
        </w:rPr>
        <w:t> 2013, p. 81). This issue might be overcome by the establishment of a base controlling these assets outside the Earth-on Moon or lunar orbit, at lunar L-points, etc.-but </w:t>
      </w:r>
      <w:r w:rsidRPr="00B95818">
        <w:rPr>
          <w:rStyle w:val="normaltextrun"/>
          <w:rFonts w:asciiTheme="minorHAnsi" w:eastAsiaTheme="majorEastAsia" w:hAnsiTheme="minorHAnsi" w:cstheme="minorHAnsi"/>
          <w:sz w:val="22"/>
          <w:szCs w:val="22"/>
          <w:u w:val="single"/>
        </w:rPr>
        <w:t>this perspective remains, for now, unrealistic. </w:t>
      </w:r>
      <w:r w:rsidRPr="00B95818">
        <w:rPr>
          <w:rStyle w:val="normaltextrun"/>
          <w:rFonts w:asciiTheme="minorHAnsi" w:eastAsiaTheme="majorEastAsia" w:hAnsiTheme="minorHAnsi" w:cstheme="minorHAnsi"/>
          <w:sz w:val="22"/>
          <w:szCs w:val="22"/>
        </w:rPr>
        <w:t>Furthermore, </w:t>
      </w:r>
      <w:r w:rsidRPr="00DB164D">
        <w:rPr>
          <w:rStyle w:val="normaltextrun"/>
          <w:rFonts w:asciiTheme="minorHAnsi" w:eastAsiaTheme="majorEastAsia" w:hAnsiTheme="minorHAnsi" w:cstheme="minorHAnsi"/>
          <w:b/>
          <w:bCs/>
          <w:sz w:val="22"/>
          <w:szCs w:val="22"/>
          <w:highlight w:val="yellow"/>
          <w:u w:val="single"/>
          <w:shd w:val="clear" w:color="auto" w:fill="00FF00"/>
        </w:rPr>
        <w:t>no</w:t>
      </w:r>
      <w:r w:rsidRPr="00B95818">
        <w:rPr>
          <w:rStyle w:val="normaltextrun"/>
          <w:rFonts w:asciiTheme="minorHAnsi" w:eastAsiaTheme="majorEastAsia" w:hAnsiTheme="minorHAnsi" w:cstheme="minorHAnsi"/>
          <w:b/>
          <w:bCs/>
          <w:sz w:val="22"/>
          <w:szCs w:val="22"/>
          <w:u w:val="single"/>
        </w:rPr>
        <w:t> contemporary </w:t>
      </w:r>
      <w:r w:rsidRPr="00DB164D">
        <w:rPr>
          <w:rStyle w:val="normaltextrun"/>
          <w:rFonts w:asciiTheme="minorHAnsi" w:eastAsiaTheme="majorEastAsia" w:hAnsiTheme="minorHAnsi" w:cstheme="minorHAnsi"/>
          <w:b/>
          <w:bCs/>
          <w:sz w:val="22"/>
          <w:szCs w:val="22"/>
          <w:highlight w:val="yellow"/>
          <w:u w:val="single"/>
          <w:shd w:val="clear" w:color="auto" w:fill="00FF00"/>
        </w:rPr>
        <w:t>actor will risk full</w:t>
      </w:r>
      <w:r w:rsidRPr="00B95818">
        <w:rPr>
          <w:rStyle w:val="normaltextrun"/>
          <w:rFonts w:asciiTheme="minorHAnsi" w:eastAsiaTheme="majorEastAsia" w:hAnsiTheme="minorHAnsi" w:cstheme="minorHAnsi"/>
          <w:b/>
          <w:bCs/>
          <w:sz w:val="22"/>
          <w:szCs w:val="22"/>
          <w:u w:val="single"/>
          <w:shd w:val="clear" w:color="auto" w:fill="00FF00"/>
        </w:rPr>
        <w:t xml:space="preserve"> </w:t>
      </w:r>
      <w:r w:rsidRPr="00DB164D">
        <w:rPr>
          <w:rStyle w:val="normaltextrun"/>
          <w:rFonts w:asciiTheme="minorHAnsi" w:eastAsiaTheme="majorEastAsia" w:hAnsiTheme="minorHAnsi" w:cstheme="minorHAnsi"/>
          <w:b/>
          <w:bCs/>
          <w:sz w:val="22"/>
          <w:szCs w:val="22"/>
          <w:highlight w:val="yellow"/>
          <w:u w:val="single"/>
          <w:shd w:val="clear" w:color="auto" w:fill="00FF00"/>
        </w:rPr>
        <w:t>space weaponization in the face of possible competition</w:t>
      </w:r>
      <w:r w:rsidRPr="00DB164D">
        <w:rPr>
          <w:rStyle w:val="normaltextrun"/>
          <w:rFonts w:asciiTheme="minorHAnsi" w:eastAsiaTheme="majorEastAsia" w:hAnsiTheme="minorHAnsi" w:cstheme="minorHAnsi"/>
          <w:b/>
          <w:bCs/>
          <w:sz w:val="22"/>
          <w:szCs w:val="22"/>
          <w:highlight w:val="yellow"/>
          <w:u w:val="single"/>
        </w:rPr>
        <w:t> </w:t>
      </w:r>
      <w:r w:rsidRPr="001F0956">
        <w:rPr>
          <w:rStyle w:val="normaltextrun"/>
          <w:rFonts w:asciiTheme="minorHAnsi" w:eastAsiaTheme="majorEastAsia" w:hAnsiTheme="minorHAnsi" w:cstheme="minorHAnsi"/>
          <w:b/>
          <w:bCs/>
          <w:sz w:val="22"/>
          <w:szCs w:val="22"/>
          <w:u w:val="single"/>
        </w:rPr>
        <w:t>and the</w:t>
      </w:r>
      <w:r w:rsidRPr="00B95818">
        <w:rPr>
          <w:rStyle w:val="normaltextrun"/>
          <w:rFonts w:asciiTheme="minorHAnsi" w:eastAsiaTheme="majorEastAsia" w:hAnsiTheme="minorHAnsi" w:cstheme="minorHAnsi"/>
          <w:b/>
          <w:bCs/>
          <w:sz w:val="22"/>
          <w:szCs w:val="22"/>
          <w:u w:val="single"/>
        </w:rPr>
        <w:t xml:space="preserve"> possibility of rendering the outer space useless.</w:t>
      </w:r>
      <w:r w:rsidRPr="00B95818">
        <w:rPr>
          <w:rStyle w:val="normaltextrun"/>
          <w:rFonts w:asciiTheme="minorHAnsi" w:eastAsiaTheme="majorEastAsia" w:hAnsiTheme="minorHAnsi" w:cstheme="minorHAnsi"/>
          <w:sz w:val="22"/>
          <w:szCs w:val="22"/>
          <w:u w:val="single"/>
        </w:rPr>
        <w:t> No actor is dominant enough to prevent others to challenge any possible attempts to dominate the domain by military means</w:t>
      </w:r>
      <w:r w:rsidRPr="00B95818">
        <w:rPr>
          <w:rStyle w:val="normaltextrun"/>
          <w:rFonts w:asciiTheme="minorHAnsi" w:eastAsiaTheme="majorEastAsia" w:hAnsiTheme="minorHAnsi" w:cstheme="minorHAnsi"/>
          <w:sz w:val="22"/>
          <w:szCs w:val="22"/>
        </w:rPr>
        <w:t>. To quote 2016 Stratfor analysis, "(a) war in space would be devastating to all, </w:t>
      </w:r>
      <w:r w:rsidRPr="00B95818">
        <w:rPr>
          <w:rStyle w:val="normaltextrun"/>
          <w:rFonts w:asciiTheme="minorHAnsi" w:eastAsiaTheme="majorEastAsia" w:hAnsiTheme="minorHAnsi" w:cstheme="minorHAnsi"/>
          <w:sz w:val="22"/>
          <w:szCs w:val="22"/>
          <w:u w:val="single"/>
        </w:rPr>
        <w:t>and preventing it, rather than finding ways to fight it, will likely remain the goal</w:t>
      </w:r>
      <w:r w:rsidRPr="00B95818">
        <w:rPr>
          <w:rStyle w:val="normaltextrun"/>
          <w:rFonts w:asciiTheme="minorHAnsi" w:eastAsiaTheme="majorEastAsia" w:hAnsiTheme="minorHAnsi" w:cstheme="minorHAnsi"/>
          <w:sz w:val="22"/>
          <w:szCs w:val="22"/>
        </w:rPr>
        <w:t>" (</w:t>
      </w:r>
      <w:proofErr w:type="spellStart"/>
      <w:r w:rsidRPr="00B95818">
        <w:rPr>
          <w:rStyle w:val="spellingerror"/>
          <w:rFonts w:asciiTheme="minorHAnsi" w:hAnsiTheme="minorHAnsi" w:cstheme="minorHAnsi"/>
          <w:sz w:val="22"/>
          <w:szCs w:val="22"/>
        </w:rPr>
        <w:t>Larnrani</w:t>
      </w:r>
      <w:proofErr w:type="spellEnd"/>
      <w:r w:rsidRPr="00B95818">
        <w:rPr>
          <w:rStyle w:val="normaltextrun"/>
          <w:rFonts w:asciiTheme="minorHAnsi" w:eastAsiaTheme="majorEastAsia" w:hAnsiTheme="minorHAnsi" w:cstheme="minorHAnsi"/>
          <w:sz w:val="22"/>
          <w:szCs w:val="22"/>
        </w:rPr>
        <w:t> 20 16). This stands true unless some space actor finds a utility in disrupting the arena for others.</w:t>
      </w:r>
      <w:r w:rsidRPr="00B95818">
        <w:rPr>
          <w:rStyle w:val="eop"/>
          <w:rFonts w:asciiTheme="minorHAnsi" w:hAnsiTheme="minorHAnsi" w:cstheme="minorHAnsi"/>
          <w:szCs w:val="22"/>
        </w:rPr>
        <w:t> </w:t>
      </w:r>
    </w:p>
    <w:p w14:paraId="47416E57" w14:textId="77777777" w:rsidR="00831A1C" w:rsidRPr="00B95818" w:rsidRDefault="00831A1C" w:rsidP="004856C5">
      <w:pPr>
        <w:pStyle w:val="paragraph"/>
        <w:spacing w:before="0" w:beforeAutospacing="0" w:after="0" w:afterAutospacing="0"/>
        <w:textAlignment w:val="baseline"/>
        <w:rPr>
          <w:rFonts w:asciiTheme="minorHAnsi" w:hAnsiTheme="minorHAnsi" w:cstheme="minorHAnsi"/>
          <w:sz w:val="18"/>
          <w:szCs w:val="18"/>
        </w:rPr>
      </w:pPr>
    </w:p>
    <w:p w14:paraId="7B5EE9BA" w14:textId="77777777" w:rsidR="004856C5" w:rsidRDefault="004856C5" w:rsidP="004856C5">
      <w:pPr>
        <w:pStyle w:val="Heading4"/>
      </w:pPr>
      <w:r>
        <w:t xml:space="preserve">Status quo solves- resiliency measures </w:t>
      </w:r>
      <w:r w:rsidRPr="000F5E2F">
        <w:rPr>
          <w:u w:val="single"/>
        </w:rPr>
        <w:t>deter</w:t>
      </w:r>
      <w:r>
        <w:t xml:space="preserve"> space attacks</w:t>
      </w:r>
    </w:p>
    <w:p w14:paraId="03398048" w14:textId="77777777" w:rsidR="004856C5" w:rsidRPr="000F5E2F" w:rsidRDefault="004856C5" w:rsidP="004856C5">
      <w:r w:rsidRPr="000F5E2F">
        <w:rPr>
          <w:rStyle w:val="Style13ptBold"/>
        </w:rPr>
        <w:t>Sankaran, 14</w:t>
      </w:r>
      <w:r w:rsidRPr="000F5E2F">
        <w:t xml:space="preserve"> –Harvard </w:t>
      </w:r>
      <w:proofErr w:type="spellStart"/>
      <w:r w:rsidRPr="000F5E2F">
        <w:t>Belfer</w:t>
      </w:r>
      <w:proofErr w:type="spellEnd"/>
      <w:r w:rsidRPr="000F5E2F">
        <w:t xml:space="preserve"> Center for Science and International Affairs postdoctoral fellow </w:t>
      </w:r>
    </w:p>
    <w:p w14:paraId="4FFAF96F" w14:textId="77777777" w:rsidR="004856C5" w:rsidRPr="000F5E2F" w:rsidRDefault="004856C5" w:rsidP="004856C5">
      <w:r w:rsidRPr="000F5E2F">
        <w:t>[Jaganath, PhD international security, previously a Stanton Nuclear Security Fellow at the RAND Corporation, "Limits of the Chinese Antisatellite Threat to the United States," Strategic Studies Quarterly, Winter 2014, https://www.cissm.umd.edu/sites/default/files/Limits%20of%20the%20Chinese%20Antisatellite%20Threat%20to%20the%20United%20States.pdf, accessed 7-26-19]</w:t>
      </w:r>
    </w:p>
    <w:p w14:paraId="6A4008C4" w14:textId="77777777" w:rsidR="004856C5" w:rsidRPr="000F5E2F" w:rsidRDefault="004856C5" w:rsidP="004856C5"/>
    <w:p w14:paraId="359D3832" w14:textId="77777777" w:rsidR="004856C5" w:rsidRPr="000F5E2F" w:rsidRDefault="004856C5" w:rsidP="004856C5">
      <w:pPr>
        <w:rPr>
          <w:sz w:val="14"/>
        </w:rPr>
      </w:pPr>
      <w:r w:rsidRPr="00DB164D">
        <w:rPr>
          <w:rStyle w:val="Emphasis"/>
          <w:highlight w:val="yellow"/>
        </w:rPr>
        <w:t>Dissuasion</w:t>
      </w:r>
      <w:r w:rsidRPr="00DB164D">
        <w:rPr>
          <w:rStyle w:val="StyleUnderline"/>
          <w:highlight w:val="yellow"/>
        </w:rPr>
        <w:t xml:space="preserve"> through </w:t>
      </w:r>
      <w:r w:rsidRPr="000F5E2F">
        <w:rPr>
          <w:rStyle w:val="StyleUnderline"/>
        </w:rPr>
        <w:t>Tech</w:t>
      </w:r>
      <w:r w:rsidRPr="000F5E2F">
        <w:rPr>
          <w:sz w:val="14"/>
        </w:rPr>
        <w:t xml:space="preserve">nological </w:t>
      </w:r>
      <w:r w:rsidRPr="00DB164D">
        <w:rPr>
          <w:rStyle w:val="StyleUnderline"/>
          <w:highlight w:val="yellow"/>
        </w:rPr>
        <w:t>Innovation</w:t>
      </w:r>
    </w:p>
    <w:p w14:paraId="6B81ACB4" w14:textId="77777777" w:rsidR="004856C5" w:rsidRPr="000F5E2F" w:rsidRDefault="004856C5" w:rsidP="004856C5">
      <w:pPr>
        <w:rPr>
          <w:rStyle w:val="StyleUnderline"/>
        </w:rPr>
      </w:pPr>
      <w:r w:rsidRPr="00DB164D">
        <w:rPr>
          <w:rStyle w:val="StyleUnderline"/>
          <w:highlight w:val="yellow"/>
        </w:rPr>
        <w:t xml:space="preserve">Redundancies and alternate systems give a </w:t>
      </w:r>
      <w:r w:rsidRPr="00DB164D">
        <w:rPr>
          <w:rStyle w:val="Emphasis"/>
          <w:highlight w:val="yellow"/>
        </w:rPr>
        <w:t>large measure</w:t>
      </w:r>
      <w:r w:rsidRPr="00DB164D">
        <w:rPr>
          <w:rStyle w:val="StyleUnderline"/>
          <w:highlight w:val="yellow"/>
        </w:rPr>
        <w:t xml:space="preserve"> of operational security to US forces, </w:t>
      </w:r>
      <w:r w:rsidRPr="00DB164D">
        <w:rPr>
          <w:rStyle w:val="Emphasis"/>
          <w:highlight w:val="yellow"/>
        </w:rPr>
        <w:t>enabling them to operate</w:t>
      </w:r>
      <w:r w:rsidRPr="00DB164D">
        <w:rPr>
          <w:rStyle w:val="StyleUnderline"/>
          <w:highlight w:val="yellow"/>
        </w:rPr>
        <w:t xml:space="preserve"> </w:t>
      </w:r>
      <w:r w:rsidRPr="000F5E2F">
        <w:rPr>
          <w:rStyle w:val="StyleUnderline"/>
        </w:rPr>
        <w:t xml:space="preserve">in an environment </w:t>
      </w:r>
      <w:r w:rsidRPr="00DB164D">
        <w:rPr>
          <w:rStyle w:val="Emphasis"/>
          <w:highlight w:val="yellow"/>
        </w:rPr>
        <w:t>with degraded sat</w:t>
      </w:r>
      <w:r w:rsidRPr="000F5E2F">
        <w:rPr>
          <w:sz w:val="14"/>
        </w:rPr>
        <w:t xml:space="preserve">ellite </w:t>
      </w:r>
      <w:r w:rsidRPr="00DB164D">
        <w:rPr>
          <w:rStyle w:val="Emphasis"/>
          <w:highlight w:val="yellow"/>
        </w:rPr>
        <w:t>services</w:t>
      </w:r>
      <w:r w:rsidRPr="000F5E2F">
        <w:rPr>
          <w:sz w:val="14"/>
        </w:rPr>
        <w:t xml:space="preserve">. This can be further improved by developing additional redundancies and alternates. The commander of US Strategic Command, Gen C. Robert </w:t>
      </w:r>
      <w:proofErr w:type="spellStart"/>
      <w:r w:rsidRPr="000F5E2F">
        <w:rPr>
          <w:sz w:val="14"/>
        </w:rPr>
        <w:t>Kehler</w:t>
      </w:r>
      <w:proofErr w:type="spellEnd"/>
      <w:r w:rsidRPr="000F5E2F">
        <w:rPr>
          <w:sz w:val="14"/>
        </w:rPr>
        <w:t>, expounding on one of the goals of “mission assurance” in the 2011 National Security Space Strategy, called for actions to prepare US forces to “fight through” any possible degradations or disruptions to US space capabilities.45 Pursuing</w:t>
      </w:r>
      <w:r w:rsidRPr="000F5E2F">
        <w:t xml:space="preserve"> </w:t>
      </w:r>
      <w:r w:rsidRPr="00DB164D">
        <w:rPr>
          <w:rStyle w:val="StyleUnderline"/>
          <w:highlight w:val="yellow"/>
        </w:rPr>
        <w:t xml:space="preserve">such actions </w:t>
      </w:r>
      <w:r w:rsidRPr="000F5E2F">
        <w:rPr>
          <w:rStyle w:val="StyleUnderline"/>
        </w:rPr>
        <w:t xml:space="preserve">will </w:t>
      </w:r>
      <w:r w:rsidRPr="00DB164D">
        <w:rPr>
          <w:rStyle w:val="Emphasis"/>
          <w:highlight w:val="yellow"/>
        </w:rPr>
        <w:t>enhance deterrence</w:t>
      </w:r>
      <w:r w:rsidRPr="00DB164D">
        <w:rPr>
          <w:rStyle w:val="StyleUnderline"/>
          <w:highlight w:val="yellow"/>
        </w:rPr>
        <w:t xml:space="preserve"> against ASAT</w:t>
      </w:r>
      <w:r w:rsidRPr="000F5E2F">
        <w:rPr>
          <w:rStyle w:val="StyleUnderline"/>
        </w:rPr>
        <w:t xml:space="preserve"> </w:t>
      </w:r>
      <w:r w:rsidRPr="000F5E2F">
        <w:rPr>
          <w:sz w:val="14"/>
        </w:rPr>
        <w:t>attack</w:t>
      </w:r>
      <w:r w:rsidRPr="00DB164D">
        <w:rPr>
          <w:rStyle w:val="StyleUnderline"/>
          <w:highlight w:val="yellow"/>
        </w:rPr>
        <w:t>s</w:t>
      </w:r>
      <w:r w:rsidRPr="000F5E2F">
        <w:rPr>
          <w:rStyle w:val="StyleUnderline"/>
        </w:rPr>
        <w:t xml:space="preserve"> </w:t>
      </w:r>
      <w:r w:rsidRPr="00DB164D">
        <w:rPr>
          <w:rStyle w:val="StyleUnderline"/>
          <w:highlight w:val="yellow"/>
        </w:rPr>
        <w:t xml:space="preserve">by </w:t>
      </w:r>
      <w:r w:rsidRPr="00DB164D">
        <w:rPr>
          <w:rStyle w:val="Emphasis"/>
          <w:highlight w:val="yellow"/>
        </w:rPr>
        <w:t>demonstrating</w:t>
      </w:r>
      <w:r w:rsidRPr="00DB164D">
        <w:rPr>
          <w:rStyle w:val="StyleUnderline"/>
          <w:highlight w:val="yellow"/>
        </w:rPr>
        <w:t xml:space="preserve"> the </w:t>
      </w:r>
      <w:r w:rsidRPr="00DB164D">
        <w:rPr>
          <w:rStyle w:val="Emphasis"/>
          <w:highlight w:val="yellow"/>
        </w:rPr>
        <w:t>resilience</w:t>
      </w:r>
      <w:r w:rsidRPr="00DB164D">
        <w:rPr>
          <w:rStyle w:val="StyleUnderline"/>
          <w:highlight w:val="yellow"/>
        </w:rPr>
        <w:t xml:space="preserve"> of US forces and </w:t>
      </w:r>
      <w:r w:rsidRPr="000F5E2F">
        <w:rPr>
          <w:rStyle w:val="StyleUnderline"/>
        </w:rPr>
        <w:t xml:space="preserve">thereby </w:t>
      </w:r>
      <w:r w:rsidRPr="00DB164D">
        <w:rPr>
          <w:rStyle w:val="Emphasis"/>
          <w:highlight w:val="yellow"/>
        </w:rPr>
        <w:t>diminishing the incentive</w:t>
      </w:r>
      <w:r w:rsidRPr="00DB164D">
        <w:rPr>
          <w:rStyle w:val="StyleUnderline"/>
          <w:highlight w:val="yellow"/>
        </w:rPr>
        <w:t xml:space="preserve"> </w:t>
      </w:r>
      <w:r w:rsidRPr="000F5E2F">
        <w:rPr>
          <w:rStyle w:val="StyleUnderline"/>
        </w:rPr>
        <w:t xml:space="preserve">for an adversary like China </w:t>
      </w:r>
      <w:r w:rsidRPr="00DB164D">
        <w:rPr>
          <w:rStyle w:val="StyleUnderline"/>
          <w:highlight w:val="yellow"/>
        </w:rPr>
        <w:t>to target US space systems</w:t>
      </w:r>
      <w:r w:rsidRPr="000F5E2F">
        <w:rPr>
          <w:rStyle w:val="StyleUnderline"/>
        </w:rPr>
        <w:t>.</w:t>
      </w:r>
    </w:p>
    <w:p w14:paraId="68CB6DB9" w14:textId="77777777" w:rsidR="004856C5" w:rsidRDefault="004856C5" w:rsidP="004856C5">
      <w:pPr>
        <w:rPr>
          <w:sz w:val="14"/>
        </w:rPr>
      </w:pPr>
      <w:r w:rsidRPr="000F5E2F">
        <w:rPr>
          <w:sz w:val="14"/>
        </w:rPr>
        <w:t xml:space="preserve">The United States should also study and improve its ability to use measures like satellite sensor shielding and collision avoidance maneuvers for satellites. </w:t>
      </w:r>
      <w:r w:rsidRPr="00DB164D">
        <w:rPr>
          <w:rStyle w:val="StyleUnderline"/>
          <w:highlight w:val="yellow"/>
        </w:rPr>
        <w:t xml:space="preserve">These </w:t>
      </w:r>
      <w:r w:rsidRPr="000F5E2F">
        <w:rPr>
          <w:rStyle w:val="StyleUnderline"/>
        </w:rPr>
        <w:t>would dilute an adversary’s ASAT op</w:t>
      </w:r>
      <w:r w:rsidRPr="000F5E2F">
        <w:rPr>
          <w:sz w:val="14"/>
        </w:rPr>
        <w:t xml:space="preserve">eration </w:t>
      </w:r>
      <w:r w:rsidRPr="000F5E2F">
        <w:rPr>
          <w:rStyle w:val="StyleUnderline"/>
        </w:rPr>
        <w:t xml:space="preserve">and </w:t>
      </w:r>
      <w:r w:rsidRPr="00DB164D">
        <w:rPr>
          <w:rStyle w:val="Emphasis"/>
          <w:highlight w:val="yellow"/>
        </w:rPr>
        <w:t>increase</w:t>
      </w:r>
      <w:r w:rsidRPr="00DB164D">
        <w:rPr>
          <w:rStyle w:val="StyleUnderline"/>
          <w:highlight w:val="yellow"/>
        </w:rPr>
        <w:t xml:space="preserve"> </w:t>
      </w:r>
      <w:r w:rsidRPr="000F5E2F">
        <w:rPr>
          <w:rStyle w:val="StyleUnderline"/>
        </w:rPr>
        <w:t>the</w:t>
      </w:r>
      <w:r w:rsidRPr="000F5E2F">
        <w:rPr>
          <w:sz w:val="14"/>
        </w:rPr>
        <w:t xml:space="preserve"> apparent </w:t>
      </w:r>
      <w:r w:rsidRPr="00DB164D">
        <w:rPr>
          <w:rStyle w:val="Emphasis"/>
          <w:highlight w:val="yellow"/>
        </w:rPr>
        <w:t>uncertainty of the consequences</w:t>
      </w:r>
      <w:r w:rsidRPr="00DB164D">
        <w:rPr>
          <w:rStyle w:val="StyleUnderline"/>
          <w:highlight w:val="yellow"/>
        </w:rPr>
        <w:t xml:space="preserve"> of an ASAT attack</w:t>
      </w:r>
      <w:r w:rsidRPr="000F5E2F">
        <w:rPr>
          <w:sz w:val="14"/>
        </w:rPr>
        <w:t>.46 Monitoring mechanisms—both technical and nontechnical—that provide long warning times and the ability to definitively identify an attacker in real time should also be a priority. The US Air Force has started to invest in such capabilities on a small scale. Gen William Shelton, head of Air Force Space Command, announced on 21 February 2014 the upcoming launch of the geosynchronous space situational awareness (SSA) system designed to “have a clear, unobstructed and distinct vantage point</w:t>
      </w:r>
      <w:r w:rsidRPr="000F5E2F">
        <w:rPr>
          <w:sz w:val="8"/>
        </w:rPr>
        <w:t xml:space="preserve"> </w:t>
      </w:r>
      <w:r w:rsidRPr="000F5E2F">
        <w:rPr>
          <w:sz w:val="14"/>
        </w:rPr>
        <w:t>for viewing resident space objects.”47 Such systems will help in attributing an ASAT attack. Similarly, the ground-based Rapid Attack, Identification, Detection, and Reporting System (RAIDRS) is a valuable US asset to identify, characterize, and geolocate attacks against US satellites.48</w:t>
      </w:r>
    </w:p>
    <w:p w14:paraId="5F3D479E" w14:textId="77777777" w:rsidR="004856C5" w:rsidRPr="000F5E2F" w:rsidRDefault="004856C5" w:rsidP="004856C5">
      <w:pPr>
        <w:rPr>
          <w:sz w:val="14"/>
        </w:rPr>
      </w:pPr>
    </w:p>
    <w:p w14:paraId="0CA64E43" w14:textId="77777777" w:rsidR="004856C5" w:rsidRPr="000F5E2F" w:rsidRDefault="004856C5" w:rsidP="004856C5">
      <w:pPr>
        <w:pStyle w:val="Heading4"/>
        <w:rPr>
          <w:u w:val="single"/>
        </w:rPr>
      </w:pPr>
      <w:r w:rsidRPr="000F5E2F">
        <w:t xml:space="preserve">No space war- </w:t>
      </w:r>
      <w:r w:rsidRPr="000F5E2F">
        <w:rPr>
          <w:u w:val="single"/>
        </w:rPr>
        <w:t>interdependence</w:t>
      </w:r>
      <w:r w:rsidRPr="000F5E2F">
        <w:t xml:space="preserve"> and </w:t>
      </w:r>
      <w:r w:rsidRPr="000F5E2F">
        <w:rPr>
          <w:u w:val="single"/>
        </w:rPr>
        <w:t>deterrence</w:t>
      </w:r>
    </w:p>
    <w:p w14:paraId="63151217" w14:textId="77777777" w:rsidR="004856C5" w:rsidRPr="000F5E2F" w:rsidRDefault="004856C5" w:rsidP="004856C5">
      <w:r w:rsidRPr="000F5E2F">
        <w:rPr>
          <w:rStyle w:val="Style13ptBold"/>
        </w:rPr>
        <w:t>Bowen, 18</w:t>
      </w:r>
      <w:r w:rsidRPr="000F5E2F">
        <w:t xml:space="preserve"> -- University of Leicester international relations lecturer </w:t>
      </w:r>
    </w:p>
    <w:p w14:paraId="3A63ED93" w14:textId="77777777" w:rsidR="004856C5" w:rsidRPr="000F5E2F" w:rsidRDefault="004856C5" w:rsidP="004856C5">
      <w:r w:rsidRPr="000F5E2F">
        <w:t>[Bleddyn, "The Art of Space Deterrence," European Leadership Network, 2-20-18, https://www.europeanleadershipnetwork.org/commentary/the-art-of-space-deterrence/, accessed 7-18-19]</w:t>
      </w:r>
    </w:p>
    <w:p w14:paraId="269DE57D" w14:textId="77777777" w:rsidR="004856C5" w:rsidRPr="000F5E2F" w:rsidRDefault="004856C5" w:rsidP="004856C5">
      <w:pPr>
        <w:rPr>
          <w:sz w:val="16"/>
        </w:rPr>
      </w:pPr>
    </w:p>
    <w:p w14:paraId="1279B206" w14:textId="77777777" w:rsidR="004856C5" w:rsidRDefault="004856C5" w:rsidP="004856C5">
      <w:pPr>
        <w:rPr>
          <w:sz w:val="16"/>
        </w:rPr>
      </w:pPr>
      <w:r w:rsidRPr="000F5E2F">
        <w:rPr>
          <w:sz w:val="16"/>
        </w:rPr>
        <w:t xml:space="preserve">Fourth, </w:t>
      </w:r>
      <w:r w:rsidRPr="000F5E2F">
        <w:rPr>
          <w:u w:val="single"/>
        </w:rPr>
        <w:t xml:space="preserve">the </w:t>
      </w:r>
      <w:r w:rsidRPr="00DB164D">
        <w:rPr>
          <w:rStyle w:val="Emphasis"/>
          <w:highlight w:val="yellow"/>
        </w:rPr>
        <w:t>ubiquity</w:t>
      </w:r>
      <w:r w:rsidRPr="00DB164D">
        <w:rPr>
          <w:highlight w:val="yellow"/>
          <w:u w:val="single"/>
        </w:rPr>
        <w:t xml:space="preserve"> of space infrastructure and</w:t>
      </w:r>
      <w:r w:rsidRPr="000F5E2F">
        <w:rPr>
          <w:u w:val="single"/>
        </w:rPr>
        <w:t xml:space="preserve"> the </w:t>
      </w:r>
      <w:r w:rsidRPr="00DB164D">
        <w:rPr>
          <w:highlight w:val="yellow"/>
          <w:u w:val="single"/>
        </w:rPr>
        <w:t>fragility</w:t>
      </w:r>
      <w:r w:rsidRPr="000F5E2F">
        <w:rPr>
          <w:u w:val="single"/>
        </w:rPr>
        <w:t xml:space="preserve"> of the space environment may </w:t>
      </w:r>
      <w:r w:rsidRPr="00DB164D">
        <w:rPr>
          <w:highlight w:val="yellow"/>
          <w:u w:val="single"/>
        </w:rPr>
        <w:t>create</w:t>
      </w:r>
      <w:r w:rsidRPr="000F5E2F">
        <w:rPr>
          <w:u w:val="single"/>
        </w:rPr>
        <w:t xml:space="preserve"> a degree of </w:t>
      </w:r>
      <w:r w:rsidRPr="00DB164D">
        <w:rPr>
          <w:rStyle w:val="Emphasis"/>
          <w:highlight w:val="yellow"/>
        </w:rPr>
        <w:t>existential deterrence</w:t>
      </w:r>
      <w:r w:rsidRPr="000F5E2F">
        <w:rPr>
          <w:u w:val="single"/>
        </w:rPr>
        <w:t>.</w:t>
      </w:r>
      <w:r w:rsidRPr="000F5E2F">
        <w:rPr>
          <w:sz w:val="16"/>
        </w:rPr>
        <w:t xml:space="preserve"> As </w:t>
      </w:r>
      <w:r w:rsidRPr="00DB164D">
        <w:rPr>
          <w:highlight w:val="yellow"/>
          <w:u w:val="single"/>
        </w:rPr>
        <w:t xml:space="preserve">space is </w:t>
      </w:r>
      <w:r w:rsidRPr="00DB164D">
        <w:rPr>
          <w:rStyle w:val="Emphasis"/>
          <w:highlight w:val="yellow"/>
        </w:rPr>
        <w:t>so useful</w:t>
      </w:r>
      <w:r w:rsidRPr="00DB164D">
        <w:rPr>
          <w:highlight w:val="yellow"/>
          <w:u w:val="single"/>
        </w:rPr>
        <w:t xml:space="preserve"> to</w:t>
      </w:r>
      <w:r w:rsidRPr="000F5E2F">
        <w:rPr>
          <w:u w:val="single"/>
        </w:rPr>
        <w:t xml:space="preserve"> modern </w:t>
      </w:r>
      <w:r w:rsidRPr="00DB164D">
        <w:rPr>
          <w:highlight w:val="yellow"/>
          <w:u w:val="single"/>
        </w:rPr>
        <w:t>economies and military</w:t>
      </w:r>
      <w:r w:rsidRPr="000F5E2F">
        <w:rPr>
          <w:u w:val="single"/>
        </w:rPr>
        <w:t xml:space="preserve"> forces</w:t>
      </w:r>
      <w:r w:rsidRPr="000F5E2F">
        <w:rPr>
          <w:sz w:val="16"/>
        </w:rPr>
        <w:t xml:space="preserve">, a </w:t>
      </w:r>
      <w:r w:rsidRPr="000F5E2F">
        <w:rPr>
          <w:u w:val="single"/>
        </w:rPr>
        <w:t>large-scale disruption</w:t>
      </w:r>
      <w:r w:rsidRPr="000F5E2F">
        <w:rPr>
          <w:sz w:val="16"/>
        </w:rPr>
        <w:t xml:space="preserve"> of space infrastructure </w:t>
      </w:r>
      <w:r w:rsidRPr="000F5E2F">
        <w:rPr>
          <w:u w:val="single"/>
        </w:rPr>
        <w:t>may be so intuitively escalatory</w:t>
      </w:r>
      <w:r w:rsidRPr="000F5E2F">
        <w:rPr>
          <w:sz w:val="16"/>
        </w:rPr>
        <w:t xml:space="preserve"> to decision-makers that </w:t>
      </w:r>
      <w:r w:rsidRPr="00DB164D">
        <w:rPr>
          <w:highlight w:val="yellow"/>
          <w:u w:val="single"/>
        </w:rPr>
        <w:t xml:space="preserve">there may be a </w:t>
      </w:r>
      <w:r w:rsidRPr="00DB164D">
        <w:rPr>
          <w:rStyle w:val="Emphasis"/>
          <w:highlight w:val="yellow"/>
        </w:rPr>
        <w:t>natural caution</w:t>
      </w:r>
      <w:r w:rsidRPr="00DB164D">
        <w:rPr>
          <w:highlight w:val="yellow"/>
          <w:u w:val="single"/>
        </w:rPr>
        <w:t xml:space="preserve"> against</w:t>
      </w:r>
      <w:r w:rsidRPr="000F5E2F">
        <w:rPr>
          <w:sz w:val="16"/>
        </w:rPr>
        <w:t xml:space="preserve"> a wholesale </w:t>
      </w:r>
      <w:r w:rsidRPr="00DB164D">
        <w:rPr>
          <w:highlight w:val="yellow"/>
          <w:u w:val="single"/>
        </w:rPr>
        <w:t>assault</w:t>
      </w:r>
      <w:r w:rsidRPr="000F5E2F">
        <w:rPr>
          <w:u w:val="single"/>
        </w:rPr>
        <w:t xml:space="preserve"> on a state’s</w:t>
      </w:r>
      <w:r w:rsidRPr="000F5E2F">
        <w:rPr>
          <w:sz w:val="16"/>
        </w:rPr>
        <w:t xml:space="preserve"> entire </w:t>
      </w:r>
      <w:r w:rsidRPr="000F5E2F">
        <w:rPr>
          <w:u w:val="single"/>
        </w:rPr>
        <w:t xml:space="preserve">space capabilities </w:t>
      </w:r>
      <w:r w:rsidRPr="00DB164D">
        <w:rPr>
          <w:highlight w:val="yellow"/>
          <w:u w:val="single"/>
        </w:rPr>
        <w:t>because the consequences of</w:t>
      </w:r>
      <w:r w:rsidRPr="000F5E2F">
        <w:rPr>
          <w:u w:val="single"/>
        </w:rPr>
        <w:t xml:space="preserve"> doing so approach the mentalities of total war, or </w:t>
      </w:r>
      <w:r w:rsidRPr="00DB164D">
        <w:rPr>
          <w:rStyle w:val="Emphasis"/>
          <w:highlight w:val="yellow"/>
        </w:rPr>
        <w:t>nuclear responses</w:t>
      </w:r>
      <w:r w:rsidRPr="000F5E2F">
        <w:rPr>
          <w:sz w:val="16"/>
        </w:rPr>
        <w:t xml:space="preserve"> if a society begins tearing itself apart because of the collapse of </w:t>
      </w:r>
      <w:proofErr w:type="spellStart"/>
      <w:r w:rsidRPr="000F5E2F">
        <w:rPr>
          <w:sz w:val="16"/>
        </w:rPr>
        <w:t>optimised</w:t>
      </w:r>
      <w:proofErr w:type="spellEnd"/>
      <w:r w:rsidRPr="000F5E2F">
        <w:rPr>
          <w:sz w:val="16"/>
        </w:rPr>
        <w:t xml:space="preserve"> energy grids and just-in-time supply chains. </w:t>
      </w:r>
      <w:r w:rsidRPr="000F5E2F">
        <w:rPr>
          <w:u w:val="single"/>
        </w:rPr>
        <w:t xml:space="preserve">In addition, the problem of </w:t>
      </w:r>
      <w:r w:rsidRPr="00DB164D">
        <w:rPr>
          <w:rStyle w:val="Emphasis"/>
          <w:highlight w:val="yellow"/>
        </w:rPr>
        <w:t xml:space="preserve">space debris </w:t>
      </w:r>
      <w:r w:rsidRPr="000F5E2F">
        <w:rPr>
          <w:sz w:val="16"/>
        </w:rPr>
        <w:t xml:space="preserve">and the political-legal hurdles to conducting debris clean-up operations </w:t>
      </w:r>
      <w:r w:rsidRPr="00DB164D">
        <w:rPr>
          <w:highlight w:val="yellow"/>
          <w:u w:val="single"/>
        </w:rPr>
        <w:t xml:space="preserve">mean </w:t>
      </w:r>
      <w:r w:rsidRPr="000F5E2F">
        <w:rPr>
          <w:u w:val="single"/>
        </w:rPr>
        <w:t xml:space="preserve">that even a handful of </w:t>
      </w:r>
      <w:r w:rsidRPr="00DB164D">
        <w:rPr>
          <w:highlight w:val="yellow"/>
          <w:u w:val="single"/>
        </w:rPr>
        <w:t xml:space="preserve">explosive events </w:t>
      </w:r>
      <w:r w:rsidRPr="000F5E2F">
        <w:rPr>
          <w:u w:val="single"/>
        </w:rPr>
        <w:t xml:space="preserve">in space can </w:t>
      </w:r>
      <w:r w:rsidRPr="00DB164D">
        <w:rPr>
          <w:highlight w:val="yellow"/>
          <w:u w:val="single"/>
        </w:rPr>
        <w:t xml:space="preserve">render </w:t>
      </w:r>
      <w:r w:rsidRPr="000F5E2F">
        <w:rPr>
          <w:u w:val="single"/>
        </w:rPr>
        <w:t xml:space="preserve">a region of Earth </w:t>
      </w:r>
      <w:r w:rsidRPr="00DB164D">
        <w:rPr>
          <w:highlight w:val="yellow"/>
          <w:u w:val="single"/>
        </w:rPr>
        <w:t xml:space="preserve">orbit </w:t>
      </w:r>
      <w:r w:rsidRPr="00DB164D">
        <w:rPr>
          <w:rStyle w:val="Emphasis"/>
          <w:highlight w:val="yellow"/>
        </w:rPr>
        <w:t>unusable for everyone</w:t>
      </w:r>
      <w:r w:rsidRPr="000F5E2F">
        <w:rPr>
          <w:u w:val="single"/>
        </w:rPr>
        <w:t>.</w:t>
      </w:r>
      <w:r w:rsidRPr="000F5E2F">
        <w:rPr>
          <w:sz w:val="16"/>
        </w:rPr>
        <w:t xml:space="preserve"> </w:t>
      </w:r>
      <w:r w:rsidRPr="00DB164D">
        <w:rPr>
          <w:highlight w:val="yellow"/>
          <w:u w:val="single"/>
        </w:rPr>
        <w:t xml:space="preserve">This could </w:t>
      </w:r>
      <w:r w:rsidRPr="00DB164D">
        <w:rPr>
          <w:rStyle w:val="Emphasis"/>
          <w:highlight w:val="yellow"/>
        </w:rPr>
        <w:t>caution a country like China</w:t>
      </w:r>
      <w:r w:rsidRPr="00DB164D">
        <w:rPr>
          <w:highlight w:val="yellow"/>
          <w:u w:val="single"/>
        </w:rPr>
        <w:t xml:space="preserve"> from</w:t>
      </w:r>
      <w:r w:rsidRPr="000F5E2F">
        <w:rPr>
          <w:u w:val="single"/>
        </w:rPr>
        <w:t xml:space="preserve"> excessive </w:t>
      </w:r>
      <w:r w:rsidRPr="00DB164D">
        <w:rPr>
          <w:highlight w:val="yellow"/>
          <w:u w:val="single"/>
        </w:rPr>
        <w:t xml:space="preserve">kinetic intercept </w:t>
      </w:r>
      <w:r w:rsidRPr="000F5E2F">
        <w:rPr>
          <w:u w:val="single"/>
        </w:rPr>
        <w:t xml:space="preserve">missions </w:t>
      </w:r>
      <w:r w:rsidRPr="00DB164D">
        <w:rPr>
          <w:highlight w:val="yellow"/>
          <w:u w:val="single"/>
        </w:rPr>
        <w:t>because its own</w:t>
      </w:r>
      <w:r w:rsidRPr="000F5E2F">
        <w:rPr>
          <w:u w:val="single"/>
        </w:rPr>
        <w:t xml:space="preserve"> </w:t>
      </w:r>
      <w:r w:rsidRPr="00DB164D">
        <w:rPr>
          <w:highlight w:val="yellow"/>
          <w:u w:val="single"/>
        </w:rPr>
        <w:t>military and economy is</w:t>
      </w:r>
      <w:r w:rsidRPr="000F5E2F">
        <w:rPr>
          <w:u w:val="single"/>
        </w:rPr>
        <w:t xml:space="preserve"> increasingly </w:t>
      </w:r>
      <w:r w:rsidRPr="00DB164D">
        <w:rPr>
          <w:rStyle w:val="Emphasis"/>
          <w:highlight w:val="yellow"/>
        </w:rPr>
        <w:t>reliant on</w:t>
      </w:r>
      <w:r w:rsidRPr="000F5E2F">
        <w:rPr>
          <w:u w:val="single"/>
        </w:rPr>
        <w:t xml:space="preserve"> outer </w:t>
      </w:r>
      <w:r w:rsidRPr="00DB164D">
        <w:rPr>
          <w:rStyle w:val="Emphasis"/>
          <w:highlight w:val="yellow"/>
        </w:rPr>
        <w:t>space</w:t>
      </w:r>
      <w:r w:rsidRPr="000F5E2F">
        <w:rPr>
          <w:u w:val="single"/>
        </w:rPr>
        <w:t>,</w:t>
      </w:r>
      <w:r w:rsidRPr="000F5E2F">
        <w:rPr>
          <w:sz w:val="16"/>
        </w:rPr>
        <w:t xml:space="preserve"> but perhaps not a country like North Korea which does not rely on space. </w:t>
      </w:r>
      <w:r w:rsidRPr="000F5E2F">
        <w:rPr>
          <w:u w:val="single"/>
        </w:rPr>
        <w:t>The usefulness, sensitivity, and fragility of space may have some existential deterrent effect. China’s</w:t>
      </w:r>
      <w:r w:rsidRPr="000F5E2F">
        <w:rPr>
          <w:sz w:val="16"/>
        </w:rPr>
        <w:t xml:space="preserve"> catastrophic </w:t>
      </w:r>
      <w:r w:rsidRPr="000F5E2F">
        <w:rPr>
          <w:u w:val="single"/>
        </w:rPr>
        <w:t>a</w:t>
      </w:r>
      <w:r w:rsidRPr="000F5E2F">
        <w:rPr>
          <w:sz w:val="16"/>
        </w:rPr>
        <w:t>nti-</w:t>
      </w:r>
      <w:r w:rsidRPr="000F5E2F">
        <w:rPr>
          <w:u w:val="single"/>
        </w:rPr>
        <w:t>sat</w:t>
      </w:r>
      <w:r w:rsidRPr="000F5E2F">
        <w:rPr>
          <w:sz w:val="16"/>
        </w:rPr>
        <w:t xml:space="preserve">ellite weapons </w:t>
      </w:r>
      <w:r w:rsidRPr="000F5E2F">
        <w:rPr>
          <w:u w:val="single"/>
        </w:rPr>
        <w:t>test</w:t>
      </w:r>
      <w:r w:rsidRPr="000F5E2F">
        <w:rPr>
          <w:sz w:val="16"/>
        </w:rPr>
        <w:t xml:space="preserve"> in 2007 </w:t>
      </w:r>
      <w:r w:rsidRPr="000F5E2F">
        <w:rPr>
          <w:u w:val="single"/>
        </w:rPr>
        <w:t>is a valuable lesson for all</w:t>
      </w:r>
      <w:r w:rsidRPr="000F5E2F">
        <w:rPr>
          <w:sz w:val="16"/>
        </w:rPr>
        <w:t xml:space="preserve"> on the potentially devastating effect of kinetic warfare in orbit.</w:t>
      </w:r>
    </w:p>
    <w:p w14:paraId="37A47720" w14:textId="77777777" w:rsidR="00DB164D" w:rsidRDefault="00DB164D" w:rsidP="00DB164D">
      <w:pPr>
        <w:pStyle w:val="Heading4"/>
      </w:pPr>
      <w:r>
        <w:t xml:space="preserve">No </w:t>
      </w:r>
      <w:proofErr w:type="spellStart"/>
      <w:r>
        <w:t>miscalc</w:t>
      </w:r>
      <w:proofErr w:type="spellEnd"/>
      <w:r>
        <w:t xml:space="preserve"> or escalation</w:t>
      </w:r>
    </w:p>
    <w:p w14:paraId="3B7AC8CA" w14:textId="77777777" w:rsidR="00DB164D" w:rsidRDefault="00DB164D" w:rsidP="00DB164D">
      <w:r w:rsidRPr="00F107EC">
        <w:t xml:space="preserve">James </w:t>
      </w:r>
      <w:proofErr w:type="spellStart"/>
      <w:r w:rsidRPr="00F107EC">
        <w:rPr>
          <w:rStyle w:val="Style13ptBold"/>
        </w:rPr>
        <w:t>Pavur</w:t>
      </w:r>
      <w:proofErr w:type="spellEnd"/>
      <w:r w:rsidRPr="00F107EC">
        <w:rPr>
          <w:rStyle w:val="Style13ptBold"/>
        </w:rPr>
        <w:t xml:space="preserve"> 19</w:t>
      </w:r>
      <w:r>
        <w:t xml:space="preserve">, Professor of Computer Science Department of Computer Science at Oxford University </w:t>
      </w:r>
      <w:r w:rsidRPr="00F107EC">
        <w:t>and Ivan Martinovic, DPhil Researcher Cybersecurity Centre for Doctoral Training at Oxford University</w:t>
      </w:r>
      <w:r>
        <w:t xml:space="preserve">, </w:t>
      </w:r>
      <w:r w:rsidRPr="00F107EC">
        <w:t xml:space="preserve">“The Cyber-ASAT: On the Impact of Cyber Weapons in Outer Space”, 2019 11th International Conference on Cyber Conflict: Silent Battle T. </w:t>
      </w:r>
      <w:proofErr w:type="spellStart"/>
      <w:r w:rsidRPr="00F107EC">
        <w:t>Minárik</w:t>
      </w:r>
      <w:proofErr w:type="spellEnd"/>
      <w:r w:rsidRPr="00F107EC">
        <w:t xml:space="preserve">, S. </w:t>
      </w:r>
      <w:proofErr w:type="spellStart"/>
      <w:r w:rsidRPr="00F107EC">
        <w:t>Alatalu</w:t>
      </w:r>
      <w:proofErr w:type="spellEnd"/>
      <w:r w:rsidRPr="00F107EC">
        <w:t xml:space="preserve">, S. Biondi, M. Signoretti, I. </w:t>
      </w:r>
      <w:proofErr w:type="spellStart"/>
      <w:r w:rsidRPr="00F107EC">
        <w:t>Tolga</w:t>
      </w:r>
      <w:proofErr w:type="spellEnd"/>
      <w:r w:rsidRPr="00F107EC">
        <w:t xml:space="preserve">, G. </w:t>
      </w:r>
      <w:proofErr w:type="spellStart"/>
      <w:r w:rsidRPr="00F107EC">
        <w:t>Visky</w:t>
      </w:r>
      <w:proofErr w:type="spellEnd"/>
      <w:r w:rsidRPr="00F107EC">
        <w:t xml:space="preserve"> (Eds.), </w:t>
      </w:r>
      <w:hyperlink r:id="rId10" w:history="1">
        <w:r w:rsidRPr="00F107EC">
          <w:t>https://ccdcoe.org/uploads/2019/06/Art_12_The-Cyber-ASAT.pdf</w:t>
        </w:r>
      </w:hyperlink>
    </w:p>
    <w:p w14:paraId="7075AFC4" w14:textId="77777777" w:rsidR="00DB164D" w:rsidRPr="00873A61" w:rsidRDefault="00DB164D" w:rsidP="00DB164D">
      <w:r w:rsidRPr="007D507D">
        <w:rPr>
          <w:sz w:val="16"/>
        </w:rPr>
        <w:t xml:space="preserve">A. Limited Accessibility Space is difficult. Over 60 years have passed since the first Sputnik launch and only nine countries (ten including the EU) have orbital launch capabilities. Moreover, </w:t>
      </w:r>
      <w:r w:rsidRPr="007D507D">
        <w:rPr>
          <w:rStyle w:val="StyleUnderline"/>
        </w:rPr>
        <w:t xml:space="preserve">a </w:t>
      </w:r>
      <w:r w:rsidRPr="00A67AE6">
        <w:rPr>
          <w:rStyle w:val="StyleUnderline"/>
        </w:rPr>
        <w:t xml:space="preserve">launch </w:t>
      </w:r>
      <w:proofErr w:type="spellStart"/>
      <w:r w:rsidRPr="00A67AE6">
        <w:rPr>
          <w:rStyle w:val="StyleUnderline"/>
        </w:rPr>
        <w:t>programme</w:t>
      </w:r>
      <w:proofErr w:type="spellEnd"/>
      <w:r w:rsidRPr="00A67AE6">
        <w:rPr>
          <w:rStyle w:val="StyleUnderline"/>
        </w:rPr>
        <w:t xml:space="preserve"> alone does not guarantee the </w:t>
      </w:r>
      <w:r w:rsidRPr="00A67AE6">
        <w:rPr>
          <w:rStyle w:val="Emphasis"/>
        </w:rPr>
        <w:t>resources</w:t>
      </w:r>
      <w:r w:rsidRPr="00A67AE6">
        <w:rPr>
          <w:rStyle w:val="StyleUnderline"/>
        </w:rPr>
        <w:t xml:space="preserve"> and </w:t>
      </w:r>
      <w:r w:rsidRPr="00A67AE6">
        <w:rPr>
          <w:rStyle w:val="Emphasis"/>
        </w:rPr>
        <w:t>precision required</w:t>
      </w:r>
      <w:r w:rsidRPr="00A67AE6">
        <w:rPr>
          <w:rStyle w:val="StyleUnderline"/>
        </w:rPr>
        <w:t xml:space="preserve"> to </w:t>
      </w:r>
      <w:r w:rsidRPr="00A67AE6">
        <w:rPr>
          <w:rStyle w:val="Emphasis"/>
        </w:rPr>
        <w:t>operate a meaningful ASAT capability</w:t>
      </w:r>
      <w:r w:rsidRPr="00A67AE6">
        <w:rPr>
          <w:rStyle w:val="StyleUnderline"/>
        </w:rPr>
        <w:t>.</w:t>
      </w:r>
      <w:r w:rsidRPr="00A67AE6">
        <w:rPr>
          <w:sz w:val="16"/>
        </w:rPr>
        <w:t xml:space="preserve"> Given this, one possible</w:t>
      </w:r>
      <w:r w:rsidRPr="007D507D">
        <w:rPr>
          <w:sz w:val="16"/>
        </w:rPr>
        <w:t xml:space="preserve"> reason why </w:t>
      </w:r>
      <w:r w:rsidRPr="00DB164D">
        <w:rPr>
          <w:rStyle w:val="Emphasis"/>
          <w:highlight w:val="yellow"/>
        </w:rPr>
        <w:t>space wars have not broken out</w:t>
      </w:r>
      <w:r w:rsidRPr="007D507D">
        <w:rPr>
          <w:sz w:val="16"/>
        </w:rPr>
        <w:t xml:space="preserve"> is simply </w:t>
      </w:r>
      <w:r w:rsidRPr="007D507D">
        <w:rPr>
          <w:rStyle w:val="StyleUnderline"/>
        </w:rPr>
        <w:t>because only the US has ever had the ability to fight one</w:t>
      </w:r>
      <w:r w:rsidRPr="007D507D">
        <w:rPr>
          <w:sz w:val="16"/>
        </w:rPr>
        <w:t xml:space="preserve"> [21, p. 402], [22, pp. 419–420]. </w:t>
      </w:r>
      <w:r w:rsidRPr="007D507D">
        <w:rPr>
          <w:rStyle w:val="StyleUnderline"/>
        </w:rPr>
        <w:t xml:space="preserve">Although launch technology may become cheaper and easier, it is unclear to what extent these advances will be distributed among presently non-spacefaring nations. </w:t>
      </w:r>
      <w:r w:rsidRPr="00DB164D">
        <w:rPr>
          <w:rStyle w:val="Emphasis"/>
          <w:highlight w:val="yellow"/>
        </w:rPr>
        <w:t>Limited access to orbit</w:t>
      </w:r>
      <w:r w:rsidRPr="007D507D">
        <w:rPr>
          <w:rStyle w:val="StyleUnderline"/>
        </w:rPr>
        <w:t xml:space="preserve"> necessarily </w:t>
      </w:r>
      <w:r w:rsidRPr="00DB164D">
        <w:rPr>
          <w:rStyle w:val="StyleUnderline"/>
          <w:highlight w:val="yellow"/>
        </w:rPr>
        <w:t>reduces</w:t>
      </w:r>
      <w:r w:rsidRPr="007D507D">
        <w:rPr>
          <w:rStyle w:val="StyleUnderline"/>
        </w:rPr>
        <w:t xml:space="preserve"> the </w:t>
      </w:r>
      <w:r w:rsidRPr="00DB164D">
        <w:rPr>
          <w:rStyle w:val="StyleUnderline"/>
          <w:highlight w:val="yellow"/>
        </w:rPr>
        <w:t>scenarios which could</w:t>
      </w:r>
      <w:r w:rsidRPr="007D507D">
        <w:rPr>
          <w:rStyle w:val="StyleUnderline"/>
        </w:rPr>
        <w:t xml:space="preserve"> plausibly </w:t>
      </w:r>
      <w:r w:rsidRPr="00DB164D">
        <w:rPr>
          <w:rStyle w:val="StyleUnderline"/>
          <w:highlight w:val="yellow"/>
        </w:rPr>
        <w:t>escalate</w:t>
      </w:r>
      <w:r w:rsidRPr="007D507D">
        <w:rPr>
          <w:rStyle w:val="StyleUnderline"/>
        </w:rPr>
        <w:t xml:space="preserve"> to ASAT usage.</w:t>
      </w:r>
      <w:r w:rsidRPr="007D507D">
        <w:rPr>
          <w:sz w:val="16"/>
        </w:rPr>
        <w:t xml:space="preserve"> Only major conflicts between the handful of states with ‘space club’ membership could be considered possible flashpoints. Even then, the </w:t>
      </w:r>
      <w:r w:rsidRPr="00DB164D">
        <w:rPr>
          <w:rStyle w:val="Emphasis"/>
          <w:highlight w:val="yellow"/>
        </w:rPr>
        <w:t>fragility of</w:t>
      </w:r>
      <w:r w:rsidRPr="00A67AE6">
        <w:rPr>
          <w:rStyle w:val="Emphasis"/>
        </w:rPr>
        <w:t xml:space="preserve"> an attacker’s </w:t>
      </w:r>
      <w:r w:rsidRPr="00DB164D">
        <w:rPr>
          <w:rStyle w:val="Emphasis"/>
          <w:highlight w:val="yellow"/>
        </w:rPr>
        <w:t>own</w:t>
      </w:r>
      <w:r w:rsidRPr="007D507D">
        <w:rPr>
          <w:rStyle w:val="Emphasis"/>
        </w:rPr>
        <w:t xml:space="preserve"> space </w:t>
      </w:r>
      <w:r w:rsidRPr="00DB164D">
        <w:rPr>
          <w:rStyle w:val="Emphasis"/>
          <w:highlight w:val="yellow"/>
        </w:rPr>
        <w:t>assets</w:t>
      </w:r>
      <w:r w:rsidRPr="00DB164D">
        <w:rPr>
          <w:rStyle w:val="StyleUnderline"/>
          <w:highlight w:val="yellow"/>
        </w:rPr>
        <w:t xml:space="preserve"> creates </w:t>
      </w:r>
      <w:r w:rsidRPr="00DB164D">
        <w:rPr>
          <w:rStyle w:val="Emphasis"/>
          <w:highlight w:val="yellow"/>
        </w:rPr>
        <w:t>de-escalatory pressures</w:t>
      </w:r>
      <w:r w:rsidRPr="00DB164D">
        <w:rPr>
          <w:rStyle w:val="StyleUnderline"/>
          <w:highlight w:val="yellow"/>
        </w:rPr>
        <w:t xml:space="preserve"> due to</w:t>
      </w:r>
      <w:r w:rsidRPr="007D507D">
        <w:rPr>
          <w:rStyle w:val="StyleUnderline"/>
        </w:rPr>
        <w:t xml:space="preserve"> the </w:t>
      </w:r>
      <w:r w:rsidRPr="00DB164D">
        <w:rPr>
          <w:rStyle w:val="Emphasis"/>
          <w:highlight w:val="yellow"/>
        </w:rPr>
        <w:t>deterrent effect of retal</w:t>
      </w:r>
      <w:r w:rsidRPr="00A67AE6">
        <w:rPr>
          <w:rStyle w:val="Emphasis"/>
        </w:rPr>
        <w:t>iation</w:t>
      </w:r>
      <w:r w:rsidRPr="00764C62">
        <w:rPr>
          <w:rStyle w:val="StyleUnderline"/>
        </w:rPr>
        <w:t>.</w:t>
      </w:r>
      <w:r w:rsidRPr="007D507D">
        <w:rPr>
          <w:rStyle w:val="StyleUnderline"/>
        </w:rPr>
        <w:t xml:space="preserve"> Since</w:t>
      </w:r>
      <w:r w:rsidRPr="007D507D">
        <w:rPr>
          <w:sz w:val="16"/>
        </w:rPr>
        <w:t xml:space="preserve"> the earliest days of </w:t>
      </w:r>
      <w:r w:rsidRPr="007D507D">
        <w:rPr>
          <w:rStyle w:val="StyleUnderline"/>
        </w:rPr>
        <w:t xml:space="preserve">the space race, dominant </w:t>
      </w:r>
      <w:r w:rsidRPr="00DB164D">
        <w:rPr>
          <w:rStyle w:val="StyleUnderline"/>
          <w:highlight w:val="yellow"/>
        </w:rPr>
        <w:t>powers</w:t>
      </w:r>
      <w:r w:rsidRPr="007D507D">
        <w:rPr>
          <w:rStyle w:val="StyleUnderline"/>
        </w:rPr>
        <w:t xml:space="preserve"> have recognized this dynamic and </w:t>
      </w:r>
      <w:r w:rsidRPr="00DB164D">
        <w:rPr>
          <w:rStyle w:val="StyleUnderline"/>
          <w:highlight w:val="yellow"/>
        </w:rPr>
        <w:t>demonstrated</w:t>
      </w:r>
      <w:r w:rsidRPr="007D507D">
        <w:rPr>
          <w:rStyle w:val="StyleUnderline"/>
        </w:rPr>
        <w:t xml:space="preserve"> an inclination </w:t>
      </w:r>
      <w:r w:rsidRPr="00DB164D">
        <w:rPr>
          <w:rStyle w:val="Emphasis"/>
          <w:highlight w:val="yellow"/>
        </w:rPr>
        <w:t>towards de-escalatory</w:t>
      </w:r>
      <w:r w:rsidRPr="00A67AE6">
        <w:rPr>
          <w:rStyle w:val="Emphasis"/>
        </w:rPr>
        <w:t xml:space="preserve"> space </w:t>
      </w:r>
      <w:r w:rsidRPr="00DB164D">
        <w:rPr>
          <w:rStyle w:val="Emphasis"/>
          <w:highlight w:val="yellow"/>
        </w:rPr>
        <w:t>strategies</w:t>
      </w:r>
      <w:r w:rsidRPr="007D507D">
        <w:rPr>
          <w:sz w:val="16"/>
        </w:rPr>
        <w:t xml:space="preserve"> [23]. B. Attributable Norms </w:t>
      </w:r>
      <w:r w:rsidRPr="007D507D">
        <w:rPr>
          <w:rStyle w:val="StyleUnderline"/>
        </w:rPr>
        <w:t>There</w:t>
      </w:r>
      <w:r w:rsidRPr="007D507D">
        <w:rPr>
          <w:sz w:val="16"/>
        </w:rPr>
        <w:t xml:space="preserve"> also </w:t>
      </w:r>
      <w:r w:rsidRPr="007D507D">
        <w:rPr>
          <w:rStyle w:val="StyleUnderline"/>
        </w:rPr>
        <w:t xml:space="preserve">exists a </w:t>
      </w:r>
      <w:r w:rsidRPr="007D507D">
        <w:rPr>
          <w:rStyle w:val="Emphasis"/>
        </w:rPr>
        <w:t>long-standing normative framework</w:t>
      </w:r>
      <w:r w:rsidRPr="007D507D">
        <w:rPr>
          <w:rStyle w:val="StyleUnderline"/>
        </w:rPr>
        <w:t xml:space="preserve"> </w:t>
      </w:r>
      <w:proofErr w:type="spellStart"/>
      <w:r w:rsidRPr="007D507D">
        <w:rPr>
          <w:rStyle w:val="StyleUnderline"/>
        </w:rPr>
        <w:t>favouring</w:t>
      </w:r>
      <w:proofErr w:type="spellEnd"/>
      <w:r w:rsidRPr="007D507D">
        <w:rPr>
          <w:rStyle w:val="StyleUnderline"/>
        </w:rPr>
        <w:t xml:space="preserve"> the </w:t>
      </w:r>
      <w:r w:rsidRPr="007D507D">
        <w:rPr>
          <w:rStyle w:val="Emphasis"/>
        </w:rPr>
        <w:t>peaceful use of space</w:t>
      </w:r>
      <w:r w:rsidRPr="007D507D">
        <w:rPr>
          <w:rStyle w:val="StyleUnderline"/>
        </w:rPr>
        <w:t>.</w:t>
      </w:r>
      <w:r w:rsidRPr="007D507D">
        <w:rPr>
          <w:sz w:val="16"/>
        </w:rPr>
        <w:t xml:space="preserve"> The effectiveness of this regime, </w:t>
      </w:r>
      <w:proofErr w:type="spellStart"/>
      <w:r w:rsidRPr="007D507D">
        <w:rPr>
          <w:sz w:val="16"/>
        </w:rPr>
        <w:t>centred</w:t>
      </w:r>
      <w:proofErr w:type="spellEnd"/>
      <w:r w:rsidRPr="007D507D">
        <w:rPr>
          <w:sz w:val="16"/>
        </w:rPr>
        <w:t xml:space="preserve"> around the Outer Space Treaty </w:t>
      </w:r>
      <w:r w:rsidRPr="00DB164D">
        <w:rPr>
          <w:rStyle w:val="StyleUnderline"/>
          <w:highlight w:val="yellow"/>
        </w:rPr>
        <w:t>(</w:t>
      </w:r>
      <w:r w:rsidRPr="00DB164D">
        <w:rPr>
          <w:rStyle w:val="Emphasis"/>
          <w:highlight w:val="yellow"/>
        </w:rPr>
        <w:t>OST</w:t>
      </w:r>
      <w:r w:rsidRPr="00DB164D">
        <w:rPr>
          <w:rStyle w:val="StyleUnderline"/>
          <w:highlight w:val="yellow"/>
        </w:rPr>
        <w:t>)</w:t>
      </w:r>
      <w:r w:rsidRPr="00DB164D">
        <w:rPr>
          <w:sz w:val="16"/>
          <w:highlight w:val="yellow"/>
        </w:rPr>
        <w:t>,</w:t>
      </w:r>
      <w:r w:rsidRPr="007D507D">
        <w:rPr>
          <w:sz w:val="16"/>
        </w:rPr>
        <w:t xml:space="preserve"> is highly contentious and many have pointed out its serious legal and political shortcomings [24]–[26]. Nevertheless, this status quo framework has somehow </w:t>
      </w:r>
      <w:r w:rsidRPr="00DB164D">
        <w:rPr>
          <w:rStyle w:val="StyleUnderline"/>
          <w:highlight w:val="yellow"/>
        </w:rPr>
        <w:t>supported</w:t>
      </w:r>
      <w:r w:rsidRPr="007D507D">
        <w:rPr>
          <w:rStyle w:val="StyleUnderline"/>
        </w:rPr>
        <w:t xml:space="preserve"> over </w:t>
      </w:r>
      <w:r w:rsidRPr="00DB164D">
        <w:rPr>
          <w:rStyle w:val="Emphasis"/>
          <w:highlight w:val="yellow"/>
        </w:rPr>
        <w:t>six decades of</w:t>
      </w:r>
      <w:r w:rsidRPr="007D507D">
        <w:rPr>
          <w:rStyle w:val="Emphasis"/>
        </w:rPr>
        <w:t xml:space="preserve"> relative </w:t>
      </w:r>
      <w:r w:rsidRPr="00DB164D">
        <w:rPr>
          <w:rStyle w:val="Emphasis"/>
          <w:highlight w:val="yellow"/>
        </w:rPr>
        <w:t>peace</w:t>
      </w:r>
      <w:r w:rsidRPr="007D507D">
        <w:rPr>
          <w:rStyle w:val="StyleUnderline"/>
        </w:rPr>
        <w:t xml:space="preserve"> in orbit.</w:t>
      </w:r>
      <w:r w:rsidRPr="007D507D">
        <w:rPr>
          <w:sz w:val="16"/>
        </w:rPr>
        <w:t xml:space="preserve"> Over these six decades, </w:t>
      </w:r>
      <w:r w:rsidRPr="007D507D">
        <w:rPr>
          <w:rStyle w:val="Emphasis"/>
        </w:rPr>
        <w:t>norms have become deeply ingrained</w:t>
      </w:r>
      <w:r w:rsidRPr="007D507D">
        <w:rPr>
          <w:rStyle w:val="StyleUnderline"/>
        </w:rPr>
        <w:t xml:space="preserve"> into the way states describe and perceive space weaponization.</w:t>
      </w:r>
      <w:r w:rsidRPr="007D507D">
        <w:rPr>
          <w:sz w:val="16"/>
        </w:rPr>
        <w:t xml:space="preserve"> This de facto codification was dramatically demonstrated in 2005 when the US found itself on the short end of a 160-1 UN vote after opposing a non-binding resolution on space weaponization. </w:t>
      </w:r>
      <w:r w:rsidRPr="007D507D">
        <w:rPr>
          <w:rStyle w:val="StyleUnderline"/>
        </w:rPr>
        <w:t>Although states have occasionally pushed the boundaries of these norms, this</w:t>
      </w:r>
      <w:r w:rsidRPr="007D507D">
        <w:rPr>
          <w:sz w:val="16"/>
        </w:rPr>
        <w:t xml:space="preserve"> has typically </w:t>
      </w:r>
      <w:r w:rsidRPr="007D507D">
        <w:rPr>
          <w:rStyle w:val="StyleUnderline"/>
        </w:rPr>
        <w:t>occurred through incremental legal re-interpretation</w:t>
      </w:r>
      <w:r w:rsidRPr="007D507D">
        <w:rPr>
          <w:sz w:val="16"/>
        </w:rPr>
        <w:t xml:space="preserve"> rather than outright opposition [27]. Even the most notable incidents, such as the 2007-2008 US and Chinese ASAT demonstrations, were couched in rhetoric from both the norm violators and defenders, depicting space as a peaceful global commons [27, p. 56]. Altogether, this suggests that </w:t>
      </w:r>
      <w:r w:rsidRPr="00DB164D">
        <w:rPr>
          <w:rStyle w:val="Emphasis"/>
          <w:highlight w:val="yellow"/>
        </w:rPr>
        <w:t>states perceive</w:t>
      </w:r>
      <w:r w:rsidRPr="007D507D">
        <w:rPr>
          <w:rStyle w:val="Emphasis"/>
        </w:rPr>
        <w:t xml:space="preserve"> real </w:t>
      </w:r>
      <w:r w:rsidRPr="00DB164D">
        <w:rPr>
          <w:rStyle w:val="Emphasis"/>
          <w:highlight w:val="yellow"/>
        </w:rPr>
        <w:t>costs</w:t>
      </w:r>
      <w:r w:rsidRPr="00DB164D">
        <w:rPr>
          <w:rStyle w:val="StyleUnderline"/>
          <w:highlight w:val="yellow"/>
        </w:rPr>
        <w:t xml:space="preserve"> to breaking this</w:t>
      </w:r>
      <w:r w:rsidRPr="007D507D">
        <w:rPr>
          <w:rStyle w:val="StyleUnderline"/>
        </w:rPr>
        <w:t xml:space="preserve"> normative </w:t>
      </w:r>
      <w:r w:rsidRPr="00DB164D">
        <w:rPr>
          <w:rStyle w:val="StyleUnderline"/>
          <w:highlight w:val="yellow"/>
        </w:rPr>
        <w:t>tradition and</w:t>
      </w:r>
      <w:r w:rsidRPr="007D507D">
        <w:rPr>
          <w:rStyle w:val="StyleUnderline"/>
        </w:rPr>
        <w:t xml:space="preserve"> may even </w:t>
      </w:r>
      <w:r w:rsidRPr="00DB164D">
        <w:rPr>
          <w:rStyle w:val="Emphasis"/>
          <w:highlight w:val="yellow"/>
        </w:rPr>
        <w:t>moderate</w:t>
      </w:r>
      <w:r w:rsidRPr="00A67AE6">
        <w:rPr>
          <w:rStyle w:val="Emphasis"/>
        </w:rPr>
        <w:t xml:space="preserve"> their </w:t>
      </w:r>
      <w:proofErr w:type="spellStart"/>
      <w:r w:rsidRPr="00DB164D">
        <w:rPr>
          <w:rStyle w:val="Emphasis"/>
          <w:highlight w:val="yellow"/>
        </w:rPr>
        <w:t>behaviours</w:t>
      </w:r>
      <w:proofErr w:type="spellEnd"/>
      <w:r w:rsidRPr="007D507D">
        <w:rPr>
          <w:rStyle w:val="StyleUnderline"/>
        </w:rPr>
        <w:t xml:space="preserve"> accordingly.</w:t>
      </w:r>
      <w:r w:rsidRPr="007D507D">
        <w:rPr>
          <w:sz w:val="16"/>
        </w:rPr>
        <w:t xml:space="preserve"> One further factor supporting this norms regime is the </w:t>
      </w:r>
      <w:r w:rsidRPr="007D507D">
        <w:rPr>
          <w:rStyle w:val="Emphasis"/>
        </w:rPr>
        <w:t>high degree of attributability</w:t>
      </w:r>
      <w:r w:rsidRPr="007D507D">
        <w:rPr>
          <w:rStyle w:val="StyleUnderline"/>
        </w:rPr>
        <w:t xml:space="preserve"> surrounding ASAT weapons.</w:t>
      </w:r>
      <w:r w:rsidRPr="007D507D">
        <w:rPr>
          <w:sz w:val="16"/>
        </w:rPr>
        <w:t xml:space="preserve"> For kinetic ASAT technology, </w:t>
      </w:r>
      <w:r w:rsidRPr="00DB164D">
        <w:rPr>
          <w:rStyle w:val="Emphasis"/>
          <w:highlight w:val="yellow"/>
        </w:rPr>
        <w:t>plausible deniability</w:t>
      </w:r>
      <w:r w:rsidRPr="00DB164D">
        <w:rPr>
          <w:rStyle w:val="StyleUnderline"/>
          <w:highlight w:val="yellow"/>
        </w:rPr>
        <w:t xml:space="preserve"> and </w:t>
      </w:r>
      <w:r w:rsidRPr="00DB164D">
        <w:rPr>
          <w:rStyle w:val="Emphasis"/>
          <w:highlight w:val="yellow"/>
        </w:rPr>
        <w:t>stealth</w:t>
      </w:r>
      <w:r w:rsidRPr="00DB164D">
        <w:rPr>
          <w:rStyle w:val="StyleUnderline"/>
          <w:highlight w:val="yellow"/>
        </w:rPr>
        <w:t xml:space="preserve"> are</w:t>
      </w:r>
      <w:r w:rsidRPr="007D507D">
        <w:rPr>
          <w:rStyle w:val="StyleUnderline"/>
        </w:rPr>
        <w:t xml:space="preserve"> essentially </w:t>
      </w:r>
      <w:r w:rsidRPr="00DB164D">
        <w:rPr>
          <w:rStyle w:val="Emphasis"/>
          <w:highlight w:val="yellow"/>
        </w:rPr>
        <w:t>impossible</w:t>
      </w:r>
      <w:r w:rsidRPr="00F107EC">
        <w:rPr>
          <w:rStyle w:val="StyleUnderline"/>
        </w:rPr>
        <w:t>.</w:t>
      </w:r>
      <w:r w:rsidRPr="007D507D">
        <w:rPr>
          <w:sz w:val="16"/>
        </w:rPr>
        <w:t xml:space="preserve"> The literally explosive act of launching a rocket cannot evade detection and, if used offensively, retaliation. </w:t>
      </w:r>
      <w:r w:rsidRPr="007D507D">
        <w:rPr>
          <w:rStyle w:val="StyleUnderline"/>
        </w:rPr>
        <w:t xml:space="preserve">This imposes </w:t>
      </w:r>
      <w:r w:rsidRPr="007D507D">
        <w:rPr>
          <w:rStyle w:val="Emphasis"/>
        </w:rPr>
        <w:t>high diplomatic costs</w:t>
      </w:r>
      <w:r w:rsidRPr="007D507D">
        <w:rPr>
          <w:rStyle w:val="StyleUnderline"/>
        </w:rPr>
        <w:t xml:space="preserve"> on ASAT usage </w:t>
      </w:r>
      <w:r w:rsidRPr="007D507D">
        <w:rPr>
          <w:sz w:val="16"/>
        </w:rPr>
        <w:t xml:space="preserve">and testing, particularly during peacetime. C. Environmental Interdependence </w:t>
      </w:r>
      <w:r w:rsidRPr="007D507D">
        <w:rPr>
          <w:rStyle w:val="StyleUnderline"/>
        </w:rPr>
        <w:t xml:space="preserve">A third </w:t>
      </w:r>
      <w:r w:rsidRPr="00DB164D">
        <w:rPr>
          <w:rStyle w:val="StyleUnderline"/>
          <w:highlight w:val="yellow"/>
        </w:rPr>
        <w:t>stabilizing force relates to</w:t>
      </w:r>
      <w:r w:rsidRPr="007D507D">
        <w:rPr>
          <w:rStyle w:val="StyleUnderline"/>
        </w:rPr>
        <w:t xml:space="preserve"> the </w:t>
      </w:r>
      <w:r w:rsidRPr="007D507D">
        <w:rPr>
          <w:rStyle w:val="Emphasis"/>
        </w:rPr>
        <w:t xml:space="preserve">orbital </w:t>
      </w:r>
      <w:r w:rsidRPr="00DB164D">
        <w:rPr>
          <w:rStyle w:val="Emphasis"/>
          <w:highlight w:val="yellow"/>
        </w:rPr>
        <w:t>debris consequences</w:t>
      </w:r>
      <w:r w:rsidRPr="007D507D">
        <w:t xml:space="preserve"> </w:t>
      </w:r>
      <w:r w:rsidRPr="007D507D">
        <w:rPr>
          <w:sz w:val="16"/>
        </w:rPr>
        <w:t xml:space="preserve">of ASATs. China’s 2007 ASAT demonstration was the largest debris-generating event in history, as the targeted satellite dissipated into thousands of dangerous debris particles [28, p. 4]. </w:t>
      </w:r>
      <w:r w:rsidRPr="007D507D">
        <w:rPr>
          <w:rStyle w:val="StyleUnderline"/>
        </w:rPr>
        <w:t xml:space="preserve">Since </w:t>
      </w:r>
      <w:r w:rsidRPr="00A67AE6">
        <w:rPr>
          <w:rStyle w:val="StyleUnderline"/>
        </w:rPr>
        <w:t>debris</w:t>
      </w:r>
      <w:r w:rsidRPr="007D507D">
        <w:rPr>
          <w:rStyle w:val="StyleUnderline"/>
        </w:rPr>
        <w:t xml:space="preserve"> particles </w:t>
      </w:r>
      <w:r w:rsidRPr="00A67AE6">
        <w:rPr>
          <w:rStyle w:val="StyleUnderline"/>
        </w:rPr>
        <w:t xml:space="preserve">are </w:t>
      </w:r>
      <w:r w:rsidRPr="00DB164D">
        <w:rPr>
          <w:rStyle w:val="StyleUnderline"/>
          <w:highlight w:val="yellow"/>
        </w:rPr>
        <w:t>indiscriminate</w:t>
      </w:r>
      <w:r w:rsidRPr="007D507D">
        <w:rPr>
          <w:rStyle w:val="StyleUnderline"/>
        </w:rPr>
        <w:t xml:space="preserve"> and unpredictable, </w:t>
      </w:r>
      <w:r w:rsidRPr="00DB164D">
        <w:rPr>
          <w:rStyle w:val="StyleUnderline"/>
          <w:highlight w:val="yellow"/>
        </w:rPr>
        <w:t>they</w:t>
      </w:r>
      <w:r w:rsidRPr="007D507D">
        <w:rPr>
          <w:rStyle w:val="StyleUnderline"/>
        </w:rPr>
        <w:t xml:space="preserve"> often </w:t>
      </w:r>
      <w:r w:rsidRPr="00DB164D">
        <w:rPr>
          <w:rStyle w:val="StyleUnderline"/>
          <w:highlight w:val="yellow"/>
        </w:rPr>
        <w:t>threaten</w:t>
      </w:r>
      <w:r w:rsidRPr="00A67AE6">
        <w:rPr>
          <w:rStyle w:val="StyleUnderline"/>
        </w:rPr>
        <w:t xml:space="preserve"> the </w:t>
      </w:r>
      <w:r w:rsidRPr="00DB164D">
        <w:rPr>
          <w:rStyle w:val="StyleUnderline"/>
          <w:highlight w:val="yellow"/>
        </w:rPr>
        <w:t>attacker’s own</w:t>
      </w:r>
      <w:r w:rsidRPr="00A67AE6">
        <w:rPr>
          <w:rStyle w:val="StyleUnderline"/>
        </w:rPr>
        <w:t xml:space="preserve"> space </w:t>
      </w:r>
      <w:r w:rsidRPr="00DB164D">
        <w:rPr>
          <w:rStyle w:val="StyleUnderline"/>
          <w:highlight w:val="yellow"/>
        </w:rPr>
        <w:t>assets</w:t>
      </w:r>
      <w:r w:rsidRPr="007D507D">
        <w:rPr>
          <w:sz w:val="16"/>
        </w:rPr>
        <w:t xml:space="preserve"> [22, p. 420]. This is compounded by Kessler syndrome, a phenomenon whereby orbital debris ‘breeds’ as large pieces of debris collide and disintegrate. As space debris remains in orbit for hundreds of years, the </w:t>
      </w:r>
      <w:r w:rsidRPr="007D507D">
        <w:rPr>
          <w:rStyle w:val="Emphasis"/>
        </w:rPr>
        <w:t>cascade effect</w:t>
      </w:r>
      <w:r w:rsidRPr="007D507D">
        <w:rPr>
          <w:rStyle w:val="StyleUnderline"/>
        </w:rPr>
        <w:t xml:space="preserve"> of an ASAT attack can constrain the attacker’s long-term use of space</w:t>
      </w:r>
      <w:r w:rsidRPr="007D507D">
        <w:rPr>
          <w:sz w:val="16"/>
        </w:rPr>
        <w:t xml:space="preserve"> [29, pp. 295– 296]. Any state with kinetic ASAT capabilities will likely also operate satellites of its own, and they are necessarily exposed to this collateral damage threat.</w:t>
      </w:r>
      <w:r w:rsidRPr="007D507D">
        <w:rPr>
          <w:rStyle w:val="StyleUnderline"/>
        </w:rPr>
        <w:t xml:space="preserve"> Space debris thus acts as a strong strategic deterrent to ASAT usage.</w:t>
      </w:r>
    </w:p>
    <w:p w14:paraId="6DE4EFDB" w14:textId="77777777" w:rsidR="00DB164D" w:rsidRPr="00ED1896" w:rsidRDefault="00DB164D" w:rsidP="00DB164D"/>
    <w:p w14:paraId="3839AF50" w14:textId="77777777" w:rsidR="004856C5" w:rsidRPr="00973D9C" w:rsidRDefault="004856C5" w:rsidP="004856C5"/>
    <w:p w14:paraId="22947B7D" w14:textId="3BC6B7AC" w:rsidR="004856C5" w:rsidRDefault="004856C5" w:rsidP="004856C5">
      <w:pPr>
        <w:pStyle w:val="Heading2"/>
      </w:pPr>
      <w:r>
        <w:t xml:space="preserve">Debris </w:t>
      </w:r>
    </w:p>
    <w:p w14:paraId="5181201E" w14:textId="4FE79F54" w:rsidR="003D6DC4" w:rsidRDefault="003D6DC4" w:rsidP="000320F1">
      <w:pPr>
        <w:pStyle w:val="Heading4"/>
      </w:pPr>
      <w:r>
        <w:rPr>
          <w:bCs/>
          <w:szCs w:val="26"/>
        </w:rPr>
        <w:t>1.</w:t>
      </w:r>
      <w:r w:rsidRPr="000320F1">
        <w:t xml:space="preserve">Can’t solve congestion – cards are about general congestion in space. They can’t solve for the inevitable congestion that will come with commercial interests – space tourism, satellites, etc. </w:t>
      </w:r>
    </w:p>
    <w:p w14:paraId="03D8317C" w14:textId="77777777" w:rsidR="0007157B" w:rsidRPr="0007157B" w:rsidRDefault="0007157B" w:rsidP="0007157B"/>
    <w:p w14:paraId="18076928" w14:textId="46F0E52B" w:rsidR="004856C5" w:rsidRPr="003026F3" w:rsidRDefault="004856C5" w:rsidP="004856C5">
      <w:pPr>
        <w:pStyle w:val="Heading4"/>
      </w:pPr>
      <w:r w:rsidRPr="002A3C21">
        <w:rPr>
          <w:bCs/>
          <w:szCs w:val="26"/>
        </w:rPr>
        <w:t>Ri</w:t>
      </w:r>
      <w:r w:rsidRPr="003026F3">
        <w:t xml:space="preserve">sks are overestimated </w:t>
      </w:r>
    </w:p>
    <w:p w14:paraId="6F59D5E1" w14:textId="77777777" w:rsidR="004856C5" w:rsidRDefault="004856C5" w:rsidP="004856C5">
      <w:pPr>
        <w:rPr>
          <w:b/>
          <w:bCs/>
          <w:sz w:val="26"/>
          <w:szCs w:val="26"/>
        </w:rPr>
      </w:pPr>
      <w:r>
        <w:rPr>
          <w:b/>
          <w:bCs/>
          <w:sz w:val="26"/>
          <w:szCs w:val="26"/>
        </w:rPr>
        <w:t xml:space="preserve">Wattles 19 </w:t>
      </w:r>
    </w:p>
    <w:p w14:paraId="646F1B56" w14:textId="77777777" w:rsidR="004856C5" w:rsidRPr="002A3C21" w:rsidRDefault="004856C5" w:rsidP="004856C5">
      <w:r>
        <w:t xml:space="preserve">[ Jackie Wattles – Reporter, “Space junk poses terrifying threats. Here’s what that means for SpaceX’s </w:t>
      </w:r>
      <w:proofErr w:type="spellStart"/>
      <w:r>
        <w:t>megaconstellation</w:t>
      </w:r>
      <w:proofErr w:type="spellEnd"/>
      <w:r>
        <w:t xml:space="preserve">,”: CNN Business, 05-30-2019, </w:t>
      </w:r>
      <w:hyperlink r:id="rId11" w:history="1">
        <w:r w:rsidRPr="00294FA3">
          <w:rPr>
            <w:rStyle w:val="Hyperlink"/>
          </w:rPr>
          <w:t>https://www.cnn.com/2019/05/30/tech/spacex-starlink-space-junk-debris/index.html</w:t>
        </w:r>
      </w:hyperlink>
      <w:r>
        <w:t xml:space="preserve">] </w:t>
      </w:r>
    </w:p>
    <w:p w14:paraId="1578A329" w14:textId="77777777" w:rsidR="004856C5" w:rsidRPr="00451361" w:rsidRDefault="004856C5" w:rsidP="004856C5">
      <w:pPr>
        <w:pStyle w:val="paragraph"/>
        <w:shd w:val="clear" w:color="auto" w:fill="FFFFFF"/>
        <w:spacing w:before="0" w:beforeAutospacing="0" w:after="240" w:afterAutospacing="0"/>
        <w:rPr>
          <w:rFonts w:asciiTheme="minorHAnsi" w:hAnsiTheme="minorHAnsi" w:cstheme="minorHAnsi"/>
          <w:color w:val="0C0C0C"/>
          <w:spacing w:val="6"/>
          <w:sz w:val="22"/>
          <w:szCs w:val="22"/>
          <w:u w:val="single"/>
        </w:rPr>
      </w:pPr>
      <w:r w:rsidRPr="00451361">
        <w:rPr>
          <w:rFonts w:asciiTheme="minorHAnsi" w:hAnsiTheme="minorHAnsi" w:cstheme="minorHAnsi"/>
          <w:color w:val="0C0C0C"/>
          <w:spacing w:val="6"/>
          <w:sz w:val="10"/>
          <w:szCs w:val="10"/>
        </w:rPr>
        <w:t xml:space="preserve">SpaceX fired </w:t>
      </w:r>
      <w:hyperlink r:id="rId12" w:tgtFrame="_blank" w:history="1">
        <w:r w:rsidRPr="00451361">
          <w:rPr>
            <w:rStyle w:val="Hyperlink"/>
            <w:rFonts w:asciiTheme="minorHAnsi" w:eastAsiaTheme="majorEastAsia" w:hAnsiTheme="minorHAnsi" w:cstheme="minorHAnsi"/>
            <w:spacing w:val="6"/>
            <w:sz w:val="10"/>
            <w:szCs w:val="10"/>
          </w:rPr>
          <w:t>60 small satellites</w:t>
        </w:r>
      </w:hyperlink>
      <w:r w:rsidRPr="00451361">
        <w:rPr>
          <w:rFonts w:asciiTheme="minorHAnsi" w:hAnsiTheme="minorHAnsi" w:cstheme="minorHAnsi"/>
          <w:color w:val="0C0C0C"/>
          <w:spacing w:val="6"/>
          <w:sz w:val="10"/>
          <w:szCs w:val="10"/>
        </w:rPr>
        <w:t xml:space="preserve"> into orbit last week, the first installment of an internet-beaming </w:t>
      </w:r>
      <w:hyperlink r:id="rId13" w:tgtFrame="_blank" w:history="1">
        <w:proofErr w:type="spellStart"/>
        <w:r w:rsidRPr="00451361">
          <w:rPr>
            <w:rStyle w:val="Hyperlink"/>
            <w:rFonts w:asciiTheme="minorHAnsi" w:eastAsiaTheme="majorEastAsia" w:hAnsiTheme="minorHAnsi" w:cstheme="minorHAnsi"/>
            <w:spacing w:val="6"/>
            <w:sz w:val="10"/>
            <w:szCs w:val="10"/>
          </w:rPr>
          <w:t>megaconstellation</w:t>
        </w:r>
        <w:proofErr w:type="spellEnd"/>
      </w:hyperlink>
      <w:r w:rsidRPr="00451361">
        <w:rPr>
          <w:rFonts w:asciiTheme="minorHAnsi" w:hAnsiTheme="minorHAnsi" w:cstheme="minorHAnsi"/>
          <w:color w:val="0C0C0C"/>
          <w:spacing w:val="6"/>
          <w:sz w:val="10"/>
          <w:szCs w:val="10"/>
        </w:rPr>
        <w:t xml:space="preserve"> that the company hopes will grow to include thousands of satellites</w:t>
      </w:r>
      <w:r w:rsidRPr="00451361">
        <w:rPr>
          <w:rStyle w:val="Strong"/>
          <w:rFonts w:asciiTheme="minorHAnsi" w:hAnsiTheme="minorHAnsi" w:cstheme="minorHAnsi"/>
          <w:color w:val="0C0C0C"/>
          <w:spacing w:val="6"/>
          <w:sz w:val="10"/>
          <w:szCs w:val="10"/>
        </w:rPr>
        <w:t xml:space="preserve"> </w:t>
      </w:r>
      <w:r w:rsidRPr="00451361">
        <w:rPr>
          <w:rFonts w:asciiTheme="minorHAnsi" w:hAnsiTheme="minorHAnsi" w:cstheme="minorHAnsi"/>
          <w:color w:val="0C0C0C"/>
          <w:spacing w:val="6"/>
          <w:sz w:val="10"/>
          <w:szCs w:val="10"/>
        </w:rPr>
        <w:t xml:space="preserve">in just a few years. Elon Musk’s space company is just one of several with its eyes on beaming broadband to Earth from space. Companies including Amazon </w:t>
      </w:r>
      <w:hyperlink r:id="rId14" w:history="1">
        <w:r w:rsidRPr="00451361">
          <w:rPr>
            <w:rStyle w:val="Hyperlink"/>
            <w:rFonts w:asciiTheme="minorHAnsi" w:eastAsiaTheme="majorEastAsia" w:hAnsiTheme="minorHAnsi" w:cstheme="minorHAnsi"/>
            <w:spacing w:val="6"/>
            <w:sz w:val="10"/>
            <w:szCs w:val="10"/>
          </w:rPr>
          <w:t>(AMZN)</w:t>
        </w:r>
      </w:hyperlink>
      <w:r w:rsidRPr="00451361">
        <w:rPr>
          <w:rFonts w:asciiTheme="minorHAnsi" w:hAnsiTheme="minorHAnsi" w:cstheme="minorHAnsi"/>
          <w:color w:val="0C0C0C"/>
          <w:spacing w:val="6"/>
          <w:sz w:val="10"/>
          <w:szCs w:val="10"/>
        </w:rPr>
        <w:t xml:space="preserve"> and </w:t>
      </w:r>
      <w:hyperlink r:id="rId15" w:tgtFrame="_blank" w:history="1">
        <w:proofErr w:type="spellStart"/>
        <w:r w:rsidRPr="00451361">
          <w:rPr>
            <w:rStyle w:val="Hyperlink"/>
            <w:rFonts w:asciiTheme="minorHAnsi" w:eastAsiaTheme="majorEastAsia" w:hAnsiTheme="minorHAnsi" w:cstheme="minorHAnsi"/>
            <w:spacing w:val="6"/>
            <w:sz w:val="10"/>
            <w:szCs w:val="10"/>
          </w:rPr>
          <w:t>OneWeb</w:t>
        </w:r>
        <w:proofErr w:type="spellEnd"/>
      </w:hyperlink>
      <w:r w:rsidRPr="00451361">
        <w:rPr>
          <w:rFonts w:asciiTheme="minorHAnsi" w:hAnsiTheme="minorHAnsi" w:cstheme="minorHAnsi"/>
          <w:color w:val="0C0C0C"/>
          <w:spacing w:val="6"/>
          <w:sz w:val="10"/>
          <w:szCs w:val="10"/>
        </w:rPr>
        <w:t xml:space="preserve"> also have similar plans. Looking ahead, </w:t>
      </w:r>
      <w:hyperlink r:id="rId16" w:tgtFrame="_blank" w:history="1">
        <w:r w:rsidRPr="00451361">
          <w:rPr>
            <w:rStyle w:val="Hyperlink"/>
            <w:rFonts w:asciiTheme="minorHAnsi" w:eastAsiaTheme="majorEastAsia" w:hAnsiTheme="minorHAnsi" w:cstheme="minorHAnsi"/>
            <w:spacing w:val="6"/>
            <w:sz w:val="10"/>
            <w:szCs w:val="10"/>
          </w:rPr>
          <w:t>a lot could go wrong for them</w:t>
        </w:r>
      </w:hyperlink>
      <w:r w:rsidRPr="00451361">
        <w:rPr>
          <w:rFonts w:asciiTheme="minorHAnsi" w:hAnsiTheme="minorHAnsi" w:cstheme="minorHAnsi"/>
          <w:color w:val="0C0C0C"/>
          <w:spacing w:val="6"/>
          <w:sz w:val="10"/>
          <w:szCs w:val="10"/>
        </w:rPr>
        <w:t xml:space="preserve"> — financially or technologically. The most nightmarish calamity, however unlikely, wouldn’t just impact their businesses. It could set back all of human civilization. </w:t>
      </w:r>
      <w:r w:rsidRPr="00451361">
        <w:rPr>
          <w:rFonts w:asciiTheme="minorHAnsi" w:hAnsiTheme="minorHAnsi" w:cstheme="minorHAnsi"/>
          <w:color w:val="0C0C0C"/>
          <w:spacing w:val="6"/>
          <w:sz w:val="10"/>
          <w:szCs w:val="10"/>
          <w:shd w:val="clear" w:color="auto" w:fill="FFFFFF"/>
        </w:rPr>
        <w:t>Imagine this scenario: A single satellite loses power and smashes, uncontrolled, into another</w:t>
      </w:r>
      <w:r w:rsidRPr="00451361">
        <w:rPr>
          <w:rStyle w:val="Strong"/>
          <w:rFonts w:asciiTheme="minorHAnsi" w:hAnsiTheme="minorHAnsi" w:cstheme="minorHAnsi"/>
          <w:color w:val="0C0C0C"/>
          <w:spacing w:val="6"/>
          <w:sz w:val="10"/>
          <w:szCs w:val="10"/>
          <w:shd w:val="clear" w:color="auto" w:fill="FFFFFF"/>
        </w:rPr>
        <w:t xml:space="preserve"> </w:t>
      </w:r>
      <w:r w:rsidRPr="00451361">
        <w:rPr>
          <w:rFonts w:asciiTheme="minorHAnsi" w:hAnsiTheme="minorHAnsi" w:cstheme="minorHAnsi"/>
          <w:color w:val="0C0C0C"/>
          <w:spacing w:val="6"/>
          <w:sz w:val="10"/>
          <w:szCs w:val="10"/>
          <w:shd w:val="clear" w:color="auto" w:fill="FFFFFF"/>
        </w:rPr>
        <w:t xml:space="preserve">satellite. They explode, sending plumes of junk charging through space at </w:t>
      </w:r>
      <w:hyperlink r:id="rId17" w:tgtFrame="_blank" w:history="1">
        <w:r w:rsidRPr="00451361">
          <w:rPr>
            <w:rStyle w:val="Hyperlink"/>
            <w:rFonts w:asciiTheme="minorHAnsi" w:eastAsiaTheme="majorEastAsia" w:hAnsiTheme="minorHAnsi" w:cstheme="minorHAnsi"/>
            <w:spacing w:val="6"/>
            <w:sz w:val="10"/>
            <w:szCs w:val="10"/>
            <w:shd w:val="clear" w:color="auto" w:fill="FFFFFF"/>
          </w:rPr>
          <w:t>23 times</w:t>
        </w:r>
      </w:hyperlink>
      <w:r w:rsidRPr="00451361">
        <w:rPr>
          <w:rFonts w:asciiTheme="minorHAnsi" w:hAnsiTheme="minorHAnsi" w:cstheme="minorHAnsi"/>
          <w:color w:val="0C0C0C"/>
          <w:spacing w:val="6"/>
          <w:sz w:val="10"/>
          <w:szCs w:val="10"/>
          <w:shd w:val="clear" w:color="auto" w:fill="FFFFFF"/>
        </w:rPr>
        <w:t xml:space="preserve"> the speed of sound. </w:t>
      </w:r>
      <w:r w:rsidRPr="00451361">
        <w:rPr>
          <w:rFonts w:asciiTheme="minorHAnsi" w:hAnsiTheme="minorHAnsi" w:cstheme="minorHAnsi"/>
          <w:color w:val="0C0C0C"/>
          <w:spacing w:val="6"/>
          <w:sz w:val="10"/>
          <w:szCs w:val="10"/>
        </w:rPr>
        <w:t xml:space="preserve">A piece of that debris slams into another satellite, and it sets off a chain reaction that obliterates everything orbiting in nearby altitudes. In low-Earth orbit, that could include multibillion-dollar networks like </w:t>
      </w:r>
      <w:proofErr w:type="spellStart"/>
      <w:r w:rsidRPr="00451361">
        <w:rPr>
          <w:rFonts w:asciiTheme="minorHAnsi" w:hAnsiTheme="minorHAnsi" w:cstheme="minorHAnsi"/>
          <w:color w:val="0C0C0C"/>
          <w:spacing w:val="6"/>
          <w:sz w:val="10"/>
          <w:szCs w:val="10"/>
        </w:rPr>
        <w:t>Starlink</w:t>
      </w:r>
      <w:proofErr w:type="spellEnd"/>
      <w:r w:rsidRPr="00451361">
        <w:rPr>
          <w:rFonts w:asciiTheme="minorHAnsi" w:hAnsiTheme="minorHAnsi" w:cstheme="minorHAnsi"/>
          <w:color w:val="0C0C0C"/>
          <w:spacing w:val="6"/>
          <w:sz w:val="10"/>
          <w:szCs w:val="10"/>
        </w:rPr>
        <w:t xml:space="preserve">, the </w:t>
      </w:r>
      <w:hyperlink r:id="rId18" w:tgtFrame="_blank" w:history="1">
        <w:r w:rsidRPr="00451361">
          <w:rPr>
            <w:rStyle w:val="Hyperlink"/>
            <w:rFonts w:asciiTheme="minorHAnsi" w:eastAsiaTheme="majorEastAsia" w:hAnsiTheme="minorHAnsi" w:cstheme="minorHAnsi"/>
            <w:spacing w:val="6"/>
            <w:sz w:val="10"/>
            <w:szCs w:val="10"/>
          </w:rPr>
          <w:t>International Space Station</w:t>
        </w:r>
      </w:hyperlink>
      <w:r w:rsidRPr="00451361">
        <w:rPr>
          <w:rFonts w:asciiTheme="minorHAnsi" w:hAnsiTheme="minorHAnsi" w:cstheme="minorHAnsi"/>
          <w:color w:val="0C0C0C"/>
          <w:spacing w:val="6"/>
          <w:sz w:val="10"/>
          <w:szCs w:val="10"/>
        </w:rPr>
        <w:t xml:space="preserve">, spy satellites and </w:t>
      </w:r>
      <w:hyperlink r:id="rId19" w:tgtFrame="_blank" w:history="1">
        <w:r w:rsidRPr="00451361">
          <w:rPr>
            <w:rStyle w:val="Hyperlink"/>
            <w:rFonts w:asciiTheme="minorHAnsi" w:eastAsiaTheme="majorEastAsia" w:hAnsiTheme="minorHAnsi" w:cstheme="minorHAnsi"/>
            <w:spacing w:val="6"/>
            <w:sz w:val="10"/>
            <w:szCs w:val="10"/>
          </w:rPr>
          <w:t>Earth-imaging</w:t>
        </w:r>
      </w:hyperlink>
      <w:r w:rsidRPr="00451361">
        <w:rPr>
          <w:rFonts w:asciiTheme="minorHAnsi" w:hAnsiTheme="minorHAnsi" w:cstheme="minorHAnsi"/>
          <w:color w:val="0C0C0C"/>
          <w:spacing w:val="6"/>
          <w:sz w:val="10"/>
          <w:szCs w:val="10"/>
        </w:rPr>
        <w:t xml:space="preserve"> technology. Nothing would remain except an impenetrable graveyard of rubbish that could ground rocket launches for years, maybe even </w:t>
      </w:r>
      <w:hyperlink r:id="rId20" w:tgtFrame="_blank" w:history="1">
        <w:r w:rsidRPr="00451361">
          <w:rPr>
            <w:rStyle w:val="Hyperlink"/>
            <w:rFonts w:asciiTheme="minorHAnsi" w:eastAsiaTheme="majorEastAsia" w:hAnsiTheme="minorHAnsi" w:cstheme="minorHAnsi"/>
            <w:spacing w:val="6"/>
            <w:sz w:val="10"/>
            <w:szCs w:val="10"/>
          </w:rPr>
          <w:t>centuries</w:t>
        </w:r>
      </w:hyperlink>
      <w:r w:rsidRPr="00451361">
        <w:rPr>
          <w:rFonts w:asciiTheme="minorHAnsi" w:hAnsiTheme="minorHAnsi" w:cstheme="minorHAnsi"/>
          <w:color w:val="0C0C0C"/>
          <w:spacing w:val="6"/>
          <w:sz w:val="10"/>
          <w:szCs w:val="10"/>
        </w:rPr>
        <w:t xml:space="preserve">. In the rarest of situations, </w:t>
      </w:r>
      <w:hyperlink r:id="rId21" w:tgtFrame="_blank" w:history="1">
        <w:r w:rsidRPr="00451361">
          <w:rPr>
            <w:rStyle w:val="Hyperlink"/>
            <w:rFonts w:asciiTheme="minorHAnsi" w:eastAsiaTheme="majorEastAsia" w:hAnsiTheme="minorHAnsi" w:cstheme="minorHAnsi"/>
            <w:spacing w:val="6"/>
            <w:sz w:val="10"/>
            <w:szCs w:val="10"/>
          </w:rPr>
          <w:t>all satellite technology</w:t>
        </w:r>
      </w:hyperlink>
      <w:r w:rsidRPr="00451361">
        <w:rPr>
          <w:rFonts w:asciiTheme="minorHAnsi" w:hAnsiTheme="minorHAnsi" w:cstheme="minorHAnsi"/>
          <w:color w:val="0C0C0C"/>
          <w:spacing w:val="6"/>
          <w:sz w:val="10"/>
          <w:szCs w:val="10"/>
        </w:rPr>
        <w:t xml:space="preserve"> could be done for. GPS services would</w:t>
      </w:r>
      <w:r w:rsidRPr="00451361">
        <w:rPr>
          <w:rStyle w:val="Strong"/>
          <w:rFonts w:asciiTheme="minorHAnsi" w:hAnsiTheme="minorHAnsi" w:cstheme="minorHAnsi"/>
          <w:color w:val="0C0C0C"/>
          <w:spacing w:val="6"/>
          <w:sz w:val="10"/>
          <w:szCs w:val="10"/>
        </w:rPr>
        <w:t xml:space="preserve"> </w:t>
      </w:r>
      <w:r w:rsidRPr="00451361">
        <w:rPr>
          <w:rFonts w:asciiTheme="minorHAnsi" w:hAnsiTheme="minorHAnsi" w:cstheme="minorHAnsi"/>
          <w:color w:val="0C0C0C"/>
          <w:spacing w:val="6"/>
          <w:sz w:val="10"/>
          <w:szCs w:val="10"/>
        </w:rPr>
        <w:t>cut out; weather tracking technology would be lost, potentially grounding commercial flights worldwide; satellite television and phone service would be gone; the loss in bandwidth could</w:t>
      </w:r>
      <w:r w:rsidRPr="00451361">
        <w:rPr>
          <w:rStyle w:val="Strong"/>
          <w:rFonts w:asciiTheme="minorHAnsi" w:hAnsiTheme="minorHAnsi" w:cstheme="minorHAnsi"/>
          <w:color w:val="0C0C0C"/>
          <w:spacing w:val="6"/>
          <w:sz w:val="10"/>
          <w:szCs w:val="10"/>
        </w:rPr>
        <w:t xml:space="preserve"> </w:t>
      </w:r>
      <w:r w:rsidRPr="00451361">
        <w:rPr>
          <w:rFonts w:asciiTheme="minorHAnsi" w:hAnsiTheme="minorHAnsi" w:cstheme="minorHAnsi"/>
          <w:color w:val="0C0C0C"/>
          <w:spacing w:val="6"/>
          <w:sz w:val="10"/>
          <w:szCs w:val="10"/>
        </w:rPr>
        <w:t xml:space="preserve">clog ground-based systems and jam up internet and phone services. From there, </w:t>
      </w:r>
      <w:hyperlink r:id="rId22" w:tgtFrame="_blank" w:history="1">
        <w:r w:rsidRPr="00451361">
          <w:rPr>
            <w:rStyle w:val="Hyperlink"/>
            <w:rFonts w:asciiTheme="minorHAnsi" w:eastAsiaTheme="majorEastAsia" w:hAnsiTheme="minorHAnsi" w:cstheme="minorHAnsi"/>
            <w:spacing w:val="6"/>
            <w:sz w:val="10"/>
            <w:szCs w:val="10"/>
          </w:rPr>
          <w:t>economies</w:t>
        </w:r>
      </w:hyperlink>
      <w:r w:rsidRPr="00451361">
        <w:rPr>
          <w:rFonts w:asciiTheme="minorHAnsi" w:hAnsiTheme="minorHAnsi" w:cstheme="minorHAnsi"/>
          <w:color w:val="0C0C0C"/>
          <w:spacing w:val="6"/>
          <w:sz w:val="10"/>
          <w:szCs w:val="10"/>
        </w:rPr>
        <w:t xml:space="preserve"> could be crippled.</w:t>
      </w:r>
      <w:r>
        <w:rPr>
          <w:rFonts w:asciiTheme="minorHAnsi" w:hAnsiTheme="minorHAnsi" w:cstheme="minorHAnsi"/>
          <w:color w:val="0C0C0C"/>
          <w:spacing w:val="6"/>
          <w:sz w:val="22"/>
          <w:szCs w:val="22"/>
        </w:rPr>
        <w:t xml:space="preserve"> </w:t>
      </w:r>
      <w:r w:rsidRPr="00670AC6">
        <w:rPr>
          <w:rFonts w:asciiTheme="minorHAnsi" w:hAnsiTheme="minorHAnsi" w:cstheme="minorHAnsi"/>
          <w:color w:val="0C0C0C"/>
          <w:spacing w:val="6"/>
          <w:sz w:val="22"/>
          <w:szCs w:val="22"/>
          <w:u w:val="single"/>
        </w:rPr>
        <w:t xml:space="preserve">Such a </w:t>
      </w:r>
      <w:r w:rsidRPr="00DB164D">
        <w:rPr>
          <w:rFonts w:asciiTheme="minorHAnsi" w:hAnsiTheme="minorHAnsi" w:cstheme="minorHAnsi"/>
          <w:color w:val="0C0C0C"/>
          <w:spacing w:val="6"/>
          <w:sz w:val="22"/>
          <w:szCs w:val="22"/>
          <w:highlight w:val="yellow"/>
          <w:u w:val="single"/>
        </w:rPr>
        <w:t xml:space="preserve">scenario remains </w:t>
      </w:r>
      <w:r w:rsidRPr="00DB164D">
        <w:rPr>
          <w:rFonts w:asciiTheme="minorHAnsi" w:hAnsiTheme="minorHAnsi" w:cstheme="minorHAnsi"/>
          <w:b/>
          <w:bCs/>
          <w:color w:val="0C0C0C"/>
          <w:spacing w:val="6"/>
          <w:sz w:val="22"/>
          <w:szCs w:val="22"/>
          <w:highlight w:val="yellow"/>
          <w:u w:val="single"/>
        </w:rPr>
        <w:t>highly,</w:t>
      </w:r>
      <w:r w:rsidRPr="00DB164D">
        <w:rPr>
          <w:rFonts w:asciiTheme="minorHAnsi" w:hAnsiTheme="minorHAnsi" w:cstheme="minorHAnsi"/>
          <w:b/>
          <w:bCs/>
          <w:color w:val="0C0C0C"/>
          <w:spacing w:val="6"/>
          <w:highlight w:val="yellow"/>
          <w:u w:val="single"/>
        </w:rPr>
        <w:t xml:space="preserve"> </w:t>
      </w:r>
      <w:r w:rsidRPr="00DB164D">
        <w:rPr>
          <w:rFonts w:asciiTheme="minorHAnsi" w:hAnsiTheme="minorHAnsi" w:cstheme="minorHAnsi"/>
          <w:b/>
          <w:bCs/>
          <w:i/>
          <w:iCs/>
          <w:color w:val="0C0C0C"/>
          <w:spacing w:val="6"/>
          <w:sz w:val="22"/>
          <w:szCs w:val="22"/>
          <w:highlight w:val="yellow"/>
          <w:u w:val="single"/>
        </w:rPr>
        <w:t>highly</w:t>
      </w:r>
      <w:r w:rsidRPr="00DB164D">
        <w:rPr>
          <w:rFonts w:asciiTheme="minorHAnsi" w:hAnsiTheme="minorHAnsi" w:cstheme="minorHAnsi"/>
          <w:b/>
          <w:bCs/>
          <w:color w:val="0C0C0C"/>
          <w:spacing w:val="6"/>
          <w:highlight w:val="yellow"/>
          <w:u w:val="single"/>
        </w:rPr>
        <w:t xml:space="preserve"> </w:t>
      </w:r>
      <w:r w:rsidRPr="00DB164D">
        <w:rPr>
          <w:rFonts w:asciiTheme="minorHAnsi" w:hAnsiTheme="minorHAnsi" w:cstheme="minorHAnsi"/>
          <w:b/>
          <w:bCs/>
          <w:color w:val="0C0C0C"/>
          <w:spacing w:val="6"/>
          <w:sz w:val="22"/>
          <w:szCs w:val="22"/>
          <w:highlight w:val="yellow"/>
          <w:u w:val="single"/>
        </w:rPr>
        <w:t>unlikely</w:t>
      </w:r>
      <w:r w:rsidRPr="00451361">
        <w:rPr>
          <w:rFonts w:asciiTheme="minorHAnsi" w:hAnsiTheme="minorHAnsi" w:cstheme="minorHAnsi"/>
          <w:color w:val="0C0C0C"/>
          <w:spacing w:val="6"/>
          <w:sz w:val="22"/>
          <w:szCs w:val="22"/>
        </w:rPr>
        <w:t xml:space="preserve">. </w:t>
      </w:r>
      <w:r w:rsidRPr="00DB164D">
        <w:rPr>
          <w:rFonts w:asciiTheme="minorHAnsi" w:hAnsiTheme="minorHAnsi" w:cstheme="minorHAnsi"/>
          <w:color w:val="0C0C0C"/>
          <w:spacing w:val="6"/>
          <w:sz w:val="22"/>
          <w:szCs w:val="22"/>
          <w:highlight w:val="yellow"/>
          <w:u w:val="single"/>
        </w:rPr>
        <w:t xml:space="preserve">Space is huge </w:t>
      </w:r>
      <w:r w:rsidRPr="00670AC6">
        <w:rPr>
          <w:rFonts w:asciiTheme="minorHAnsi" w:hAnsiTheme="minorHAnsi" w:cstheme="minorHAnsi"/>
          <w:color w:val="0C0C0C"/>
          <w:spacing w:val="6"/>
          <w:sz w:val="22"/>
          <w:szCs w:val="22"/>
          <w:u w:val="single"/>
        </w:rPr>
        <w:t>and</w:t>
      </w:r>
      <w:r w:rsidRPr="00DB164D">
        <w:rPr>
          <w:rFonts w:asciiTheme="minorHAnsi" w:hAnsiTheme="minorHAnsi" w:cstheme="minorHAnsi"/>
          <w:color w:val="0C0C0C"/>
          <w:spacing w:val="6"/>
          <w:sz w:val="22"/>
          <w:szCs w:val="22"/>
          <w:highlight w:val="yellow"/>
          <w:u w:val="single"/>
        </w:rPr>
        <w:t xml:space="preserve"> satellites are </w:t>
      </w:r>
      <w:r w:rsidRPr="00670AC6">
        <w:rPr>
          <w:rFonts w:asciiTheme="minorHAnsi" w:hAnsiTheme="minorHAnsi" w:cstheme="minorHAnsi"/>
          <w:color w:val="0C0C0C"/>
          <w:spacing w:val="6"/>
          <w:sz w:val="22"/>
          <w:szCs w:val="22"/>
          <w:u w:val="single"/>
        </w:rPr>
        <w:t xml:space="preserve">still </w:t>
      </w:r>
      <w:r w:rsidRPr="00DB164D">
        <w:rPr>
          <w:rFonts w:asciiTheme="minorHAnsi" w:hAnsiTheme="minorHAnsi" w:cstheme="minorHAnsi"/>
          <w:color w:val="0C0C0C"/>
          <w:spacing w:val="6"/>
          <w:sz w:val="22"/>
          <w:szCs w:val="22"/>
          <w:highlight w:val="yellow"/>
          <w:u w:val="single"/>
        </w:rPr>
        <w:t xml:space="preserve">far from “crowded” </w:t>
      </w:r>
      <w:r w:rsidRPr="00670AC6">
        <w:rPr>
          <w:rFonts w:asciiTheme="minorHAnsi" w:hAnsiTheme="minorHAnsi" w:cstheme="minorHAnsi"/>
          <w:color w:val="0C0C0C"/>
          <w:spacing w:val="6"/>
          <w:sz w:val="22"/>
          <w:szCs w:val="22"/>
          <w:u w:val="single"/>
        </w:rPr>
        <w:t>up there</w:t>
      </w:r>
      <w:r w:rsidRPr="00451361">
        <w:rPr>
          <w:rFonts w:asciiTheme="minorHAnsi" w:hAnsiTheme="minorHAnsi" w:cstheme="minorHAnsi"/>
          <w:color w:val="0C0C0C"/>
          <w:spacing w:val="6"/>
          <w:sz w:val="12"/>
          <w:szCs w:val="12"/>
        </w:rPr>
        <w:t>. But the price of space travel is plummeting, meaning loads of new satellites are going up each year, while the risk of collisions climbs exponentially higher, explains Jonathan McDowell, an astronomer at the Harvard-Smithsonian Center for Astrophysics. “If you put up 10 times the [current total] number of satellites, the risk isn’t just ten times as big — it’s 100 times bigger,” McDowell told CNN Business, describing the risk of a collision. While a single crash might not lead to a doomsday scenario, any incident can create problems. Musk, for his part, says SpaceX takes the problem very seriously: “We are taking great pains to make sure there’s not an orbital debris issue,” he told reporters during a recent conference call</w:t>
      </w:r>
      <w:r w:rsidRPr="00451361">
        <w:rPr>
          <w:rFonts w:asciiTheme="minorHAnsi" w:hAnsiTheme="minorHAnsi" w:cstheme="minorHAnsi"/>
          <w:color w:val="0C0C0C"/>
          <w:spacing w:val="6"/>
          <w:sz w:val="22"/>
          <w:szCs w:val="22"/>
        </w:rPr>
        <w:t>.</w:t>
      </w:r>
      <w:r>
        <w:rPr>
          <w:rFonts w:asciiTheme="minorHAnsi" w:hAnsiTheme="minorHAnsi" w:cstheme="minorHAnsi"/>
          <w:color w:val="0C0C0C"/>
          <w:spacing w:val="6"/>
          <w:sz w:val="22"/>
          <w:szCs w:val="22"/>
        </w:rPr>
        <w:t xml:space="preserve"> </w:t>
      </w:r>
      <w:r w:rsidRPr="00CB3882">
        <w:rPr>
          <w:rFonts w:asciiTheme="minorHAnsi" w:hAnsiTheme="minorHAnsi" w:cstheme="minorHAnsi"/>
          <w:color w:val="0C0C0C"/>
          <w:spacing w:val="6"/>
          <w:sz w:val="22"/>
          <w:szCs w:val="22"/>
          <w:u w:val="single"/>
        </w:rPr>
        <w:t xml:space="preserve">Each active </w:t>
      </w:r>
      <w:proofErr w:type="spellStart"/>
      <w:r w:rsidRPr="00CB3882">
        <w:rPr>
          <w:rFonts w:asciiTheme="minorHAnsi" w:hAnsiTheme="minorHAnsi" w:cstheme="minorHAnsi"/>
          <w:color w:val="0C0C0C"/>
          <w:spacing w:val="6"/>
          <w:sz w:val="22"/>
          <w:szCs w:val="22"/>
          <w:u w:val="single"/>
        </w:rPr>
        <w:t>Starlink</w:t>
      </w:r>
      <w:proofErr w:type="spellEnd"/>
      <w:r w:rsidRPr="00CB3882">
        <w:rPr>
          <w:rFonts w:asciiTheme="minorHAnsi" w:hAnsiTheme="minorHAnsi" w:cstheme="minorHAnsi"/>
          <w:color w:val="0C0C0C"/>
          <w:spacing w:val="6"/>
          <w:sz w:val="22"/>
          <w:szCs w:val="22"/>
          <w:u w:val="single"/>
        </w:rPr>
        <w:t xml:space="preserve"> satellite will be able to automatically dodge traceable pieces of debris headed their way,</w:t>
      </w:r>
      <w:r w:rsidRPr="00451361">
        <w:rPr>
          <w:rFonts w:asciiTheme="minorHAnsi" w:hAnsiTheme="minorHAnsi" w:cstheme="minorHAnsi"/>
          <w:color w:val="0C0C0C"/>
          <w:spacing w:val="6"/>
          <w:sz w:val="22"/>
          <w:szCs w:val="22"/>
          <w:u w:val="single"/>
        </w:rPr>
        <w:t xml:space="preserve"> </w:t>
      </w:r>
      <w:r w:rsidRPr="00451361">
        <w:rPr>
          <w:rFonts w:asciiTheme="minorHAnsi" w:hAnsiTheme="minorHAnsi" w:cstheme="minorHAnsi"/>
          <w:color w:val="0C0C0C"/>
          <w:spacing w:val="6"/>
          <w:sz w:val="12"/>
          <w:szCs w:val="12"/>
        </w:rPr>
        <w:t>Musk said. The</w:t>
      </w:r>
      <w:r w:rsidRPr="00451361">
        <w:rPr>
          <w:rFonts w:asciiTheme="minorHAnsi" w:hAnsiTheme="minorHAnsi" w:cstheme="minorHAnsi"/>
          <w:color w:val="0C0C0C"/>
          <w:spacing w:val="6"/>
          <w:sz w:val="22"/>
          <w:szCs w:val="22"/>
        </w:rPr>
        <w:t xml:space="preserve"> </w:t>
      </w:r>
      <w:r w:rsidRPr="00CB3882">
        <w:rPr>
          <w:rFonts w:asciiTheme="minorHAnsi" w:hAnsiTheme="minorHAnsi" w:cstheme="minorHAnsi"/>
          <w:color w:val="0C0C0C"/>
          <w:spacing w:val="6"/>
          <w:sz w:val="22"/>
          <w:szCs w:val="22"/>
          <w:u w:val="single"/>
        </w:rPr>
        <w:t xml:space="preserve">satellites will also save enough fuel </w:t>
      </w:r>
      <w:r w:rsidRPr="00670AC6">
        <w:rPr>
          <w:rFonts w:asciiTheme="minorHAnsi" w:hAnsiTheme="minorHAnsi" w:cstheme="minorHAnsi"/>
          <w:color w:val="0C0C0C"/>
          <w:spacing w:val="6"/>
          <w:sz w:val="22"/>
          <w:szCs w:val="22"/>
          <w:u w:val="single"/>
        </w:rPr>
        <w:t xml:space="preserve">at the end of their lives </w:t>
      </w:r>
      <w:r w:rsidRPr="00CB3882">
        <w:rPr>
          <w:rFonts w:asciiTheme="minorHAnsi" w:hAnsiTheme="minorHAnsi" w:cstheme="minorHAnsi"/>
          <w:color w:val="0C0C0C"/>
          <w:spacing w:val="6"/>
          <w:sz w:val="22"/>
          <w:szCs w:val="22"/>
          <w:u w:val="single"/>
        </w:rPr>
        <w:t xml:space="preserve">so that they can intentionally plunge back toward Earth to get out of </w:t>
      </w:r>
      <w:r w:rsidRPr="00670AC6">
        <w:rPr>
          <w:rFonts w:asciiTheme="minorHAnsi" w:hAnsiTheme="minorHAnsi" w:cstheme="minorHAnsi"/>
          <w:color w:val="0C0C0C"/>
          <w:spacing w:val="6"/>
          <w:sz w:val="22"/>
          <w:szCs w:val="22"/>
          <w:u w:val="single"/>
        </w:rPr>
        <w:t>th</w:t>
      </w:r>
      <w:r w:rsidRPr="00CB3882">
        <w:rPr>
          <w:rFonts w:asciiTheme="minorHAnsi" w:hAnsiTheme="minorHAnsi" w:cstheme="minorHAnsi"/>
          <w:color w:val="0C0C0C"/>
          <w:spacing w:val="6"/>
          <w:sz w:val="22"/>
          <w:szCs w:val="22"/>
          <w:u w:val="single"/>
        </w:rPr>
        <w:t>e way of new devices</w:t>
      </w:r>
      <w:r w:rsidRPr="00CB3882">
        <w:rPr>
          <w:rFonts w:asciiTheme="minorHAnsi" w:hAnsiTheme="minorHAnsi" w:cstheme="minorHAnsi"/>
          <w:color w:val="0C0C0C"/>
          <w:spacing w:val="6"/>
          <w:sz w:val="22"/>
          <w:szCs w:val="22"/>
        </w:rPr>
        <w:t xml:space="preserve">, </w:t>
      </w:r>
      <w:r w:rsidRPr="00CB3882">
        <w:rPr>
          <w:rFonts w:asciiTheme="minorHAnsi" w:hAnsiTheme="minorHAnsi" w:cstheme="minorHAnsi"/>
          <w:color w:val="0C0C0C"/>
          <w:spacing w:val="6"/>
          <w:sz w:val="12"/>
          <w:szCs w:val="12"/>
        </w:rPr>
        <w:t>SpaceX</w:t>
      </w:r>
      <w:r w:rsidRPr="00451361">
        <w:rPr>
          <w:rFonts w:asciiTheme="minorHAnsi" w:hAnsiTheme="minorHAnsi" w:cstheme="minorHAnsi"/>
          <w:color w:val="0C0C0C"/>
          <w:spacing w:val="6"/>
          <w:sz w:val="12"/>
          <w:szCs w:val="12"/>
        </w:rPr>
        <w:t xml:space="preserve"> says.</w:t>
      </w:r>
      <w:r w:rsidRPr="00451361">
        <w:rPr>
          <w:rFonts w:asciiTheme="minorHAnsi" w:hAnsiTheme="minorHAnsi" w:cstheme="minorHAnsi"/>
          <w:color w:val="0C0C0C"/>
          <w:spacing w:val="6"/>
          <w:sz w:val="22"/>
          <w:szCs w:val="22"/>
        </w:rPr>
        <w:t xml:space="preserve"> </w:t>
      </w:r>
      <w:r w:rsidRPr="00CB3882">
        <w:rPr>
          <w:rFonts w:asciiTheme="minorHAnsi" w:hAnsiTheme="minorHAnsi" w:cstheme="minorHAnsi"/>
          <w:color w:val="0C0C0C"/>
          <w:spacing w:val="6"/>
          <w:sz w:val="22"/>
          <w:szCs w:val="22"/>
          <w:u w:val="single"/>
        </w:rPr>
        <w:t>Even if a satellite unexpectedly dies, it’ll</w:t>
      </w:r>
      <w:r w:rsidRPr="00670AC6">
        <w:rPr>
          <w:rFonts w:asciiTheme="minorHAnsi" w:hAnsiTheme="minorHAnsi" w:cstheme="minorHAnsi"/>
          <w:color w:val="0C0C0C"/>
          <w:spacing w:val="6"/>
          <w:sz w:val="22"/>
          <w:szCs w:val="22"/>
          <w:u w:val="single"/>
        </w:rPr>
        <w:t xml:space="preserve"> be in </w:t>
      </w:r>
      <w:r w:rsidRPr="00CB3882">
        <w:rPr>
          <w:rFonts w:asciiTheme="minorHAnsi" w:hAnsiTheme="minorHAnsi" w:cstheme="minorHAnsi"/>
          <w:color w:val="0C0C0C"/>
          <w:spacing w:val="6"/>
          <w:sz w:val="22"/>
          <w:szCs w:val="22"/>
          <w:u w:val="single"/>
        </w:rPr>
        <w:t xml:space="preserve">such a low altitude that gravity will naturally pull it out of orbit </w:t>
      </w:r>
      <w:r w:rsidRPr="00670AC6">
        <w:rPr>
          <w:rFonts w:asciiTheme="minorHAnsi" w:hAnsiTheme="minorHAnsi" w:cstheme="minorHAnsi"/>
          <w:color w:val="0C0C0C"/>
          <w:spacing w:val="6"/>
          <w:sz w:val="22"/>
          <w:szCs w:val="22"/>
          <w:u w:val="single"/>
        </w:rPr>
        <w:t>in one-to-five year</w:t>
      </w:r>
      <w:r w:rsidRPr="00CB3882">
        <w:rPr>
          <w:rFonts w:asciiTheme="minorHAnsi" w:hAnsiTheme="minorHAnsi" w:cstheme="minorHAnsi"/>
          <w:color w:val="0C0C0C"/>
          <w:spacing w:val="6"/>
          <w:sz w:val="22"/>
          <w:szCs w:val="22"/>
          <w:u w:val="single"/>
        </w:rPr>
        <w:t>s,</w:t>
      </w:r>
      <w:r w:rsidRPr="00451361">
        <w:rPr>
          <w:rFonts w:asciiTheme="minorHAnsi" w:hAnsiTheme="minorHAnsi" w:cstheme="minorHAnsi"/>
          <w:color w:val="0C0C0C"/>
          <w:spacing w:val="6"/>
          <w:sz w:val="22"/>
          <w:szCs w:val="22"/>
        </w:rPr>
        <w:t xml:space="preserve"> </w:t>
      </w:r>
      <w:r w:rsidRPr="00451361">
        <w:rPr>
          <w:rFonts w:asciiTheme="minorHAnsi" w:hAnsiTheme="minorHAnsi" w:cstheme="minorHAnsi"/>
          <w:color w:val="0C0C0C"/>
          <w:spacing w:val="6"/>
          <w:sz w:val="12"/>
          <w:szCs w:val="12"/>
        </w:rPr>
        <w:t>according to the company. The Federal Communications Commission, which approves satellites for launch,</w:t>
      </w:r>
      <w:r w:rsidRPr="00451361">
        <w:rPr>
          <w:rFonts w:asciiTheme="minorHAnsi" w:hAnsiTheme="minorHAnsi" w:cstheme="minorHAnsi"/>
          <w:color w:val="0C0C0C"/>
          <w:spacing w:val="6"/>
          <w:sz w:val="22"/>
          <w:szCs w:val="22"/>
        </w:rPr>
        <w:t xml:space="preserve"> approved of SpaceX’s designs and</w:t>
      </w:r>
      <w:r>
        <w:rPr>
          <w:rFonts w:asciiTheme="minorHAnsi" w:hAnsiTheme="minorHAnsi" w:cstheme="minorHAnsi"/>
          <w:color w:val="0C0C0C"/>
          <w:spacing w:val="6"/>
          <w:sz w:val="22"/>
          <w:szCs w:val="22"/>
        </w:rPr>
        <w:t xml:space="preserve"> </w:t>
      </w:r>
      <w:hyperlink r:id="rId23" w:tgtFrame="_blank" w:history="1">
        <w:r w:rsidRPr="00451361">
          <w:rPr>
            <w:rStyle w:val="Hyperlink"/>
            <w:rFonts w:asciiTheme="minorHAnsi" w:eastAsiaTheme="majorEastAsia" w:hAnsiTheme="minorHAnsi" w:cstheme="minorHAnsi"/>
            <w:spacing w:val="6"/>
            <w:sz w:val="22"/>
            <w:szCs w:val="22"/>
          </w:rPr>
          <w:t>said</w:t>
        </w:r>
      </w:hyperlink>
      <w:r>
        <w:rPr>
          <w:rFonts w:asciiTheme="minorHAnsi" w:hAnsiTheme="minorHAnsi" w:cstheme="minorHAnsi"/>
          <w:color w:val="0C0C0C"/>
          <w:spacing w:val="6"/>
          <w:sz w:val="22"/>
          <w:szCs w:val="22"/>
        </w:rPr>
        <w:t xml:space="preserve"> </w:t>
      </w:r>
      <w:r w:rsidRPr="00451361">
        <w:rPr>
          <w:rFonts w:asciiTheme="minorHAnsi" w:hAnsiTheme="minorHAnsi" w:cstheme="minorHAnsi"/>
          <w:color w:val="0C0C0C"/>
          <w:spacing w:val="6"/>
          <w:sz w:val="22"/>
          <w:szCs w:val="22"/>
        </w:rPr>
        <w:t xml:space="preserve">its </w:t>
      </w:r>
      <w:proofErr w:type="spellStart"/>
      <w:r w:rsidRPr="00670AC6">
        <w:rPr>
          <w:rFonts w:asciiTheme="minorHAnsi" w:hAnsiTheme="minorHAnsi" w:cstheme="minorHAnsi"/>
          <w:color w:val="0C0C0C"/>
          <w:spacing w:val="6"/>
          <w:sz w:val="22"/>
          <w:szCs w:val="22"/>
          <w:u w:val="single"/>
        </w:rPr>
        <w:t>Starlink</w:t>
      </w:r>
      <w:proofErr w:type="spellEnd"/>
      <w:r w:rsidRPr="00670AC6">
        <w:rPr>
          <w:rFonts w:asciiTheme="minorHAnsi" w:hAnsiTheme="minorHAnsi" w:cstheme="minorHAnsi"/>
          <w:color w:val="0C0C0C"/>
          <w:spacing w:val="6"/>
          <w:sz w:val="22"/>
          <w:szCs w:val="22"/>
          <w:u w:val="single"/>
        </w:rPr>
        <w:t xml:space="preserve"> satellites have </w:t>
      </w:r>
      <w:r w:rsidRPr="00DB164D">
        <w:rPr>
          <w:rFonts w:asciiTheme="minorHAnsi" w:hAnsiTheme="minorHAnsi" w:cstheme="minorHAnsi"/>
          <w:color w:val="0C0C0C"/>
          <w:spacing w:val="6"/>
          <w:sz w:val="22"/>
          <w:szCs w:val="22"/>
          <w:highlight w:val="yellow"/>
          <w:u w:val="single"/>
        </w:rPr>
        <w:t>“</w:t>
      </w:r>
      <w:r w:rsidRPr="00DB164D">
        <w:rPr>
          <w:rFonts w:asciiTheme="minorHAnsi" w:hAnsiTheme="minorHAnsi" w:cstheme="minorHAnsi"/>
          <w:b/>
          <w:bCs/>
          <w:color w:val="0C0C0C"/>
          <w:spacing w:val="6"/>
          <w:sz w:val="22"/>
          <w:szCs w:val="22"/>
          <w:highlight w:val="yellow"/>
          <w:u w:val="single"/>
        </w:rPr>
        <w:t xml:space="preserve">zero, </w:t>
      </w:r>
      <w:r w:rsidRPr="00E918A8">
        <w:rPr>
          <w:rFonts w:asciiTheme="minorHAnsi" w:hAnsiTheme="minorHAnsi" w:cstheme="minorHAnsi"/>
          <w:b/>
          <w:bCs/>
          <w:color w:val="0C0C0C"/>
          <w:spacing w:val="6"/>
          <w:sz w:val="22"/>
          <w:szCs w:val="22"/>
          <w:u w:val="single"/>
        </w:rPr>
        <w:t xml:space="preserve">or near zero” </w:t>
      </w:r>
      <w:r w:rsidRPr="00DB164D">
        <w:rPr>
          <w:rFonts w:asciiTheme="minorHAnsi" w:hAnsiTheme="minorHAnsi" w:cstheme="minorHAnsi"/>
          <w:b/>
          <w:bCs/>
          <w:color w:val="0C0C0C"/>
          <w:spacing w:val="6"/>
          <w:sz w:val="22"/>
          <w:szCs w:val="22"/>
          <w:highlight w:val="yellow"/>
          <w:u w:val="single"/>
        </w:rPr>
        <w:t xml:space="preserve">risk of collision </w:t>
      </w:r>
      <w:r w:rsidRPr="00670AC6">
        <w:rPr>
          <w:rFonts w:asciiTheme="minorHAnsi" w:hAnsiTheme="minorHAnsi" w:cstheme="minorHAnsi"/>
          <w:color w:val="0C0C0C"/>
          <w:spacing w:val="6"/>
          <w:sz w:val="22"/>
          <w:szCs w:val="22"/>
          <w:u w:val="single"/>
        </w:rPr>
        <w:t>while operational.</w:t>
      </w:r>
      <w:r w:rsidRPr="00670AC6">
        <w:rPr>
          <w:rFonts w:asciiTheme="minorHAnsi" w:hAnsiTheme="minorHAnsi" w:cstheme="minorHAnsi"/>
          <w:color w:val="0C0C0C"/>
          <w:spacing w:val="6"/>
          <w:sz w:val="22"/>
          <w:szCs w:val="22"/>
        </w:rPr>
        <w:t xml:space="preserve"> </w:t>
      </w:r>
      <w:r w:rsidRPr="00670AC6">
        <w:rPr>
          <w:rFonts w:asciiTheme="minorHAnsi" w:hAnsiTheme="minorHAnsi" w:cstheme="minorHAnsi"/>
          <w:color w:val="0C0C0C"/>
          <w:spacing w:val="6"/>
          <w:sz w:val="12"/>
          <w:szCs w:val="12"/>
        </w:rPr>
        <w:t>The</w:t>
      </w:r>
      <w:r w:rsidRPr="00451361">
        <w:rPr>
          <w:rFonts w:asciiTheme="minorHAnsi" w:hAnsiTheme="minorHAnsi" w:cstheme="minorHAnsi"/>
          <w:color w:val="0C0C0C"/>
          <w:spacing w:val="6"/>
          <w:sz w:val="12"/>
          <w:szCs w:val="12"/>
        </w:rPr>
        <w:t xml:space="preserve"> first 60 </w:t>
      </w:r>
      <w:proofErr w:type="spellStart"/>
      <w:r w:rsidRPr="00451361">
        <w:rPr>
          <w:rFonts w:asciiTheme="minorHAnsi" w:hAnsiTheme="minorHAnsi" w:cstheme="minorHAnsi"/>
          <w:color w:val="0C0C0C"/>
          <w:spacing w:val="6"/>
          <w:sz w:val="12"/>
          <w:szCs w:val="12"/>
        </w:rPr>
        <w:t>Starlink</w:t>
      </w:r>
      <w:proofErr w:type="spellEnd"/>
      <w:r w:rsidRPr="00451361">
        <w:rPr>
          <w:rFonts w:asciiTheme="minorHAnsi" w:hAnsiTheme="minorHAnsi" w:cstheme="minorHAnsi"/>
          <w:color w:val="0C0C0C"/>
          <w:spacing w:val="6"/>
          <w:sz w:val="12"/>
          <w:szCs w:val="12"/>
        </w:rPr>
        <w:t xml:space="preserve"> satellites have now been in orbit about a week, and everything seems to be going smoothly</w:t>
      </w:r>
      <w:r w:rsidRPr="00451361">
        <w:rPr>
          <w:rFonts w:asciiTheme="minorHAnsi" w:hAnsiTheme="minorHAnsi" w:cstheme="minorHAnsi"/>
          <w:color w:val="0C0C0C"/>
          <w:spacing w:val="6"/>
          <w:sz w:val="22"/>
          <w:szCs w:val="22"/>
        </w:rPr>
        <w:t xml:space="preserve">. </w:t>
      </w:r>
      <w:r w:rsidRPr="00DB164D">
        <w:rPr>
          <w:rFonts w:asciiTheme="minorHAnsi" w:hAnsiTheme="minorHAnsi" w:cstheme="minorHAnsi"/>
          <w:b/>
          <w:bCs/>
          <w:color w:val="0C0C0C"/>
          <w:spacing w:val="6"/>
          <w:sz w:val="22"/>
          <w:szCs w:val="22"/>
          <w:highlight w:val="yellow"/>
          <w:u w:val="single"/>
        </w:rPr>
        <w:t>No</w:t>
      </w:r>
      <w:r w:rsidRPr="00DB164D">
        <w:rPr>
          <w:rFonts w:asciiTheme="minorHAnsi" w:hAnsiTheme="minorHAnsi" w:cstheme="minorHAnsi"/>
          <w:color w:val="0C0C0C"/>
          <w:spacing w:val="6"/>
          <w:sz w:val="22"/>
          <w:szCs w:val="22"/>
          <w:highlight w:val="yellow"/>
          <w:u w:val="single"/>
        </w:rPr>
        <w:t xml:space="preserve"> malfunctioning satellites or failed propulsion systems </w:t>
      </w:r>
      <w:r w:rsidRPr="00670AC6">
        <w:rPr>
          <w:rFonts w:asciiTheme="minorHAnsi" w:hAnsiTheme="minorHAnsi" w:cstheme="minorHAnsi"/>
          <w:color w:val="0C0C0C"/>
          <w:spacing w:val="6"/>
          <w:sz w:val="22"/>
          <w:szCs w:val="22"/>
          <w:u w:val="single"/>
        </w:rPr>
        <w:t xml:space="preserve">have been </w:t>
      </w:r>
      <w:r w:rsidRPr="00DB164D">
        <w:rPr>
          <w:rFonts w:asciiTheme="minorHAnsi" w:hAnsiTheme="minorHAnsi" w:cstheme="minorHAnsi"/>
          <w:color w:val="0C0C0C"/>
          <w:spacing w:val="6"/>
          <w:sz w:val="22"/>
          <w:szCs w:val="22"/>
          <w:highlight w:val="yellow"/>
          <w:u w:val="single"/>
        </w:rPr>
        <w:t>reported.</w:t>
      </w:r>
    </w:p>
    <w:p w14:paraId="50182B78" w14:textId="77777777" w:rsidR="004856C5" w:rsidRPr="00FF7B04" w:rsidRDefault="004856C5" w:rsidP="004856C5">
      <w:pPr>
        <w:pStyle w:val="paragraph"/>
        <w:shd w:val="clear" w:color="auto" w:fill="FFFFFF"/>
        <w:spacing w:before="0" w:beforeAutospacing="0" w:after="240" w:afterAutospacing="0"/>
        <w:rPr>
          <w:rFonts w:asciiTheme="minorHAnsi" w:hAnsiTheme="minorHAnsi" w:cstheme="minorHAnsi"/>
          <w:color w:val="0C0C0C"/>
          <w:spacing w:val="6"/>
          <w:sz w:val="12"/>
          <w:szCs w:val="12"/>
        </w:rPr>
      </w:pPr>
      <w:r w:rsidRPr="00670AC6">
        <w:rPr>
          <w:rFonts w:ascii="Calibri" w:hAnsi="Calibri" w:cs="Calibri"/>
          <w:color w:val="0C0C0C"/>
          <w:spacing w:val="6"/>
          <w:sz w:val="22"/>
          <w:szCs w:val="22"/>
          <w:u w:val="single"/>
          <w:shd w:val="clear" w:color="auto" w:fill="FFFFFF"/>
        </w:rPr>
        <w:t xml:space="preserve">SpaceX’s debris mitigation plan </w:t>
      </w:r>
      <w:r w:rsidRPr="00670AC6">
        <w:rPr>
          <w:rFonts w:ascii="Calibri" w:hAnsi="Calibri" w:cs="Calibri"/>
          <w:b/>
          <w:bCs/>
          <w:color w:val="0C0C0C"/>
          <w:spacing w:val="6"/>
          <w:sz w:val="22"/>
          <w:szCs w:val="22"/>
          <w:u w:val="single"/>
          <w:shd w:val="clear" w:color="auto" w:fill="FFFFFF"/>
        </w:rPr>
        <w:t>matches or exceeds</w:t>
      </w:r>
      <w:r w:rsidRPr="00670AC6">
        <w:rPr>
          <w:rFonts w:ascii="Calibri" w:hAnsi="Calibri" w:cs="Calibri"/>
          <w:color w:val="0C0C0C"/>
          <w:spacing w:val="6"/>
          <w:sz w:val="22"/>
          <w:szCs w:val="22"/>
          <w:u w:val="single"/>
          <w:shd w:val="clear" w:color="auto" w:fill="FFFFFF"/>
        </w:rPr>
        <w:t xml:space="preserve"> expert guidelines on best practices</w:t>
      </w:r>
      <w:r w:rsidRPr="00451361">
        <w:rPr>
          <w:rFonts w:ascii="Calibri" w:hAnsi="Calibri" w:cs="Calibri"/>
          <w:color w:val="0C0C0C"/>
          <w:spacing w:val="6"/>
          <w:sz w:val="22"/>
          <w:szCs w:val="22"/>
          <w:u w:val="single"/>
          <w:shd w:val="clear" w:color="auto" w:fill="FFFFFF"/>
        </w:rPr>
        <w:t xml:space="preserve">. </w:t>
      </w:r>
      <w:r w:rsidRPr="00670AC6">
        <w:rPr>
          <w:rFonts w:ascii="Calibri" w:hAnsi="Calibri" w:cs="Calibri"/>
          <w:color w:val="0C0C0C"/>
          <w:spacing w:val="6"/>
          <w:sz w:val="22"/>
          <w:szCs w:val="22"/>
          <w:u w:val="single"/>
          <w:shd w:val="clear" w:color="auto" w:fill="FFFFFF"/>
        </w:rPr>
        <w:t xml:space="preserve">SpaceX competitor </w:t>
      </w:r>
      <w:proofErr w:type="spellStart"/>
      <w:r w:rsidRPr="00670AC6">
        <w:rPr>
          <w:rFonts w:ascii="Calibri" w:hAnsi="Calibri" w:cs="Calibri"/>
          <w:color w:val="0C0C0C"/>
          <w:spacing w:val="6"/>
          <w:sz w:val="22"/>
          <w:szCs w:val="22"/>
          <w:u w:val="single"/>
          <w:shd w:val="clear" w:color="auto" w:fill="FFFFFF"/>
        </w:rPr>
        <w:t>OneWeb</w:t>
      </w:r>
      <w:proofErr w:type="spellEnd"/>
      <w:r w:rsidRPr="00670AC6">
        <w:rPr>
          <w:rFonts w:ascii="Calibri" w:hAnsi="Calibri" w:cs="Calibri"/>
          <w:color w:val="0C0C0C"/>
          <w:spacing w:val="6"/>
          <w:sz w:val="22"/>
          <w:szCs w:val="22"/>
          <w:u w:val="single"/>
          <w:shd w:val="clear" w:color="auto" w:fill="FFFFFF"/>
        </w:rPr>
        <w:t xml:space="preserve"> also has </w:t>
      </w:r>
      <w:hyperlink r:id="rId24" w:tgtFrame="_blank" w:history="1">
        <w:r w:rsidRPr="00670AC6">
          <w:rPr>
            <w:rStyle w:val="Hyperlink"/>
            <w:rFonts w:ascii="Calibri" w:eastAsiaTheme="majorEastAsia" w:hAnsi="Calibri" w:cs="Calibri"/>
            <w:spacing w:val="6"/>
            <w:sz w:val="22"/>
            <w:szCs w:val="22"/>
            <w:u w:val="single"/>
            <w:shd w:val="clear" w:color="auto" w:fill="FFFFFF"/>
          </w:rPr>
          <w:t>plans</w:t>
        </w:r>
      </w:hyperlink>
      <w:r w:rsidRPr="00670AC6">
        <w:rPr>
          <w:rFonts w:ascii="Calibri" w:hAnsi="Calibri" w:cs="Calibri"/>
          <w:color w:val="0C0C0C"/>
          <w:spacing w:val="6"/>
          <w:sz w:val="22"/>
          <w:szCs w:val="22"/>
          <w:u w:val="single"/>
          <w:shd w:val="clear" w:color="auto" w:fill="FFFFFF"/>
        </w:rPr>
        <w:t xml:space="preserve"> to ensure its satellites don’t become spaceborne </w:t>
      </w:r>
      <w:proofErr w:type="spellStart"/>
      <w:r w:rsidRPr="00670AC6">
        <w:rPr>
          <w:rFonts w:ascii="Calibri" w:hAnsi="Calibri" w:cs="Calibri"/>
          <w:color w:val="0C0C0C"/>
          <w:spacing w:val="6"/>
          <w:sz w:val="22"/>
          <w:szCs w:val="22"/>
          <w:u w:val="single"/>
          <w:shd w:val="clear" w:color="auto" w:fill="FFFFFF"/>
        </w:rPr>
        <w:t>garbage</w:t>
      </w:r>
      <w:r w:rsidRPr="00670AC6">
        <w:rPr>
          <w:rFonts w:ascii="Calibri" w:hAnsi="Calibri" w:cs="Calibri"/>
          <w:color w:val="0C0C0C"/>
          <w:spacing w:val="6"/>
          <w:sz w:val="22"/>
          <w:szCs w:val="22"/>
          <w:shd w:val="clear" w:color="auto" w:fill="FFFFFF"/>
        </w:rPr>
        <w:t>.</w:t>
      </w:r>
      <w:r w:rsidRPr="00670AC6">
        <w:rPr>
          <w:rFonts w:asciiTheme="minorHAnsi" w:hAnsiTheme="minorHAnsi" w:cstheme="minorHAnsi"/>
          <w:color w:val="0C0C0C"/>
          <w:spacing w:val="6"/>
          <w:sz w:val="12"/>
          <w:szCs w:val="12"/>
          <w:shd w:val="clear" w:color="auto" w:fill="FFFFFF"/>
        </w:rPr>
        <w:t>W</w:t>
      </w:r>
      <w:r w:rsidRPr="00670AC6">
        <w:rPr>
          <w:rFonts w:asciiTheme="minorHAnsi" w:hAnsiTheme="minorHAnsi" w:cstheme="minorHAnsi"/>
          <w:color w:val="0C0C0C"/>
          <w:spacing w:val="6"/>
          <w:sz w:val="12"/>
          <w:szCs w:val="12"/>
        </w:rPr>
        <w:t>ith</w:t>
      </w:r>
      <w:proofErr w:type="spellEnd"/>
      <w:r w:rsidRPr="00451361">
        <w:rPr>
          <w:rFonts w:asciiTheme="minorHAnsi" w:hAnsiTheme="minorHAnsi" w:cstheme="minorHAnsi"/>
          <w:color w:val="0C0C0C"/>
          <w:spacing w:val="6"/>
          <w:sz w:val="12"/>
          <w:szCs w:val="12"/>
        </w:rPr>
        <w:t xml:space="preserve"> spaceflight growing cheaper and more common, however, businesses with all types of</w:t>
      </w:r>
      <w:r>
        <w:rPr>
          <w:rFonts w:asciiTheme="minorHAnsi" w:hAnsiTheme="minorHAnsi" w:cstheme="minorHAnsi"/>
          <w:color w:val="0C0C0C"/>
          <w:spacing w:val="6"/>
          <w:sz w:val="12"/>
          <w:szCs w:val="12"/>
        </w:rPr>
        <w:t xml:space="preserve"> </w:t>
      </w:r>
      <w:hyperlink r:id="rId25" w:tgtFrame="_blank" w:history="1">
        <w:r w:rsidRPr="00451361">
          <w:rPr>
            <w:rStyle w:val="Hyperlink"/>
            <w:rFonts w:asciiTheme="minorHAnsi" w:eastAsiaTheme="majorEastAsia" w:hAnsiTheme="minorHAnsi" w:cstheme="minorHAnsi"/>
            <w:spacing w:val="6"/>
            <w:sz w:val="12"/>
            <w:szCs w:val="12"/>
          </w:rPr>
          <w:t>goals</w:t>
        </w:r>
      </w:hyperlink>
      <w:r>
        <w:rPr>
          <w:rFonts w:asciiTheme="minorHAnsi" w:hAnsiTheme="minorHAnsi" w:cstheme="minorHAnsi"/>
          <w:color w:val="0C0C0C"/>
          <w:spacing w:val="6"/>
          <w:sz w:val="12"/>
          <w:szCs w:val="12"/>
        </w:rPr>
        <w:t xml:space="preserve"> </w:t>
      </w:r>
      <w:r w:rsidRPr="00451361">
        <w:rPr>
          <w:rFonts w:asciiTheme="minorHAnsi" w:hAnsiTheme="minorHAnsi" w:cstheme="minorHAnsi"/>
          <w:color w:val="0C0C0C"/>
          <w:spacing w:val="6"/>
          <w:sz w:val="12"/>
          <w:szCs w:val="12"/>
        </w:rPr>
        <w:t>(and little stake in whether or not space stays safe) can afford to send something into orbit.</w:t>
      </w:r>
      <w:r>
        <w:rPr>
          <w:rFonts w:asciiTheme="minorHAnsi" w:hAnsiTheme="minorHAnsi" w:cstheme="minorHAnsi"/>
          <w:color w:val="0C0C0C"/>
          <w:spacing w:val="6"/>
          <w:sz w:val="12"/>
          <w:szCs w:val="12"/>
        </w:rPr>
        <w:t xml:space="preserve"> </w:t>
      </w:r>
      <w:r w:rsidRPr="00451361">
        <w:rPr>
          <w:rFonts w:asciiTheme="minorHAnsi" w:hAnsiTheme="minorHAnsi" w:cstheme="minorHAnsi"/>
          <w:color w:val="0C0C0C"/>
          <w:spacing w:val="6"/>
          <w:sz w:val="12"/>
          <w:szCs w:val="12"/>
        </w:rPr>
        <w:t>Yet no formal international rules or punishments exist to hold satellite operators accountable for debris creation or general carelessness in space. Some countries,</w:t>
      </w:r>
      <w:r>
        <w:rPr>
          <w:rFonts w:asciiTheme="minorHAnsi" w:hAnsiTheme="minorHAnsi" w:cstheme="minorHAnsi"/>
          <w:color w:val="0C0C0C"/>
          <w:spacing w:val="6"/>
          <w:sz w:val="12"/>
          <w:szCs w:val="12"/>
        </w:rPr>
        <w:t xml:space="preserve"> </w:t>
      </w:r>
      <w:hyperlink r:id="rId26" w:tgtFrame="_blank" w:history="1">
        <w:r w:rsidRPr="00451361">
          <w:rPr>
            <w:rStyle w:val="Hyperlink"/>
            <w:rFonts w:asciiTheme="minorHAnsi" w:eastAsiaTheme="majorEastAsia" w:hAnsiTheme="minorHAnsi" w:cstheme="minorHAnsi"/>
            <w:spacing w:val="6"/>
            <w:sz w:val="12"/>
            <w:szCs w:val="12"/>
          </w:rPr>
          <w:t>including the United States</w:t>
        </w:r>
      </w:hyperlink>
      <w:r w:rsidRPr="00451361">
        <w:rPr>
          <w:rFonts w:asciiTheme="minorHAnsi" w:hAnsiTheme="minorHAnsi" w:cstheme="minorHAnsi"/>
          <w:color w:val="0C0C0C"/>
          <w:spacing w:val="6"/>
          <w:sz w:val="12"/>
          <w:szCs w:val="12"/>
        </w:rPr>
        <w:t>, are considering stricter regulations.</w:t>
      </w:r>
      <w:r>
        <w:rPr>
          <w:rFonts w:asciiTheme="minorHAnsi" w:hAnsiTheme="minorHAnsi" w:cstheme="minorHAnsi"/>
          <w:color w:val="0C0C0C"/>
          <w:spacing w:val="6"/>
          <w:sz w:val="12"/>
          <w:szCs w:val="12"/>
        </w:rPr>
        <w:t xml:space="preserve"> </w:t>
      </w:r>
      <w:r w:rsidRPr="00451361">
        <w:rPr>
          <w:rFonts w:asciiTheme="minorHAnsi" w:hAnsiTheme="minorHAnsi" w:cstheme="minorHAnsi"/>
          <w:color w:val="0C0C0C"/>
          <w:spacing w:val="6"/>
          <w:sz w:val="12"/>
          <w:szCs w:val="12"/>
        </w:rPr>
        <w:t>For now, companies and organizations mostly have to take it upon themselves to research and invest in being good patrons of space.</w:t>
      </w:r>
      <w:r>
        <w:rPr>
          <w:rFonts w:asciiTheme="minorHAnsi" w:hAnsiTheme="minorHAnsi" w:cstheme="minorHAnsi"/>
          <w:color w:val="0C0C0C"/>
          <w:spacing w:val="6"/>
          <w:sz w:val="12"/>
          <w:szCs w:val="12"/>
        </w:rPr>
        <w:t xml:space="preserve"> </w:t>
      </w:r>
      <w:r w:rsidRPr="00451361">
        <w:rPr>
          <w:rFonts w:asciiTheme="minorHAnsi" w:hAnsiTheme="minorHAnsi" w:cstheme="minorHAnsi"/>
          <w:color w:val="0C0C0C"/>
          <w:spacing w:val="6"/>
          <w:sz w:val="12"/>
          <w:szCs w:val="12"/>
        </w:rPr>
        <w:t>“It’s like any kind of environmental stewardship,” Kelso said. There isn’t always a business incentive to do the right thing, but “you don’t want to reach the point where you’re saying, ‘Gee, I wish we did this earlier.’”</w:t>
      </w:r>
    </w:p>
    <w:p w14:paraId="6FA30703" w14:textId="77777777" w:rsidR="009F2D03" w:rsidRDefault="009F2D03" w:rsidP="009F2D03">
      <w:pPr>
        <w:pStyle w:val="Heading4"/>
      </w:pPr>
      <w:r>
        <w:t xml:space="preserve">Not worse than meteoroids because of </w:t>
      </w:r>
      <w:r w:rsidRPr="00D87C4D">
        <w:rPr>
          <w:u w:val="single"/>
        </w:rPr>
        <w:t>slow</w:t>
      </w:r>
      <w:r>
        <w:t xml:space="preserve"> streams, and </w:t>
      </w:r>
      <w:r w:rsidRPr="00D87C4D">
        <w:rPr>
          <w:u w:val="single"/>
        </w:rPr>
        <w:t>small</w:t>
      </w:r>
      <w:r>
        <w:t xml:space="preserve"> asteroids solve</w:t>
      </w:r>
    </w:p>
    <w:p w14:paraId="5C510064" w14:textId="77777777" w:rsidR="009F2D03" w:rsidRDefault="009F2D03" w:rsidP="009F2D03">
      <w:proofErr w:type="spellStart"/>
      <w:r w:rsidRPr="00496212">
        <w:rPr>
          <w:rStyle w:val="Style13ptBold"/>
        </w:rPr>
        <w:t>Fladeland</w:t>
      </w:r>
      <w:proofErr w:type="spellEnd"/>
      <w:r w:rsidRPr="00496212">
        <w:rPr>
          <w:rStyle w:val="Style13ptBold"/>
        </w:rPr>
        <w:t>, 19</w:t>
      </w:r>
      <w:r>
        <w:t xml:space="preserve"> -- Fellow at the Outer Space Institute </w:t>
      </w:r>
    </w:p>
    <w:p w14:paraId="2A88D160" w14:textId="77777777" w:rsidR="009F2D03" w:rsidRPr="008663A2" w:rsidRDefault="009F2D03" w:rsidP="009F2D03">
      <w:r>
        <w:t xml:space="preserve">[Logan, Aaron C. </w:t>
      </w:r>
      <w:proofErr w:type="spellStart"/>
      <w:r>
        <w:t>Boley</w:t>
      </w:r>
      <w:proofErr w:type="spellEnd"/>
      <w:r>
        <w:t xml:space="preserve">, Michael Byers, Meteoroid Stream Formation Due to the Extraction of Space Resources from Asteroids, Conference paper for the 1st International Orbital Debris Conference, December 2019, </w:t>
      </w:r>
      <w:hyperlink r:id="rId27" w:history="1">
        <w:r w:rsidRPr="0021041F">
          <w:rPr>
            <w:rStyle w:val="Hyperlink"/>
          </w:rPr>
          <w:t>https://arxiv.org/abs/1911.12840</w:t>
        </w:r>
      </w:hyperlink>
      <w:r>
        <w:t xml:space="preserve">, accessed 6-25-21]  </w:t>
      </w:r>
    </w:p>
    <w:p w14:paraId="5DD50991" w14:textId="77777777" w:rsidR="009F2D03" w:rsidRDefault="009F2D03" w:rsidP="009F2D03"/>
    <w:p w14:paraId="50DCFAA2" w14:textId="77777777" w:rsidR="009F2D03" w:rsidRPr="00D87C4D" w:rsidRDefault="009F2D03" w:rsidP="009F2D03">
      <w:pPr>
        <w:rPr>
          <w:sz w:val="12"/>
        </w:rPr>
      </w:pPr>
      <w:r w:rsidRPr="00D87C4D">
        <w:rPr>
          <w:sz w:val="12"/>
        </w:rPr>
        <w:t>5 DISCUSSION</w:t>
      </w:r>
    </w:p>
    <w:p w14:paraId="4887F576" w14:textId="77777777" w:rsidR="009F2D03" w:rsidRPr="00D87C4D" w:rsidRDefault="009F2D03" w:rsidP="009F2D03">
      <w:pPr>
        <w:rPr>
          <w:sz w:val="12"/>
        </w:rPr>
      </w:pPr>
      <w:r w:rsidRPr="00DB164D">
        <w:rPr>
          <w:rStyle w:val="StyleUnderline"/>
          <w:highlight w:val="yellow"/>
        </w:rPr>
        <w:t>Should</w:t>
      </w:r>
      <w:r w:rsidRPr="008663A2">
        <w:rPr>
          <w:rStyle w:val="StyleUnderline"/>
        </w:rPr>
        <w:t xml:space="preserve"> large </w:t>
      </w:r>
      <w:r w:rsidRPr="00DB164D">
        <w:rPr>
          <w:rStyle w:val="StyleUnderline"/>
          <w:highlight w:val="yellow"/>
        </w:rPr>
        <w:t>NEAs be targeted</w:t>
      </w:r>
      <w:r w:rsidRPr="008663A2">
        <w:rPr>
          <w:rStyle w:val="StyleUnderline"/>
        </w:rPr>
        <w:t xml:space="preserve"> for resource extraction, then </w:t>
      </w:r>
      <w:r w:rsidRPr="00DB164D">
        <w:rPr>
          <w:rStyle w:val="StyleUnderline"/>
          <w:highlight w:val="yellow"/>
        </w:rPr>
        <w:t>they could</w:t>
      </w:r>
      <w:r w:rsidRPr="008663A2">
        <w:rPr>
          <w:rStyle w:val="StyleUnderline"/>
        </w:rPr>
        <w:t xml:space="preserve">, in principle, </w:t>
      </w:r>
      <w:r w:rsidRPr="00DB164D">
        <w:rPr>
          <w:rStyle w:val="StyleUnderline"/>
          <w:highlight w:val="yellow"/>
        </w:rPr>
        <w:t>produce streams</w:t>
      </w:r>
      <w:r w:rsidRPr="008663A2">
        <w:rPr>
          <w:rStyle w:val="StyleUnderline"/>
        </w:rPr>
        <w:t xml:space="preserve"> with number fluxes that exceed the sporadic meteoroids</w:t>
      </w:r>
      <w:r w:rsidRPr="00D87C4D">
        <w:rPr>
          <w:sz w:val="12"/>
        </w:rPr>
        <w:t xml:space="preserve">, although it would require prodigious mass release from the asteroid. We have only considered a flat mass distribution for the amount of material that is ejected at each </w:t>
      </w:r>
      <w:r w:rsidRPr="00D87C4D">
        <w:rPr>
          <w:rFonts w:ascii="Tahoma" w:hAnsi="Tahoma" w:cs="Tahoma"/>
          <w:sz w:val="12"/>
        </w:rPr>
        <w:t>�</w:t>
      </w:r>
      <w:r w:rsidRPr="00D87C4D">
        <w:rPr>
          <w:sz w:val="12"/>
        </w:rPr>
        <w:t xml:space="preserve">, and have assumed that each bin has 1% of the asteroid’s original mass in the stream. For the six particle sizes that we consider, the hypothetical </w:t>
      </w:r>
      <w:proofErr w:type="spellStart"/>
      <w:r w:rsidRPr="00D87C4D">
        <w:rPr>
          <w:sz w:val="12"/>
        </w:rPr>
        <w:t>Ryugu</w:t>
      </w:r>
      <w:proofErr w:type="spellEnd"/>
      <w:r w:rsidRPr="00D87C4D">
        <w:rPr>
          <w:sz w:val="12"/>
        </w:rPr>
        <w:t xml:space="preserve"> stream would thus have a mass of about 2.7 × 10OQ kg. Over the envisaged 10 </w:t>
      </w:r>
      <w:proofErr w:type="spellStart"/>
      <w:r w:rsidRPr="00D87C4D">
        <w:rPr>
          <w:sz w:val="12"/>
        </w:rPr>
        <w:t>yr</w:t>
      </w:r>
      <w:proofErr w:type="spellEnd"/>
      <w:r w:rsidRPr="00D87C4D">
        <w:rPr>
          <w:sz w:val="12"/>
        </w:rPr>
        <w:t xml:space="preserve"> of mining, this would require 7.4 × 10s kg per day on average or the consumption of roughly 6200 m3 per day for </w:t>
      </w:r>
      <w:r w:rsidRPr="00D87C4D">
        <w:rPr>
          <w:rFonts w:ascii="Tahoma" w:hAnsi="Tahoma" w:cs="Tahoma"/>
          <w:sz w:val="12"/>
        </w:rPr>
        <w:t>�</w:t>
      </w:r>
      <w:r w:rsidRPr="00D87C4D">
        <w:rPr>
          <w:sz w:val="12"/>
        </w:rPr>
        <w:t xml:space="preserve"> = 1200 kg/m3 (about a soccer pitch that is one </w:t>
      </w:r>
      <w:proofErr w:type="spellStart"/>
      <w:r w:rsidRPr="00D87C4D">
        <w:rPr>
          <w:sz w:val="12"/>
        </w:rPr>
        <w:t>metre</w:t>
      </w:r>
      <w:proofErr w:type="spellEnd"/>
      <w:r w:rsidRPr="00D87C4D">
        <w:rPr>
          <w:sz w:val="12"/>
        </w:rPr>
        <w:t xml:space="preserve"> deep). The total stream mass (6%) would be equivalent to stripping the entire surface of the asteroid to about 18 m deep.</w:t>
      </w:r>
    </w:p>
    <w:p w14:paraId="22E09D31" w14:textId="77777777" w:rsidR="009F2D03" w:rsidRPr="00D87C4D" w:rsidRDefault="009F2D03" w:rsidP="009F2D03">
      <w:pPr>
        <w:rPr>
          <w:sz w:val="12"/>
        </w:rPr>
      </w:pPr>
      <w:r w:rsidRPr="00D87C4D">
        <w:rPr>
          <w:sz w:val="12"/>
        </w:rPr>
        <w:t xml:space="preserve">The hypothetical stream from 2005 YU55 is about an order of magnitude less in mass, as well as the corresponding average daily volume consumption (slightly larger than a 25 m x 25 m x 1 m volume). This hypothetical stream’s number flux also exceeds the </w:t>
      </w:r>
      <w:proofErr w:type="spellStart"/>
      <w:r w:rsidRPr="00D87C4D">
        <w:rPr>
          <w:sz w:val="12"/>
        </w:rPr>
        <w:t>sporadics</w:t>
      </w:r>
      <w:proofErr w:type="spellEnd"/>
      <w:r w:rsidRPr="00D87C4D">
        <w:rPr>
          <w:sz w:val="12"/>
        </w:rPr>
        <w:t xml:space="preserve"> for the smallest </w:t>
      </w:r>
      <w:r w:rsidRPr="00D87C4D">
        <w:rPr>
          <w:rFonts w:ascii="Tahoma" w:hAnsi="Tahoma" w:cs="Tahoma"/>
          <w:sz w:val="12"/>
        </w:rPr>
        <w:t>�</w:t>
      </w:r>
      <w:r w:rsidRPr="00D87C4D">
        <w:rPr>
          <w:sz w:val="12"/>
        </w:rPr>
        <w:t xml:space="preserve">, despite the lower mass compared with </w:t>
      </w:r>
      <w:proofErr w:type="spellStart"/>
      <w:r w:rsidRPr="00D87C4D">
        <w:rPr>
          <w:sz w:val="12"/>
        </w:rPr>
        <w:t>Ryugu</w:t>
      </w:r>
      <w:proofErr w:type="spellEnd"/>
      <w:r w:rsidRPr="00D87C4D">
        <w:rPr>
          <w:sz w:val="12"/>
        </w:rPr>
        <w:t>. Such mining would still require multiple machines and significant infrastructure, the feasibility of which is not known. Regardless, the potential for large-scale mining is being explored (e.g., [24,25]). Apart from technical feasibility, there would need to be sufficient demand for ISRU to require such prodigious resource extraction, which will depend strongly on future space traffic, which is also unknown.</w:t>
      </w:r>
    </w:p>
    <w:p w14:paraId="1DFB14CE" w14:textId="77777777" w:rsidR="009F2D03" w:rsidRPr="00D87C4D" w:rsidRDefault="009F2D03" w:rsidP="009F2D03">
      <w:pPr>
        <w:rPr>
          <w:sz w:val="12"/>
        </w:rPr>
      </w:pPr>
      <w:r w:rsidRPr="00D87C4D">
        <w:rPr>
          <w:sz w:val="12"/>
        </w:rPr>
        <w:t xml:space="preserve">In some ways, </w:t>
      </w:r>
      <w:r w:rsidRPr="00DB164D">
        <w:rPr>
          <w:rStyle w:val="Emphasis"/>
          <w:highlight w:val="yellow"/>
        </w:rPr>
        <w:t>the results are reassuring</w:t>
      </w:r>
      <w:r w:rsidRPr="008663A2">
        <w:rPr>
          <w:rStyle w:val="StyleUnderline"/>
        </w:rPr>
        <w:t xml:space="preserve">, in that </w:t>
      </w:r>
      <w:r w:rsidRPr="00DB164D">
        <w:rPr>
          <w:rStyle w:val="StyleUnderline"/>
          <w:highlight w:val="yellow"/>
        </w:rPr>
        <w:t xml:space="preserve">the sporadic meteoroid population could be far more significant than </w:t>
      </w:r>
      <w:r w:rsidRPr="00DB164D">
        <w:rPr>
          <w:rStyle w:val="Emphasis"/>
          <w:highlight w:val="yellow"/>
        </w:rPr>
        <w:t>any streams produced from asteroid mining</w:t>
      </w:r>
      <w:r w:rsidRPr="00D87C4D">
        <w:rPr>
          <w:sz w:val="12"/>
        </w:rPr>
        <w:t>, if proper limits are put in place. However, we do not want to dismiss the possibility of secondary effects that could result in large mass expulsions caused by manipulating the asteroid’s surface.</w:t>
      </w:r>
    </w:p>
    <w:p w14:paraId="4459D88F" w14:textId="77777777" w:rsidR="009F2D03" w:rsidRPr="00D87C4D" w:rsidRDefault="009F2D03" w:rsidP="009F2D03">
      <w:pPr>
        <w:rPr>
          <w:sz w:val="12"/>
        </w:rPr>
      </w:pPr>
      <w:r w:rsidRPr="00DB164D">
        <w:rPr>
          <w:rStyle w:val="StyleUnderline"/>
          <w:highlight w:val="yellow"/>
        </w:rPr>
        <w:t>These</w:t>
      </w:r>
      <w:r w:rsidRPr="008663A2">
        <w:rPr>
          <w:rStyle w:val="StyleUnderline"/>
        </w:rPr>
        <w:t xml:space="preserve"> hypothetical </w:t>
      </w:r>
      <w:r w:rsidRPr="00DB164D">
        <w:rPr>
          <w:rStyle w:val="StyleUnderline"/>
          <w:highlight w:val="yellow"/>
        </w:rPr>
        <w:t>streams</w:t>
      </w:r>
      <w:r w:rsidRPr="008663A2">
        <w:rPr>
          <w:rStyle w:val="StyleUnderline"/>
        </w:rPr>
        <w:t xml:space="preserve"> also have significant differences when compared with some of the major</w:t>
      </w:r>
      <w:r w:rsidRPr="00D87C4D">
        <w:rPr>
          <w:sz w:val="12"/>
        </w:rPr>
        <w:t xml:space="preserve"> (and real) </w:t>
      </w:r>
      <w:r w:rsidRPr="008663A2">
        <w:rPr>
          <w:rStyle w:val="StyleUnderline"/>
        </w:rPr>
        <w:t>meteoroid streams</w:t>
      </w:r>
      <w:r w:rsidRPr="00D87C4D">
        <w:rPr>
          <w:sz w:val="12"/>
        </w:rPr>
        <w:t xml:space="preserve"> [26]. For example, </w:t>
      </w:r>
      <w:r w:rsidRPr="008663A2">
        <w:rPr>
          <w:rStyle w:val="StyleUnderline"/>
        </w:rPr>
        <w:t xml:space="preserve">relative </w:t>
      </w:r>
      <w:r w:rsidRPr="00DB164D">
        <w:rPr>
          <w:rStyle w:val="StyleUnderline"/>
          <w:highlight w:val="yellow"/>
        </w:rPr>
        <w:t>speeds tend to</w:t>
      </w:r>
      <w:r w:rsidRPr="008663A2">
        <w:rPr>
          <w:rStyle w:val="StyleUnderline"/>
        </w:rPr>
        <w:t xml:space="preserve"> only </w:t>
      </w:r>
      <w:r w:rsidRPr="00DB164D">
        <w:rPr>
          <w:rStyle w:val="StyleUnderline"/>
          <w:highlight w:val="yellow"/>
        </w:rPr>
        <w:t>have</w:t>
      </w:r>
      <w:r w:rsidRPr="00D87C4D">
        <w:rPr>
          <w:sz w:val="12"/>
        </w:rPr>
        <w:t xml:space="preserve"> </w:t>
      </w:r>
      <w:r w:rsidRPr="00D87C4D">
        <w:rPr>
          <w:rFonts w:ascii="Tahoma" w:hAnsi="Tahoma" w:cs="Tahoma"/>
          <w:sz w:val="12"/>
        </w:rPr>
        <w:t>�</w:t>
      </w:r>
      <w:r w:rsidRPr="00D87C4D">
        <w:rPr>
          <w:sz w:val="12"/>
        </w:rPr>
        <w:t xml:space="preserve">t </w:t>
      </w:r>
      <w:r w:rsidRPr="008663A2">
        <w:rPr>
          <w:rStyle w:val="StyleUnderline"/>
        </w:rPr>
        <w:t xml:space="preserve">between about 4 and 14 km/s, </w:t>
      </w:r>
      <w:r w:rsidRPr="00DB164D">
        <w:rPr>
          <w:rStyle w:val="Emphasis"/>
          <w:highlight w:val="yellow"/>
        </w:rPr>
        <w:t>lower</w:t>
      </w:r>
      <w:r w:rsidRPr="00DB164D">
        <w:rPr>
          <w:rStyle w:val="StyleUnderline"/>
          <w:highlight w:val="yellow"/>
        </w:rPr>
        <w:t xml:space="preserve"> than the major streams</w:t>
      </w:r>
      <w:r w:rsidRPr="00D87C4D">
        <w:rPr>
          <w:sz w:val="12"/>
        </w:rPr>
        <w:t>, although this is without considering focusing due to Earth.</w:t>
      </w:r>
    </w:p>
    <w:p w14:paraId="45D5C8DB" w14:textId="77777777" w:rsidR="009F2D03" w:rsidRPr="00D87C4D" w:rsidRDefault="009F2D03" w:rsidP="009F2D03">
      <w:pPr>
        <w:rPr>
          <w:sz w:val="12"/>
        </w:rPr>
      </w:pPr>
      <w:r w:rsidRPr="00D87C4D">
        <w:rPr>
          <w:sz w:val="12"/>
        </w:rPr>
        <w:t xml:space="preserve">We have also ignored the possibility of </w:t>
      </w:r>
      <w:r w:rsidRPr="00DB164D">
        <w:rPr>
          <w:rStyle w:val="StyleUnderline"/>
          <w:highlight w:val="yellow"/>
        </w:rPr>
        <w:t xml:space="preserve">mining </w:t>
      </w:r>
      <w:r w:rsidRPr="00DB164D">
        <w:rPr>
          <w:rStyle w:val="Emphasis"/>
          <w:highlight w:val="yellow"/>
        </w:rPr>
        <w:t>small asteroids</w:t>
      </w:r>
      <w:r w:rsidRPr="00D87C4D">
        <w:rPr>
          <w:sz w:val="12"/>
        </w:rPr>
        <w:t xml:space="preserve"> (in the tens of </w:t>
      </w:r>
      <w:proofErr w:type="spellStart"/>
      <w:r w:rsidRPr="00D87C4D">
        <w:rPr>
          <w:sz w:val="12"/>
        </w:rPr>
        <w:t>metre</w:t>
      </w:r>
      <w:proofErr w:type="spellEnd"/>
      <w:r w:rsidRPr="00D87C4D">
        <w:rPr>
          <w:sz w:val="12"/>
        </w:rPr>
        <w:t xml:space="preserve"> diameter range), which at face value </w:t>
      </w:r>
      <w:r w:rsidRPr="00DB164D">
        <w:rPr>
          <w:rStyle w:val="StyleUnderline"/>
          <w:highlight w:val="yellow"/>
        </w:rPr>
        <w:t xml:space="preserve">might be </w:t>
      </w:r>
      <w:r w:rsidRPr="00DB164D">
        <w:rPr>
          <w:rStyle w:val="Emphasis"/>
          <w:highlight w:val="yellow"/>
        </w:rPr>
        <w:t>more tractable</w:t>
      </w:r>
      <w:r w:rsidRPr="00D87C4D">
        <w:rPr>
          <w:sz w:val="12"/>
        </w:rPr>
        <w:t xml:space="preserve">, at least initially. Even </w:t>
      </w:r>
      <w:r w:rsidRPr="008663A2">
        <w:rPr>
          <w:rStyle w:val="StyleUnderline"/>
        </w:rPr>
        <w:t>if the entire asteroid is effectively reduced to meteoroids, the mass of the stream would be much smaller than that considered here</w:t>
      </w:r>
      <w:r w:rsidRPr="00D87C4D">
        <w:rPr>
          <w:sz w:val="12"/>
        </w:rPr>
        <w:t>. On the other hand, small asteroids will likely be selected from the population that comes within a few lunar distances of Earth, meaning the resulting streams could be significant despite their mass.</w:t>
      </w:r>
    </w:p>
    <w:p w14:paraId="35874A68" w14:textId="77777777" w:rsidR="009F2D03" w:rsidRPr="00D87C4D" w:rsidRDefault="009F2D03" w:rsidP="009F2D03">
      <w:pPr>
        <w:rPr>
          <w:sz w:val="12"/>
        </w:rPr>
      </w:pPr>
      <w:r w:rsidRPr="00D87C4D">
        <w:rPr>
          <w:sz w:val="12"/>
        </w:rPr>
        <w:t>Finally, when releasing particles from the parent body, we only considered an expulsion speed of 1 m/s (for the mode of a Rayleigh distribution). A larger speed would could affect the stream size and decrease the shearing timescale.</w:t>
      </w:r>
    </w:p>
    <w:p w14:paraId="4410FAAC" w14:textId="77777777" w:rsidR="009F2D03" w:rsidRDefault="009F2D03" w:rsidP="009F2D03">
      <w:pPr>
        <w:pStyle w:val="Heading4"/>
      </w:pPr>
      <w:r>
        <w:t>Normal means would have safeguards- those solve</w:t>
      </w:r>
    </w:p>
    <w:p w14:paraId="5A6D7013" w14:textId="77777777" w:rsidR="009F2D03" w:rsidRDefault="009F2D03" w:rsidP="009F2D03">
      <w:proofErr w:type="spellStart"/>
      <w:r w:rsidRPr="00496212">
        <w:rPr>
          <w:rStyle w:val="Style13ptBold"/>
        </w:rPr>
        <w:t>Fladeland</w:t>
      </w:r>
      <w:proofErr w:type="spellEnd"/>
      <w:r w:rsidRPr="00496212">
        <w:rPr>
          <w:rStyle w:val="Style13ptBold"/>
        </w:rPr>
        <w:t>, 19</w:t>
      </w:r>
      <w:r>
        <w:t xml:space="preserve"> -- Fellow at the Outer Space Institute </w:t>
      </w:r>
    </w:p>
    <w:p w14:paraId="33716FB4" w14:textId="77777777" w:rsidR="009F2D03" w:rsidRDefault="009F2D03" w:rsidP="009F2D03">
      <w:r>
        <w:t xml:space="preserve">[Logan, Aaron C. </w:t>
      </w:r>
      <w:proofErr w:type="spellStart"/>
      <w:r>
        <w:t>Boley</w:t>
      </w:r>
      <w:proofErr w:type="spellEnd"/>
      <w:r>
        <w:t xml:space="preserve">, Michael Byers, Meteoroid Stream Formation Due to the Extraction of Space Resources from Asteroids, Conference paper for the 1st International Orbital Debris Conference, December 2019, </w:t>
      </w:r>
      <w:hyperlink r:id="rId28" w:history="1">
        <w:r w:rsidRPr="0021041F">
          <w:rPr>
            <w:rStyle w:val="Hyperlink"/>
          </w:rPr>
          <w:t>https://arxiv.org/abs/1911.12840</w:t>
        </w:r>
      </w:hyperlink>
      <w:r>
        <w:t xml:space="preserve">, accessed 6-25-21]  </w:t>
      </w:r>
    </w:p>
    <w:p w14:paraId="21D72E53" w14:textId="77777777" w:rsidR="009F2D03" w:rsidRDefault="009F2D03" w:rsidP="009F2D03"/>
    <w:p w14:paraId="4A4870B0" w14:textId="71B4CC63" w:rsidR="004856C5" w:rsidRPr="009F2D03" w:rsidRDefault="009F2D03" w:rsidP="004856C5">
      <w:pPr>
        <w:rPr>
          <w:sz w:val="14"/>
        </w:rPr>
      </w:pPr>
      <w:r w:rsidRPr="00496212">
        <w:rPr>
          <w:sz w:val="14"/>
        </w:rPr>
        <w:t xml:space="preserve">Fortunately, </w:t>
      </w:r>
      <w:r w:rsidRPr="00496212">
        <w:rPr>
          <w:rStyle w:val="StyleUnderline"/>
        </w:rPr>
        <w:t xml:space="preserve">it may be possible to establish </w:t>
      </w:r>
      <w:r w:rsidRPr="00DB164D">
        <w:rPr>
          <w:rStyle w:val="StyleUnderline"/>
          <w:highlight w:val="yellow"/>
        </w:rPr>
        <w:t>simple measures</w:t>
      </w:r>
      <w:r w:rsidRPr="00496212">
        <w:rPr>
          <w:rStyle w:val="StyleUnderline"/>
        </w:rPr>
        <w:t xml:space="preserve"> that </w:t>
      </w:r>
      <w:r w:rsidRPr="00DB164D">
        <w:rPr>
          <w:rStyle w:val="StyleUnderline"/>
          <w:highlight w:val="yellow"/>
        </w:rPr>
        <w:t>could mitigate</w:t>
      </w:r>
      <w:r w:rsidRPr="00496212">
        <w:rPr>
          <w:rStyle w:val="StyleUnderline"/>
        </w:rPr>
        <w:t xml:space="preserve"> some of these concerns, particularly the formation of </w:t>
      </w:r>
      <w:r w:rsidRPr="00DB164D">
        <w:rPr>
          <w:rStyle w:val="StyleUnderline"/>
          <w:highlight w:val="yellow"/>
        </w:rPr>
        <w:t>debris</w:t>
      </w:r>
      <w:r w:rsidRPr="00496212">
        <w:rPr>
          <w:rStyle w:val="StyleUnderline"/>
        </w:rPr>
        <w:t xml:space="preserve"> streams</w:t>
      </w:r>
      <w:r w:rsidRPr="00496212">
        <w:rPr>
          <w:sz w:val="14"/>
        </w:rPr>
        <w:t xml:space="preserve"> with non-trivial mass fluxes. </w:t>
      </w:r>
      <w:r w:rsidRPr="00DB164D">
        <w:rPr>
          <w:rStyle w:val="StyleUnderline"/>
          <w:highlight w:val="yellow"/>
        </w:rPr>
        <w:t xml:space="preserve">Examples include </w:t>
      </w:r>
      <w:r w:rsidRPr="00DB164D">
        <w:rPr>
          <w:rStyle w:val="Emphasis"/>
          <w:highlight w:val="yellow"/>
        </w:rPr>
        <w:t>establishing an international body</w:t>
      </w:r>
      <w:r w:rsidRPr="00DB164D">
        <w:rPr>
          <w:rStyle w:val="StyleUnderline"/>
          <w:highlight w:val="yellow"/>
        </w:rPr>
        <w:t xml:space="preserve"> with the authority to grant </w:t>
      </w:r>
      <w:r w:rsidRPr="00DB164D">
        <w:rPr>
          <w:rStyle w:val="Emphasis"/>
          <w:highlight w:val="yellow"/>
        </w:rPr>
        <w:t>mining permits</w:t>
      </w:r>
      <w:r w:rsidRPr="00496212">
        <w:rPr>
          <w:sz w:val="14"/>
        </w:rPr>
        <w:t xml:space="preserve">, much like the International Seabed Authority established under the 1982 United Nations Convention on the Law of the Sea. In any scenario, </w:t>
      </w:r>
      <w:r w:rsidRPr="00DB164D">
        <w:rPr>
          <w:rStyle w:val="StyleUnderline"/>
          <w:highlight w:val="yellow"/>
        </w:rPr>
        <w:t xml:space="preserve">safety and sustainability </w:t>
      </w:r>
      <w:r w:rsidRPr="00DB164D">
        <w:rPr>
          <w:rStyle w:val="Emphasis"/>
          <w:highlight w:val="yellow"/>
        </w:rPr>
        <w:t>requirements</w:t>
      </w:r>
      <w:r w:rsidRPr="00496212">
        <w:rPr>
          <w:rStyle w:val="StyleUnderline"/>
        </w:rPr>
        <w:t xml:space="preserve"> should be part of the licensing regime</w:t>
      </w:r>
      <w:r w:rsidRPr="00496212">
        <w:rPr>
          <w:sz w:val="14"/>
        </w:rPr>
        <w:t xml:space="preserve">. </w:t>
      </w:r>
      <w:r w:rsidRPr="00496212">
        <w:rPr>
          <w:rStyle w:val="StyleUnderline"/>
        </w:rPr>
        <w:t xml:space="preserve">Some of these requirements </w:t>
      </w:r>
      <w:r w:rsidRPr="00DB164D">
        <w:rPr>
          <w:rStyle w:val="StyleUnderline"/>
          <w:highlight w:val="yellow"/>
        </w:rPr>
        <w:t xml:space="preserve">could </w:t>
      </w:r>
      <w:r w:rsidRPr="00DB164D">
        <w:rPr>
          <w:rStyle w:val="Emphasis"/>
          <w:highlight w:val="yellow"/>
        </w:rPr>
        <w:t>limit mining rates</w:t>
      </w:r>
      <w:r w:rsidRPr="00DB164D">
        <w:rPr>
          <w:rStyle w:val="StyleUnderline"/>
          <w:highlight w:val="yellow"/>
        </w:rPr>
        <w:t xml:space="preserve"> or require a</w:t>
      </w:r>
      <w:r w:rsidRPr="00496212">
        <w:rPr>
          <w:rStyle w:val="StyleUnderline"/>
        </w:rPr>
        <w:t xml:space="preserve"> company to produce a </w:t>
      </w:r>
      <w:r w:rsidRPr="00DB164D">
        <w:rPr>
          <w:rStyle w:val="StyleUnderline"/>
          <w:highlight w:val="yellow"/>
        </w:rPr>
        <w:t>risk-</w:t>
      </w:r>
      <w:r w:rsidRPr="00496212">
        <w:rPr>
          <w:rStyle w:val="StyleUnderline"/>
        </w:rPr>
        <w:t xml:space="preserve">to-Earth </w:t>
      </w:r>
      <w:r w:rsidRPr="00DB164D">
        <w:rPr>
          <w:rStyle w:val="StyleUnderline"/>
          <w:highlight w:val="yellow"/>
        </w:rPr>
        <w:t>assessment plan</w:t>
      </w:r>
      <w:r w:rsidRPr="00496212">
        <w:rPr>
          <w:sz w:val="14"/>
        </w:rPr>
        <w:t xml:space="preserve">. </w:t>
      </w:r>
      <w:r w:rsidRPr="00496212">
        <w:rPr>
          <w:rStyle w:val="StyleUnderline"/>
        </w:rPr>
        <w:t xml:space="preserve">Some </w:t>
      </w:r>
      <w:r w:rsidRPr="00DB164D">
        <w:rPr>
          <w:rStyle w:val="StyleUnderline"/>
          <w:highlight w:val="yellow"/>
        </w:rPr>
        <w:t xml:space="preserve">asteroids could even be </w:t>
      </w:r>
      <w:r w:rsidRPr="00DB164D">
        <w:rPr>
          <w:rStyle w:val="Emphasis"/>
          <w:highlight w:val="yellow"/>
        </w:rPr>
        <w:t>deemed untouchable</w:t>
      </w:r>
      <w:r w:rsidRPr="00DB164D">
        <w:rPr>
          <w:rStyle w:val="StyleUnderline"/>
          <w:highlight w:val="yellow"/>
        </w:rPr>
        <w:t xml:space="preserve"> for safety</w:t>
      </w:r>
      <w:r w:rsidRPr="00496212">
        <w:rPr>
          <w:rStyle w:val="StyleUnderline"/>
        </w:rPr>
        <w:t xml:space="preserve"> or scientific </w:t>
      </w:r>
      <w:r w:rsidRPr="00DB164D">
        <w:rPr>
          <w:rStyle w:val="StyleUnderline"/>
          <w:highlight w:val="yellow"/>
        </w:rPr>
        <w:t>reasons</w:t>
      </w:r>
      <w:r w:rsidRPr="00496212">
        <w:rPr>
          <w:rStyle w:val="StyleUnderline"/>
        </w:rPr>
        <w:t>.</w:t>
      </w:r>
      <w:r w:rsidRPr="00496212">
        <w:rPr>
          <w:sz w:val="14"/>
        </w:rPr>
        <w:t xml:space="preserve"> As space law is redefined in the </w:t>
      </w:r>
      <w:proofErr w:type="spellStart"/>
      <w:r w:rsidRPr="00496212">
        <w:rPr>
          <w:sz w:val="14"/>
        </w:rPr>
        <w:t>NewSpace</w:t>
      </w:r>
      <w:proofErr w:type="spellEnd"/>
      <w:r w:rsidRPr="00496212">
        <w:rPr>
          <w:sz w:val="14"/>
        </w:rPr>
        <w:t xml:space="preserve"> era, it must be fully informed by the astrophysical context.</w:t>
      </w:r>
    </w:p>
    <w:p w14:paraId="5817DE76" w14:textId="77777777" w:rsidR="004856C5" w:rsidRDefault="004856C5" w:rsidP="004856C5"/>
    <w:p w14:paraId="26BE3C7F" w14:textId="77777777" w:rsidR="004856C5" w:rsidRPr="00BB6B55" w:rsidRDefault="004856C5" w:rsidP="004856C5">
      <w:pPr>
        <w:pStyle w:val="Heading4"/>
      </w:pPr>
      <w:r w:rsidRPr="00BB6B55">
        <w:rPr>
          <w:u w:val="single"/>
        </w:rPr>
        <w:t>No debris cascades</w:t>
      </w:r>
      <w:r>
        <w:t xml:space="preserve">—This </w:t>
      </w:r>
      <w:proofErr w:type="spellStart"/>
      <w:r>
        <w:t>ev</w:t>
      </w:r>
      <w:proofErr w:type="spellEnd"/>
      <w:r>
        <w:t xml:space="preserve"> answers all </w:t>
      </w:r>
      <w:proofErr w:type="spellStart"/>
      <w:r>
        <w:t>aff</w:t>
      </w:r>
      <w:proofErr w:type="spellEnd"/>
      <w:r>
        <w:t xml:space="preserve"> warrants</w:t>
      </w:r>
    </w:p>
    <w:p w14:paraId="6B238FA1" w14:textId="77777777" w:rsidR="004856C5" w:rsidRDefault="004856C5" w:rsidP="004856C5">
      <w:proofErr w:type="spellStart"/>
      <w:r w:rsidRPr="007160E2">
        <w:rPr>
          <w:rStyle w:val="Style13ptBold"/>
        </w:rPr>
        <w:t>Fange</w:t>
      </w:r>
      <w:proofErr w:type="spellEnd"/>
      <w:r w:rsidRPr="007160E2">
        <w:rPr>
          <w:rStyle w:val="Style13ptBold"/>
        </w:rPr>
        <w:t xml:space="preserve"> 2017</w:t>
      </w:r>
      <w:r w:rsidRPr="007160E2">
        <w:t xml:space="preserve"> </w:t>
      </w:r>
      <w:r>
        <w:t xml:space="preserve">(Daniel </w:t>
      </w:r>
      <w:r w:rsidRPr="007160E2">
        <w:t xml:space="preserve">Von </w:t>
      </w:r>
      <w:proofErr w:type="spellStart"/>
      <w:r w:rsidRPr="007160E2">
        <w:t>Fange</w:t>
      </w:r>
      <w:proofErr w:type="spellEnd"/>
      <w:r w:rsidRPr="007160E2">
        <w:t>, Web Application</w:t>
      </w:r>
      <w:r>
        <w:t xml:space="preserve"> Engineer, Founder and Owner of </w:t>
      </w:r>
      <w:proofErr w:type="spellStart"/>
      <w:r>
        <w:t>LeanCoder</w:t>
      </w:r>
      <w:proofErr w:type="spellEnd"/>
      <w:r>
        <w:t>, Full Stack, Polyglot Web Developer, “Kessler Syndrome is Over Hyped”, 5/21/2017, http://braino.org/essays/kessler_syndrome_is_over_hyped/)</w:t>
      </w:r>
    </w:p>
    <w:p w14:paraId="4E49F5DE" w14:textId="77777777" w:rsidR="004856C5" w:rsidRPr="00FA1819" w:rsidRDefault="004856C5" w:rsidP="004856C5">
      <w:pPr>
        <w:rPr>
          <w:sz w:val="16"/>
        </w:rPr>
      </w:pPr>
      <w:r w:rsidRPr="00DB164D">
        <w:rPr>
          <w:rStyle w:val="StyleUnderline"/>
          <w:highlight w:val="yellow"/>
        </w:rPr>
        <w:t>Kessler</w:t>
      </w:r>
      <w:r w:rsidRPr="00AB73EE">
        <w:rPr>
          <w:rStyle w:val="StyleUnderline"/>
        </w:rPr>
        <w:t xml:space="preserve"> Syndrome </w:t>
      </w:r>
      <w:r w:rsidRPr="00DB164D">
        <w:rPr>
          <w:rStyle w:val="StyleUnderline"/>
          <w:highlight w:val="yellow"/>
        </w:rPr>
        <w:t xml:space="preserve">is </w:t>
      </w:r>
      <w:r w:rsidRPr="00DB164D">
        <w:rPr>
          <w:rStyle w:val="Emphasis"/>
          <w:highlight w:val="yellow"/>
        </w:rPr>
        <w:t>overhyped</w:t>
      </w:r>
      <w:r w:rsidRPr="00DB164D">
        <w:rPr>
          <w:rStyle w:val="StyleUnderline"/>
          <w:highlight w:val="yellow"/>
        </w:rPr>
        <w:t xml:space="preserve">. A </w:t>
      </w:r>
      <w:r w:rsidRPr="00DB164D">
        <w:rPr>
          <w:rStyle w:val="Emphasis"/>
          <w:highlight w:val="yellow"/>
        </w:rPr>
        <w:t>chorus of</w:t>
      </w:r>
      <w:r w:rsidRPr="00AB73EE">
        <w:rPr>
          <w:rStyle w:val="Emphasis"/>
        </w:rPr>
        <w:t xml:space="preserve"> online </w:t>
      </w:r>
      <w:r w:rsidRPr="00DB164D">
        <w:rPr>
          <w:rStyle w:val="Emphasis"/>
          <w:highlight w:val="yellow"/>
        </w:rPr>
        <w:t>commenters</w:t>
      </w:r>
      <w:r w:rsidRPr="00AB73EE">
        <w:rPr>
          <w:rStyle w:val="StyleUnderline"/>
        </w:rPr>
        <w:t xml:space="preserve"> great any news of upcoming low earth orbit satellites with worry that humanity will to lose access to space</w:t>
      </w:r>
      <w:r w:rsidRPr="00FA1819">
        <w:rPr>
          <w:sz w:val="16"/>
        </w:rPr>
        <w:t xml:space="preserve">. I now think </w:t>
      </w:r>
      <w:r w:rsidRPr="00AB73EE">
        <w:rPr>
          <w:rStyle w:val="StyleUnderline"/>
        </w:rPr>
        <w:t xml:space="preserve">they </w:t>
      </w:r>
      <w:r w:rsidRPr="00DB164D">
        <w:rPr>
          <w:rStyle w:val="StyleUnderline"/>
          <w:highlight w:val="yellow"/>
        </w:rPr>
        <w:t xml:space="preserve">are </w:t>
      </w:r>
      <w:r w:rsidRPr="00DB164D">
        <w:rPr>
          <w:rStyle w:val="Emphasis"/>
          <w:highlight w:val="yellow"/>
        </w:rPr>
        <w:t>wrong</w:t>
      </w:r>
      <w:r w:rsidRPr="00FA1819">
        <w:rPr>
          <w:sz w:val="16"/>
        </w:rPr>
        <w:t>.</w:t>
      </w:r>
    </w:p>
    <w:p w14:paraId="066A3286" w14:textId="77777777" w:rsidR="004856C5" w:rsidRPr="00FA1819" w:rsidRDefault="004856C5" w:rsidP="004856C5">
      <w:pPr>
        <w:rPr>
          <w:sz w:val="16"/>
        </w:rPr>
      </w:pPr>
      <w:r w:rsidRPr="00FA1819">
        <w:rPr>
          <w:sz w:val="16"/>
        </w:rPr>
        <w:t>What is Kessler Syndrome?</w:t>
      </w:r>
    </w:p>
    <w:p w14:paraId="3320EF3C" w14:textId="77777777" w:rsidR="004856C5" w:rsidRPr="00FA1819" w:rsidRDefault="004856C5" w:rsidP="004856C5">
      <w:pPr>
        <w:rPr>
          <w:sz w:val="16"/>
        </w:rPr>
      </w:pPr>
      <w:r w:rsidRPr="00FA1819">
        <w:rPr>
          <w:sz w:val="16"/>
        </w:rPr>
        <w:t>Here’s the popular view on Kessler Syndrome. Every once in a while, a piece of junk in space hits a satellite. This single impact destroys the satellite, and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w:t>
      </w:r>
    </w:p>
    <w:p w14:paraId="11869F40" w14:textId="77777777" w:rsidR="004856C5" w:rsidRPr="00FA1819" w:rsidRDefault="004856C5" w:rsidP="004856C5">
      <w:pPr>
        <w:rPr>
          <w:sz w:val="16"/>
        </w:rPr>
      </w:pPr>
      <w:r w:rsidRPr="00FA1819">
        <w:rPr>
          <w:sz w:val="16"/>
        </w:rPr>
        <w:t>It is a dark picture.</w:t>
      </w:r>
    </w:p>
    <w:p w14:paraId="7498148B" w14:textId="77777777" w:rsidR="004856C5" w:rsidRPr="00AB73EE" w:rsidRDefault="004856C5" w:rsidP="004856C5">
      <w:pPr>
        <w:rPr>
          <w:rStyle w:val="StyleUnderline"/>
        </w:rPr>
      </w:pPr>
      <w:r w:rsidRPr="00AB73EE">
        <w:rPr>
          <w:rStyle w:val="StyleUnderline"/>
        </w:rPr>
        <w:t>Is Kessler Syndrome likely to happen?</w:t>
      </w:r>
    </w:p>
    <w:p w14:paraId="0958FE7A" w14:textId="77777777" w:rsidR="004856C5" w:rsidRPr="00FA1819" w:rsidRDefault="004856C5" w:rsidP="004856C5">
      <w:pPr>
        <w:rPr>
          <w:sz w:val="16"/>
        </w:rPr>
      </w:pPr>
      <w:r w:rsidRPr="00FA1819">
        <w:rPr>
          <w:sz w:val="16"/>
        </w:rPr>
        <w:t>I had to stop everything and spend an afternoon doing back-of-the-napkin math to know how big the threat is. To estimate, we need to know where the stuff in space is, how much mass is there, and how long it would take to deorbit.</w:t>
      </w:r>
    </w:p>
    <w:p w14:paraId="36274A0A" w14:textId="77777777" w:rsidR="004856C5" w:rsidRPr="00AB73EE" w:rsidRDefault="004856C5" w:rsidP="004856C5">
      <w:pPr>
        <w:rPr>
          <w:rStyle w:val="StyleUnderline"/>
        </w:rPr>
      </w:pPr>
      <w:r w:rsidRPr="00AB73EE">
        <w:rPr>
          <w:rStyle w:val="StyleUnderline"/>
        </w:rPr>
        <w:t xml:space="preserve">The </w:t>
      </w:r>
      <w:r w:rsidRPr="00E43912">
        <w:rPr>
          <w:rStyle w:val="StyleUnderline"/>
        </w:rPr>
        <w:t>orbital area around earth can be broken down into four regions.</w:t>
      </w:r>
    </w:p>
    <w:p w14:paraId="1C50328F" w14:textId="77777777" w:rsidR="004856C5" w:rsidRDefault="004856C5" w:rsidP="004856C5">
      <w:pPr>
        <w:rPr>
          <w:rStyle w:val="StyleUnderline"/>
        </w:rPr>
      </w:pPr>
      <w:r w:rsidRPr="006C6766">
        <w:rPr>
          <w:rStyle w:val="Emphasis"/>
        </w:rPr>
        <w:t>Low LEO</w:t>
      </w:r>
      <w:r w:rsidRPr="00AB73EE">
        <w:rPr>
          <w:rStyle w:val="StyleUnderline"/>
        </w:rPr>
        <w:t xml:space="preserve"> </w:t>
      </w:r>
    </w:p>
    <w:p w14:paraId="4BB05205" w14:textId="77777777" w:rsidR="004856C5" w:rsidRDefault="004856C5" w:rsidP="004856C5">
      <w:pPr>
        <w:rPr>
          <w:rStyle w:val="StyleUnderline"/>
        </w:rPr>
      </w:pPr>
    </w:p>
    <w:p w14:paraId="46475AE4" w14:textId="77777777" w:rsidR="004856C5" w:rsidRPr="00FA1819" w:rsidRDefault="004856C5" w:rsidP="004856C5">
      <w:pPr>
        <w:rPr>
          <w:sz w:val="16"/>
        </w:rPr>
      </w:pPr>
      <w:r w:rsidRPr="00AB73EE">
        <w:rPr>
          <w:rStyle w:val="StyleUnderline"/>
        </w:rPr>
        <w:t xml:space="preserve">- Up to about 400km. </w:t>
      </w:r>
      <w:r w:rsidRPr="006C6766">
        <w:rPr>
          <w:rStyle w:val="StyleUnderline"/>
        </w:rPr>
        <w:t>Things</w:t>
      </w:r>
      <w:r w:rsidRPr="00AB73EE">
        <w:rPr>
          <w:rStyle w:val="StyleUnderline"/>
        </w:rPr>
        <w:t xml:space="preserve"> that orbit </w:t>
      </w:r>
      <w:r w:rsidRPr="006C6766">
        <w:rPr>
          <w:rStyle w:val="StyleUnderline"/>
        </w:rPr>
        <w:t>here burn up</w:t>
      </w:r>
      <w:r w:rsidRPr="00AB73EE">
        <w:rPr>
          <w:rStyle w:val="StyleUnderline"/>
        </w:rPr>
        <w:t xml:space="preserve"> in the earth’s atmosphere </w:t>
      </w:r>
      <w:r w:rsidRPr="006C6766">
        <w:rPr>
          <w:rStyle w:val="StyleUnderline"/>
        </w:rPr>
        <w:t>quickly</w:t>
      </w:r>
      <w:r w:rsidRPr="00AB73EE">
        <w:rPr>
          <w:rStyle w:val="StyleUnderline"/>
        </w:rPr>
        <w:t xml:space="preserve"> - between a few months to two years</w:t>
      </w:r>
      <w:r w:rsidRPr="00FA1819">
        <w:rPr>
          <w:sz w:val="16"/>
        </w:rPr>
        <w:t xml:space="preserve">. The space station operates at the high end of this range. It loses about a kilometer of altitude a month and if not pushed higher every few months, would soon burn up. </w:t>
      </w:r>
      <w:r w:rsidRPr="00AB73EE">
        <w:rPr>
          <w:rStyle w:val="StyleUnderline"/>
        </w:rPr>
        <w:t xml:space="preserve">For all practical purposes, Low LEO </w:t>
      </w:r>
      <w:r w:rsidRPr="00AB73EE">
        <w:rPr>
          <w:rStyle w:val="Emphasis"/>
        </w:rPr>
        <w:t>doesn’t matter</w:t>
      </w:r>
      <w:r w:rsidRPr="00AB73EE">
        <w:rPr>
          <w:rStyle w:val="StyleUnderline"/>
        </w:rPr>
        <w:t xml:space="preserve"> for Kessler Syndrome. If Low LEO was ever full of space junk, we’d just wait</w:t>
      </w:r>
      <w:r w:rsidRPr="00FA1819">
        <w:rPr>
          <w:sz w:val="16"/>
        </w:rPr>
        <w:t xml:space="preserve"> a year and a half, </w:t>
      </w:r>
      <w:r w:rsidRPr="00AB73EE">
        <w:rPr>
          <w:rStyle w:val="StyleUnderline"/>
        </w:rPr>
        <w:t>and the problem would be over</w:t>
      </w:r>
      <w:r w:rsidRPr="00FA1819">
        <w:rPr>
          <w:sz w:val="16"/>
        </w:rPr>
        <w:t>.</w:t>
      </w:r>
    </w:p>
    <w:p w14:paraId="3A76A4D6" w14:textId="77777777" w:rsidR="004856C5" w:rsidRPr="00FA1819" w:rsidRDefault="004856C5" w:rsidP="004856C5">
      <w:pPr>
        <w:rPr>
          <w:sz w:val="16"/>
        </w:rPr>
      </w:pPr>
      <w:r w:rsidRPr="006C6766">
        <w:rPr>
          <w:rStyle w:val="Emphasis"/>
        </w:rPr>
        <w:t>High LEO</w:t>
      </w:r>
      <w:r w:rsidRPr="00AB73EE">
        <w:rPr>
          <w:rStyle w:val="StyleUnderline"/>
        </w:rPr>
        <w:t xml:space="preserve"> - 400km to 2000km. This </w:t>
      </w:r>
      <w:r w:rsidRPr="006C6766">
        <w:rPr>
          <w:rStyle w:val="StyleUnderline"/>
        </w:rPr>
        <w:t>where most</w:t>
      </w:r>
      <w:r w:rsidRPr="00AB73EE">
        <w:rPr>
          <w:rStyle w:val="StyleUnderline"/>
        </w:rPr>
        <w:t xml:space="preserve"> heavy satellites and most space </w:t>
      </w:r>
      <w:r w:rsidRPr="006C6766">
        <w:rPr>
          <w:rStyle w:val="StyleUnderline"/>
        </w:rPr>
        <w:t>junk orbits</w:t>
      </w:r>
      <w:r w:rsidRPr="00FA1819">
        <w:rPr>
          <w:sz w:val="16"/>
        </w:rPr>
        <w:t xml:space="preserve">. The air is thin enough here that satellites only go down slowly, and they have a much farther distance to fall. </w:t>
      </w:r>
      <w:r w:rsidRPr="00AB73EE">
        <w:rPr>
          <w:rStyle w:val="StyleUnderline"/>
        </w:rPr>
        <w:t xml:space="preserve">It can take 50 years for stuff here to get down. This </w:t>
      </w:r>
      <w:r w:rsidRPr="00DB164D">
        <w:rPr>
          <w:rStyle w:val="StyleUnderline"/>
          <w:highlight w:val="yellow"/>
        </w:rPr>
        <w:t xml:space="preserve">is </w:t>
      </w:r>
      <w:r w:rsidRPr="006C6766">
        <w:rPr>
          <w:rStyle w:val="StyleUnderline"/>
        </w:rPr>
        <w:t>where Kessler</w:t>
      </w:r>
      <w:r w:rsidRPr="00AB73EE">
        <w:rPr>
          <w:rStyle w:val="StyleUnderline"/>
        </w:rPr>
        <w:t xml:space="preserve"> Syndrome </w:t>
      </w:r>
      <w:r w:rsidRPr="006C6766">
        <w:rPr>
          <w:rStyle w:val="StyleUnderline"/>
        </w:rPr>
        <w:t>could be</w:t>
      </w:r>
      <w:r w:rsidRPr="00AB73EE">
        <w:rPr>
          <w:rStyle w:val="StyleUnderline"/>
        </w:rPr>
        <w:t xml:space="preserve"> an issue</w:t>
      </w:r>
      <w:r w:rsidRPr="00FA1819">
        <w:rPr>
          <w:sz w:val="16"/>
        </w:rPr>
        <w:t>.</w:t>
      </w:r>
    </w:p>
    <w:p w14:paraId="749E6E92" w14:textId="77777777" w:rsidR="004856C5" w:rsidRPr="00FA1819" w:rsidRDefault="004856C5" w:rsidP="004856C5">
      <w:pPr>
        <w:rPr>
          <w:sz w:val="16"/>
        </w:rPr>
      </w:pPr>
      <w:r w:rsidRPr="006C6766">
        <w:rPr>
          <w:rStyle w:val="Emphasis"/>
        </w:rPr>
        <w:t>Mid Orbit</w:t>
      </w:r>
      <w:r w:rsidRPr="006C6766">
        <w:rPr>
          <w:rStyle w:val="StyleUnderline"/>
        </w:rPr>
        <w:t xml:space="preserve"> - </w:t>
      </w:r>
      <w:r w:rsidRPr="006C6766">
        <w:rPr>
          <w:rStyle w:val="Emphasis"/>
        </w:rPr>
        <w:t>GPS</w:t>
      </w:r>
      <w:r w:rsidRPr="00AB73EE">
        <w:rPr>
          <w:rStyle w:val="StyleUnderline"/>
        </w:rPr>
        <w:t xml:space="preserve"> satellites </w:t>
      </w:r>
      <w:r w:rsidRPr="006C6766">
        <w:rPr>
          <w:rStyle w:val="StyleUnderline"/>
        </w:rPr>
        <w:t>and</w:t>
      </w:r>
      <w:r w:rsidRPr="00AB73EE">
        <w:rPr>
          <w:rStyle w:val="StyleUnderline"/>
        </w:rPr>
        <w:t xml:space="preserve"> other </w:t>
      </w:r>
      <w:r w:rsidRPr="006C6766">
        <w:rPr>
          <w:rStyle w:val="StyleUnderline"/>
        </w:rPr>
        <w:t>nav</w:t>
      </w:r>
      <w:r w:rsidRPr="00AB73EE">
        <w:rPr>
          <w:rStyle w:val="StyleUnderline"/>
        </w:rPr>
        <w:t xml:space="preserve">igation </w:t>
      </w:r>
      <w:r w:rsidRPr="006C6766">
        <w:rPr>
          <w:rStyle w:val="StyleUnderline"/>
        </w:rPr>
        <w:t>satellites travel here in</w:t>
      </w:r>
      <w:r w:rsidRPr="00AB73EE">
        <w:rPr>
          <w:rStyle w:val="StyleUnderline"/>
        </w:rPr>
        <w:t xml:space="preserve"> lonely, long lives. The </w:t>
      </w:r>
      <w:r w:rsidRPr="006C6766">
        <w:rPr>
          <w:rStyle w:val="Emphasis"/>
        </w:rPr>
        <w:t>volume</w:t>
      </w:r>
      <w:r w:rsidRPr="00AB73EE">
        <w:rPr>
          <w:rStyle w:val="Emphasis"/>
        </w:rPr>
        <w:t xml:space="preserve"> of space </w:t>
      </w:r>
      <w:r w:rsidRPr="006C6766">
        <w:rPr>
          <w:rStyle w:val="Emphasis"/>
        </w:rPr>
        <w:t>is so huge</w:t>
      </w:r>
      <w:r w:rsidRPr="006C6766">
        <w:rPr>
          <w:rStyle w:val="StyleUnderline"/>
        </w:rPr>
        <w:t>, and</w:t>
      </w:r>
      <w:r w:rsidRPr="00AB73EE">
        <w:rPr>
          <w:rStyle w:val="StyleUnderline"/>
        </w:rPr>
        <w:t xml:space="preserve"> the </w:t>
      </w:r>
      <w:r w:rsidRPr="006C6766">
        <w:rPr>
          <w:rStyle w:val="Emphasis"/>
        </w:rPr>
        <w:t>number of satellites so few</w:t>
      </w:r>
      <w:r w:rsidRPr="006C6766">
        <w:rPr>
          <w:rStyle w:val="StyleUnderline"/>
        </w:rPr>
        <w:t>,</w:t>
      </w:r>
      <w:r w:rsidRPr="00AB73EE">
        <w:rPr>
          <w:rStyle w:val="StyleUnderline"/>
        </w:rPr>
        <w:t xml:space="preserve"> that </w:t>
      </w:r>
      <w:r w:rsidRPr="006C6766">
        <w:rPr>
          <w:rStyle w:val="StyleUnderline"/>
        </w:rPr>
        <w:t xml:space="preserve">we </w:t>
      </w:r>
      <w:r w:rsidRPr="006C6766">
        <w:rPr>
          <w:rStyle w:val="Emphasis"/>
        </w:rPr>
        <w:t>don’t</w:t>
      </w:r>
      <w:r w:rsidRPr="00AB73EE">
        <w:rPr>
          <w:rStyle w:val="Emphasis"/>
        </w:rPr>
        <w:t xml:space="preserve"> need to </w:t>
      </w:r>
      <w:r w:rsidRPr="006C6766">
        <w:rPr>
          <w:rStyle w:val="Emphasis"/>
        </w:rPr>
        <w:t>worry</w:t>
      </w:r>
      <w:r w:rsidRPr="00AB73EE">
        <w:rPr>
          <w:rStyle w:val="StyleUnderline"/>
        </w:rPr>
        <w:t xml:space="preserve"> about </w:t>
      </w:r>
      <w:r w:rsidRPr="006C6766">
        <w:rPr>
          <w:rStyle w:val="StyleUnderline"/>
        </w:rPr>
        <w:t xml:space="preserve">Kessler </w:t>
      </w:r>
      <w:r w:rsidRPr="006C6766">
        <w:rPr>
          <w:rStyle w:val="Emphasis"/>
        </w:rPr>
        <w:t>here</w:t>
      </w:r>
      <w:r w:rsidRPr="006C6766">
        <w:rPr>
          <w:sz w:val="16"/>
        </w:rPr>
        <w:t>.</w:t>
      </w:r>
    </w:p>
    <w:p w14:paraId="7D04C628" w14:textId="77777777" w:rsidR="004856C5" w:rsidRPr="00FA1819" w:rsidRDefault="004856C5" w:rsidP="004856C5">
      <w:pPr>
        <w:rPr>
          <w:sz w:val="16"/>
        </w:rPr>
      </w:pPr>
      <w:r w:rsidRPr="00AB73EE">
        <w:rPr>
          <w:rStyle w:val="Emphasis"/>
        </w:rPr>
        <w:t>GEO</w:t>
      </w:r>
      <w:r w:rsidRPr="00AB73EE">
        <w:rPr>
          <w:rStyle w:val="StyleUnderline"/>
        </w:rPr>
        <w:t xml:space="preserve"> - If you put a satellite far enough out from earth, the speed that the satellite travels around the earth will match the speed of the surface of the earth rotating under it</w:t>
      </w:r>
      <w:r w:rsidRPr="00FA1819">
        <w:rPr>
          <w:sz w:val="16"/>
        </w:rPr>
        <w:t xml:space="preserve">. From the ground, the satellite will appear to hang motionless. Usually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6C6766">
        <w:rPr>
          <w:rStyle w:val="StyleUnderline"/>
        </w:rPr>
        <w:t>GEO orbit is</w:t>
      </w:r>
      <w:r w:rsidRPr="00AB73EE">
        <w:rPr>
          <w:rStyle w:val="StyleUnderline"/>
        </w:rPr>
        <w:t xml:space="preserve"> roughly a ring 384,400 km around. However, all</w:t>
      </w:r>
      <w:r w:rsidRPr="00FA1819">
        <w:rPr>
          <w:sz w:val="16"/>
        </w:rPr>
        <w:t xml:space="preserve"> th</w:t>
      </w:r>
      <w:r w:rsidRPr="006C6766">
        <w:rPr>
          <w:sz w:val="16"/>
        </w:rPr>
        <w:t xml:space="preserve">e </w:t>
      </w:r>
      <w:r w:rsidRPr="006C6766">
        <w:rPr>
          <w:rStyle w:val="StyleUnderline"/>
        </w:rPr>
        <w:t>satellites</w:t>
      </w:r>
      <w:r w:rsidRPr="00AB73EE">
        <w:rPr>
          <w:rStyle w:val="StyleUnderline"/>
        </w:rPr>
        <w:t xml:space="preserve"> here are </w:t>
      </w:r>
      <w:r w:rsidRPr="006C6766">
        <w:rPr>
          <w:rStyle w:val="StyleUnderline"/>
        </w:rPr>
        <w:t>moving the same</w:t>
      </w:r>
      <w:r w:rsidRPr="00AB73EE">
        <w:rPr>
          <w:rStyle w:val="StyleUnderline"/>
        </w:rPr>
        <w:t xml:space="preserve"> direction at the sam</w:t>
      </w:r>
      <w:r w:rsidRPr="006C6766">
        <w:rPr>
          <w:rStyle w:val="StyleUnderline"/>
        </w:rPr>
        <w:t>e speed</w:t>
      </w:r>
      <w:r w:rsidRPr="00AB73EE">
        <w:rPr>
          <w:rStyle w:val="StyleUnderline"/>
        </w:rPr>
        <w:t xml:space="preserve"> - debris doesn’t get free velocity</w:t>
      </w:r>
      <w:r w:rsidRPr="00FA1819">
        <w:rPr>
          <w:sz w:val="16"/>
        </w:rPr>
        <w:t xml:space="preserve"> from the speed of the satellites</w:t>
      </w:r>
      <w:r w:rsidRPr="006C6766">
        <w:rPr>
          <w:sz w:val="16"/>
        </w:rPr>
        <w:t xml:space="preserve">. </w:t>
      </w:r>
      <w:r w:rsidRPr="006C6766">
        <w:rPr>
          <w:rStyle w:val="StyleUnderline"/>
        </w:rPr>
        <w:t>Also,</w:t>
      </w:r>
      <w:r w:rsidRPr="00974FE4">
        <w:rPr>
          <w:rStyle w:val="StyleUnderline"/>
        </w:rPr>
        <w:t xml:space="preserve"> it’s</w:t>
      </w:r>
      <w:r w:rsidRPr="00AB73EE">
        <w:rPr>
          <w:rStyle w:val="StyleUnderline"/>
        </w:rPr>
        <w:t xml:space="preserve"> quite expensive to get a satellite here, and so there aren’t many, </w:t>
      </w:r>
      <w:r w:rsidRPr="006C6766">
        <w:rPr>
          <w:rStyle w:val="StyleUnderline"/>
        </w:rPr>
        <w:t>only</w:t>
      </w:r>
      <w:r w:rsidRPr="00AB73EE">
        <w:rPr>
          <w:rStyle w:val="StyleUnderline"/>
        </w:rPr>
        <w:t xml:space="preserve"> about </w:t>
      </w:r>
      <w:r w:rsidRPr="006C6766">
        <w:rPr>
          <w:rStyle w:val="Emphasis"/>
        </w:rPr>
        <w:t>one</w:t>
      </w:r>
      <w:r w:rsidRPr="00BB6B55">
        <w:rPr>
          <w:rStyle w:val="Emphasis"/>
        </w:rPr>
        <w:t xml:space="preserve"> satellite</w:t>
      </w:r>
      <w:r w:rsidRPr="00AB73EE">
        <w:rPr>
          <w:rStyle w:val="Emphasis"/>
        </w:rPr>
        <w:t xml:space="preserve"> </w:t>
      </w:r>
      <w:r w:rsidRPr="006C6766">
        <w:rPr>
          <w:rStyle w:val="Emphasis"/>
        </w:rPr>
        <w:t>per 1000km</w:t>
      </w:r>
      <w:r w:rsidRPr="00AB73EE">
        <w:rPr>
          <w:rStyle w:val="StyleUnderline"/>
        </w:rPr>
        <w:t xml:space="preserve"> of the ring. Kessler is </w:t>
      </w:r>
      <w:r w:rsidRPr="006C6766">
        <w:rPr>
          <w:rStyle w:val="Emphasis"/>
        </w:rPr>
        <w:t>not a problem</w:t>
      </w:r>
      <w:r w:rsidRPr="00AB73EE">
        <w:rPr>
          <w:rStyle w:val="StyleUnderline"/>
        </w:rPr>
        <w:t xml:space="preserve"> here</w:t>
      </w:r>
      <w:r w:rsidRPr="00FA1819">
        <w:rPr>
          <w:sz w:val="16"/>
        </w:rPr>
        <w:t>.</w:t>
      </w:r>
    </w:p>
    <w:p w14:paraId="3B32D4C2" w14:textId="77777777" w:rsidR="004856C5" w:rsidRPr="00FA1819" w:rsidRDefault="004856C5" w:rsidP="004856C5">
      <w:pPr>
        <w:rPr>
          <w:sz w:val="16"/>
        </w:rPr>
      </w:pPr>
      <w:r w:rsidRPr="00FA1819">
        <w:rPr>
          <w:sz w:val="16"/>
        </w:rPr>
        <w:t>How bad could Kessler Syndrome in High LEO be?</w:t>
      </w:r>
    </w:p>
    <w:p w14:paraId="2818E36E" w14:textId="77777777" w:rsidR="004856C5" w:rsidRPr="00FA1819" w:rsidRDefault="004856C5" w:rsidP="004856C5">
      <w:pPr>
        <w:rPr>
          <w:sz w:val="16"/>
        </w:rPr>
      </w:pPr>
      <w:r w:rsidRPr="00E43912">
        <w:rPr>
          <w:sz w:val="16"/>
        </w:rPr>
        <w:t xml:space="preserve">Let’s </w:t>
      </w:r>
      <w:r w:rsidRPr="00E43912">
        <w:rPr>
          <w:rStyle w:val="StyleUnderline"/>
        </w:rPr>
        <w:t xml:space="preserve">imagine </w:t>
      </w:r>
      <w:r w:rsidRPr="00DB164D">
        <w:rPr>
          <w:rStyle w:val="StyleUnderline"/>
          <w:highlight w:val="yellow"/>
        </w:rPr>
        <w:t xml:space="preserve">a </w:t>
      </w:r>
      <w:r w:rsidRPr="00DB164D">
        <w:rPr>
          <w:rStyle w:val="Emphasis"/>
          <w:highlight w:val="yellow"/>
        </w:rPr>
        <w:t>worst case</w:t>
      </w:r>
      <w:r w:rsidRPr="00DB164D">
        <w:rPr>
          <w:rStyle w:val="StyleUnderline"/>
          <w:highlight w:val="yellow"/>
        </w:rPr>
        <w:t xml:space="preserve"> scenario</w:t>
      </w:r>
      <w:r w:rsidRPr="00FA1819">
        <w:rPr>
          <w:sz w:val="16"/>
        </w:rPr>
        <w:t>.</w:t>
      </w:r>
    </w:p>
    <w:p w14:paraId="5DD9BB57" w14:textId="77777777" w:rsidR="004856C5" w:rsidRPr="00AB73EE" w:rsidRDefault="004856C5" w:rsidP="004856C5">
      <w:pPr>
        <w:rPr>
          <w:rStyle w:val="StyleUnderline"/>
        </w:rPr>
      </w:pPr>
      <w:r w:rsidRPr="00AB73EE">
        <w:rPr>
          <w:rStyle w:val="StyleUnderline"/>
        </w:rPr>
        <w:t>An evil alien</w:t>
      </w:r>
      <w:r w:rsidRPr="00FA1819">
        <w:rPr>
          <w:sz w:val="16"/>
        </w:rPr>
        <w:t xml:space="preserve"> intelligence </w:t>
      </w:r>
      <w:r w:rsidRPr="00AB73EE">
        <w:rPr>
          <w:rStyle w:val="StyleUnderline"/>
        </w:rPr>
        <w:t>chops up everything in High LEO, turning it into 1cm cubes of death</w:t>
      </w:r>
      <w:r w:rsidRPr="00FA1819">
        <w:rPr>
          <w:sz w:val="16"/>
        </w:rPr>
        <w:t xml:space="preserve"> orbiting at 1000km, </w:t>
      </w:r>
      <w:r w:rsidRPr="00AB73EE">
        <w:rPr>
          <w:rStyle w:val="StyleUnderline"/>
        </w:rPr>
        <w:t>spread</w:t>
      </w:r>
      <w:r w:rsidRPr="00FA1819">
        <w:rPr>
          <w:sz w:val="16"/>
        </w:rPr>
        <w:t xml:space="preserve"> as </w:t>
      </w:r>
      <w:r w:rsidRPr="00AB73EE">
        <w:rPr>
          <w:rStyle w:val="StyleUnderline"/>
        </w:rPr>
        <w:t>evenly</w:t>
      </w:r>
      <w:r w:rsidRPr="00FA1819">
        <w:rPr>
          <w:sz w:val="16"/>
        </w:rPr>
        <w:t xml:space="preserve"> across the surface of this sphere as orbital mechanics would allow. </w:t>
      </w:r>
      <w:r w:rsidRPr="00AB73EE">
        <w:rPr>
          <w:rStyle w:val="StyleUnderline"/>
        </w:rPr>
        <w:t>Is humanity cut off from space?</w:t>
      </w:r>
    </w:p>
    <w:p w14:paraId="04F4E448" w14:textId="77777777" w:rsidR="004856C5" w:rsidRPr="00FA1819" w:rsidRDefault="004856C5" w:rsidP="004856C5">
      <w:pPr>
        <w:rPr>
          <w:sz w:val="16"/>
        </w:rPr>
      </w:pPr>
      <w:r w:rsidRPr="00FA1819">
        <w:rPr>
          <w:sz w:val="16"/>
        </w:rPr>
        <w:t xml:space="preserve">I’m guessing </w:t>
      </w:r>
      <w:r w:rsidRPr="00AB73EE">
        <w:rPr>
          <w:rStyle w:val="StyleUnderline"/>
        </w:rPr>
        <w:t>the world has launched</w:t>
      </w:r>
      <w:r w:rsidRPr="00FA1819">
        <w:rPr>
          <w:sz w:val="16"/>
        </w:rPr>
        <w:t xml:space="preserve"> about </w:t>
      </w:r>
      <w:r w:rsidRPr="00AB73EE">
        <w:rPr>
          <w:rStyle w:val="StyleUnderline"/>
        </w:rPr>
        <w:t>10,000 tons of satellites total</w:t>
      </w:r>
      <w:r w:rsidRPr="00FA1819">
        <w:rPr>
          <w:sz w:val="16"/>
        </w:rPr>
        <w:t xml:space="preserve">. For guessing purposes, </w:t>
      </w:r>
      <w:r w:rsidRPr="00AB73EE">
        <w:rPr>
          <w:rStyle w:val="StyleUnderline"/>
        </w:rPr>
        <w:t>I’ll assume 2,500 tons of satellites</w:t>
      </w:r>
      <w:r w:rsidRPr="00FA1819">
        <w:rPr>
          <w:sz w:val="16"/>
        </w:rPr>
        <w:t xml:space="preserve"> and junk </w:t>
      </w:r>
      <w:r w:rsidRPr="00AB73EE">
        <w:rPr>
          <w:rStyle w:val="StyleUnderline"/>
        </w:rPr>
        <w:t>currently in High LEO</w:t>
      </w:r>
      <w:r w:rsidRPr="00FA1819">
        <w:rPr>
          <w:sz w:val="16"/>
        </w:rPr>
        <w:t xml:space="preserve">. If satellites are made of aluminum, with a density of 2.70 g/cm3, </w:t>
      </w:r>
      <w:r w:rsidRPr="00AB73EE">
        <w:rPr>
          <w:rStyle w:val="StyleUnderline"/>
        </w:rPr>
        <w:t xml:space="preserve">then that’s </w:t>
      </w:r>
      <w:r w:rsidRPr="002C3893">
        <w:rPr>
          <w:rStyle w:val="Emphasis"/>
        </w:rPr>
        <w:t>839,985,870 1cm cubes</w:t>
      </w:r>
      <w:r w:rsidRPr="00FA1819">
        <w:rPr>
          <w:sz w:val="16"/>
        </w:rPr>
        <w:t xml:space="preserve">. A sphere for an orbit of 1,000km has a surface area of 682,752,000 square KM. So </w:t>
      </w:r>
      <w:r w:rsidRPr="00AB73EE">
        <w:rPr>
          <w:rStyle w:val="StyleUnderline"/>
        </w:rPr>
        <w:t>there would be one cube</w:t>
      </w:r>
      <w:r w:rsidRPr="00FA1819">
        <w:rPr>
          <w:sz w:val="16"/>
        </w:rPr>
        <w:t xml:space="preserve"> of junk </w:t>
      </w:r>
      <w:r w:rsidRPr="00AB73EE">
        <w:rPr>
          <w:rStyle w:val="StyleUnderline"/>
        </w:rPr>
        <w:t xml:space="preserve">per .81 square KM. </w:t>
      </w:r>
      <w:r w:rsidRPr="00E43912">
        <w:rPr>
          <w:rStyle w:val="StyleUnderline"/>
        </w:rPr>
        <w:t>If a rocket</w:t>
      </w:r>
      <w:r w:rsidRPr="00AB73EE">
        <w:rPr>
          <w:rStyle w:val="StyleUnderline"/>
        </w:rPr>
        <w:t xml:space="preserve"> traveled through that, its </w:t>
      </w:r>
      <w:r w:rsidRPr="00DB164D">
        <w:rPr>
          <w:rStyle w:val="StyleUnderline"/>
          <w:highlight w:val="yellow"/>
        </w:rPr>
        <w:t>odds of hitting</w:t>
      </w:r>
      <w:r w:rsidRPr="00AB73EE">
        <w:rPr>
          <w:rStyle w:val="StyleUnderline"/>
        </w:rPr>
        <w:t xml:space="preserve"> that cube </w:t>
      </w:r>
      <w:r w:rsidRPr="001803E8">
        <w:rPr>
          <w:rStyle w:val="StyleUnderline"/>
        </w:rPr>
        <w:t xml:space="preserve">are </w:t>
      </w:r>
      <w:r w:rsidRPr="001803E8">
        <w:rPr>
          <w:rStyle w:val="Emphasis"/>
        </w:rPr>
        <w:t xml:space="preserve">tiny </w:t>
      </w:r>
      <w:r w:rsidRPr="00DB164D">
        <w:rPr>
          <w:rStyle w:val="Emphasis"/>
          <w:highlight w:val="yellow"/>
        </w:rPr>
        <w:t>- less than 1 in 10,000</w:t>
      </w:r>
      <w:r w:rsidRPr="00FA1819">
        <w:rPr>
          <w:sz w:val="16"/>
        </w:rPr>
        <w:t>.</w:t>
      </w:r>
    </w:p>
    <w:p w14:paraId="41E6524E" w14:textId="77777777" w:rsidR="004856C5" w:rsidRPr="00FA1819" w:rsidRDefault="004856C5" w:rsidP="004856C5">
      <w:pPr>
        <w:rPr>
          <w:sz w:val="16"/>
        </w:rPr>
      </w:pPr>
      <w:r w:rsidRPr="00FA1819">
        <w:rPr>
          <w:sz w:val="16"/>
        </w:rPr>
        <w:t xml:space="preserve">So </w:t>
      </w:r>
      <w:r w:rsidRPr="00AB73EE">
        <w:rPr>
          <w:rStyle w:val="Emphasis"/>
        </w:rPr>
        <w:t xml:space="preserve">even in the worst case, </w:t>
      </w:r>
      <w:r w:rsidRPr="00DB164D">
        <w:rPr>
          <w:rStyle w:val="Emphasis"/>
          <w:highlight w:val="yellow"/>
        </w:rPr>
        <w:t>we don’t lose access</w:t>
      </w:r>
      <w:r w:rsidRPr="00AB73EE">
        <w:rPr>
          <w:rStyle w:val="Emphasis"/>
        </w:rPr>
        <w:t xml:space="preserve"> to space</w:t>
      </w:r>
      <w:r w:rsidRPr="00FA1819">
        <w:rPr>
          <w:sz w:val="16"/>
        </w:rPr>
        <w:t>.</w:t>
      </w:r>
    </w:p>
    <w:p w14:paraId="3BF0645C" w14:textId="77777777" w:rsidR="004856C5" w:rsidRPr="00FA1819" w:rsidRDefault="004856C5" w:rsidP="004856C5">
      <w:pPr>
        <w:rPr>
          <w:sz w:val="16"/>
        </w:rPr>
      </w:pPr>
      <w:r w:rsidRPr="00FA1819">
        <w:rPr>
          <w:sz w:val="16"/>
        </w:rPr>
        <w:t xml:space="preserve">Now though you can travel through the debris, you couldn’t keep a satellite alive for long in this orbit of death. </w:t>
      </w:r>
      <w:r w:rsidRPr="00FA1819">
        <w:rPr>
          <w:rStyle w:val="StyleUnderline"/>
        </w:rPr>
        <w:t>Kessler</w:t>
      </w:r>
      <w:r w:rsidRPr="00FA1819">
        <w:rPr>
          <w:sz w:val="16"/>
        </w:rPr>
        <w:t xml:space="preserve"> Syndrome </w:t>
      </w:r>
      <w:r w:rsidRPr="00FA1819">
        <w:rPr>
          <w:rStyle w:val="StyleUnderline"/>
        </w:rPr>
        <w:t xml:space="preserve">at its worst just prevents us from putting satellites in </w:t>
      </w:r>
      <w:r w:rsidRPr="00FA1819">
        <w:rPr>
          <w:rStyle w:val="Emphasis"/>
        </w:rPr>
        <w:t>certain orbits</w:t>
      </w:r>
      <w:r w:rsidRPr="00FA1819">
        <w:rPr>
          <w:sz w:val="16"/>
        </w:rPr>
        <w:t>.</w:t>
      </w:r>
    </w:p>
    <w:p w14:paraId="1046F817" w14:textId="77777777" w:rsidR="004856C5" w:rsidRPr="00FA1819" w:rsidRDefault="004856C5" w:rsidP="004856C5">
      <w:pPr>
        <w:rPr>
          <w:rStyle w:val="StyleUnderline"/>
        </w:rPr>
      </w:pPr>
      <w:r w:rsidRPr="00DB164D">
        <w:rPr>
          <w:rStyle w:val="StyleUnderline"/>
          <w:highlight w:val="yellow"/>
        </w:rPr>
        <w:t xml:space="preserve">In </w:t>
      </w:r>
      <w:r w:rsidRPr="00DB164D">
        <w:rPr>
          <w:rStyle w:val="Emphasis"/>
          <w:highlight w:val="yellow"/>
        </w:rPr>
        <w:t>real life</w:t>
      </w:r>
      <w:r w:rsidRPr="00FA1819">
        <w:rPr>
          <w:rStyle w:val="StyleUnderline"/>
        </w:rPr>
        <w:t xml:space="preserve">, </w:t>
      </w:r>
      <w:r w:rsidRPr="006C6766">
        <w:rPr>
          <w:rStyle w:val="StyleUnderline"/>
        </w:rPr>
        <w:t xml:space="preserve">there’s a </w:t>
      </w:r>
      <w:r w:rsidRPr="006C6766">
        <w:rPr>
          <w:rStyle w:val="Emphasis"/>
        </w:rPr>
        <w:t>lot of factors</w:t>
      </w:r>
      <w:r w:rsidRPr="00FA1819">
        <w:rPr>
          <w:rStyle w:val="StyleUnderline"/>
        </w:rPr>
        <w:t xml:space="preserve"> that </w:t>
      </w:r>
      <w:r w:rsidRPr="006C6766">
        <w:rPr>
          <w:rStyle w:val="StyleUnderline"/>
        </w:rPr>
        <w:t xml:space="preserve">make </w:t>
      </w:r>
      <w:r w:rsidRPr="00DB164D">
        <w:rPr>
          <w:rStyle w:val="StyleUnderline"/>
          <w:highlight w:val="yellow"/>
        </w:rPr>
        <w:t>Kessler</w:t>
      </w:r>
      <w:r w:rsidRPr="00FA1819">
        <w:rPr>
          <w:rStyle w:val="StyleUnderline"/>
        </w:rPr>
        <w:t xml:space="preserve"> syndrome </w:t>
      </w:r>
      <w:r w:rsidRPr="00DB164D">
        <w:rPr>
          <w:rStyle w:val="Emphasis"/>
          <w:highlight w:val="yellow"/>
        </w:rPr>
        <w:t>even less of a problem</w:t>
      </w:r>
      <w:r w:rsidRPr="00FA1819">
        <w:rPr>
          <w:rStyle w:val="StyleUnderline"/>
        </w:rPr>
        <w:t xml:space="preserve"> than our worst case though experiment.</w:t>
      </w:r>
    </w:p>
    <w:p w14:paraId="0DA83598" w14:textId="77777777" w:rsidR="004856C5" w:rsidRPr="00FA1819" w:rsidRDefault="004856C5" w:rsidP="004856C5">
      <w:pPr>
        <w:pStyle w:val="ListParagraph"/>
        <w:numPr>
          <w:ilvl w:val="0"/>
          <w:numId w:val="11"/>
        </w:numPr>
        <w:rPr>
          <w:sz w:val="16"/>
        </w:rPr>
      </w:pPr>
      <w:r w:rsidRPr="00DB164D">
        <w:rPr>
          <w:rStyle w:val="StyleUnderline"/>
          <w:highlight w:val="yellow"/>
        </w:rPr>
        <w:t>Debris</w:t>
      </w:r>
      <w:r w:rsidRPr="00FA1819">
        <w:rPr>
          <w:rStyle w:val="StyleUnderline"/>
        </w:rPr>
        <w:t xml:space="preserve"> would be </w:t>
      </w:r>
      <w:r w:rsidRPr="00DB164D">
        <w:rPr>
          <w:rStyle w:val="Emphasis"/>
          <w:highlight w:val="yellow"/>
        </w:rPr>
        <w:t>spread</w:t>
      </w:r>
      <w:r w:rsidRPr="00DB164D">
        <w:rPr>
          <w:rStyle w:val="StyleUnderline"/>
          <w:highlight w:val="yellow"/>
        </w:rPr>
        <w:t xml:space="preserve"> over</w:t>
      </w:r>
      <w:r w:rsidRPr="00FA1819">
        <w:rPr>
          <w:rStyle w:val="StyleUnderline"/>
        </w:rPr>
        <w:t xml:space="preserve"> a </w:t>
      </w:r>
      <w:r w:rsidRPr="00DB164D">
        <w:rPr>
          <w:rStyle w:val="Emphasis"/>
          <w:highlight w:val="yellow"/>
        </w:rPr>
        <w:t>volume</w:t>
      </w:r>
      <w:r w:rsidRPr="00FA1819">
        <w:rPr>
          <w:rStyle w:val="StyleUnderline"/>
        </w:rPr>
        <w:t xml:space="preserve"> of space, </w:t>
      </w:r>
      <w:r w:rsidRPr="00DB164D">
        <w:rPr>
          <w:rStyle w:val="StyleUnderline"/>
          <w:highlight w:val="yellow"/>
        </w:rPr>
        <w:t xml:space="preserve">not a </w:t>
      </w:r>
      <w:r w:rsidRPr="00DB164D">
        <w:rPr>
          <w:rStyle w:val="Emphasis"/>
          <w:highlight w:val="yellow"/>
        </w:rPr>
        <w:t>single</w:t>
      </w:r>
      <w:r w:rsidRPr="00FA1819">
        <w:rPr>
          <w:rStyle w:val="Emphasis"/>
        </w:rPr>
        <w:t xml:space="preserve"> orbital </w:t>
      </w:r>
      <w:r w:rsidRPr="00DB164D">
        <w:rPr>
          <w:rStyle w:val="Emphasis"/>
          <w:highlight w:val="yellow"/>
        </w:rPr>
        <w:t>surface</w:t>
      </w:r>
      <w:r w:rsidRPr="00DB164D">
        <w:rPr>
          <w:rStyle w:val="StyleUnderline"/>
          <w:highlight w:val="yellow"/>
        </w:rPr>
        <w:t xml:space="preserve">, making collisions </w:t>
      </w:r>
      <w:r w:rsidRPr="00DB164D">
        <w:rPr>
          <w:rStyle w:val="Emphasis"/>
          <w:highlight w:val="yellow"/>
        </w:rPr>
        <w:t>orders of magnitudes less likely</w:t>
      </w:r>
      <w:r w:rsidRPr="00FA1819">
        <w:rPr>
          <w:sz w:val="16"/>
        </w:rPr>
        <w:t>.</w:t>
      </w:r>
    </w:p>
    <w:p w14:paraId="091CB448" w14:textId="77777777" w:rsidR="004856C5" w:rsidRPr="00FA1819" w:rsidRDefault="004856C5" w:rsidP="004856C5">
      <w:pPr>
        <w:pStyle w:val="ListParagraph"/>
        <w:numPr>
          <w:ilvl w:val="0"/>
          <w:numId w:val="11"/>
        </w:numPr>
        <w:rPr>
          <w:sz w:val="16"/>
        </w:rPr>
      </w:pPr>
      <w:r w:rsidRPr="00DB164D">
        <w:rPr>
          <w:rStyle w:val="StyleUnderline"/>
          <w:highlight w:val="yellow"/>
        </w:rPr>
        <w:t>Most</w:t>
      </w:r>
      <w:r w:rsidRPr="00FA1819">
        <w:rPr>
          <w:rStyle w:val="StyleUnderline"/>
        </w:rPr>
        <w:t xml:space="preserve"> impact debris will </w:t>
      </w:r>
      <w:r w:rsidRPr="00DB164D">
        <w:rPr>
          <w:rStyle w:val="StyleUnderline"/>
          <w:highlight w:val="yellow"/>
        </w:rPr>
        <w:t xml:space="preserve">have a </w:t>
      </w:r>
      <w:r w:rsidRPr="00DB164D">
        <w:rPr>
          <w:rStyle w:val="Emphasis"/>
          <w:highlight w:val="yellow"/>
        </w:rPr>
        <w:t>slower</w:t>
      </w:r>
      <w:r w:rsidRPr="00FA1819">
        <w:rPr>
          <w:rStyle w:val="Emphasis"/>
        </w:rPr>
        <w:t xml:space="preserve"> orbital </w:t>
      </w:r>
      <w:r w:rsidRPr="00DB164D">
        <w:rPr>
          <w:rStyle w:val="Emphasis"/>
          <w:highlight w:val="yellow"/>
        </w:rPr>
        <w:t>velocity</w:t>
      </w:r>
      <w:r w:rsidRPr="00FA1819">
        <w:rPr>
          <w:rStyle w:val="StyleUnderline"/>
        </w:rPr>
        <w:t xml:space="preserve"> than either of its original pieces - </w:t>
      </w:r>
      <w:r w:rsidRPr="00DB164D">
        <w:rPr>
          <w:rStyle w:val="StyleUnderline"/>
          <w:highlight w:val="yellow"/>
        </w:rPr>
        <w:t xml:space="preserve">this makes it deorbit </w:t>
      </w:r>
      <w:r w:rsidRPr="00DB164D">
        <w:rPr>
          <w:rStyle w:val="Emphasis"/>
          <w:highlight w:val="yellow"/>
        </w:rPr>
        <w:t>much sooner</w:t>
      </w:r>
      <w:r w:rsidRPr="00FA1819">
        <w:rPr>
          <w:sz w:val="16"/>
        </w:rPr>
        <w:t>.</w:t>
      </w:r>
    </w:p>
    <w:p w14:paraId="2D3CDA24" w14:textId="77777777" w:rsidR="004856C5" w:rsidRPr="00FA1819" w:rsidRDefault="004856C5" w:rsidP="004856C5">
      <w:pPr>
        <w:pStyle w:val="ListParagraph"/>
        <w:numPr>
          <w:ilvl w:val="0"/>
          <w:numId w:val="11"/>
        </w:numPr>
        <w:rPr>
          <w:sz w:val="16"/>
        </w:rPr>
      </w:pPr>
      <w:r w:rsidRPr="00FA1819">
        <w:rPr>
          <w:rStyle w:val="StyleUnderline"/>
        </w:rPr>
        <w:t xml:space="preserve">Any collision will create large and small objects. </w:t>
      </w:r>
      <w:r w:rsidRPr="00DB164D">
        <w:rPr>
          <w:rStyle w:val="StyleUnderline"/>
          <w:highlight w:val="yellow"/>
        </w:rPr>
        <w:t>Small objects</w:t>
      </w:r>
      <w:r w:rsidRPr="00FA1819">
        <w:rPr>
          <w:rStyle w:val="StyleUnderline"/>
        </w:rPr>
        <w:t xml:space="preserve"> are much more affected by atmospheric drag and </w:t>
      </w:r>
      <w:r w:rsidRPr="00DB164D">
        <w:rPr>
          <w:rStyle w:val="StyleUnderline"/>
          <w:highlight w:val="yellow"/>
        </w:rPr>
        <w:t>deorbit</w:t>
      </w:r>
      <w:r w:rsidRPr="00FA1819">
        <w:rPr>
          <w:rStyle w:val="StyleUnderline"/>
        </w:rPr>
        <w:t xml:space="preserve"> faster, even </w:t>
      </w:r>
      <w:r w:rsidRPr="00DB164D">
        <w:rPr>
          <w:rStyle w:val="StyleUnderline"/>
          <w:highlight w:val="yellow"/>
        </w:rPr>
        <w:t>in</w:t>
      </w:r>
      <w:r w:rsidRPr="00FA1819">
        <w:rPr>
          <w:rStyle w:val="StyleUnderline"/>
        </w:rPr>
        <w:t xml:space="preserve"> a </w:t>
      </w:r>
      <w:r w:rsidRPr="00FA1819">
        <w:rPr>
          <w:rStyle w:val="Emphasis"/>
        </w:rPr>
        <w:t xml:space="preserve">few </w:t>
      </w:r>
      <w:r w:rsidRPr="00DB164D">
        <w:rPr>
          <w:rStyle w:val="Emphasis"/>
          <w:highlight w:val="yellow"/>
        </w:rPr>
        <w:t>months</w:t>
      </w:r>
      <w:r w:rsidRPr="00FA1819">
        <w:rPr>
          <w:rStyle w:val="StyleUnderline"/>
        </w:rPr>
        <w:t xml:space="preserve"> from high LEO. </w:t>
      </w:r>
      <w:r w:rsidRPr="00DB164D">
        <w:rPr>
          <w:rStyle w:val="StyleUnderline"/>
          <w:highlight w:val="yellow"/>
        </w:rPr>
        <w:t xml:space="preserve">Larger objects can be </w:t>
      </w:r>
      <w:r w:rsidRPr="00DB164D">
        <w:rPr>
          <w:rStyle w:val="Emphasis"/>
          <w:highlight w:val="yellow"/>
        </w:rPr>
        <w:t>tracked</w:t>
      </w:r>
      <w:r w:rsidRPr="00DB164D">
        <w:rPr>
          <w:rStyle w:val="StyleUnderline"/>
          <w:highlight w:val="yellow"/>
        </w:rPr>
        <w:t xml:space="preserve"> by</w:t>
      </w:r>
      <w:r w:rsidRPr="00FA1819">
        <w:rPr>
          <w:rStyle w:val="StyleUnderline"/>
        </w:rPr>
        <w:t xml:space="preserve"> earth based </w:t>
      </w:r>
      <w:r w:rsidRPr="00DB164D">
        <w:rPr>
          <w:rStyle w:val="StyleUnderline"/>
          <w:highlight w:val="yellow"/>
        </w:rPr>
        <w:t xml:space="preserve">radar and </w:t>
      </w:r>
      <w:r w:rsidRPr="00DB164D">
        <w:rPr>
          <w:rStyle w:val="Emphasis"/>
          <w:highlight w:val="yellow"/>
        </w:rPr>
        <w:t>avoided</w:t>
      </w:r>
      <w:r w:rsidRPr="00FA1819">
        <w:rPr>
          <w:sz w:val="16"/>
        </w:rPr>
        <w:t>.</w:t>
      </w:r>
    </w:p>
    <w:p w14:paraId="12896276" w14:textId="77777777" w:rsidR="004856C5" w:rsidRPr="00FA1819" w:rsidRDefault="004856C5" w:rsidP="004856C5">
      <w:pPr>
        <w:pStyle w:val="ListParagraph"/>
        <w:numPr>
          <w:ilvl w:val="0"/>
          <w:numId w:val="11"/>
        </w:numPr>
        <w:rPr>
          <w:sz w:val="16"/>
        </w:rPr>
      </w:pPr>
      <w:r w:rsidRPr="00FA1819">
        <w:rPr>
          <w:rStyle w:val="StyleUnderline"/>
        </w:rPr>
        <w:t xml:space="preserve">The planned big new </w:t>
      </w:r>
      <w:r w:rsidRPr="00DB164D">
        <w:rPr>
          <w:rStyle w:val="StyleUnderline"/>
          <w:highlight w:val="yellow"/>
        </w:rPr>
        <w:t>constellations are</w:t>
      </w:r>
      <w:r w:rsidRPr="00FA1819">
        <w:rPr>
          <w:rStyle w:val="StyleUnderline"/>
        </w:rPr>
        <w:t xml:space="preserve"> </w:t>
      </w:r>
      <w:r w:rsidRPr="00FA1819">
        <w:rPr>
          <w:rStyle w:val="Emphasis"/>
        </w:rPr>
        <w:t>not in High LEO</w:t>
      </w:r>
      <w:r w:rsidRPr="00FA1819">
        <w:rPr>
          <w:rStyle w:val="StyleUnderline"/>
        </w:rPr>
        <w:t xml:space="preserve">, but </w:t>
      </w:r>
      <w:r w:rsidRPr="00DB164D">
        <w:rPr>
          <w:rStyle w:val="StyleUnderline"/>
          <w:highlight w:val="yellow"/>
        </w:rPr>
        <w:t xml:space="preserve">in </w:t>
      </w:r>
      <w:r w:rsidRPr="00DB164D">
        <w:rPr>
          <w:rStyle w:val="Emphasis"/>
          <w:highlight w:val="yellow"/>
        </w:rPr>
        <w:t>Low LEO</w:t>
      </w:r>
      <w:r w:rsidRPr="00FA1819">
        <w:rPr>
          <w:rStyle w:val="StyleUnderline"/>
        </w:rPr>
        <w:t xml:space="preserve"> for faster communications with the earth. They </w:t>
      </w:r>
      <w:r w:rsidRPr="00FA1819">
        <w:rPr>
          <w:rStyle w:val="Emphasis"/>
        </w:rPr>
        <w:t>aren’t an issue</w:t>
      </w:r>
      <w:r w:rsidRPr="00FA1819">
        <w:rPr>
          <w:rStyle w:val="StyleUnderline"/>
        </w:rPr>
        <w:t xml:space="preserve"> for Kessler</w:t>
      </w:r>
      <w:r w:rsidRPr="00FA1819">
        <w:rPr>
          <w:sz w:val="16"/>
        </w:rPr>
        <w:t>.</w:t>
      </w:r>
    </w:p>
    <w:p w14:paraId="3B92F201" w14:textId="77777777" w:rsidR="004856C5" w:rsidRPr="00FA1819" w:rsidRDefault="004856C5" w:rsidP="004856C5">
      <w:pPr>
        <w:pStyle w:val="ListParagraph"/>
        <w:numPr>
          <w:ilvl w:val="0"/>
          <w:numId w:val="11"/>
        </w:numPr>
        <w:rPr>
          <w:rStyle w:val="StyleUnderline"/>
        </w:rPr>
      </w:pPr>
      <w:r w:rsidRPr="00FA1819">
        <w:rPr>
          <w:rStyle w:val="StyleUnderline"/>
        </w:rPr>
        <w:t xml:space="preserve">Most importantly, </w:t>
      </w:r>
      <w:r w:rsidRPr="00DB164D">
        <w:rPr>
          <w:rStyle w:val="StyleUnderline"/>
          <w:highlight w:val="yellow"/>
        </w:rPr>
        <w:t>all new</w:t>
      </w:r>
      <w:r w:rsidRPr="00FA1819">
        <w:rPr>
          <w:sz w:val="16"/>
        </w:rPr>
        <w:t xml:space="preserve"> satellite </w:t>
      </w:r>
      <w:r w:rsidRPr="00DB164D">
        <w:rPr>
          <w:rStyle w:val="StyleUnderline"/>
          <w:highlight w:val="yellow"/>
        </w:rPr>
        <w:t>launches</w:t>
      </w:r>
      <w:r w:rsidRPr="00FA1819">
        <w:rPr>
          <w:rStyle w:val="StyleUnderline"/>
        </w:rPr>
        <w:t xml:space="preserve"> since the</w:t>
      </w:r>
      <w:r w:rsidRPr="00FA1819">
        <w:rPr>
          <w:sz w:val="16"/>
        </w:rPr>
        <w:t xml:space="preserve"> 19</w:t>
      </w:r>
      <w:r w:rsidRPr="00FA1819">
        <w:rPr>
          <w:rStyle w:val="Emphasis"/>
        </w:rPr>
        <w:t>90’s</w:t>
      </w:r>
      <w:r w:rsidRPr="00FA1819">
        <w:rPr>
          <w:rStyle w:val="StyleUnderline"/>
        </w:rPr>
        <w:t xml:space="preserve"> are required to </w:t>
      </w:r>
      <w:r w:rsidRPr="00DB164D">
        <w:rPr>
          <w:rStyle w:val="StyleUnderline"/>
          <w:highlight w:val="yellow"/>
        </w:rPr>
        <w:t>include a plan to</w:t>
      </w:r>
      <w:r w:rsidRPr="00FA1819">
        <w:rPr>
          <w:rStyle w:val="StyleUnderline"/>
        </w:rPr>
        <w:t xml:space="preserve"> get rid of the satellite at the end of its useful life (usually by </w:t>
      </w:r>
      <w:r w:rsidRPr="00DB164D">
        <w:rPr>
          <w:rStyle w:val="StyleUnderline"/>
          <w:highlight w:val="yellow"/>
        </w:rPr>
        <w:t>deorbit</w:t>
      </w:r>
      <w:r w:rsidRPr="00FA1819">
        <w:rPr>
          <w:rStyle w:val="StyleUnderline"/>
        </w:rPr>
        <w:t>ing)</w:t>
      </w:r>
    </w:p>
    <w:p w14:paraId="0F5ADF7E" w14:textId="77777777" w:rsidR="004856C5" w:rsidRPr="00FA1819" w:rsidRDefault="004856C5" w:rsidP="004856C5">
      <w:pPr>
        <w:rPr>
          <w:sz w:val="16"/>
        </w:rPr>
      </w:pPr>
      <w:r w:rsidRPr="00FA1819">
        <w:rPr>
          <w:sz w:val="16"/>
        </w:rPr>
        <w:t xml:space="preserve">So </w:t>
      </w:r>
      <w:r w:rsidRPr="00FA1819">
        <w:rPr>
          <w:rStyle w:val="StyleUnderline"/>
        </w:rPr>
        <w:t xml:space="preserve">the realistic worst case is that </w:t>
      </w:r>
      <w:r w:rsidRPr="00FA1819">
        <w:rPr>
          <w:rStyle w:val="Emphasis"/>
        </w:rPr>
        <w:t>insurance premiums on satellites go up a bit</w:t>
      </w:r>
      <w:r w:rsidRPr="00FA1819">
        <w:rPr>
          <w:rStyle w:val="StyleUnderline"/>
        </w:rPr>
        <w:t xml:space="preserve">. Given the </w:t>
      </w:r>
      <w:r w:rsidRPr="00FA1819">
        <w:rPr>
          <w:rStyle w:val="Emphasis"/>
        </w:rPr>
        <w:t>current trend</w:t>
      </w:r>
      <w:r w:rsidRPr="00FA1819">
        <w:rPr>
          <w:rStyle w:val="StyleUnderline"/>
        </w:rPr>
        <w:t xml:space="preserve"> toward </w:t>
      </w:r>
      <w:r w:rsidRPr="00FA1819">
        <w:rPr>
          <w:rStyle w:val="Emphasis"/>
        </w:rPr>
        <w:t>much smaller, cheaper micro satellites</w:t>
      </w:r>
      <w:r w:rsidRPr="00FA1819">
        <w:rPr>
          <w:rStyle w:val="StyleUnderline"/>
        </w:rPr>
        <w:t>, this wouldn’t even have a huge effect</w:t>
      </w:r>
      <w:r w:rsidRPr="00FA1819">
        <w:rPr>
          <w:sz w:val="16"/>
        </w:rPr>
        <w:t>.</w:t>
      </w:r>
    </w:p>
    <w:p w14:paraId="2C3C910F" w14:textId="77777777" w:rsidR="004856C5" w:rsidRDefault="004856C5" w:rsidP="004856C5">
      <w:pPr>
        <w:rPr>
          <w:sz w:val="16"/>
        </w:rPr>
      </w:pPr>
      <w:r w:rsidRPr="00FA1819">
        <w:rPr>
          <w:sz w:val="16"/>
        </w:rPr>
        <w:t>I’m removing Kessler Syndrome from my list of things to worry about.</w:t>
      </w:r>
    </w:p>
    <w:p w14:paraId="2A95AD57" w14:textId="77777777" w:rsidR="004856C5" w:rsidRPr="003026F3" w:rsidRDefault="004856C5" w:rsidP="004856C5"/>
    <w:p w14:paraId="254D604E" w14:textId="77777777" w:rsidR="004856C5" w:rsidRPr="00697DE8" w:rsidRDefault="004856C5" w:rsidP="004856C5">
      <w:pPr>
        <w:rPr>
          <w:rFonts w:eastAsia="Cambria"/>
        </w:rPr>
      </w:pPr>
    </w:p>
    <w:p w14:paraId="6FA0A74A" w14:textId="277A9C2E" w:rsidR="004856C5" w:rsidRDefault="004856C5" w:rsidP="00C36F5C"/>
    <w:p w14:paraId="25C650A0" w14:textId="1A6CB00B" w:rsidR="00DA7848" w:rsidRDefault="00DA7848" w:rsidP="00DA7848">
      <w:pPr>
        <w:pStyle w:val="Heading2"/>
      </w:pPr>
      <w:proofErr w:type="spellStart"/>
      <w:r>
        <w:t>Astroterror</w:t>
      </w:r>
      <w:proofErr w:type="spellEnd"/>
      <w:r>
        <w:t xml:space="preserve"> </w:t>
      </w:r>
    </w:p>
    <w:p w14:paraId="56AA5203" w14:textId="713FA285" w:rsidR="00DA7848" w:rsidRDefault="00DA7848" w:rsidP="008F56D7">
      <w:pPr>
        <w:pStyle w:val="Heading4"/>
        <w:rPr>
          <w:bCs/>
          <w:szCs w:val="26"/>
        </w:rPr>
      </w:pPr>
      <w:r w:rsidRPr="008F56D7">
        <w:t>1.No resources, means, or motivations for space terrorism. The greatest threat of terrorism that we have ever seen is nuclear war, and even that is greatly mitigated and hard to enact. Not only would terrorists have</w:t>
      </w:r>
      <w:r>
        <w:rPr>
          <w:bCs/>
          <w:szCs w:val="26"/>
        </w:rPr>
        <w:t xml:space="preserve"> to develop the tech needed </w:t>
      </w:r>
      <w:r w:rsidR="00AD3699">
        <w:rPr>
          <w:bCs/>
          <w:szCs w:val="26"/>
        </w:rPr>
        <w:t xml:space="preserve">to deflect asteroids, but they would need to find a way to do this without taking themselves out as well. </w:t>
      </w:r>
    </w:p>
    <w:p w14:paraId="412423A1" w14:textId="2277A5A4" w:rsidR="00DA7848" w:rsidRDefault="00DA7848" w:rsidP="008F56D7"/>
    <w:p w14:paraId="631A495C" w14:textId="09A5EF43" w:rsidR="00DA7848" w:rsidRDefault="003D6DC4" w:rsidP="008F56D7">
      <w:pPr>
        <w:pStyle w:val="Heading4"/>
      </w:pPr>
      <w:r>
        <w:t xml:space="preserve">Turn - </w:t>
      </w:r>
      <w:r w:rsidR="00DA7848">
        <w:t xml:space="preserve">Asteroid impact inevitable </w:t>
      </w:r>
      <w:r w:rsidR="00AD3699">
        <w:t xml:space="preserve">because of outer space treaties </w:t>
      </w:r>
    </w:p>
    <w:p w14:paraId="07D560FB" w14:textId="38AD9EF3" w:rsidR="009F2D03" w:rsidRPr="009F2D03" w:rsidRDefault="009F2D03" w:rsidP="009F2D03">
      <w:pPr>
        <w:rPr>
          <w:b/>
          <w:bCs/>
          <w:sz w:val="26"/>
          <w:szCs w:val="26"/>
        </w:rPr>
      </w:pPr>
      <w:r>
        <w:rPr>
          <w:b/>
          <w:bCs/>
          <w:sz w:val="26"/>
          <w:szCs w:val="26"/>
        </w:rPr>
        <w:t>Narayanan 20</w:t>
      </w:r>
    </w:p>
    <w:p w14:paraId="1B017ED4" w14:textId="1F173506" w:rsidR="00AD3699" w:rsidRPr="008F56D7" w:rsidRDefault="009F2D03" w:rsidP="00AD3699">
      <w:r>
        <w:t>[Nirmal Narayanan, “Asteroid terror:</w:t>
      </w:r>
      <w:r w:rsidR="003D6DC4">
        <w:t xml:space="preserve"> Expert says Earth is defenseless against deep space threats,” International Business Times, 02-07-2020</w:t>
      </w:r>
      <w:r w:rsidR="003D6DC4" w:rsidRPr="003D6DC4">
        <w:t>,</w:t>
      </w:r>
      <w:r w:rsidRPr="003D6DC4">
        <w:t xml:space="preserve"> </w:t>
      </w:r>
      <w:hyperlink r:id="rId29" w:history="1">
        <w:r w:rsidRPr="003D6DC4">
          <w:rPr>
            <w:rStyle w:val="Hyperlink"/>
          </w:rPr>
          <w:t>https://www.ibtimes.co.in/asteroid-terror-expert-says-earth-defenseless-against-deep-space-threats-812912</w:t>
        </w:r>
      </w:hyperlink>
      <w:r w:rsidR="003D6DC4">
        <w:t xml:space="preserve">] </w:t>
      </w:r>
    </w:p>
    <w:p w14:paraId="797785D9" w14:textId="7605F7B6" w:rsidR="008F56D7" w:rsidRPr="008F56D7" w:rsidRDefault="00AD3699" w:rsidP="008F56D7">
      <w:pPr>
        <w:pStyle w:val="NormalWeb"/>
        <w:shd w:val="clear" w:color="auto" w:fill="FFFFFF"/>
        <w:spacing w:before="0" w:beforeAutospacing="0" w:after="300" w:afterAutospacing="0" w:line="420" w:lineRule="atLeast"/>
        <w:ind w:right="225"/>
        <w:rPr>
          <w:rFonts w:ascii="Calibri" w:hAnsi="Calibri" w:cs="Calibri"/>
          <w:color w:val="333333"/>
          <w:sz w:val="22"/>
          <w:szCs w:val="22"/>
        </w:rPr>
      </w:pPr>
      <w:r w:rsidRPr="00C36F5C">
        <w:rPr>
          <w:rFonts w:ascii="Calibri" w:hAnsi="Calibri" w:cs="Calibri"/>
          <w:color w:val="333333"/>
          <w:sz w:val="22"/>
          <w:szCs w:val="22"/>
          <w:u w:val="single"/>
          <w:shd w:val="clear" w:color="auto" w:fill="FFFFFF"/>
        </w:rPr>
        <w:t xml:space="preserve">Georgetown University Law professor David Koplow revealed that </w:t>
      </w:r>
      <w:r w:rsidRPr="00DB164D">
        <w:rPr>
          <w:rFonts w:ascii="Calibri" w:hAnsi="Calibri" w:cs="Calibri"/>
          <w:color w:val="333333"/>
          <w:sz w:val="22"/>
          <w:szCs w:val="22"/>
          <w:highlight w:val="yellow"/>
          <w:u w:val="single"/>
          <w:shd w:val="clear" w:color="auto" w:fill="FFFFFF"/>
        </w:rPr>
        <w:t xml:space="preserve">humans are literally </w:t>
      </w:r>
      <w:proofErr w:type="spellStart"/>
      <w:r w:rsidRPr="00DB164D">
        <w:rPr>
          <w:rFonts w:ascii="Calibri" w:hAnsi="Calibri" w:cs="Calibri"/>
          <w:color w:val="333333"/>
          <w:sz w:val="22"/>
          <w:szCs w:val="22"/>
          <w:highlight w:val="yellow"/>
          <w:u w:val="single"/>
          <w:shd w:val="clear" w:color="auto" w:fill="FFFFFF"/>
        </w:rPr>
        <w:t>defenceless</w:t>
      </w:r>
      <w:proofErr w:type="spellEnd"/>
      <w:r w:rsidRPr="00DB164D">
        <w:rPr>
          <w:rFonts w:ascii="Calibri" w:hAnsi="Calibri" w:cs="Calibri"/>
          <w:color w:val="333333"/>
          <w:sz w:val="22"/>
          <w:szCs w:val="22"/>
          <w:highlight w:val="yellow"/>
          <w:u w:val="single"/>
          <w:shd w:val="clear" w:color="auto" w:fill="FFFFFF"/>
        </w:rPr>
        <w:t xml:space="preserve"> if a giant</w:t>
      </w:r>
      <w:r w:rsidR="008F56D7" w:rsidRPr="00DB164D">
        <w:rPr>
          <w:color w:val="333333"/>
          <w:highlight w:val="yellow"/>
          <w:u w:val="single"/>
          <w:shd w:val="clear" w:color="auto" w:fill="FFFFFF"/>
        </w:rPr>
        <w:t xml:space="preserve"> </w:t>
      </w:r>
      <w:hyperlink r:id="rId30" w:tgtFrame="_blank" w:history="1">
        <w:r w:rsidRPr="00DB164D">
          <w:rPr>
            <w:rStyle w:val="Hyperlink"/>
            <w:rFonts w:ascii="Calibri" w:hAnsi="Calibri" w:cs="Calibri"/>
            <w:color w:val="26BBDB"/>
            <w:sz w:val="22"/>
            <w:szCs w:val="22"/>
            <w:highlight w:val="yellow"/>
            <w:u w:val="single"/>
            <w:bdr w:val="none" w:sz="0" w:space="0" w:color="auto" w:frame="1"/>
            <w:shd w:val="clear" w:color="auto" w:fill="FFFFFF"/>
          </w:rPr>
          <w:t>asteroid</w:t>
        </w:r>
      </w:hyperlink>
      <w:r w:rsidR="008F56D7" w:rsidRPr="00DB164D">
        <w:rPr>
          <w:color w:val="333333"/>
          <w:highlight w:val="yellow"/>
          <w:u w:val="single"/>
          <w:shd w:val="clear" w:color="auto" w:fill="FFFFFF"/>
        </w:rPr>
        <w:t xml:space="preserve"> </w:t>
      </w:r>
      <w:r w:rsidRPr="00DB164D">
        <w:rPr>
          <w:rFonts w:ascii="Calibri" w:hAnsi="Calibri" w:cs="Calibri"/>
          <w:color w:val="333333"/>
          <w:sz w:val="22"/>
          <w:szCs w:val="22"/>
          <w:highlight w:val="yellow"/>
          <w:u w:val="single"/>
          <w:shd w:val="clear" w:color="auto" w:fill="FFFFFF"/>
        </w:rPr>
        <w:t>approaches the Earth</w:t>
      </w:r>
      <w:r w:rsidRPr="00C36F5C">
        <w:rPr>
          <w:rFonts w:ascii="Calibri" w:hAnsi="Calibri" w:cs="Calibri"/>
          <w:color w:val="333333"/>
          <w:sz w:val="22"/>
          <w:szCs w:val="22"/>
          <w:u w:val="single"/>
          <w:shd w:val="clear" w:color="auto" w:fill="FFFFFF"/>
        </w:rPr>
        <w:t xml:space="preserve">, especially </w:t>
      </w:r>
      <w:r w:rsidRPr="00DB164D">
        <w:rPr>
          <w:rFonts w:ascii="Calibri" w:hAnsi="Calibri" w:cs="Calibri"/>
          <w:color w:val="333333"/>
          <w:sz w:val="22"/>
          <w:szCs w:val="22"/>
          <w:highlight w:val="yellow"/>
          <w:u w:val="single"/>
          <w:shd w:val="clear" w:color="auto" w:fill="FFFFFF"/>
        </w:rPr>
        <w:t>due to outer space treaties between nations</w:t>
      </w:r>
      <w:r w:rsidRPr="008F56D7">
        <w:rPr>
          <w:rFonts w:ascii="Calibri" w:hAnsi="Calibri" w:cs="Calibri"/>
          <w:color w:val="333333"/>
          <w:sz w:val="22"/>
          <w:szCs w:val="22"/>
          <w:shd w:val="clear" w:color="auto" w:fill="FFFFFF"/>
        </w:rPr>
        <w:t>.</w:t>
      </w:r>
      <w:r w:rsidR="008F56D7">
        <w:rPr>
          <w:color w:val="333333"/>
          <w:shd w:val="clear" w:color="auto" w:fill="FFFFFF"/>
        </w:rPr>
        <w:t xml:space="preserve"> </w:t>
      </w:r>
      <w:r w:rsidR="008F56D7" w:rsidRPr="008F56D7">
        <w:rPr>
          <w:rFonts w:ascii="Calibri" w:hAnsi="Calibri" w:cs="Calibri"/>
          <w:color w:val="333333"/>
          <w:sz w:val="22"/>
          <w:szCs w:val="22"/>
        </w:rPr>
        <w:t>"</w:t>
      </w:r>
      <w:r w:rsidR="008F56D7" w:rsidRPr="00C36F5C">
        <w:rPr>
          <w:rFonts w:ascii="Calibri" w:hAnsi="Calibri" w:cs="Calibri"/>
          <w:color w:val="333333"/>
          <w:sz w:val="22"/>
          <w:szCs w:val="22"/>
          <w:u w:val="single"/>
        </w:rPr>
        <w:t xml:space="preserve">There are two important treaties, both long-standing and joined by most of the countries in the world, that specifically forbid the placement of nuclear weapons in orbit and the use of nuclear explosions in space. Suppose there is an asteroid coming and we do try to deflect it, but we are only partially successful, instead of hitting country A, it hits country B. </w:t>
      </w:r>
      <w:r w:rsidR="008F56D7" w:rsidRPr="00DB164D">
        <w:rPr>
          <w:rFonts w:ascii="Calibri" w:hAnsi="Calibri" w:cs="Calibri"/>
          <w:color w:val="333333"/>
          <w:sz w:val="22"/>
          <w:szCs w:val="22"/>
          <w:highlight w:val="yellow"/>
          <w:u w:val="single"/>
        </w:rPr>
        <w:t>There's a treaty that imposes absolute liability if your space activity causes harm to another country</w:t>
      </w:r>
      <w:r w:rsidR="008F56D7" w:rsidRPr="008F56D7">
        <w:rPr>
          <w:rFonts w:ascii="Calibri" w:hAnsi="Calibri" w:cs="Calibri"/>
          <w:color w:val="333333"/>
          <w:sz w:val="22"/>
          <w:szCs w:val="22"/>
        </w:rPr>
        <w:t xml:space="preserve">. </w:t>
      </w:r>
      <w:r w:rsidR="008F56D7" w:rsidRPr="00C36F5C">
        <w:rPr>
          <w:rFonts w:ascii="Calibri" w:hAnsi="Calibri" w:cs="Calibri"/>
          <w:color w:val="333333"/>
          <w:sz w:val="12"/>
          <w:szCs w:val="12"/>
        </w:rPr>
        <w:t xml:space="preserve">Overall, we're not quite there yet in terms of a solution to these issues, but it's better to think through these contingencies now, rather than later," said Koplow, </w:t>
      </w:r>
      <w:hyperlink r:id="rId31" w:tgtFrame="_blank" w:history="1">
        <w:r w:rsidR="008F56D7" w:rsidRPr="00C36F5C">
          <w:rPr>
            <w:rStyle w:val="Hyperlink"/>
            <w:rFonts w:ascii="Calibri" w:eastAsiaTheme="majorEastAsia" w:hAnsi="Calibri" w:cs="Calibri"/>
            <w:color w:val="26BBDB"/>
            <w:sz w:val="12"/>
            <w:szCs w:val="12"/>
            <w:bdr w:val="none" w:sz="0" w:space="0" w:color="auto" w:frame="1"/>
          </w:rPr>
          <w:t>Express.co.uk reports</w:t>
        </w:r>
      </w:hyperlink>
      <w:r w:rsidR="008F56D7" w:rsidRPr="00C36F5C">
        <w:rPr>
          <w:rFonts w:ascii="Calibri" w:hAnsi="Calibri" w:cs="Calibri"/>
          <w:color w:val="333333"/>
          <w:sz w:val="12"/>
          <w:szCs w:val="12"/>
        </w:rPr>
        <w:t>. Talking about the planetary defense mission, Koplow revealed that it is actually a very little tested project with no proven track record of success.</w:t>
      </w:r>
    </w:p>
    <w:p w14:paraId="13DDA473" w14:textId="3DA1EF6E" w:rsidR="00AD3699" w:rsidRDefault="00C36F5C" w:rsidP="00C36F5C">
      <w:pPr>
        <w:pStyle w:val="Heading4"/>
        <w:rPr>
          <w:bCs/>
          <w:szCs w:val="26"/>
        </w:rPr>
      </w:pPr>
      <w:proofErr w:type="spellStart"/>
      <w:r w:rsidRPr="00C36F5C">
        <w:t>Drmola</w:t>
      </w:r>
      <w:proofErr w:type="spellEnd"/>
      <w:r w:rsidRPr="00C36F5C">
        <w:t xml:space="preserve"> and </w:t>
      </w:r>
      <w:proofErr w:type="spellStart"/>
      <w:r w:rsidR="001B3004" w:rsidRPr="00C36F5C">
        <w:t>Mareš</w:t>
      </w:r>
      <w:proofErr w:type="spellEnd"/>
      <w:r w:rsidR="001B3004" w:rsidRPr="00C36F5C">
        <w:t xml:space="preserve"> agree</w:t>
      </w:r>
      <w:r w:rsidRPr="00C36F5C">
        <w:t xml:space="preserve"> that the plan entrenches the impact </w:t>
      </w:r>
    </w:p>
    <w:p w14:paraId="1040D068" w14:textId="7777DEAD" w:rsidR="00C36F5C" w:rsidRPr="00C36F5C" w:rsidRDefault="00C36F5C" w:rsidP="00C36F5C">
      <w:pPr>
        <w:rPr>
          <w:rFonts w:asciiTheme="minorHAnsi" w:hAnsiTheme="minorHAnsi" w:cstheme="minorHAnsi"/>
          <w:color w:val="2A2A2A"/>
          <w:sz w:val="12"/>
          <w:szCs w:val="12"/>
          <w:shd w:val="clear" w:color="auto" w:fill="FFFFFF"/>
        </w:rPr>
      </w:pPr>
      <w:r w:rsidRPr="001B3004">
        <w:rPr>
          <w:rFonts w:asciiTheme="minorHAnsi" w:hAnsiTheme="minorHAnsi" w:cstheme="minorHAnsi"/>
          <w:color w:val="2A2A2A"/>
          <w:sz w:val="12"/>
          <w:szCs w:val="12"/>
          <w:shd w:val="clear" w:color="auto" w:fill="FFFFFF"/>
        </w:rPr>
        <w:t>Considering these possible future dangers, it seems prudent to consider what to do about them sooner rather than later.</w:t>
      </w:r>
      <w:r w:rsidRPr="00C36F5C">
        <w:rPr>
          <w:rFonts w:asciiTheme="minorHAnsi" w:hAnsiTheme="minorHAnsi" w:cstheme="minorHAnsi"/>
          <w:color w:val="2A2A2A"/>
          <w:shd w:val="clear" w:color="auto" w:fill="FFFFFF"/>
        </w:rPr>
        <w:t xml:space="preserve"> </w:t>
      </w:r>
      <w:r w:rsidRPr="001B3004">
        <w:rPr>
          <w:rFonts w:asciiTheme="minorHAnsi" w:hAnsiTheme="minorHAnsi" w:cstheme="minorHAnsi"/>
          <w:color w:val="2A2A2A"/>
          <w:u w:val="single"/>
          <w:shd w:val="clear" w:color="auto" w:fill="FFFFFF"/>
        </w:rPr>
        <w:t xml:space="preserve">The most obvious “solution” would be a blanket ban on the development of any technology that might lead to artificially inflected asteroids crashing into the Earth. However, </w:t>
      </w:r>
      <w:r w:rsidRPr="00DB164D">
        <w:rPr>
          <w:rFonts w:asciiTheme="minorHAnsi" w:hAnsiTheme="minorHAnsi" w:cstheme="minorHAnsi"/>
          <w:color w:val="2A2A2A"/>
          <w:highlight w:val="yellow"/>
          <w:u w:val="single"/>
          <w:shd w:val="clear" w:color="auto" w:fill="FFFFFF"/>
        </w:rPr>
        <w:t>such a ban would be incompatible with</w:t>
      </w:r>
      <w:r w:rsidRPr="001B3004">
        <w:rPr>
          <w:rFonts w:asciiTheme="minorHAnsi" w:hAnsiTheme="minorHAnsi" w:cstheme="minorHAnsi"/>
          <w:color w:val="2A2A2A"/>
          <w:u w:val="single"/>
          <w:shd w:val="clear" w:color="auto" w:fill="FFFFFF"/>
        </w:rPr>
        <w:t xml:space="preserve"> the dream of increased </w:t>
      </w:r>
      <w:r w:rsidRPr="00DB164D">
        <w:rPr>
          <w:rFonts w:asciiTheme="minorHAnsi" w:hAnsiTheme="minorHAnsi" w:cstheme="minorHAnsi"/>
          <w:color w:val="2A2A2A"/>
          <w:highlight w:val="yellow"/>
          <w:u w:val="single"/>
          <w:shd w:val="clear" w:color="auto" w:fill="FFFFFF"/>
        </w:rPr>
        <w:t>presence of humans in the solar system.</w:t>
      </w:r>
      <w:r w:rsidRPr="001B3004">
        <w:rPr>
          <w:rFonts w:asciiTheme="minorHAnsi" w:hAnsiTheme="minorHAnsi" w:cstheme="minorHAnsi"/>
          <w:color w:val="2A2A2A"/>
          <w:u w:val="single"/>
          <w:shd w:val="clear" w:color="auto" w:fill="FFFFFF"/>
        </w:rPr>
        <w:t xml:space="preserve"> It </w:t>
      </w:r>
      <w:r w:rsidRPr="00DB164D">
        <w:rPr>
          <w:rFonts w:asciiTheme="minorHAnsi" w:hAnsiTheme="minorHAnsi" w:cstheme="minorHAnsi"/>
          <w:color w:val="2A2A2A"/>
          <w:highlight w:val="yellow"/>
          <w:u w:val="single"/>
          <w:shd w:val="clear" w:color="auto" w:fill="FFFFFF"/>
        </w:rPr>
        <w:t>would stymie both scientific exploration and economic development</w:t>
      </w:r>
      <w:r w:rsidRPr="001B3004">
        <w:rPr>
          <w:rFonts w:asciiTheme="minorHAnsi" w:hAnsiTheme="minorHAnsi" w:cstheme="minorHAnsi"/>
          <w:color w:val="2A2A2A"/>
          <w:u w:val="single"/>
          <w:shd w:val="clear" w:color="auto" w:fill="FFFFFF"/>
        </w:rPr>
        <w:t xml:space="preserve"> here on Earth, which is increasingly dependent on precious metals and space-based technologies. Furthermore, this </w:t>
      </w:r>
      <w:r w:rsidRPr="00DB164D">
        <w:rPr>
          <w:rFonts w:asciiTheme="minorHAnsi" w:hAnsiTheme="minorHAnsi" w:cstheme="minorHAnsi"/>
          <w:color w:val="2A2A2A"/>
          <w:highlight w:val="yellow"/>
          <w:u w:val="single"/>
          <w:shd w:val="clear" w:color="auto" w:fill="FFFFFF"/>
        </w:rPr>
        <w:t>approach would leave us more vulnerable to natural impacts</w:t>
      </w:r>
      <w:r w:rsidRPr="00C36F5C">
        <w:rPr>
          <w:rFonts w:asciiTheme="minorHAnsi" w:hAnsiTheme="minorHAnsi" w:cstheme="minorHAnsi"/>
          <w:color w:val="2A2A2A"/>
          <w:sz w:val="23"/>
          <w:szCs w:val="23"/>
          <w:shd w:val="clear" w:color="auto" w:fill="FFFFFF"/>
        </w:rPr>
        <w:t xml:space="preserve"> </w:t>
      </w:r>
      <w:r w:rsidRPr="00C36F5C">
        <w:rPr>
          <w:rFonts w:asciiTheme="minorHAnsi" w:hAnsiTheme="minorHAnsi" w:cstheme="minorHAnsi"/>
          <w:color w:val="2A2A2A"/>
          <w:sz w:val="12"/>
          <w:szCs w:val="12"/>
          <w:shd w:val="clear" w:color="auto" w:fill="FFFFFF"/>
        </w:rPr>
        <w:t xml:space="preserve">which, in the long view, seems less than </w:t>
      </w:r>
      <w:proofErr w:type="spellStart"/>
      <w:r w:rsidRPr="00C36F5C">
        <w:rPr>
          <w:rFonts w:asciiTheme="minorHAnsi" w:hAnsiTheme="minorHAnsi" w:cstheme="minorHAnsi"/>
          <w:color w:val="2A2A2A"/>
          <w:sz w:val="12"/>
          <w:szCs w:val="12"/>
          <w:shd w:val="clear" w:color="auto" w:fill="FFFFFF"/>
        </w:rPr>
        <w:t>desirable.</w:t>
      </w:r>
      <w:r w:rsidRPr="00C36F5C">
        <w:rPr>
          <w:rFonts w:asciiTheme="minorHAnsi" w:hAnsiTheme="minorHAnsi" w:cstheme="minorHAnsi"/>
          <w:color w:val="2A2A2A"/>
          <w:sz w:val="12"/>
          <w:szCs w:val="12"/>
        </w:rPr>
        <w:t>Another</w:t>
      </w:r>
      <w:proofErr w:type="spellEnd"/>
      <w:r w:rsidRPr="00C36F5C">
        <w:rPr>
          <w:rFonts w:asciiTheme="minorHAnsi" w:hAnsiTheme="minorHAnsi" w:cstheme="minorHAnsi"/>
          <w:color w:val="2A2A2A"/>
          <w:sz w:val="12"/>
          <w:szCs w:val="12"/>
        </w:rPr>
        <w:t xml:space="preserve"> approach might be similar to the current regime of non-proliferation of nuclear weapons, aiming to support peaceful civilian use of nuclear power while at the same time prohibiting the spread of weapons of mass destruction. The regime mostly works (with caveats, see </w:t>
      </w:r>
      <w:hyperlink r:id="rId32" w:history="1">
        <w:r w:rsidRPr="00C36F5C">
          <w:rPr>
            <w:rStyle w:val="Hyperlink"/>
            <w:rFonts w:asciiTheme="minorHAnsi" w:hAnsiTheme="minorHAnsi" w:cstheme="minorHAnsi"/>
            <w:color w:val="006FB7"/>
            <w:sz w:val="12"/>
            <w:szCs w:val="12"/>
            <w:bdr w:val="none" w:sz="0" w:space="0" w:color="auto" w:frame="1"/>
          </w:rPr>
          <w:t>Wood </w:t>
        </w:r>
        <w:r w:rsidRPr="00C36F5C">
          <w:rPr>
            <w:rStyle w:val="Emphasis"/>
            <w:rFonts w:asciiTheme="minorHAnsi" w:hAnsiTheme="minorHAnsi" w:cstheme="minorHAnsi"/>
            <w:color w:val="006FB7"/>
            <w:sz w:val="12"/>
            <w:szCs w:val="12"/>
            <w:bdr w:val="none" w:sz="0" w:space="0" w:color="auto" w:frame="1"/>
          </w:rPr>
          <w:t>et al.</w:t>
        </w:r>
        <w:r w:rsidRPr="00C36F5C">
          <w:rPr>
            <w:rStyle w:val="Hyperlink"/>
            <w:rFonts w:asciiTheme="minorHAnsi" w:hAnsiTheme="minorHAnsi" w:cstheme="minorHAnsi"/>
            <w:color w:val="006FB7"/>
            <w:sz w:val="12"/>
            <w:szCs w:val="12"/>
            <w:bdr w:val="none" w:sz="0" w:space="0" w:color="auto" w:frame="1"/>
          </w:rPr>
          <w:t> 2008</w:t>
        </w:r>
      </w:hyperlink>
      <w:r w:rsidRPr="00C36F5C">
        <w:rPr>
          <w:rFonts w:asciiTheme="minorHAnsi" w:hAnsiTheme="minorHAnsi" w:cstheme="minorHAnsi"/>
          <w:color w:val="2A2A2A"/>
          <w:sz w:val="12"/>
          <w:szCs w:val="12"/>
        </w:rPr>
        <w:t>) because these applications require different infrastructures and fissile materials enriched to different levels of purity. This makes it possible, at least in principle, to tell apart operations meant for the production of electricity and those designed to create weapons. Unfortunately, the difference between legitimate and hostile trajectory modification would lie only in the acceleration imparted on the asteroid and not in the technical means to do it. As the spacecraft launched with the intent to cause impact with the Earth might be identical to those sent off to retrieve resources, telling them apart would be nearly impossible, until it was too late. And this approach makes no difference to the chances of an industrial accident.</w:t>
      </w:r>
    </w:p>
    <w:p w14:paraId="2187F2BC" w14:textId="77777777" w:rsidR="00C36F5C" w:rsidRPr="00C36F5C" w:rsidRDefault="00C36F5C" w:rsidP="00C36F5C">
      <w:pPr>
        <w:pStyle w:val="chapter-para"/>
        <w:shd w:val="clear" w:color="auto" w:fill="FFFFFF"/>
        <w:spacing w:line="408" w:lineRule="atLeast"/>
        <w:textAlignment w:val="baseline"/>
        <w:rPr>
          <w:rFonts w:asciiTheme="minorHAnsi" w:hAnsiTheme="minorHAnsi" w:cstheme="minorHAnsi"/>
          <w:color w:val="2A2A2A"/>
          <w:sz w:val="12"/>
          <w:szCs w:val="12"/>
        </w:rPr>
      </w:pPr>
      <w:r w:rsidRPr="001B3004">
        <w:rPr>
          <w:rFonts w:asciiTheme="minorHAnsi" w:hAnsiTheme="minorHAnsi" w:cstheme="minorHAnsi"/>
          <w:color w:val="2A2A2A"/>
          <w:sz w:val="22"/>
          <w:szCs w:val="22"/>
          <w:u w:val="single"/>
        </w:rPr>
        <w:t xml:space="preserve">If monitoring equipment on Earth is unhelpful, the focus changes to space. In other words, </w:t>
      </w:r>
      <w:r w:rsidRPr="00DB164D">
        <w:rPr>
          <w:rFonts w:asciiTheme="minorHAnsi" w:hAnsiTheme="minorHAnsi" w:cstheme="minorHAnsi"/>
          <w:color w:val="2A2A2A"/>
          <w:sz w:val="22"/>
          <w:szCs w:val="22"/>
          <w:highlight w:val="yellow"/>
          <w:u w:val="single"/>
        </w:rPr>
        <w:t>all asteroid movement missions should be constantly monitored</w:t>
      </w:r>
      <w:r w:rsidRPr="001B3004">
        <w:rPr>
          <w:rFonts w:asciiTheme="minorHAnsi" w:hAnsiTheme="minorHAnsi" w:cstheme="minorHAnsi"/>
          <w:color w:val="2A2A2A"/>
          <w:u w:val="single"/>
        </w:rPr>
        <w:t>.</w:t>
      </w:r>
      <w:r w:rsidRPr="00C36F5C">
        <w:rPr>
          <w:rFonts w:asciiTheme="minorHAnsi" w:hAnsiTheme="minorHAnsi" w:cstheme="minorHAnsi"/>
          <w:color w:val="2A2A2A"/>
        </w:rPr>
        <w:t xml:space="preserve"> </w:t>
      </w:r>
      <w:r w:rsidRPr="00C36F5C">
        <w:rPr>
          <w:rFonts w:asciiTheme="minorHAnsi" w:hAnsiTheme="minorHAnsi" w:cstheme="minorHAnsi"/>
          <w:color w:val="2A2A2A"/>
          <w:sz w:val="12"/>
          <w:szCs w:val="12"/>
        </w:rPr>
        <w:t>For an attacker, it would make most sense to delay the final course adjustment for as long as possible in order to give the least warning and make the timeframe for reaction as short as possible. So an asteroid might head towards a safe orbit fit for resource extraction for most of its altered flight time, but be further accelerated at the last possible moment onto an impact trajectory, perhaps mere days before it hits a major city.</w:t>
      </w:r>
    </w:p>
    <w:p w14:paraId="547A6521" w14:textId="70BBD768" w:rsidR="00C36F5C" w:rsidRDefault="00C36F5C" w:rsidP="00C36F5C">
      <w:pPr>
        <w:pStyle w:val="Heading2"/>
      </w:pPr>
      <w:r>
        <w:t>Circumvention</w:t>
      </w:r>
    </w:p>
    <w:p w14:paraId="768686B7" w14:textId="77777777" w:rsidR="00C36F5C" w:rsidRDefault="00C36F5C" w:rsidP="00C36F5C"/>
    <w:p w14:paraId="21EB119E" w14:textId="77777777" w:rsidR="00C36F5C" w:rsidRPr="00D971FA" w:rsidRDefault="00C36F5C" w:rsidP="00C36F5C">
      <w:pPr>
        <w:pStyle w:val="Heading4"/>
      </w:pPr>
      <w:r>
        <w:t xml:space="preserve">This plan text is </w:t>
      </w:r>
      <w:r>
        <w:rPr>
          <w:u w:val="single"/>
        </w:rPr>
        <w:t>terrible</w:t>
      </w:r>
      <w:r>
        <w:t xml:space="preserve"> and loses to </w:t>
      </w:r>
      <w:r>
        <w:rPr>
          <w:u w:val="single"/>
        </w:rPr>
        <w:t>presumption</w:t>
      </w:r>
      <w:r>
        <w:t xml:space="preserve"> because it fundamentally misreads </w:t>
      </w:r>
      <w:r w:rsidRPr="00D971FA">
        <w:rPr>
          <w:u w:val="single"/>
        </w:rPr>
        <w:t>what appropriation is</w:t>
      </w:r>
      <w:r>
        <w:t xml:space="preserve">. The </w:t>
      </w:r>
      <w:proofErr w:type="spellStart"/>
      <w:r>
        <w:t>Tronchetii</w:t>
      </w:r>
      <w:proofErr w:type="spellEnd"/>
      <w:r>
        <w:t xml:space="preserve"> card is about clarifying that the ban applies to private entities BUT it does not redefine what </w:t>
      </w:r>
      <w:r>
        <w:rPr>
          <w:u w:val="single"/>
        </w:rPr>
        <w:t>appropriation</w:t>
      </w:r>
      <w:r>
        <w:t xml:space="preserve"> is. That means they only extend the ban on </w:t>
      </w:r>
      <w:r>
        <w:rPr>
          <w:u w:val="single"/>
        </w:rPr>
        <w:t>sovereignty</w:t>
      </w:r>
      <w:r>
        <w:t xml:space="preserve"> claims to private entities, but they have no card that says asteroid mining is a </w:t>
      </w:r>
      <w:r>
        <w:rPr>
          <w:u w:val="single"/>
        </w:rPr>
        <w:t>sovereignty</w:t>
      </w:r>
      <w:r>
        <w:t xml:space="preserve"> claim so they </w:t>
      </w:r>
      <w:r w:rsidRPr="00D971FA">
        <w:rPr>
          <w:u w:val="single"/>
        </w:rPr>
        <w:t>don’t ban mining</w:t>
      </w:r>
      <w:r>
        <w:t xml:space="preserve"> </w:t>
      </w:r>
    </w:p>
    <w:p w14:paraId="520FAD0B" w14:textId="77777777" w:rsidR="00C36F5C" w:rsidRDefault="00C36F5C" w:rsidP="00C36F5C">
      <w:pPr>
        <w:pStyle w:val="Heading4"/>
      </w:pPr>
      <w:r>
        <w:t xml:space="preserve">Here's some evidence to support this- </w:t>
      </w:r>
    </w:p>
    <w:p w14:paraId="3E6E663F" w14:textId="77777777" w:rsidR="00C36F5C" w:rsidRDefault="00C36F5C" w:rsidP="00C36F5C">
      <w:pPr>
        <w:pStyle w:val="Heading4"/>
      </w:pPr>
      <w:r>
        <w:t xml:space="preserve">1. </w:t>
      </w:r>
      <w:proofErr w:type="spellStart"/>
      <w:r>
        <w:t>Aff</w:t>
      </w:r>
      <w:proofErr w:type="spellEnd"/>
      <w:r>
        <w:t xml:space="preserve"> gets circumvented by </w:t>
      </w:r>
      <w:r w:rsidRPr="00D971FA">
        <w:rPr>
          <w:u w:val="single"/>
        </w:rPr>
        <w:t>pseudo-appropriation</w:t>
      </w:r>
      <w:r>
        <w:t xml:space="preserve"> through occupation</w:t>
      </w:r>
    </w:p>
    <w:p w14:paraId="2C556444" w14:textId="77777777" w:rsidR="00C36F5C" w:rsidRPr="00810C2F" w:rsidRDefault="00C36F5C" w:rsidP="00C36F5C">
      <w:pPr>
        <w:rPr>
          <w:rStyle w:val="Style13ptBold"/>
        </w:rPr>
      </w:pPr>
      <w:proofErr w:type="spellStart"/>
      <w:r>
        <w:rPr>
          <w:rStyle w:val="Style13ptBold"/>
        </w:rPr>
        <w:t>Tjandra</w:t>
      </w:r>
      <w:proofErr w:type="spellEnd"/>
      <w:r>
        <w:rPr>
          <w:rStyle w:val="Style13ptBold"/>
        </w:rPr>
        <w:t xml:space="preserve"> 21</w:t>
      </w:r>
    </w:p>
    <w:p w14:paraId="62F45553" w14:textId="77777777" w:rsidR="00C36F5C" w:rsidRPr="00810C2F" w:rsidRDefault="00C36F5C" w:rsidP="00C36F5C">
      <w:pPr>
        <w:rPr>
          <w:sz w:val="16"/>
        </w:rPr>
      </w:pPr>
      <w:r w:rsidRPr="00810C2F">
        <w:rPr>
          <w:sz w:val="16"/>
        </w:rPr>
        <w:t xml:space="preserve">Jonathan </w:t>
      </w:r>
      <w:proofErr w:type="spellStart"/>
      <w:r w:rsidRPr="00810C2F">
        <w:rPr>
          <w:sz w:val="16"/>
        </w:rPr>
        <w:t>Tjandra</w:t>
      </w:r>
      <w:proofErr w:type="spellEnd"/>
      <w:r w:rsidRPr="00810C2F">
        <w:rPr>
          <w:sz w:val="16"/>
        </w:rPr>
        <w:t xml:space="preserve"> (Legal Research Officer, High Court of Australia). “The Fragmentation of Property Rights in the Law of Outer Space.” 46(3) Air &amp; Space Law 373. 2021. JDN. https://papers.ssrn.com/sol3/papers.cfm?abstract_id=3840765</w:t>
      </w:r>
    </w:p>
    <w:p w14:paraId="527A3C13" w14:textId="77777777" w:rsidR="00C36F5C" w:rsidRPr="00810C2F" w:rsidRDefault="00C36F5C" w:rsidP="00C36F5C">
      <w:pPr>
        <w:rPr>
          <w:sz w:val="16"/>
        </w:rPr>
      </w:pPr>
    </w:p>
    <w:p w14:paraId="365F8676" w14:textId="4E7D95CB" w:rsidR="00C36F5C" w:rsidRPr="00810C2F" w:rsidRDefault="00C36F5C" w:rsidP="00C36F5C">
      <w:pPr>
        <w:rPr>
          <w:sz w:val="16"/>
        </w:rPr>
      </w:pPr>
      <w:r w:rsidRPr="00810C2F">
        <w:rPr>
          <w:sz w:val="16"/>
        </w:rPr>
        <w:t xml:space="preserve">Conversely, </w:t>
      </w:r>
      <w:r w:rsidRPr="00DB164D">
        <w:rPr>
          <w:rStyle w:val="Emphasis"/>
          <w:highlight w:val="yellow"/>
        </w:rPr>
        <w:t>it may be possible to derive a right to exclude from the right to use</w:t>
      </w:r>
      <w:r w:rsidRPr="00431BD4">
        <w:rPr>
          <w:b/>
          <w:u w:val="single"/>
        </w:rPr>
        <w:t xml:space="preserve"> </w:t>
      </w:r>
      <w:r w:rsidRPr="00810C2F">
        <w:rPr>
          <w:u w:val="single"/>
        </w:rPr>
        <w:t>in the context of outer space.</w:t>
      </w:r>
      <w:r w:rsidRPr="00810C2F">
        <w:rPr>
          <w:sz w:val="16"/>
        </w:rPr>
        <w:t xml:space="preserve"> In the Roman classification, </w:t>
      </w:r>
      <w:r w:rsidRPr="00DB164D">
        <w:rPr>
          <w:highlight w:val="yellow"/>
          <w:u w:val="single"/>
        </w:rPr>
        <w:t>the seashore</w:t>
      </w:r>
      <w:r w:rsidRPr="00810C2F">
        <w:rPr>
          <w:u w:val="single"/>
        </w:rPr>
        <w:t xml:space="preserve"> was classified as res communis omnium, and much </w:t>
      </w:r>
      <w:r w:rsidRPr="00DB164D">
        <w:rPr>
          <w:highlight w:val="yellow"/>
          <w:u w:val="single"/>
        </w:rPr>
        <w:t>like</w:t>
      </w:r>
      <w:r w:rsidRPr="00810C2F">
        <w:rPr>
          <w:u w:val="single"/>
        </w:rPr>
        <w:t xml:space="preserve"> outer </w:t>
      </w:r>
      <w:r w:rsidRPr="00DB164D">
        <w:rPr>
          <w:highlight w:val="yellow"/>
          <w:u w:val="single"/>
        </w:rPr>
        <w:t>space</w:t>
      </w:r>
      <w:r w:rsidRPr="00810C2F">
        <w:rPr>
          <w:u w:val="single"/>
        </w:rPr>
        <w:t xml:space="preserve"> is now, means that it </w:t>
      </w:r>
      <w:r w:rsidRPr="00DB164D">
        <w:rPr>
          <w:rStyle w:val="Emphasis"/>
          <w:highlight w:val="yellow"/>
        </w:rPr>
        <w:t>could not be</w:t>
      </w:r>
      <w:r w:rsidRPr="00D971FA">
        <w:rPr>
          <w:rStyle w:val="Emphasis"/>
        </w:rPr>
        <w:t xml:space="preserve"> the object of </w:t>
      </w:r>
      <w:r w:rsidRPr="00DB164D">
        <w:rPr>
          <w:rStyle w:val="Emphasis"/>
          <w:highlight w:val="yellow"/>
        </w:rPr>
        <w:t>private property</w:t>
      </w:r>
      <w:r w:rsidRPr="00810C2F">
        <w:rPr>
          <w:u w:val="single"/>
        </w:rPr>
        <w:t xml:space="preserve"> rights. Individuals could use the seashore but could not exclude others</w:t>
      </w:r>
      <w:r w:rsidRPr="00810C2F">
        <w:rPr>
          <w:sz w:val="16"/>
        </w:rPr>
        <w:t xml:space="preserve"> from using it. </w:t>
      </w:r>
      <w:r w:rsidRPr="00810C2F">
        <w:rPr>
          <w:u w:val="single"/>
        </w:rPr>
        <w:t xml:space="preserve">Recall, </w:t>
      </w:r>
      <w:r w:rsidRPr="00DB164D">
        <w:rPr>
          <w:highlight w:val="yellow"/>
          <w:u w:val="single"/>
        </w:rPr>
        <w:t xml:space="preserve">however, </w:t>
      </w:r>
      <w:r w:rsidRPr="00DB164D">
        <w:rPr>
          <w:rStyle w:val="Emphasis"/>
          <w:highlight w:val="yellow"/>
        </w:rPr>
        <w:t>an exception existed</w:t>
      </w:r>
      <w:r w:rsidRPr="00DB164D">
        <w:rPr>
          <w:highlight w:val="yellow"/>
          <w:u w:val="single"/>
        </w:rPr>
        <w:t>: a person could place a building on the seashore and have exclusive occupation</w:t>
      </w:r>
      <w:r w:rsidRPr="00431BD4">
        <w:rPr>
          <w:u w:val="single"/>
        </w:rPr>
        <w:t xml:space="preserve"> and use of that building as long as it did not unduly restrict others’ rights and for as long as the building</w:t>
      </w:r>
      <w:r w:rsidRPr="00810C2F">
        <w:rPr>
          <w:u w:val="single"/>
        </w:rPr>
        <w:t xml:space="preserve"> stood. Grotius</w:t>
      </w:r>
      <w:r w:rsidRPr="00810C2F">
        <w:rPr>
          <w:sz w:val="16"/>
        </w:rPr>
        <w:t xml:space="preserve"> quotes Seneca and </w:t>
      </w:r>
      <w:r w:rsidRPr="00810C2F">
        <w:rPr>
          <w:u w:val="single"/>
        </w:rPr>
        <w:t>likens it to a theatre seat in Rome – seats are available to any person who cares to watch the theatre, yet the seat a one person occupies becomes theirs while they are seated</w:t>
      </w:r>
      <w:r w:rsidRPr="00810C2F">
        <w:rPr>
          <w:sz w:val="16"/>
        </w:rPr>
        <w:t xml:space="preserve"> on it.90 </w:t>
      </w:r>
      <w:r w:rsidRPr="00DB164D">
        <w:rPr>
          <w:rStyle w:val="Emphasis"/>
          <w:highlight w:val="yellow"/>
        </w:rPr>
        <w:t>The same</w:t>
      </w:r>
      <w:r w:rsidRPr="00D971FA">
        <w:rPr>
          <w:rStyle w:val="Emphasis"/>
        </w:rPr>
        <w:t xml:space="preserve"> principle </w:t>
      </w:r>
      <w:r w:rsidRPr="00DB164D">
        <w:rPr>
          <w:rStyle w:val="Emphasis"/>
          <w:highlight w:val="yellow"/>
        </w:rPr>
        <w:t>could be applied to</w:t>
      </w:r>
      <w:r w:rsidRPr="00D971FA">
        <w:rPr>
          <w:rStyle w:val="Emphasis"/>
        </w:rPr>
        <w:t xml:space="preserve"> outer </w:t>
      </w:r>
      <w:r w:rsidRPr="00DB164D">
        <w:rPr>
          <w:rStyle w:val="Emphasis"/>
          <w:highlight w:val="yellow"/>
        </w:rPr>
        <w:t>space</w:t>
      </w:r>
      <w:r w:rsidRPr="00DB164D">
        <w:rPr>
          <w:highlight w:val="yellow"/>
          <w:u w:val="single"/>
        </w:rPr>
        <w:t>, if one places a</w:t>
      </w:r>
      <w:r w:rsidRPr="00431BD4">
        <w:rPr>
          <w:u w:val="single"/>
        </w:rPr>
        <w:t xml:space="preserve"> physical </w:t>
      </w:r>
      <w:r w:rsidRPr="00DB164D">
        <w:rPr>
          <w:highlight w:val="yellow"/>
          <w:u w:val="single"/>
        </w:rPr>
        <w:t>structure on the Moon</w:t>
      </w:r>
      <w:r w:rsidRPr="00810C2F">
        <w:rPr>
          <w:u w:val="single"/>
        </w:rPr>
        <w:t xml:space="preserve">’s surface, </w:t>
      </w:r>
      <w:r w:rsidRPr="00DB164D">
        <w:rPr>
          <w:highlight w:val="yellow"/>
          <w:u w:val="single"/>
        </w:rPr>
        <w:t>no one else can place anything</w:t>
      </w:r>
      <w:r w:rsidRPr="00810C2F">
        <w:rPr>
          <w:u w:val="single"/>
        </w:rPr>
        <w:t xml:space="preserve"> else </w:t>
      </w:r>
      <w:r w:rsidRPr="00DB164D">
        <w:rPr>
          <w:highlight w:val="yellow"/>
          <w:u w:val="single"/>
        </w:rPr>
        <w:t>in the</w:t>
      </w:r>
      <w:r w:rsidRPr="00810C2F">
        <w:rPr>
          <w:u w:val="single"/>
        </w:rPr>
        <w:t xml:space="preserve"> exact </w:t>
      </w:r>
      <w:r w:rsidRPr="00DB164D">
        <w:rPr>
          <w:highlight w:val="yellow"/>
          <w:u w:val="single"/>
        </w:rPr>
        <w:t>same location</w:t>
      </w:r>
      <w:r w:rsidRPr="00810C2F">
        <w:rPr>
          <w:u w:val="single"/>
        </w:rPr>
        <w:t xml:space="preserve"> purely because it is already physically occupied.</w:t>
      </w:r>
      <w:r w:rsidRPr="00810C2F">
        <w:rPr>
          <w:sz w:val="16"/>
        </w:rPr>
        <w:t xml:space="preserve"> </w:t>
      </w:r>
    </w:p>
    <w:p w14:paraId="09B62361" w14:textId="77777777" w:rsidR="00C36F5C" w:rsidRDefault="00C36F5C" w:rsidP="00C36F5C">
      <w:pPr>
        <w:pStyle w:val="Heading4"/>
      </w:pPr>
      <w:r>
        <w:t>2. Non-appropriation allows resource extraction- other legal regimes prove</w:t>
      </w:r>
    </w:p>
    <w:p w14:paraId="2B77F0CB" w14:textId="77777777" w:rsidR="00C36F5C" w:rsidRDefault="00C36F5C" w:rsidP="00C36F5C">
      <w:r w:rsidRPr="00396EEB">
        <w:rPr>
          <w:rStyle w:val="Style13ptBold"/>
        </w:rPr>
        <w:t>Wrench, 19</w:t>
      </w:r>
      <w:r>
        <w:t xml:space="preserve"> -- Constitutional Law Fellow at the Institute for Justice</w:t>
      </w:r>
    </w:p>
    <w:p w14:paraId="335D6A32" w14:textId="77777777" w:rsidR="00C36F5C" w:rsidRDefault="00C36F5C" w:rsidP="00C36F5C">
      <w:r>
        <w:t xml:space="preserve">[John G., Non-Appropriation, No Problem: The Outer Space Treaty Is Ready for Asteroid Mining, 51 Case W. Res. J. Int'l L. 437, 2019, </w:t>
      </w:r>
      <w:hyperlink r:id="rId33" w:history="1">
        <w:r w:rsidRPr="0021041F">
          <w:rPr>
            <w:rStyle w:val="Hyperlink"/>
          </w:rPr>
          <w:t>https://scholarlycommons.law.case.edu/jil/vol51/iss1/11</w:t>
        </w:r>
      </w:hyperlink>
      <w:r>
        <w:t xml:space="preserve">, accessed 6-25-21] </w:t>
      </w:r>
    </w:p>
    <w:p w14:paraId="21BFE0D3" w14:textId="77777777" w:rsidR="00C36F5C" w:rsidRDefault="00C36F5C" w:rsidP="00C36F5C">
      <w:r>
        <w:t xml:space="preserve"> </w:t>
      </w:r>
    </w:p>
    <w:p w14:paraId="5920BE44" w14:textId="77777777" w:rsidR="00C36F5C" w:rsidRPr="00CE0BC6" w:rsidRDefault="00C36F5C" w:rsidP="00C36F5C">
      <w:pPr>
        <w:rPr>
          <w:sz w:val="14"/>
        </w:rPr>
      </w:pPr>
      <w:r w:rsidRPr="00CE0BC6">
        <w:rPr>
          <w:sz w:val="14"/>
        </w:rPr>
        <w:t>B. Defining the Non-Appropriation Principle</w:t>
      </w:r>
    </w:p>
    <w:p w14:paraId="583018B5" w14:textId="77777777" w:rsidR="00C36F5C" w:rsidRPr="00396EEB" w:rsidRDefault="00C36F5C" w:rsidP="00C36F5C">
      <w:pPr>
        <w:rPr>
          <w:rStyle w:val="StyleUnderline"/>
        </w:rPr>
      </w:pPr>
      <w:r w:rsidRPr="00396EEB">
        <w:rPr>
          <w:rStyle w:val="StyleUnderline"/>
        </w:rPr>
        <w:t xml:space="preserve">The non-appropriation principle’s definition is the starting point for determining whether it permits resource </w:t>
      </w:r>
      <w:r w:rsidRPr="00CE0BC6">
        <w:rPr>
          <w:rStyle w:val="StyleUnderline"/>
        </w:rPr>
        <w:t>extraction</w:t>
      </w:r>
      <w:r w:rsidRPr="00CE0BC6">
        <w:rPr>
          <w:sz w:val="14"/>
        </w:rPr>
        <w:t xml:space="preserve">. For commentators who do not reject an interpretation permitting resource extraction outright, many more are, at the very least, skeptical.43 Indeed, one scholar has argued that interpretations of the OST that allow ownership of space material twists Article II’s actual language for the purposes of justifying commercial ambitions.44 The </w:t>
      </w:r>
      <w:proofErr w:type="spellStart"/>
      <w:r w:rsidRPr="00CE0BC6">
        <w:rPr>
          <w:sz w:val="14"/>
        </w:rPr>
        <w:t>nonappropriation</w:t>
      </w:r>
      <w:proofErr w:type="spellEnd"/>
      <w:r w:rsidRPr="00CE0BC6">
        <w:rPr>
          <w:sz w:val="14"/>
        </w:rPr>
        <w:t xml:space="preserve"> principle’s succinct prohibition presents additional interpretive issues because it omits reference to the role of nongovernmental entities.45 Consequently, </w:t>
      </w:r>
      <w:r w:rsidRPr="00396EEB">
        <w:rPr>
          <w:rStyle w:val="StyleUnderline"/>
        </w:rPr>
        <w:t>two questions arising from the OST are whether the non-appropriation principle applies equally to nations and their businesses; and, what the scope of that restriction is.</w:t>
      </w:r>
    </w:p>
    <w:p w14:paraId="4830C812" w14:textId="77777777" w:rsidR="00C36F5C" w:rsidRPr="00CE0BC6" w:rsidRDefault="00C36F5C" w:rsidP="00C36F5C">
      <w:pPr>
        <w:rPr>
          <w:sz w:val="8"/>
          <w:szCs w:val="16"/>
        </w:rPr>
      </w:pPr>
      <w:r w:rsidRPr="00CE0BC6">
        <w:rPr>
          <w:sz w:val="8"/>
          <w:szCs w:val="16"/>
        </w:rPr>
        <w:t>First, while the OST only explicitly restricts nations from making sovereign claims, it would be paradoxical to permit businesses to freely violate their own nations’ international obligations. The OST holds nations liable for damages caused by objects launched within the nation’s jurisdiction.46 The Liability Convention explicates this idea, clarifying that nations are “absolutely liable” for damages caused by space objects launched within their jurisdiction if that damage is caused “on the surface of the Earth or to aircraft in flight.”47 If that damage is caused elsewhere, a launching state is liable “only if the damage is due to its fault or the fault of persons for whom it is responsible.”48 Furthermore, the international community’s emphasis on the peaceful use of outer space conflicts with an interpretation of the OST that would allow private individuals to violate its other prohibitions.49 As one scholar noted, such an interpretation of the OST permits counter-intuitive outcomes in which the international community prohibits a nation, but not a nation’s private entities, from installing nuclear weapons on the moon.50 An alternate interpretation would allow nations to “avoid their obligations” by acting vicariously through their private businesses.51</w:t>
      </w:r>
    </w:p>
    <w:p w14:paraId="12783F19" w14:textId="77777777" w:rsidR="00C36F5C" w:rsidRPr="00CE0BC6" w:rsidRDefault="00C36F5C" w:rsidP="00C36F5C">
      <w:pPr>
        <w:rPr>
          <w:sz w:val="8"/>
          <w:szCs w:val="16"/>
        </w:rPr>
      </w:pPr>
      <w:r w:rsidRPr="00CE0BC6">
        <w:rPr>
          <w:sz w:val="8"/>
          <w:szCs w:val="16"/>
        </w:rPr>
        <w:t xml:space="preserve">A further consequence of an interpretation allowing private-actor exemption from the OST is that such “rights” would be effectively unenforceable.52 In 2003, a brave U.S. citizen shouldered the quixotic mission to test that idea, asserting that after NASA landed on his asteroid it, naturally, owed him parking and storage fees of 20 cents per year.53 Greg </w:t>
      </w:r>
      <w:proofErr w:type="spellStart"/>
      <w:r w:rsidRPr="00CE0BC6">
        <w:rPr>
          <w:sz w:val="8"/>
          <w:szCs w:val="16"/>
        </w:rPr>
        <w:t>Nemitz</w:t>
      </w:r>
      <w:proofErr w:type="spellEnd"/>
      <w:r w:rsidRPr="00CE0BC6">
        <w:rPr>
          <w:sz w:val="8"/>
          <w:szCs w:val="16"/>
        </w:rPr>
        <w:t xml:space="preserve"> claimed to have acquired those property rights when he registered the asteroid, named “Eros,” with the Archimedes Institute—a website allowing visitors to register space objects.54 The district court rejected </w:t>
      </w:r>
      <w:proofErr w:type="spellStart"/>
      <w:r w:rsidRPr="00CE0BC6">
        <w:rPr>
          <w:sz w:val="8"/>
          <w:szCs w:val="16"/>
        </w:rPr>
        <w:t>Nemitz’s</w:t>
      </w:r>
      <w:proofErr w:type="spellEnd"/>
      <w:r w:rsidRPr="00CE0BC6">
        <w:rPr>
          <w:sz w:val="8"/>
          <w:szCs w:val="16"/>
        </w:rPr>
        <w:t xml:space="preserve"> claim that NASA’s use of Eros amounted to a takings under the Fifth Amendment.55 Noting that a takings claim requires “a constitutionally protected property interest,” which </w:t>
      </w:r>
      <w:proofErr w:type="spellStart"/>
      <w:r w:rsidRPr="00CE0BC6">
        <w:rPr>
          <w:sz w:val="8"/>
          <w:szCs w:val="16"/>
        </w:rPr>
        <w:t>Nemitz</w:t>
      </w:r>
      <w:proofErr w:type="spellEnd"/>
      <w:r w:rsidRPr="00CE0BC6">
        <w:rPr>
          <w:sz w:val="8"/>
          <w:szCs w:val="16"/>
        </w:rPr>
        <w:t xml:space="preserve"> had not established by registering Eros, the court held that he had failed to state a legally cognizable theory for relief.56 On appeal to the Ninth Circuit, </w:t>
      </w:r>
      <w:proofErr w:type="spellStart"/>
      <w:r w:rsidRPr="00CE0BC6">
        <w:rPr>
          <w:sz w:val="8"/>
          <w:szCs w:val="16"/>
        </w:rPr>
        <w:t>Nemitz</w:t>
      </w:r>
      <w:proofErr w:type="spellEnd"/>
      <w:r w:rsidRPr="00CE0BC6">
        <w:rPr>
          <w:sz w:val="8"/>
          <w:szCs w:val="16"/>
        </w:rPr>
        <w:t xml:space="preserve"> instead argued that his “inalienable rights” as a “natural Man” justified ownership.57 In one paragraph, the Ninth Circuit tersely rejected that argument, affirming the district court’s ruling.58 At the very least, the United States rejects the idea that its own citizens may enforce ownership of bodies in outer space without national recognition of those rights.</w:t>
      </w:r>
    </w:p>
    <w:p w14:paraId="2A194C6B" w14:textId="77777777" w:rsidR="00C36F5C" w:rsidRPr="00396EEB" w:rsidRDefault="00C36F5C" w:rsidP="00C36F5C">
      <w:pPr>
        <w:rPr>
          <w:rStyle w:val="StyleUnderline"/>
        </w:rPr>
      </w:pPr>
      <w:r w:rsidRPr="00CE0BC6">
        <w:rPr>
          <w:sz w:val="14"/>
        </w:rPr>
        <w:t xml:space="preserve">Secondly, </w:t>
      </w:r>
      <w:r w:rsidRPr="00DB164D">
        <w:rPr>
          <w:rStyle w:val="StyleUnderline"/>
          <w:highlight w:val="yellow"/>
        </w:rPr>
        <w:t>even if</w:t>
      </w:r>
      <w:r w:rsidRPr="00396EEB">
        <w:rPr>
          <w:rStyle w:val="StyleUnderline"/>
        </w:rPr>
        <w:t xml:space="preserve"> nations, </w:t>
      </w:r>
      <w:r w:rsidRPr="00DB164D">
        <w:rPr>
          <w:rStyle w:val="StyleUnderline"/>
          <w:highlight w:val="yellow"/>
        </w:rPr>
        <w:t>businesses</w:t>
      </w:r>
      <w:r w:rsidRPr="00396EEB">
        <w:rPr>
          <w:rStyle w:val="StyleUnderline"/>
        </w:rPr>
        <w:t xml:space="preserve">, and individuals </w:t>
      </w:r>
      <w:r w:rsidRPr="00DB164D">
        <w:rPr>
          <w:rStyle w:val="StyleUnderline"/>
          <w:highlight w:val="yellow"/>
        </w:rPr>
        <w:t>are</w:t>
      </w:r>
      <w:r w:rsidRPr="00396EEB">
        <w:rPr>
          <w:rStyle w:val="StyleUnderline"/>
        </w:rPr>
        <w:t xml:space="preserve"> equally </w:t>
      </w:r>
      <w:r w:rsidRPr="00DB164D">
        <w:rPr>
          <w:rStyle w:val="StyleUnderline"/>
          <w:highlight w:val="yellow"/>
        </w:rPr>
        <w:t>bound by</w:t>
      </w:r>
      <w:r w:rsidRPr="00396EEB">
        <w:rPr>
          <w:rStyle w:val="StyleUnderline"/>
        </w:rPr>
        <w:t xml:space="preserve"> the </w:t>
      </w:r>
      <w:r w:rsidRPr="00DB164D">
        <w:rPr>
          <w:rStyle w:val="StyleUnderline"/>
          <w:highlight w:val="yellow"/>
        </w:rPr>
        <w:t>non-appropriation</w:t>
      </w:r>
      <w:r w:rsidRPr="00396EEB">
        <w:rPr>
          <w:rStyle w:val="StyleUnderline"/>
        </w:rPr>
        <w:t xml:space="preserve"> principle, </w:t>
      </w:r>
      <w:r w:rsidRPr="00DB164D">
        <w:rPr>
          <w:rStyle w:val="StyleUnderline"/>
          <w:highlight w:val="yellow"/>
        </w:rPr>
        <w:t>the scope</w:t>
      </w:r>
      <w:r w:rsidRPr="00396EEB">
        <w:rPr>
          <w:rStyle w:val="StyleUnderline"/>
        </w:rPr>
        <w:t xml:space="preserve"> of that restriction </w:t>
      </w:r>
      <w:r w:rsidRPr="00DB164D">
        <w:rPr>
          <w:rStyle w:val="StyleUnderline"/>
          <w:highlight w:val="yellow"/>
        </w:rPr>
        <w:t xml:space="preserve">is </w:t>
      </w:r>
      <w:r w:rsidRPr="00DB164D">
        <w:rPr>
          <w:rStyle w:val="Emphasis"/>
          <w:highlight w:val="yellow"/>
        </w:rPr>
        <w:t>not</w:t>
      </w:r>
      <w:r w:rsidRPr="00CE0BC6">
        <w:rPr>
          <w:rStyle w:val="Emphasis"/>
        </w:rPr>
        <w:t xml:space="preserve"> entirely </w:t>
      </w:r>
      <w:r w:rsidRPr="00DB164D">
        <w:rPr>
          <w:rStyle w:val="Emphasis"/>
          <w:highlight w:val="yellow"/>
        </w:rPr>
        <w:t>clear</w:t>
      </w:r>
      <w:r w:rsidRPr="00396EEB">
        <w:rPr>
          <w:rStyle w:val="StyleUnderline"/>
        </w:rPr>
        <w:t xml:space="preserve"> from the text of Article II</w:t>
      </w:r>
      <w:r w:rsidRPr="00CE0BC6">
        <w:rPr>
          <w:sz w:val="14"/>
        </w:rPr>
        <w:t xml:space="preserve">.59 </w:t>
      </w:r>
      <w:r w:rsidRPr="00396EEB">
        <w:rPr>
          <w:rStyle w:val="StyleUnderline"/>
        </w:rPr>
        <w:t>It is unlikely</w:t>
      </w:r>
      <w:r w:rsidRPr="00CE0BC6">
        <w:rPr>
          <w:sz w:val="14"/>
        </w:rPr>
        <w:t xml:space="preserve">, however, </w:t>
      </w:r>
      <w:r w:rsidRPr="00396EEB">
        <w:rPr>
          <w:rStyle w:val="StyleUnderline"/>
        </w:rPr>
        <w:t>that the non-appropriation principle is an absolute ban on the ownership of resources extracted in outer space.</w:t>
      </w:r>
    </w:p>
    <w:p w14:paraId="27957067" w14:textId="77777777" w:rsidR="00C36F5C" w:rsidRPr="00CE0BC6" w:rsidRDefault="00C36F5C" w:rsidP="00C36F5C">
      <w:pPr>
        <w:rPr>
          <w:sz w:val="14"/>
        </w:rPr>
      </w:pPr>
      <w:r w:rsidRPr="00396EEB">
        <w:rPr>
          <w:rStyle w:val="StyleUnderline"/>
        </w:rPr>
        <w:t xml:space="preserve">An interpretation of Article II supporting a blanket ban on resource ownership is unwarranted by the text of the OST and </w:t>
      </w:r>
      <w:proofErr w:type="spellStart"/>
      <w:r w:rsidRPr="00396EEB">
        <w:rPr>
          <w:rStyle w:val="StyleUnderline"/>
        </w:rPr>
        <w:t>ill founded</w:t>
      </w:r>
      <w:proofErr w:type="spellEnd"/>
      <w:r w:rsidRPr="00396EEB">
        <w:rPr>
          <w:rStyle w:val="StyleUnderline"/>
        </w:rPr>
        <w:t xml:space="preserve"> on account of the international community’s common practices</w:t>
      </w:r>
      <w:r w:rsidRPr="00CE0BC6">
        <w:rPr>
          <w:sz w:val="14"/>
        </w:rPr>
        <w:t xml:space="preserve">. </w:t>
      </w:r>
      <w:r w:rsidRPr="00396EEB">
        <w:rPr>
          <w:rStyle w:val="StyleUnderline"/>
        </w:rPr>
        <w:t xml:space="preserve">Scholars have noted that </w:t>
      </w:r>
      <w:r w:rsidRPr="00DB164D">
        <w:rPr>
          <w:rStyle w:val="StyleUnderline"/>
          <w:highlight w:val="yellow"/>
        </w:rPr>
        <w:t xml:space="preserve">the international community has </w:t>
      </w:r>
      <w:r w:rsidRPr="00DB164D">
        <w:rPr>
          <w:rStyle w:val="Emphasis"/>
          <w:highlight w:val="yellow"/>
        </w:rPr>
        <w:t>never questioned</w:t>
      </w:r>
      <w:r w:rsidRPr="00DB164D">
        <w:rPr>
          <w:rStyle w:val="StyleUnderline"/>
          <w:highlight w:val="yellow"/>
        </w:rPr>
        <w:t xml:space="preserve"> whether scientific samples harvested from celestial bodies belong to the extracting nation</w:t>
      </w:r>
      <w:r w:rsidRPr="00CE0BC6">
        <w:rPr>
          <w:sz w:val="14"/>
        </w:rPr>
        <w:t xml:space="preserve">.60 Furthermore, </w:t>
      </w:r>
      <w:r w:rsidRPr="00396EEB">
        <w:rPr>
          <w:rStyle w:val="StyleUnderline"/>
        </w:rPr>
        <w:t>space-faring members of the international community rejected the Moon Treaty precisely because it prohibited all forms of ownership in resources extracted from celestial bodies</w:t>
      </w:r>
      <w:r w:rsidRPr="00CE0BC6">
        <w:rPr>
          <w:sz w:val="14"/>
        </w:rPr>
        <w:t>.61 The space-faring nations’ support for the OST, coupled with their rejection of an alternative set of rules governing extracted resources, is at the very least an indication of what those nations believe the non-appropriation principle to stand for.</w:t>
      </w:r>
    </w:p>
    <w:p w14:paraId="2B05D67E" w14:textId="77777777" w:rsidR="00C36F5C" w:rsidRPr="00CE0BC6" w:rsidRDefault="00C36F5C" w:rsidP="00C36F5C">
      <w:pPr>
        <w:rPr>
          <w:sz w:val="14"/>
        </w:rPr>
      </w:pPr>
      <w:r w:rsidRPr="00CE0BC6">
        <w:rPr>
          <w:sz w:val="14"/>
        </w:rPr>
        <w:t xml:space="preserve">It is equally improbable that the international community drafted the non-appropriation principle to be merely idealistic rhetoric. The OST leaves no room for interpretations to squirm out from under its ban on sovereign claims of land.62 The following section illustrates, however, that the distinction between sovereign ownership of land, and the vestment of property rights in resources extracted from that land, is nothing new. </w:t>
      </w:r>
    </w:p>
    <w:p w14:paraId="1A0266A9" w14:textId="77777777" w:rsidR="00C36F5C" w:rsidRPr="00CE0BC6" w:rsidRDefault="00C36F5C" w:rsidP="00C36F5C">
      <w:pPr>
        <w:rPr>
          <w:sz w:val="14"/>
        </w:rPr>
      </w:pPr>
      <w:r w:rsidRPr="00CE0BC6">
        <w:rPr>
          <w:sz w:val="14"/>
        </w:rPr>
        <w:t>II. Legal Regimes Distinguishing Resource Extraction from Appropriation</w:t>
      </w:r>
    </w:p>
    <w:p w14:paraId="69290E6D" w14:textId="77777777" w:rsidR="00C36F5C" w:rsidRPr="00CE0BC6" w:rsidRDefault="00C36F5C" w:rsidP="00C36F5C">
      <w:pPr>
        <w:rPr>
          <w:rStyle w:val="StyleUnderline"/>
        </w:rPr>
      </w:pPr>
      <w:r w:rsidRPr="00396EEB">
        <w:rPr>
          <w:rStyle w:val="StyleUnderline"/>
        </w:rPr>
        <w:t xml:space="preserve">Although </w:t>
      </w:r>
      <w:r w:rsidRPr="00DB164D">
        <w:rPr>
          <w:rStyle w:val="StyleUnderline"/>
          <w:highlight w:val="yellow"/>
        </w:rPr>
        <w:t>the OST</w:t>
      </w:r>
      <w:r w:rsidRPr="00396EEB">
        <w:rPr>
          <w:rStyle w:val="StyleUnderline"/>
        </w:rPr>
        <w:t xml:space="preserve"> does not provide a comprehensive guideline for resource extraction in outer space, its foundational logic </w:t>
      </w:r>
      <w:r w:rsidRPr="00DB164D">
        <w:rPr>
          <w:rStyle w:val="StyleUnderline"/>
          <w:highlight w:val="yellow"/>
        </w:rPr>
        <w:t>provides a</w:t>
      </w:r>
      <w:r w:rsidRPr="00396EEB">
        <w:rPr>
          <w:rStyle w:val="StyleUnderline"/>
        </w:rPr>
        <w:t xml:space="preserve"> </w:t>
      </w:r>
      <w:r w:rsidRPr="00396EEB">
        <w:rPr>
          <w:rStyle w:val="Emphasis"/>
        </w:rPr>
        <w:t xml:space="preserve">workable </w:t>
      </w:r>
      <w:r w:rsidRPr="00DB164D">
        <w:rPr>
          <w:rStyle w:val="Emphasis"/>
          <w:highlight w:val="yellow"/>
        </w:rPr>
        <w:t>distinction</w:t>
      </w:r>
      <w:r w:rsidRPr="00DB164D">
        <w:rPr>
          <w:rStyle w:val="StyleUnderline"/>
          <w:highlight w:val="yellow"/>
        </w:rPr>
        <w:t xml:space="preserve"> between </w:t>
      </w:r>
      <w:r w:rsidRPr="00DB164D">
        <w:rPr>
          <w:rStyle w:val="Emphasis"/>
          <w:highlight w:val="yellow"/>
        </w:rPr>
        <w:t>ownership and use</w:t>
      </w:r>
      <w:r w:rsidRPr="00CE0BC6">
        <w:rPr>
          <w:sz w:val="14"/>
        </w:rPr>
        <w:t xml:space="preserve">. </w:t>
      </w:r>
      <w:r w:rsidRPr="00CE0BC6">
        <w:rPr>
          <w:rStyle w:val="StyleUnderline"/>
        </w:rPr>
        <w:t xml:space="preserve">This part explores three property regimes developed </w:t>
      </w:r>
      <w:r w:rsidRPr="00DB164D">
        <w:rPr>
          <w:rStyle w:val="StyleUnderline"/>
          <w:highlight w:val="yellow"/>
        </w:rPr>
        <w:t>under</w:t>
      </w:r>
      <w:r w:rsidRPr="00CE0BC6">
        <w:rPr>
          <w:rStyle w:val="StyleUnderline"/>
        </w:rPr>
        <w:t xml:space="preserve"> the same fundamental constraints as the non-appropriation principle: the United Nations Convention on the Law of the Sea (“</w:t>
      </w:r>
      <w:r w:rsidRPr="00DB164D">
        <w:rPr>
          <w:rStyle w:val="Emphasis"/>
          <w:highlight w:val="yellow"/>
        </w:rPr>
        <w:t>UNCLOS</w:t>
      </w:r>
      <w:r w:rsidRPr="00CE0BC6">
        <w:rPr>
          <w:rStyle w:val="StyleUnderline"/>
        </w:rPr>
        <w:t xml:space="preserve">”), </w:t>
      </w:r>
      <w:r w:rsidRPr="00DB164D">
        <w:rPr>
          <w:rStyle w:val="StyleUnderline"/>
          <w:highlight w:val="yellow"/>
        </w:rPr>
        <w:t xml:space="preserve">the </w:t>
      </w:r>
      <w:r w:rsidRPr="00DB164D">
        <w:rPr>
          <w:rStyle w:val="Emphasis"/>
          <w:highlight w:val="yellow"/>
        </w:rPr>
        <w:t>Antarctica Treaty System</w:t>
      </w:r>
      <w:r w:rsidRPr="00DB164D">
        <w:rPr>
          <w:rStyle w:val="StyleUnderline"/>
          <w:highlight w:val="yellow"/>
        </w:rPr>
        <w:t xml:space="preserve">, and </w:t>
      </w:r>
      <w:r w:rsidRPr="00DB164D">
        <w:rPr>
          <w:rStyle w:val="Emphasis"/>
          <w:highlight w:val="yellow"/>
        </w:rPr>
        <w:t>the prior appropriation doctrine</w:t>
      </w:r>
      <w:r w:rsidRPr="00CE0BC6">
        <w:rPr>
          <w:rStyle w:val="StyleUnderline"/>
        </w:rPr>
        <w:t xml:space="preserve"> as applied in United States water law</w:t>
      </w:r>
      <w:r w:rsidRPr="00CE0BC6">
        <w:rPr>
          <w:sz w:val="14"/>
        </w:rPr>
        <w:t xml:space="preserve">.63 </w:t>
      </w:r>
      <w:r w:rsidRPr="00CE0BC6">
        <w:rPr>
          <w:rStyle w:val="StyleUnderline"/>
        </w:rPr>
        <w:t xml:space="preserve">Under each regime, </w:t>
      </w:r>
      <w:r w:rsidRPr="00DB164D">
        <w:rPr>
          <w:rStyle w:val="StyleUnderline"/>
          <w:highlight w:val="yellow"/>
        </w:rPr>
        <w:t>parties may establish</w:t>
      </w:r>
      <w:r w:rsidRPr="00CE0BC6">
        <w:rPr>
          <w:rStyle w:val="StyleUnderline"/>
        </w:rPr>
        <w:t xml:space="preserve"> some form of </w:t>
      </w:r>
      <w:r w:rsidRPr="00DB164D">
        <w:rPr>
          <w:rStyle w:val="StyleUnderline"/>
          <w:highlight w:val="yellow"/>
        </w:rPr>
        <w:t xml:space="preserve">ownership in extracted resources </w:t>
      </w:r>
      <w:r w:rsidRPr="00DB164D">
        <w:rPr>
          <w:rStyle w:val="Emphasis"/>
          <w:highlight w:val="yellow"/>
        </w:rPr>
        <w:t>despite</w:t>
      </w:r>
      <w:r w:rsidRPr="00DB164D">
        <w:rPr>
          <w:rStyle w:val="StyleUnderline"/>
          <w:highlight w:val="yellow"/>
        </w:rPr>
        <w:t xml:space="preserve"> being restricted from claiming sovereignty</w:t>
      </w:r>
      <w:r w:rsidRPr="00CE0BC6">
        <w:rPr>
          <w:rStyle w:val="StyleUnderline"/>
        </w:rPr>
        <w:t xml:space="preserve"> over the underlying land.</w:t>
      </w:r>
    </w:p>
    <w:p w14:paraId="2D2AD547" w14:textId="77777777" w:rsidR="00C36F5C" w:rsidRPr="00D971FA" w:rsidRDefault="00C36F5C" w:rsidP="00C36F5C">
      <w:pPr>
        <w:pStyle w:val="Heading4"/>
      </w:pPr>
      <w:r>
        <w:t xml:space="preserve">That </w:t>
      </w:r>
      <w:r>
        <w:rPr>
          <w:u w:val="single"/>
        </w:rPr>
        <w:t>turns</w:t>
      </w:r>
      <w:r>
        <w:t xml:space="preserve"> every </w:t>
      </w:r>
      <w:proofErr w:type="spellStart"/>
      <w:r>
        <w:t>aff</w:t>
      </w:r>
      <w:proofErr w:type="spellEnd"/>
      <w:r>
        <w:t xml:space="preserve"> advantage- they have said that patchwork legal systems are bad and create conflict- that will happen in the </w:t>
      </w:r>
      <w:proofErr w:type="spellStart"/>
      <w:r>
        <w:t>aff</w:t>
      </w:r>
      <w:proofErr w:type="spellEnd"/>
      <w:r>
        <w:t xml:space="preserve"> world BUT </w:t>
      </w:r>
      <w:r>
        <w:rPr>
          <w:i/>
          <w:iCs w:val="0"/>
          <w:u w:val="single"/>
        </w:rPr>
        <w:t>worse</w:t>
      </w:r>
      <w:r>
        <w:t xml:space="preserve"> because there’s </w:t>
      </w:r>
      <w:r>
        <w:rPr>
          <w:u w:val="single"/>
        </w:rPr>
        <w:t>zero</w:t>
      </w:r>
      <w:r>
        <w:t xml:space="preserve"> chance of regulation since mining might be </w:t>
      </w:r>
      <w:r>
        <w:rPr>
          <w:u w:val="single"/>
        </w:rPr>
        <w:t>de jure</w:t>
      </w:r>
      <w:r>
        <w:t xml:space="preserve"> illegal but not </w:t>
      </w:r>
      <w:r>
        <w:rPr>
          <w:u w:val="single"/>
        </w:rPr>
        <w:t>de facto</w:t>
      </w:r>
      <w:r>
        <w:t xml:space="preserve"> illegal </w:t>
      </w:r>
    </w:p>
    <w:p w14:paraId="5F44E2C0" w14:textId="77777777" w:rsidR="00C36F5C" w:rsidRDefault="00C36F5C" w:rsidP="00C36F5C">
      <w:pPr>
        <w:pStyle w:val="Heading4"/>
      </w:pPr>
      <w:r>
        <w:t xml:space="preserve">The </w:t>
      </w:r>
      <w:proofErr w:type="spellStart"/>
      <w:r>
        <w:t>aff</w:t>
      </w:r>
      <w:proofErr w:type="spellEnd"/>
      <w:r>
        <w:t xml:space="preserve"> also does not </w:t>
      </w:r>
      <w:r>
        <w:rPr>
          <w:u w:val="single"/>
        </w:rPr>
        <w:t>fiat</w:t>
      </w:r>
      <w:r>
        <w:t xml:space="preserve"> that an international body is created, so they </w:t>
      </w:r>
      <w:r w:rsidRPr="00D971FA">
        <w:rPr>
          <w:u w:val="single"/>
        </w:rPr>
        <w:t>cannot solve anything</w:t>
      </w:r>
      <w:r>
        <w:t xml:space="preserve"> </w:t>
      </w:r>
    </w:p>
    <w:p w14:paraId="4A939891" w14:textId="77777777" w:rsidR="00DA7848" w:rsidRPr="00DA7848" w:rsidRDefault="00DA7848" w:rsidP="00DA7848"/>
    <w:sectPr w:rsidR="00DA7848" w:rsidRPr="00DA784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E012A84"/>
    <w:multiLevelType w:val="hybridMultilevel"/>
    <w:tmpl w:val="864A6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72"/>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419550071344"/>
    <w:docVar w:name="VerbatimVersion" w:val="5.1"/>
  </w:docVars>
  <w:rsids>
    <w:rsidRoot w:val="00166C7C"/>
    <w:rsid w:val="000139A3"/>
    <w:rsid w:val="000320F1"/>
    <w:rsid w:val="0007157B"/>
    <w:rsid w:val="00097A45"/>
    <w:rsid w:val="000F7B35"/>
    <w:rsid w:val="00100833"/>
    <w:rsid w:val="00104529"/>
    <w:rsid w:val="00105942"/>
    <w:rsid w:val="00107396"/>
    <w:rsid w:val="00122915"/>
    <w:rsid w:val="001419AA"/>
    <w:rsid w:val="00144A4C"/>
    <w:rsid w:val="001646A3"/>
    <w:rsid w:val="00166C7C"/>
    <w:rsid w:val="001762E9"/>
    <w:rsid w:val="00176AB0"/>
    <w:rsid w:val="00177B7D"/>
    <w:rsid w:val="0018322D"/>
    <w:rsid w:val="001B1095"/>
    <w:rsid w:val="001B3004"/>
    <w:rsid w:val="001B4C76"/>
    <w:rsid w:val="001B5776"/>
    <w:rsid w:val="001E204F"/>
    <w:rsid w:val="001E527A"/>
    <w:rsid w:val="001F0956"/>
    <w:rsid w:val="001F78CE"/>
    <w:rsid w:val="00222AAF"/>
    <w:rsid w:val="00251FC7"/>
    <w:rsid w:val="002855A7"/>
    <w:rsid w:val="002B146A"/>
    <w:rsid w:val="002B5E17"/>
    <w:rsid w:val="00315690"/>
    <w:rsid w:val="00316B75"/>
    <w:rsid w:val="0032356E"/>
    <w:rsid w:val="00325646"/>
    <w:rsid w:val="003460F2"/>
    <w:rsid w:val="0038158C"/>
    <w:rsid w:val="003902BA"/>
    <w:rsid w:val="003A09E2"/>
    <w:rsid w:val="003D6DC4"/>
    <w:rsid w:val="00407037"/>
    <w:rsid w:val="0045796A"/>
    <w:rsid w:val="004605D6"/>
    <w:rsid w:val="004856C5"/>
    <w:rsid w:val="004C60E8"/>
    <w:rsid w:val="004E3579"/>
    <w:rsid w:val="004E728B"/>
    <w:rsid w:val="004F39E0"/>
    <w:rsid w:val="00525EF1"/>
    <w:rsid w:val="00537BD5"/>
    <w:rsid w:val="0057268A"/>
    <w:rsid w:val="005D2912"/>
    <w:rsid w:val="006065BD"/>
    <w:rsid w:val="00645FA9"/>
    <w:rsid w:val="00647866"/>
    <w:rsid w:val="00665003"/>
    <w:rsid w:val="006956C0"/>
    <w:rsid w:val="006A2AD0"/>
    <w:rsid w:val="006C2375"/>
    <w:rsid w:val="006D4ECC"/>
    <w:rsid w:val="00722258"/>
    <w:rsid w:val="007243E5"/>
    <w:rsid w:val="00766EA0"/>
    <w:rsid w:val="007A2226"/>
    <w:rsid w:val="007F5B66"/>
    <w:rsid w:val="00823A1C"/>
    <w:rsid w:val="00831A1C"/>
    <w:rsid w:val="00845B9D"/>
    <w:rsid w:val="00860984"/>
    <w:rsid w:val="008B3ECB"/>
    <w:rsid w:val="008B4E85"/>
    <w:rsid w:val="008C1B2E"/>
    <w:rsid w:val="008F56D7"/>
    <w:rsid w:val="0091627E"/>
    <w:rsid w:val="0097032B"/>
    <w:rsid w:val="009C261B"/>
    <w:rsid w:val="009D2EAD"/>
    <w:rsid w:val="009D54B2"/>
    <w:rsid w:val="009E1922"/>
    <w:rsid w:val="009F2D03"/>
    <w:rsid w:val="009F7ED2"/>
    <w:rsid w:val="00A93661"/>
    <w:rsid w:val="00A95652"/>
    <w:rsid w:val="00AC0AB8"/>
    <w:rsid w:val="00AD3699"/>
    <w:rsid w:val="00B33C6D"/>
    <w:rsid w:val="00B4508F"/>
    <w:rsid w:val="00B55AD5"/>
    <w:rsid w:val="00B8057C"/>
    <w:rsid w:val="00BD6238"/>
    <w:rsid w:val="00BD6EAC"/>
    <w:rsid w:val="00BF593B"/>
    <w:rsid w:val="00BF773A"/>
    <w:rsid w:val="00BF7E81"/>
    <w:rsid w:val="00C1205E"/>
    <w:rsid w:val="00C13773"/>
    <w:rsid w:val="00C17CC8"/>
    <w:rsid w:val="00C36F5C"/>
    <w:rsid w:val="00C37B18"/>
    <w:rsid w:val="00C83417"/>
    <w:rsid w:val="00C9604F"/>
    <w:rsid w:val="00CA19AA"/>
    <w:rsid w:val="00CC5298"/>
    <w:rsid w:val="00CD736E"/>
    <w:rsid w:val="00CD798D"/>
    <w:rsid w:val="00CE161E"/>
    <w:rsid w:val="00CF59A8"/>
    <w:rsid w:val="00D11A24"/>
    <w:rsid w:val="00D21166"/>
    <w:rsid w:val="00D325A9"/>
    <w:rsid w:val="00D36A8A"/>
    <w:rsid w:val="00D61409"/>
    <w:rsid w:val="00D6691E"/>
    <w:rsid w:val="00D71170"/>
    <w:rsid w:val="00DA1C92"/>
    <w:rsid w:val="00DA25D4"/>
    <w:rsid w:val="00DA6538"/>
    <w:rsid w:val="00DA7848"/>
    <w:rsid w:val="00DB164D"/>
    <w:rsid w:val="00E15E75"/>
    <w:rsid w:val="00E43912"/>
    <w:rsid w:val="00E5262C"/>
    <w:rsid w:val="00EC7DC4"/>
    <w:rsid w:val="00ED30CF"/>
    <w:rsid w:val="00F176EF"/>
    <w:rsid w:val="00F426B2"/>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1FCD44"/>
  <w15:chartTrackingRefBased/>
  <w15:docId w15:val="{DA982CFA-B976-4FCC-A423-BF472ABDC8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F7B35"/>
    <w:rPr>
      <w:rFonts w:ascii="Calibri" w:hAnsi="Calibri" w:cs="Calibri"/>
    </w:rPr>
  </w:style>
  <w:style w:type="paragraph" w:styleId="Heading1">
    <w:name w:val="heading 1"/>
    <w:aliases w:val="Pocket"/>
    <w:basedOn w:val="Normal"/>
    <w:next w:val="Normal"/>
    <w:link w:val="Heading1Char"/>
    <w:qFormat/>
    <w:rsid w:val="000F7B3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F7B3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Block Writing,Index Headers, Char Char Char Char Char Char Char Char, Char Char Char Char Char Char Char,Char Char Char Char Char Char Char Char,Tags v 2,Char1,Underlines, Char Char,No Underline,Text 7, Char,3: Cite,Heading 3 Char3,Char"/>
    <w:basedOn w:val="Normal"/>
    <w:next w:val="Normal"/>
    <w:link w:val="Heading3Char"/>
    <w:uiPriority w:val="2"/>
    <w:unhideWhenUsed/>
    <w:qFormat/>
    <w:rsid w:val="000F7B3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tag,heading 2,Heading 2 Char2 Char,Heading 2 Char1 Char Char, Ch,No Spacing1,No Spacing11,No Spacing111,No Spacing112,No Spacing1121,No Spacing2,Debate Text,Read stuff,No Spacing4,No Spacing21,no read,Ch"/>
    <w:basedOn w:val="Normal"/>
    <w:next w:val="Normal"/>
    <w:link w:val="Heading4Char"/>
    <w:uiPriority w:val="3"/>
    <w:unhideWhenUsed/>
    <w:qFormat/>
    <w:rsid w:val="000F7B3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F7B3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F7B35"/>
  </w:style>
  <w:style w:type="character" w:customStyle="1" w:styleId="Heading1Char">
    <w:name w:val="Heading 1 Char"/>
    <w:aliases w:val="Pocket Char"/>
    <w:basedOn w:val="DefaultParagraphFont"/>
    <w:link w:val="Heading1"/>
    <w:rsid w:val="000F7B3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F7B35"/>
    <w:rPr>
      <w:rFonts w:ascii="Calibri" w:eastAsiaTheme="majorEastAsia" w:hAnsi="Calibri" w:cstheme="majorBidi"/>
      <w:b/>
      <w:sz w:val="44"/>
      <w:szCs w:val="26"/>
      <w:u w:val="double"/>
    </w:rPr>
  </w:style>
  <w:style w:type="character" w:customStyle="1" w:styleId="Heading3Char">
    <w:name w:val="Heading 3 Char"/>
    <w:aliases w:val="Block Char,Block Writing Char,Index Headers Char, Char Char Char Char Char Char Char Char Char, Char Char Char Char Char Char Char Char1,Char Char Char Char Char Char Char Char Char,Tags v 2 Char,Char1 Char,Underlines Char, Char Char Char"/>
    <w:basedOn w:val="DefaultParagraphFont"/>
    <w:link w:val="Heading3"/>
    <w:uiPriority w:val="2"/>
    <w:rsid w:val="000F7B35"/>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tag Char,heading 2 Char,Heading 2 Char2 Char Char,Heading 2 Char1 Char Char Char, Ch Char,No Spacing1 Char,No Spacing11 Char,No Spacing111 Char,No Spacing112 Char,Ch Char"/>
    <w:basedOn w:val="DefaultParagraphFont"/>
    <w:link w:val="Heading4"/>
    <w:uiPriority w:val="3"/>
    <w:rsid w:val="000F7B35"/>
    <w:rPr>
      <w:rFonts w:ascii="Calibri" w:eastAsiaTheme="majorEastAsia" w:hAnsi="Calibri" w:cstheme="majorBidi"/>
      <w:b/>
      <w:iCs/>
      <w:sz w:val="26"/>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7"/>
    <w:qFormat/>
    <w:rsid w:val="000F7B35"/>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F7B35"/>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6"/>
    <w:qFormat/>
    <w:rsid w:val="000F7B35"/>
    <w:rPr>
      <w:b w:val="0"/>
      <w:sz w:val="22"/>
      <w:u w:val="single"/>
    </w:rPr>
  </w:style>
  <w:style w:type="character" w:styleId="Hyperlink">
    <w:name w:val="Hyperlink"/>
    <w:aliases w:val="heading 1 (block title),Important,Read,Card Text,Internet Link,Analytic Text,Internet link,Char Char1,Block Char1,Char Char Char Char Char Char Char Char Char1,Char1 Char1,Char Char Char Char Char Char Char Char2,Text 7 Char1,AHeading 1 Char1"/>
    <w:basedOn w:val="DefaultParagraphFont"/>
    <w:link w:val="Card"/>
    <w:uiPriority w:val="99"/>
    <w:unhideWhenUsed/>
    <w:rsid w:val="000F7B35"/>
    <w:rPr>
      <w:color w:val="auto"/>
      <w:u w:val="none"/>
    </w:rPr>
  </w:style>
  <w:style w:type="character" w:styleId="FollowedHyperlink">
    <w:name w:val="FollowedHyperlink"/>
    <w:basedOn w:val="DefaultParagraphFont"/>
    <w:uiPriority w:val="99"/>
    <w:semiHidden/>
    <w:unhideWhenUsed/>
    <w:rsid w:val="000F7B35"/>
    <w:rPr>
      <w:color w:val="auto"/>
      <w:u w:val="none"/>
    </w:rPr>
  </w:style>
  <w:style w:type="paragraph" w:customStyle="1" w:styleId="Emphasis1">
    <w:name w:val="Emphasis1"/>
    <w:basedOn w:val="Normal"/>
    <w:link w:val="Emphasis"/>
    <w:autoRedefine/>
    <w:uiPriority w:val="7"/>
    <w:qFormat/>
    <w:rsid w:val="00F426B2"/>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te Level 2,Dont use,No Spacing41,No Spacing111112,Small Text,Tag and Cite,nonunderlined,Tag and Ci,No Spacing11211,No Spacing6,No Spacing7,No Spacing8,No Spacing23,No Spacing13"/>
    <w:basedOn w:val="Heading1"/>
    <w:link w:val="Hyperlink"/>
    <w:autoRedefine/>
    <w:uiPriority w:val="99"/>
    <w:qFormat/>
    <w:rsid w:val="00F426B2"/>
    <w:pPr>
      <w:keepNext w:val="0"/>
      <w:keepLines w:val="0"/>
      <w:outlineLvl w:val="9"/>
    </w:pPr>
    <w:rPr>
      <w:rFonts w:asciiTheme="minorHAnsi" w:eastAsiaTheme="minorHAnsi" w:hAnsiTheme="minorHAnsi" w:cstheme="minorBidi"/>
      <w:b w:val="0"/>
      <w:sz w:val="22"/>
      <w:szCs w:val="22"/>
    </w:rPr>
  </w:style>
  <w:style w:type="paragraph" w:customStyle="1" w:styleId="Emphasize">
    <w:name w:val="Emphasize"/>
    <w:basedOn w:val="Normal"/>
    <w:autoRedefine/>
    <w:uiPriority w:val="7"/>
    <w:qFormat/>
    <w:rsid w:val="00F426B2"/>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4856C5"/>
    <w:pPr>
      <w:ind w:left="720"/>
      <w:contextualSpacing/>
    </w:pPr>
  </w:style>
  <w:style w:type="character" w:styleId="Strong">
    <w:name w:val="Strong"/>
    <w:basedOn w:val="DefaultParagraphFont"/>
    <w:uiPriority w:val="22"/>
    <w:qFormat/>
    <w:rsid w:val="004856C5"/>
    <w:rPr>
      <w:b/>
      <w:bCs/>
    </w:rPr>
  </w:style>
  <w:style w:type="paragraph" w:customStyle="1" w:styleId="paragraph">
    <w:name w:val="paragraph"/>
    <w:basedOn w:val="Normal"/>
    <w:rsid w:val="004856C5"/>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4856C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4856C5"/>
  </w:style>
  <w:style w:type="character" w:customStyle="1" w:styleId="eop">
    <w:name w:val="eop"/>
    <w:basedOn w:val="DefaultParagraphFont"/>
    <w:rsid w:val="004856C5"/>
  </w:style>
  <w:style w:type="character" w:customStyle="1" w:styleId="spellingerror">
    <w:name w:val="spellingerror"/>
    <w:basedOn w:val="DefaultParagraphFont"/>
    <w:rsid w:val="004856C5"/>
  </w:style>
  <w:style w:type="character" w:styleId="UnresolvedMention">
    <w:name w:val="Unresolved Mention"/>
    <w:basedOn w:val="DefaultParagraphFont"/>
    <w:uiPriority w:val="99"/>
    <w:semiHidden/>
    <w:unhideWhenUsed/>
    <w:rsid w:val="00AD3699"/>
    <w:rPr>
      <w:color w:val="605E5C"/>
      <w:shd w:val="clear" w:color="auto" w:fill="E1DFDD"/>
    </w:rPr>
  </w:style>
  <w:style w:type="paragraph" w:customStyle="1" w:styleId="chapter-para">
    <w:name w:val="chapter-para"/>
    <w:basedOn w:val="Normal"/>
    <w:rsid w:val="00C36F5C"/>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C36F5C"/>
    <w:rPr>
      <w:sz w:val="16"/>
      <w:szCs w:val="16"/>
    </w:rPr>
  </w:style>
  <w:style w:type="paragraph" w:styleId="CommentText">
    <w:name w:val="annotation text"/>
    <w:basedOn w:val="Normal"/>
    <w:link w:val="CommentTextChar"/>
    <w:uiPriority w:val="99"/>
    <w:semiHidden/>
    <w:unhideWhenUsed/>
    <w:rsid w:val="00C36F5C"/>
    <w:pPr>
      <w:spacing w:line="240" w:lineRule="auto"/>
    </w:pPr>
    <w:rPr>
      <w:sz w:val="20"/>
      <w:szCs w:val="20"/>
    </w:rPr>
  </w:style>
  <w:style w:type="character" w:customStyle="1" w:styleId="CommentTextChar">
    <w:name w:val="Comment Text Char"/>
    <w:basedOn w:val="DefaultParagraphFont"/>
    <w:link w:val="CommentText"/>
    <w:uiPriority w:val="99"/>
    <w:semiHidden/>
    <w:rsid w:val="00C36F5C"/>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C36F5C"/>
    <w:rPr>
      <w:b/>
      <w:bCs/>
    </w:rPr>
  </w:style>
  <w:style w:type="character" w:customStyle="1" w:styleId="CommentSubjectChar">
    <w:name w:val="Comment Subject Char"/>
    <w:basedOn w:val="CommentTextChar"/>
    <w:link w:val="CommentSubject"/>
    <w:uiPriority w:val="99"/>
    <w:semiHidden/>
    <w:rsid w:val="00C36F5C"/>
    <w:rPr>
      <w:rFonts w:ascii="Calibri" w:hAnsi="Calibri" w:cs="Calibri"/>
      <w:b/>
      <w:bCs/>
      <w:sz w:val="20"/>
      <w:szCs w:val="20"/>
    </w:rPr>
  </w:style>
  <w:style w:type="paragraph" w:customStyle="1" w:styleId="Analytic">
    <w:name w:val="Analytic"/>
    <w:basedOn w:val="Heading4"/>
    <w:link w:val="AnalyticChar"/>
    <w:uiPriority w:val="4"/>
    <w:qFormat/>
    <w:rsid w:val="001B1095"/>
    <w:pPr>
      <w:outlineLvl w:val="9"/>
    </w:pPr>
  </w:style>
  <w:style w:type="character" w:customStyle="1" w:styleId="AnalyticChar">
    <w:name w:val="Analytic Char"/>
    <w:basedOn w:val="DefaultParagraphFont"/>
    <w:link w:val="Analytic"/>
    <w:uiPriority w:val="4"/>
    <w:rsid w:val="001B1095"/>
    <w:rPr>
      <w:rFonts w:ascii="Calibri" w:eastAsiaTheme="majorEastAsia" w:hAnsi="Calibri" w:cstheme="majorBidi"/>
      <w:b/>
      <w:iCs/>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20001985">
      <w:bodyDiv w:val="1"/>
      <w:marLeft w:val="0"/>
      <w:marRight w:val="0"/>
      <w:marTop w:val="0"/>
      <w:marBottom w:val="0"/>
      <w:divBdr>
        <w:top w:val="none" w:sz="0" w:space="0" w:color="auto"/>
        <w:left w:val="none" w:sz="0" w:space="0" w:color="auto"/>
        <w:bottom w:val="none" w:sz="0" w:space="0" w:color="auto"/>
        <w:right w:val="none" w:sz="0" w:space="0" w:color="auto"/>
      </w:divBdr>
    </w:div>
    <w:div w:id="1850290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cnn.com/2019/05/23/business/spacex-starliner-revenue-business-case/index.html" TargetMode="External"/><Relationship Id="rId18" Type="http://schemas.openxmlformats.org/officeDocument/2006/relationships/hyperlink" Target="https://www.nasa.gov/mission_pages/station/news/orbital_debris.html" TargetMode="External"/><Relationship Id="rId26" Type="http://schemas.openxmlformats.org/officeDocument/2006/relationships/hyperlink" Target="https://www.fcc.gov/document/fcc-launches-review-rules-mitigate-orbital-space-debris" TargetMode="External"/><Relationship Id="rId3" Type="http://schemas.openxmlformats.org/officeDocument/2006/relationships/styles" Target="styles.xml"/><Relationship Id="rId21" Type="http://schemas.openxmlformats.org/officeDocument/2006/relationships/hyperlink" Target="http://www.bbc.com/future/story/20130609-the-day-without-satellites" TargetMode="External"/><Relationship Id="rId34" Type="http://schemas.openxmlformats.org/officeDocument/2006/relationships/fontTable" Target="fontTable.xml"/><Relationship Id="rId7" Type="http://schemas.openxmlformats.org/officeDocument/2006/relationships/hyperlink" Target="https://repository.law.umich.edu/mjil/vol40/iss1/5" TargetMode="External"/><Relationship Id="rId12" Type="http://schemas.openxmlformats.org/officeDocument/2006/relationships/hyperlink" Target="http://www.cnn.com/2019/05/15/tech/spacex-starlink-internet-satellites-first-launch/index.html" TargetMode="External"/><Relationship Id="rId17" Type="http://schemas.openxmlformats.org/officeDocument/2006/relationships/hyperlink" Target="https://www.nasa.gov/mission_pages/station/news/orbital_debris.html" TargetMode="External"/><Relationship Id="rId25" Type="http://schemas.openxmlformats.org/officeDocument/2006/relationships/hyperlink" Target="https://www.nbcnews.com/mach/science/startup-wants-put-huge-ads-space-not-everyone-board-idea-ncna960296" TargetMode="External"/><Relationship Id="rId33" Type="http://schemas.openxmlformats.org/officeDocument/2006/relationships/hyperlink" Target="https://scholarlycommons.law.case.edu/jil/vol51/iss1/11" TargetMode="External"/><Relationship Id="rId2" Type="http://schemas.openxmlformats.org/officeDocument/2006/relationships/numbering" Target="numbering.xml"/><Relationship Id="rId16" Type="http://schemas.openxmlformats.org/officeDocument/2006/relationships/hyperlink" Target="http://www.cnn.com/2019/05/23/business/spacex-starliner-revenue-business-case/index.html" TargetMode="External"/><Relationship Id="rId20" Type="http://schemas.openxmlformats.org/officeDocument/2006/relationships/hyperlink" Target="https://www.nasa.gov/news/debris_faq.html" TargetMode="External"/><Relationship Id="rId29" Type="http://schemas.openxmlformats.org/officeDocument/2006/relationships/hyperlink" Target="https://www.ibtimes.co.in/asteroid-terror-expert-says-earth-defenseless-against-deep-space-threats-812912" TargetMode="External"/><Relationship Id="rId1" Type="http://schemas.openxmlformats.org/officeDocument/2006/relationships/customXml" Target="../customXml/item1.xml"/><Relationship Id="rId6" Type="http://schemas.openxmlformats.org/officeDocument/2006/relationships/hyperlink" Target="https://core.ac.uk/download/pdf/188590876.pdf" TargetMode="External"/><Relationship Id="rId11" Type="http://schemas.openxmlformats.org/officeDocument/2006/relationships/hyperlink" Target="https://www.cnn.com/2019/05/30/tech/spacex-starlink-space-junk-debris/index.html" TargetMode="External"/><Relationship Id="rId24" Type="http://schemas.openxmlformats.org/officeDocument/2006/relationships/hyperlink" Target="https://www.cnn.com/2019/03/13/tech/oneweb-space-debris-junk-low-earth-orbit/index.html" TargetMode="External"/><Relationship Id="rId32" Type="http://schemas.openxmlformats.org/officeDocument/2006/relationships/hyperlink" Target="javascript:;" TargetMode="External"/><Relationship Id="rId5" Type="http://schemas.openxmlformats.org/officeDocument/2006/relationships/webSettings" Target="webSettings.xml"/><Relationship Id="rId15" Type="http://schemas.openxmlformats.org/officeDocument/2006/relationships/hyperlink" Target="http://www.cnn.com/2019/03/13/tech/oneweb-space-debris-junk-low-earth-orbit/index.html" TargetMode="External"/><Relationship Id="rId23" Type="http://schemas.openxmlformats.org/officeDocument/2006/relationships/hyperlink" Target="https://docs.fcc.gov/public/attachments/DA-19-342A1.pdf" TargetMode="External"/><Relationship Id="rId28" Type="http://schemas.openxmlformats.org/officeDocument/2006/relationships/hyperlink" Target="https://arxiv.org/abs/1911.12840" TargetMode="External"/><Relationship Id="rId10" Type="http://schemas.openxmlformats.org/officeDocument/2006/relationships/hyperlink" Target="https://ccdcoe.org/uploads/2019/06/Art_12_The-Cyber-ASAT.pdf" TargetMode="External"/><Relationship Id="rId19" Type="http://schemas.openxmlformats.org/officeDocument/2006/relationships/hyperlink" Target="https://www.cnn.com/2015/03/12/tech/mci-planet-labs-doves/index.html" TargetMode="External"/><Relationship Id="rId31" Type="http://schemas.openxmlformats.org/officeDocument/2006/relationships/hyperlink" Target="https://www.express.co.uk/news/science/1239017/asteroid-news-nasa-outer-space-treaty-nuclear-bomb-space-rock-david-koplow-spt" TargetMode="External"/><Relationship Id="rId4" Type="http://schemas.openxmlformats.org/officeDocument/2006/relationships/settings" Target="settings.xml"/><Relationship Id="rId9" Type="http://schemas.openxmlformats.org/officeDocument/2006/relationships/hyperlink" Target="https://www.vox.com/future-perfect/2018/10/26/18023366/far-future-effective-altruism-existential-risk-doing-good" TargetMode="External"/><Relationship Id="rId14" Type="http://schemas.openxmlformats.org/officeDocument/2006/relationships/hyperlink" Target="https://money.cnn.com/quote/quote.html?symb=AMZN&amp;source=story_quote_link" TargetMode="External"/><Relationship Id="rId22" Type="http://schemas.openxmlformats.org/officeDocument/2006/relationships/hyperlink" Target="https://phys.org/news/2017-05-space-junk-satellites-economies.html" TargetMode="External"/><Relationship Id="rId27" Type="http://schemas.openxmlformats.org/officeDocument/2006/relationships/hyperlink" Target="https://arxiv.org/abs/1911.12840" TargetMode="External"/><Relationship Id="rId30" Type="http://schemas.openxmlformats.org/officeDocument/2006/relationships/hyperlink" Target="https://www.ibtimes.co.in/deadly-asteroid-impacts-more-often-earth-previously-thought-experts-warn-809272" TargetMode="External"/><Relationship Id="rId35" Type="http://schemas.openxmlformats.org/officeDocument/2006/relationships/theme" Target="theme/theme1.xml"/><Relationship Id="rId8" Type="http://schemas.openxmlformats.org/officeDocument/2006/relationships/hyperlink" Target="https://repository.law.umich.edu/mjil/vol40/iss1/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yom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60</TotalTime>
  <Pages>1</Pages>
  <Words>18077</Words>
  <Characters>103042</Characters>
  <Application>Microsoft Office Word</Application>
  <DocSecurity>0</DocSecurity>
  <Lines>858</Lines>
  <Paragraphs>241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Jaden Campbell</dc:creator>
  <cp:keywords>5.1.1</cp:keywords>
  <dc:description/>
  <cp:lastModifiedBy>Jaden Campbell</cp:lastModifiedBy>
  <cp:revision>22</cp:revision>
  <dcterms:created xsi:type="dcterms:W3CDTF">2022-01-22T16:22:00Z</dcterms:created>
  <dcterms:modified xsi:type="dcterms:W3CDTF">2022-01-23T19:21:00Z</dcterms:modified>
</cp:coreProperties>
</file>