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C87D5B" w14:textId="6207A2F2" w:rsidR="00D60142" w:rsidRDefault="00967254" w:rsidP="00D60142">
      <w:pPr>
        <w:pStyle w:val="Heading1"/>
      </w:pPr>
      <w:r>
        <w:t>1NC Doubles</w:t>
      </w:r>
    </w:p>
    <w:p w14:paraId="664C6BD7" w14:textId="5638F07B" w:rsidR="00A82486" w:rsidRDefault="00967254" w:rsidP="00A82486">
      <w:pPr>
        <w:pStyle w:val="Heading2"/>
      </w:pPr>
      <w:r>
        <w:t>OFF</w:t>
      </w:r>
    </w:p>
    <w:p w14:paraId="616E937F" w14:textId="6A1D4FCB" w:rsidR="00967254" w:rsidRPr="00967254" w:rsidRDefault="00967254" w:rsidP="00967254">
      <w:pPr>
        <w:pStyle w:val="Heading3"/>
      </w:pPr>
      <w:r>
        <w:t>1</w:t>
      </w:r>
    </w:p>
    <w:p w14:paraId="1CD1FBF6" w14:textId="77777777" w:rsidR="00A82486" w:rsidRDefault="00A82486" w:rsidP="00A82486">
      <w:r>
        <w:t xml:space="preserve">Mining CP </w:t>
      </w:r>
    </w:p>
    <w:p w14:paraId="3EBBD293" w14:textId="1197469C" w:rsidR="00A82486" w:rsidRDefault="00A82486" w:rsidP="00A82486">
      <w:pPr>
        <w:pStyle w:val="Heading4"/>
      </w:pPr>
      <w:r>
        <w:t xml:space="preserve">Counterplan: The appropriation of resources only from asteroids constrained by “beneficial use” in outer space by private entities is just.  </w:t>
      </w:r>
    </w:p>
    <w:p w14:paraId="468A32CF" w14:textId="77777777" w:rsidR="00A82486" w:rsidRDefault="00A82486" w:rsidP="00A82486">
      <w:pPr>
        <w:pStyle w:val="Heading4"/>
      </w:pPr>
      <w:r>
        <w:t xml:space="preserve">Preserving international mechanisms for </w:t>
      </w:r>
      <w:r w:rsidRPr="001E0C57">
        <w:rPr>
          <w:u w:val="single"/>
        </w:rPr>
        <w:t>dispute management</w:t>
      </w:r>
      <w:r>
        <w:t xml:space="preserve"> and </w:t>
      </w:r>
      <w:r w:rsidRPr="001E0C57">
        <w:rPr>
          <w:u w:val="single"/>
        </w:rPr>
        <w:t>coop</w:t>
      </w:r>
      <w:r>
        <w:t xml:space="preserve"> solves a </w:t>
      </w:r>
      <w:r w:rsidRPr="00A30CDE">
        <w:rPr>
          <w:u w:val="single"/>
        </w:rPr>
        <w:t>tragedy of the commons</w:t>
      </w:r>
      <w:r>
        <w:t xml:space="preserve"> BUT </w:t>
      </w:r>
      <w:r w:rsidRPr="009575BA">
        <w:rPr>
          <w:u w:val="single"/>
        </w:rPr>
        <w:t>appropriation</w:t>
      </w:r>
      <w:r>
        <w:t xml:space="preserve"> is key to incentivizing </w:t>
      </w:r>
      <w:r w:rsidRPr="001E0C57">
        <w:rPr>
          <w:u w:val="single"/>
        </w:rPr>
        <w:t>asteroid mining</w:t>
      </w:r>
      <w:r>
        <w:t xml:space="preserve"> </w:t>
      </w:r>
    </w:p>
    <w:p w14:paraId="3ECC0E22" w14:textId="77777777" w:rsidR="00A82486" w:rsidRDefault="00A82486" w:rsidP="00A82486">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35470D83" w14:textId="77777777" w:rsidR="00A82486" w:rsidRDefault="00A82486" w:rsidP="00A82486">
      <w:r>
        <w:t xml:space="preserve">[Jack, "Space, the Final Frontier of Enterprise: Incentivizing Asteroid Mining Under a Revised International Framework, 40 Mich. J. Int'l L. 189, 2018, </w:t>
      </w:r>
      <w:hyperlink r:id="rId6" w:history="1">
        <w:r w:rsidRPr="0021041F">
          <w:rPr>
            <w:rStyle w:val="Hyperlink"/>
          </w:rPr>
          <w:t>https://repository.law.umich.edu/mjil/vol40/iss1/5</w:t>
        </w:r>
      </w:hyperlink>
      <w:r>
        <w:t xml:space="preserve">, accessed 6-24-21] </w:t>
      </w:r>
    </w:p>
    <w:p w14:paraId="01DE284B" w14:textId="77777777" w:rsidR="00A82486" w:rsidRDefault="00A82486" w:rsidP="00A82486"/>
    <w:p w14:paraId="42BC8695" w14:textId="77777777" w:rsidR="00A82486" w:rsidRPr="0058629B" w:rsidRDefault="00A82486" w:rsidP="00A82486">
      <w:pPr>
        <w:rPr>
          <w:sz w:val="14"/>
        </w:rPr>
      </w:pPr>
      <w:r w:rsidRPr="0058629B">
        <w:rPr>
          <w:sz w:val="14"/>
        </w:rPr>
        <w:t>III. A New International Framework to Govern the Space Economy</w:t>
      </w:r>
    </w:p>
    <w:p w14:paraId="5583EAF4" w14:textId="77777777" w:rsidR="00A82486" w:rsidRPr="0058629B" w:rsidRDefault="00A82486" w:rsidP="00A82486">
      <w:pPr>
        <w:rPr>
          <w:sz w:val="14"/>
        </w:rPr>
      </w:pPr>
      <w:r w:rsidRPr="00F222B2">
        <w:rPr>
          <w:rStyle w:val="StyleUnderline"/>
        </w:rPr>
        <w:t xml:space="preserve">Asteroid </w:t>
      </w:r>
      <w:r w:rsidRPr="00340194">
        <w:rPr>
          <w:rStyle w:val="StyleUnderline"/>
          <w:highlight w:val="yellow"/>
        </w:rPr>
        <w:t>mining</w:t>
      </w:r>
      <w:r w:rsidRPr="00F222B2">
        <w:rPr>
          <w:rStyle w:val="StyleUnderline"/>
        </w:rPr>
        <w:t xml:space="preserve"> creates tension within the OST as an activity that </w:t>
      </w:r>
      <w:r w:rsidRPr="00340194">
        <w:rPr>
          <w:rStyle w:val="StyleUnderline"/>
          <w:highlight w:val="yellow"/>
        </w:rPr>
        <w:t>is prohibited by the treaty</w:t>
      </w:r>
      <w:r w:rsidRPr="002757A5">
        <w:rPr>
          <w:rStyle w:val="StyleUnderline"/>
        </w:rPr>
        <w:t>’s terms</w:t>
      </w:r>
      <w:r w:rsidRPr="00F222B2">
        <w:rPr>
          <w:rStyle w:val="StyleUnderline"/>
        </w:rPr>
        <w:t xml:space="preserve"> </w:t>
      </w:r>
      <w:r w:rsidRPr="0058629B">
        <w:rPr>
          <w:rStyle w:val="StyleUnderline"/>
        </w:rPr>
        <w:t>but</w:t>
      </w:r>
      <w:r w:rsidRPr="00F222B2">
        <w:rPr>
          <w:rStyle w:val="StyleUnderline"/>
        </w:rPr>
        <w:t xml:space="preserve"> largely in line with the treaty’s purpose</w:t>
      </w:r>
      <w:r w:rsidRPr="0058629B">
        <w:rPr>
          <w:sz w:val="14"/>
        </w:rPr>
        <w:t xml:space="preserve">. As such, </w:t>
      </w:r>
      <w:r w:rsidRPr="00F222B2">
        <w:rPr>
          <w:rStyle w:val="StyleUnderline"/>
        </w:rPr>
        <w:t>the OST should be modified to allow for greater certainty and predictability with respect to asteroid mining</w:t>
      </w:r>
      <w:r w:rsidRPr="0058629B">
        <w:rPr>
          <w:sz w:val="14"/>
        </w:rPr>
        <w:t xml:space="preserve">. </w:t>
      </w:r>
      <w:r w:rsidRPr="00F222B2">
        <w:rPr>
          <w:rStyle w:val="StyleUnderline"/>
        </w:rPr>
        <w:t>The possibility that asteroid mining could be illegal under international law likely disincentivizes entry into this new endeavor by adding risk and uncertainty</w:t>
      </w:r>
      <w:r w:rsidRPr="0058629B">
        <w:rPr>
          <w:sz w:val="14"/>
        </w:rPr>
        <w:t xml:space="preserve">. This section outlines what a revised framework should look like. First, </w:t>
      </w:r>
      <w:r w:rsidRPr="00F222B2">
        <w:rPr>
          <w:rStyle w:val="StyleUnderline"/>
        </w:rPr>
        <w:t>the law governing space should remain international in nature to further the interests of peaceful cooperation and facilitate dispute resolution</w:t>
      </w:r>
      <w:r w:rsidRPr="0058629B">
        <w:rPr>
          <w:sz w:val="14"/>
        </w:rPr>
        <w:t xml:space="preserve">. Second, </w:t>
      </w:r>
      <w:r w:rsidRPr="00F222B2">
        <w:rPr>
          <w:rStyle w:val="StyleUnderline"/>
        </w:rPr>
        <w:t>this framework should present minimal regulatory barriers for entry given the benefits that asteroid mining could bring to all mankind</w:t>
      </w:r>
      <w:r w:rsidRPr="0058629B">
        <w:rPr>
          <w:sz w:val="14"/>
        </w:rPr>
        <w:t>. The development of whaling law provides a use-</w:t>
      </w:r>
      <w:proofErr w:type="spellStart"/>
      <w:r w:rsidRPr="0058629B">
        <w:rPr>
          <w:sz w:val="14"/>
        </w:rPr>
        <w:t>ful</w:t>
      </w:r>
      <w:proofErr w:type="spellEnd"/>
      <w:r w:rsidRPr="0058629B">
        <w:rPr>
          <w:sz w:val="14"/>
        </w:rPr>
        <w:t xml:space="preserve"> historical example of how norms and rules for the asteroid mining industry could evolve in a way that facilitates efficient governance of this endeavor.</w:t>
      </w:r>
    </w:p>
    <w:p w14:paraId="40D987E7" w14:textId="77777777" w:rsidR="00A82486" w:rsidRPr="0058629B" w:rsidRDefault="00A82486" w:rsidP="00A82486">
      <w:pPr>
        <w:rPr>
          <w:sz w:val="14"/>
        </w:rPr>
      </w:pPr>
      <w:r w:rsidRPr="0058629B">
        <w:rPr>
          <w:sz w:val="14"/>
        </w:rPr>
        <w:t>A. The Desirability of an International Framework</w:t>
      </w:r>
    </w:p>
    <w:p w14:paraId="743F8D05" w14:textId="77777777" w:rsidR="00A82486" w:rsidRPr="0058629B" w:rsidRDefault="00A82486" w:rsidP="00A82486">
      <w:pPr>
        <w:rPr>
          <w:sz w:val="14"/>
        </w:rPr>
      </w:pPr>
      <w:r w:rsidRPr="00340194">
        <w:rPr>
          <w:rStyle w:val="StyleUnderline"/>
          <w:highlight w:val="yellow"/>
        </w:rPr>
        <w:t>The preservation of space</w:t>
      </w:r>
      <w:r w:rsidRPr="00F222B2">
        <w:rPr>
          <w:rStyle w:val="StyleUnderline"/>
        </w:rPr>
        <w:t xml:space="preserve"> as a zone </w:t>
      </w:r>
      <w:r w:rsidRPr="00340194">
        <w:rPr>
          <w:rStyle w:val="Emphasis"/>
          <w:highlight w:val="yellow"/>
        </w:rPr>
        <w:t>governed by i</w:t>
      </w:r>
      <w:r w:rsidRPr="0058629B">
        <w:rPr>
          <w:rStyle w:val="Emphasis"/>
        </w:rPr>
        <w:t xml:space="preserve">nternational </w:t>
      </w:r>
      <w:r w:rsidRPr="00340194">
        <w:rPr>
          <w:rStyle w:val="Emphasis"/>
          <w:highlight w:val="yellow"/>
        </w:rPr>
        <w:t>law</w:t>
      </w:r>
      <w:r w:rsidRPr="0058629B">
        <w:rPr>
          <w:sz w:val="14"/>
        </w:rPr>
        <w:t xml:space="preserve">, in contrast to a system predicated on national jurisdiction, </w:t>
      </w:r>
      <w:r w:rsidRPr="0058629B">
        <w:rPr>
          <w:rStyle w:val="StyleUnderline"/>
        </w:rPr>
        <w:t>is desirable</w:t>
      </w:r>
      <w:r w:rsidRPr="00F222B2">
        <w:rPr>
          <w:rStyle w:val="StyleUnderline"/>
        </w:rPr>
        <w:t xml:space="preserve"> in that it </w:t>
      </w:r>
      <w:r w:rsidRPr="00340194">
        <w:rPr>
          <w:rStyle w:val="Emphasis"/>
          <w:highlight w:val="yellow"/>
        </w:rPr>
        <w:t>promotes peace</w:t>
      </w:r>
      <w:r w:rsidRPr="00340194">
        <w:rPr>
          <w:rStyle w:val="StyleUnderline"/>
          <w:highlight w:val="yellow"/>
        </w:rPr>
        <w:t xml:space="preserve">, </w:t>
      </w:r>
      <w:r w:rsidRPr="00340194">
        <w:rPr>
          <w:rStyle w:val="Emphasis"/>
          <w:highlight w:val="yellow"/>
        </w:rPr>
        <w:t>facilitates dispute resolution</w:t>
      </w:r>
      <w:r w:rsidRPr="00340194">
        <w:rPr>
          <w:rStyle w:val="StyleUnderline"/>
          <w:highlight w:val="yellow"/>
        </w:rPr>
        <w:t xml:space="preserve">, </w:t>
      </w:r>
      <w:r w:rsidRPr="005935B4">
        <w:rPr>
          <w:rStyle w:val="StyleUnderline"/>
        </w:rPr>
        <w:t>and</w:t>
      </w:r>
      <w:r w:rsidRPr="00340194">
        <w:rPr>
          <w:rStyle w:val="StyleUnderline"/>
          <w:highlight w:val="yellow"/>
        </w:rPr>
        <w:t xml:space="preserve"> allows </w:t>
      </w:r>
      <w:r w:rsidRPr="005935B4">
        <w:rPr>
          <w:rStyle w:val="StyleUnderline"/>
        </w:rPr>
        <w:t>for</w:t>
      </w:r>
      <w:r w:rsidRPr="00340194">
        <w:rPr>
          <w:rStyle w:val="StyleUnderline"/>
          <w:highlight w:val="yellow"/>
        </w:rPr>
        <w:t xml:space="preserve"> more </w:t>
      </w:r>
      <w:r w:rsidRPr="00340194">
        <w:rPr>
          <w:rStyle w:val="Emphasis"/>
          <w:highlight w:val="yellow"/>
        </w:rPr>
        <w:t>coordinated efforts</w:t>
      </w:r>
      <w:r w:rsidRPr="00340194">
        <w:rPr>
          <w:rStyle w:val="StyleUnderline"/>
          <w:highlight w:val="yellow"/>
        </w:rPr>
        <w:t xml:space="preserve"> in addressing issues </w:t>
      </w:r>
      <w:r w:rsidRPr="00E918A8">
        <w:rPr>
          <w:rStyle w:val="StyleUnderline"/>
        </w:rPr>
        <w:t>relevant to all entities</w:t>
      </w:r>
      <w:r w:rsidRPr="00F222B2">
        <w:rPr>
          <w:rStyle w:val="StyleUnderline"/>
        </w:rPr>
        <w:t xml:space="preserve"> operating in space</w:t>
      </w:r>
      <w:r w:rsidRPr="0058629B">
        <w:rPr>
          <w:sz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60452D">
        <w:rPr>
          <w:rStyle w:val="StyleUnderline"/>
        </w:rPr>
        <w:t>It would take only minor changes to the OST to resolve some of the ambiguities in the status quo and help bring the benefits of asteroid mining to humanity as a whole.</w:t>
      </w:r>
      <w:r w:rsidRPr="0058629B">
        <w:rPr>
          <w:sz w:val="14"/>
        </w:rPr>
        <w:t xml:space="preserve"> A revision of this treaty rather than a wholesale abandonment of the agreement—whether that abandonment is in fact or merely in practice—would better maintain the international character of space.</w:t>
      </w:r>
    </w:p>
    <w:p w14:paraId="4511EC6E" w14:textId="77777777" w:rsidR="00A82486" w:rsidRPr="0058629B" w:rsidRDefault="00A82486" w:rsidP="00A82486">
      <w:pPr>
        <w:rPr>
          <w:sz w:val="14"/>
        </w:rPr>
      </w:pPr>
      <w:r w:rsidRPr="0058629B">
        <w:rPr>
          <w:sz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60452D">
        <w:rPr>
          <w:rStyle w:val="StyleUnderline"/>
        </w:rPr>
        <w:t xml:space="preserve">One straightforward means of authorizing private companies to extract space resources would be to </w:t>
      </w:r>
      <w:r w:rsidRPr="00340194">
        <w:rPr>
          <w:rStyle w:val="StyleUnderline"/>
          <w:highlight w:val="yellow"/>
        </w:rPr>
        <w:t xml:space="preserve">revise the OST to </w:t>
      </w:r>
      <w:r w:rsidRPr="00340194">
        <w:rPr>
          <w:rStyle w:val="Emphasis"/>
          <w:highlight w:val="yellow"/>
        </w:rPr>
        <w:t>clarify</w:t>
      </w:r>
      <w:r w:rsidRPr="0060452D">
        <w:rPr>
          <w:rStyle w:val="StyleUnderline"/>
        </w:rPr>
        <w:t xml:space="preserve"> that the language in </w:t>
      </w:r>
      <w:r w:rsidRPr="002757A5">
        <w:rPr>
          <w:rStyle w:val="StyleUnderline"/>
        </w:rPr>
        <w:t xml:space="preserve">Article II </w:t>
      </w:r>
      <w:r w:rsidRPr="00340194">
        <w:rPr>
          <w:rStyle w:val="StyleUnderline"/>
          <w:highlight w:val="yellow"/>
        </w:rPr>
        <w:t>prohibiting</w:t>
      </w:r>
      <w:r w:rsidRPr="0060452D">
        <w:rPr>
          <w:rStyle w:val="StyleUnderline"/>
        </w:rPr>
        <w:t xml:space="preserve"> national </w:t>
      </w:r>
      <w:r w:rsidRPr="00340194">
        <w:rPr>
          <w:rStyle w:val="StyleUnderline"/>
          <w:highlight w:val="yellow"/>
        </w:rPr>
        <w:t xml:space="preserve">appropriation </w:t>
      </w:r>
      <w:r w:rsidRPr="00340194">
        <w:rPr>
          <w:rStyle w:val="Emphasis"/>
          <w:highlight w:val="yellow"/>
        </w:rPr>
        <w:t>does not apply to private companies</w:t>
      </w:r>
      <w:r w:rsidRPr="0058629B">
        <w:rPr>
          <w:sz w:val="14"/>
        </w:rPr>
        <w:t xml:space="preserve">. </w:t>
      </w:r>
      <w:r w:rsidRPr="0060452D">
        <w:rPr>
          <w:rStyle w:val="StyleUnderline"/>
        </w:rPr>
        <w:t xml:space="preserve">This could be achieved </w:t>
      </w:r>
      <w:r w:rsidRPr="00340194">
        <w:rPr>
          <w:rStyle w:val="StyleUnderline"/>
          <w:highlight w:val="yellow"/>
        </w:rPr>
        <w:t>by</w:t>
      </w:r>
      <w:r w:rsidRPr="0060452D">
        <w:rPr>
          <w:rStyle w:val="StyleUnderline"/>
        </w:rPr>
        <w:t xml:space="preserve"> simply </w:t>
      </w:r>
      <w:r w:rsidRPr="00340194">
        <w:rPr>
          <w:rStyle w:val="Emphasis"/>
          <w:highlight w:val="yellow"/>
        </w:rPr>
        <w:t>adding a sentence to the end of Article VI</w:t>
      </w:r>
      <w:r w:rsidRPr="0060452D">
        <w:rPr>
          <w:rStyle w:val="StyleUnderline"/>
        </w:rPr>
        <w:t xml:space="preserve">: </w:t>
      </w:r>
      <w:r w:rsidRPr="00C564E0">
        <w:rPr>
          <w:rStyle w:val="StyleUnderline"/>
        </w:rPr>
        <w:t>Under the revised treaty, companies shall remain under the supervision of the countries in which they are based but</w:t>
      </w:r>
      <w:r w:rsidRPr="0060452D">
        <w:rPr>
          <w:rStyle w:val="StyleUnderline"/>
        </w:rPr>
        <w:t xml:space="preserve"> are not capable of national appropriation by use or occupation</w:t>
      </w:r>
      <w:r w:rsidRPr="0058629B">
        <w:rPr>
          <w:sz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60452D">
        <w:rPr>
          <w:rStyle w:val="StyleUnderline"/>
        </w:rPr>
        <w:t>This revision could</w:t>
      </w:r>
      <w:r w:rsidRPr="0058629B">
        <w:rPr>
          <w:sz w:val="14"/>
        </w:rPr>
        <w:t xml:space="preserve">, however, </w:t>
      </w:r>
      <w:r w:rsidRPr="0060452D">
        <w:rPr>
          <w:rStyle w:val="StyleUnderline"/>
        </w:rPr>
        <w:t>promote peaceful coexistence and uniformity in space law, as well as create certainty as to the legality of asteroid mining by private companies</w:t>
      </w:r>
      <w:r w:rsidRPr="0058629B">
        <w:rPr>
          <w:sz w:val="14"/>
        </w:rPr>
        <w:t>.</w:t>
      </w:r>
    </w:p>
    <w:p w14:paraId="5BA81C4A" w14:textId="77777777" w:rsidR="00A82486" w:rsidRPr="00900970" w:rsidRDefault="00A82486" w:rsidP="00A82486">
      <w:pPr>
        <w:rPr>
          <w:sz w:val="14"/>
        </w:rPr>
      </w:pPr>
      <w:r w:rsidRPr="0058629B">
        <w:rPr>
          <w:sz w:val="14"/>
        </w:rPr>
        <w:t xml:space="preserve">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w:t>
      </w:r>
      <w:r w:rsidRPr="00900970">
        <w:rPr>
          <w:sz w:val="14"/>
        </w:rPr>
        <w:t>or a new international agreement altogether.</w:t>
      </w:r>
    </w:p>
    <w:p w14:paraId="5B52250A" w14:textId="77777777" w:rsidR="00A82486" w:rsidRPr="0058629B" w:rsidRDefault="00A82486" w:rsidP="00A82486">
      <w:pPr>
        <w:rPr>
          <w:sz w:val="14"/>
        </w:rPr>
      </w:pPr>
      <w:r w:rsidRPr="00340194">
        <w:rPr>
          <w:rStyle w:val="StyleUnderline"/>
          <w:highlight w:val="yellow"/>
        </w:rPr>
        <w:t>An amended OST</w:t>
      </w:r>
      <w:r w:rsidRPr="00900970">
        <w:rPr>
          <w:sz w:val="14"/>
        </w:rPr>
        <w:t xml:space="preserve"> or a new treaty </w:t>
      </w:r>
      <w:r w:rsidRPr="00900970">
        <w:rPr>
          <w:rStyle w:val="StyleUnderline"/>
        </w:rPr>
        <w:t xml:space="preserve">governing the extraction of space resources would have the benefit of </w:t>
      </w:r>
      <w:r w:rsidRPr="00900970">
        <w:rPr>
          <w:rStyle w:val="Emphasis"/>
        </w:rPr>
        <w:t>maintaining the peaceful order of space</w:t>
      </w:r>
      <w:r w:rsidRPr="00900970">
        <w:rPr>
          <w:rStyle w:val="StyleUnderline"/>
        </w:rPr>
        <w:t>.</w:t>
      </w:r>
      <w:r w:rsidRPr="00900970">
        <w:rPr>
          <w:sz w:val="14"/>
        </w:rPr>
        <w:t xml:space="preserve"> While admittedly the product of a different era, the post-national and peaceable foundation of the OST is still desirable in an international environment where many nations are armed to the proverbial nuclear teeth. </w:t>
      </w:r>
      <w:r w:rsidRPr="00900970">
        <w:rPr>
          <w:rStyle w:val="StyleUnderline"/>
        </w:rPr>
        <w:t>Peaceful use of outer space is a laudable objective and o</w:t>
      </w:r>
      <w:r w:rsidRPr="0060452D">
        <w:rPr>
          <w:rStyle w:val="StyleUnderline"/>
        </w:rPr>
        <w:t>ne served most effectively by international agreement</w:t>
      </w:r>
      <w:r w:rsidRPr="0058629B">
        <w:rPr>
          <w:sz w:val="14"/>
        </w:rPr>
        <w:t xml:space="preserve"> rather than by competing national claims of sovereignty.106</w:t>
      </w:r>
    </w:p>
    <w:p w14:paraId="7963C885" w14:textId="77777777" w:rsidR="00A82486" w:rsidRPr="0058629B" w:rsidRDefault="00A82486" w:rsidP="00A82486">
      <w:pPr>
        <w:rPr>
          <w:sz w:val="14"/>
        </w:rPr>
      </w:pPr>
      <w:r w:rsidRPr="0060452D">
        <w:rPr>
          <w:rStyle w:val="StyleUnderline"/>
        </w:rPr>
        <w:t>An international system would also facilitate dispute resolution</w:t>
      </w:r>
      <w:r w:rsidRPr="0058629B">
        <w:rPr>
          <w:sz w:val="14"/>
        </w:rPr>
        <w:t xml:space="preserve">. In a borderless </w:t>
      </w:r>
      <w:r w:rsidRPr="0060452D">
        <w:rPr>
          <w:rStyle w:val="StyleUnderline"/>
        </w:rPr>
        <w:t>and</w:t>
      </w:r>
      <w:r w:rsidRPr="0058629B">
        <w:rPr>
          <w:sz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58629B">
        <w:rPr>
          <w:sz w:val="14"/>
        </w:rPr>
        <w:t>tort</w:t>
      </w:r>
      <w:proofErr w:type="spellEnd"/>
      <w:r w:rsidRPr="0058629B">
        <w:rPr>
          <w:sz w:val="14"/>
        </w:rPr>
        <w:t xml:space="preserve">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w:t>
      </w:r>
      <w:proofErr w:type="spellStart"/>
      <w:r w:rsidRPr="0058629B">
        <w:rPr>
          <w:sz w:val="14"/>
        </w:rPr>
        <w:t>firma</w:t>
      </w:r>
      <w:proofErr w:type="spellEnd"/>
      <w:r w:rsidRPr="0058629B">
        <w:rPr>
          <w:sz w:val="14"/>
        </w:rPr>
        <w:t>. 109 An international mechanism like ITLOS ought to be established for resolving space disputes such that parties can seek a neutral arbiter to resolve conflict and laws can be uniformly applied to all entities irrespective of their country of origin.110</w:t>
      </w:r>
    </w:p>
    <w:p w14:paraId="041098FF" w14:textId="77777777" w:rsidR="00A82486" w:rsidRPr="0058629B" w:rsidRDefault="00A82486" w:rsidP="00A82486">
      <w:pPr>
        <w:rPr>
          <w:sz w:val="14"/>
        </w:rPr>
      </w:pPr>
      <w:r w:rsidRPr="0058629B">
        <w:rPr>
          <w:sz w:val="14"/>
        </w:rPr>
        <w:t xml:space="preserve">Finally, an international system </w:t>
      </w:r>
      <w:r w:rsidRPr="00340194">
        <w:rPr>
          <w:rStyle w:val="StyleUnderline"/>
          <w:highlight w:val="yellow"/>
        </w:rPr>
        <w:t>could</w:t>
      </w:r>
      <w:r w:rsidRPr="0060452D">
        <w:rPr>
          <w:rStyle w:val="StyleUnderline"/>
        </w:rPr>
        <w:t xml:space="preserve"> more easily </w:t>
      </w:r>
      <w:r w:rsidRPr="00340194">
        <w:rPr>
          <w:rStyle w:val="Emphasis"/>
          <w:highlight w:val="yellow"/>
        </w:rPr>
        <w:t>allow for coop</w:t>
      </w:r>
      <w:r w:rsidRPr="0058629B">
        <w:rPr>
          <w:rStyle w:val="Emphasis"/>
        </w:rPr>
        <w:t>eration</w:t>
      </w:r>
      <w:r w:rsidRPr="0060452D">
        <w:rPr>
          <w:rStyle w:val="StyleUnderline"/>
        </w:rPr>
        <w:t xml:space="preserve"> </w:t>
      </w:r>
      <w:r w:rsidRPr="00340194">
        <w:rPr>
          <w:rStyle w:val="StyleUnderline"/>
          <w:highlight w:val="yellow"/>
        </w:rPr>
        <w:t>between nations and private entities in addressing</w:t>
      </w:r>
      <w:r w:rsidRPr="0060452D">
        <w:rPr>
          <w:rStyle w:val="StyleUnderline"/>
        </w:rPr>
        <w:t xml:space="preserve"> issues that affect the spacefaring </w:t>
      </w:r>
      <w:proofErr w:type="gramStart"/>
      <w:r w:rsidRPr="0060452D">
        <w:rPr>
          <w:rStyle w:val="StyleUnderline"/>
        </w:rPr>
        <w:t>community as a whole</w:t>
      </w:r>
      <w:proofErr w:type="gramEnd"/>
      <w:r w:rsidRPr="0058629B">
        <w:rPr>
          <w:sz w:val="14"/>
        </w:rPr>
        <w:t xml:space="preserve">. </w:t>
      </w:r>
      <w:r w:rsidRPr="0060452D">
        <w:rPr>
          <w:rStyle w:val="StyleUnderline"/>
        </w:rPr>
        <w:t xml:space="preserve">The emergence of </w:t>
      </w:r>
      <w:r w:rsidRPr="00340194">
        <w:rPr>
          <w:rStyle w:val="Emphasis"/>
          <w:highlight w:val="yellow"/>
        </w:rPr>
        <w:t>space debris</w:t>
      </w:r>
      <w:r w:rsidRPr="00340194">
        <w:rPr>
          <w:rStyle w:val="StyleUnderline"/>
          <w:highlight w:val="yellow"/>
        </w:rPr>
        <w:t xml:space="preserve"> and</w:t>
      </w:r>
      <w:r w:rsidRPr="0060452D">
        <w:rPr>
          <w:rStyle w:val="StyleUnderline"/>
        </w:rPr>
        <w:t xml:space="preserve"> the use of </w:t>
      </w:r>
      <w:r w:rsidRPr="00340194">
        <w:rPr>
          <w:rStyle w:val="Emphasis"/>
          <w:highlight w:val="yellow"/>
        </w:rPr>
        <w:t>nuclear power</w:t>
      </w:r>
      <w:r w:rsidRPr="0060452D">
        <w:rPr>
          <w:rStyle w:val="StyleUnderline"/>
        </w:rPr>
        <w:t xml:space="preserve"> sources in space are examples of developing issues that bear on the ease and safety of space travel for all</w:t>
      </w:r>
      <w:r w:rsidRPr="0058629B">
        <w:rPr>
          <w:sz w:val="14"/>
        </w:rPr>
        <w:t xml:space="preserve">.111 </w:t>
      </w:r>
      <w:r w:rsidRPr="0058629B">
        <w:rPr>
          <w:rStyle w:val="StyleUnderline"/>
        </w:rPr>
        <w:t>Left to</w:t>
      </w:r>
      <w:r w:rsidRPr="0058629B">
        <w:rPr>
          <w:sz w:val="14"/>
        </w:rPr>
        <w:t xml:space="preserve"> national governments or </w:t>
      </w:r>
      <w:r w:rsidRPr="0060452D">
        <w:rPr>
          <w:rStyle w:val="StyleUnderline"/>
        </w:rPr>
        <w:t xml:space="preserve">individual corporations, it seems plausible that lack of oversight could result in a tragedy of the </w:t>
      </w:r>
      <w:r w:rsidRPr="0058629B">
        <w:rPr>
          <w:rStyle w:val="StyleUnderline"/>
        </w:rPr>
        <w:t>commons.</w:t>
      </w:r>
      <w:r w:rsidRPr="0058629B">
        <w:rPr>
          <w:sz w:val="14"/>
        </w:rPr>
        <w:t xml:space="preserve">112 By contrast, </w:t>
      </w:r>
      <w:r w:rsidRPr="0060452D">
        <w:rPr>
          <w:rStyle w:val="StyleUnderline"/>
        </w:rPr>
        <w:t>an international framework is well-suited to consider the problems of the space ecosystem in a way that transcends national boundaries</w:t>
      </w:r>
      <w:r w:rsidRPr="0058629B">
        <w:rPr>
          <w:sz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0BCA19B9" w14:textId="77777777" w:rsidR="00A82486" w:rsidRPr="00753BBF" w:rsidRDefault="00A82486" w:rsidP="00A82486">
      <w:pPr>
        <w:rPr>
          <w:sz w:val="8"/>
          <w:szCs w:val="16"/>
        </w:rPr>
      </w:pPr>
      <w:r w:rsidRPr="00753BBF">
        <w:rPr>
          <w:sz w:val="8"/>
          <w:szCs w:val="16"/>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634992B1" w14:textId="77777777" w:rsidR="00A82486" w:rsidRPr="00753BBF" w:rsidRDefault="00A82486" w:rsidP="00A82486">
      <w:pPr>
        <w:rPr>
          <w:sz w:val="8"/>
          <w:szCs w:val="16"/>
        </w:rPr>
      </w:pPr>
      <w:r w:rsidRPr="00753BBF">
        <w:rPr>
          <w:sz w:val="8"/>
          <w:szCs w:val="16"/>
        </w:rPr>
        <w:t xml:space="preserve">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w:t>
      </w:r>
      <w:proofErr w:type="gramStart"/>
      <w:r w:rsidRPr="00753BBF">
        <w:rPr>
          <w:sz w:val="8"/>
          <w:szCs w:val="16"/>
        </w:rPr>
        <w:t>humanity as a whole, this</w:t>
      </w:r>
      <w:proofErr w:type="gramEnd"/>
      <w:r w:rsidRPr="00753BBF">
        <w:rPr>
          <w:sz w:val="8"/>
          <w:szCs w:val="16"/>
        </w:rPr>
        <w:t xml:space="preserve"> approach has some appeal.</w:t>
      </w:r>
    </w:p>
    <w:p w14:paraId="188D6AE4" w14:textId="77777777" w:rsidR="00A82486" w:rsidRPr="00753BBF" w:rsidRDefault="00A82486" w:rsidP="00A82486">
      <w:pPr>
        <w:rPr>
          <w:sz w:val="8"/>
          <w:szCs w:val="16"/>
        </w:rPr>
      </w:pPr>
      <w:r w:rsidRPr="00753BBF">
        <w:rPr>
          <w:sz w:val="8"/>
          <w:szCs w:val="16"/>
        </w:rPr>
        <w:t xml:space="preserve">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044A7776" w14:textId="77777777" w:rsidR="00A82486" w:rsidRPr="0058629B" w:rsidRDefault="00A82486" w:rsidP="00A82486">
      <w:pPr>
        <w:rPr>
          <w:sz w:val="14"/>
        </w:rPr>
      </w:pPr>
      <w:r w:rsidRPr="0058629B">
        <w:rPr>
          <w:sz w:val="14"/>
        </w:rPr>
        <w:t>B. A System with Minimal Regulatory Barriers to Entry</w:t>
      </w:r>
    </w:p>
    <w:p w14:paraId="37D59A0C" w14:textId="77777777" w:rsidR="00A82486" w:rsidRPr="0058629B" w:rsidRDefault="00A82486" w:rsidP="00A82486">
      <w:pPr>
        <w:rPr>
          <w:rStyle w:val="StyleUnderline"/>
        </w:rPr>
      </w:pPr>
      <w:r w:rsidRPr="002757A5">
        <w:rPr>
          <w:rStyle w:val="StyleUnderline"/>
        </w:rPr>
        <w:t>Whatever approach is chosen</w:t>
      </w:r>
      <w:r w:rsidRPr="0058629B">
        <w:rPr>
          <w:rStyle w:val="StyleUnderline"/>
        </w:rPr>
        <w:t xml:space="preserve"> to resolve the ambiguities in the OST </w:t>
      </w:r>
      <w:r w:rsidRPr="002757A5">
        <w:rPr>
          <w:rStyle w:val="StyleUnderline"/>
        </w:rPr>
        <w:t>ought not to be overly restrictive</w:t>
      </w:r>
      <w:r w:rsidRPr="0058629B">
        <w:rPr>
          <w:rStyle w:val="StyleUnderline"/>
        </w:rPr>
        <w:t xml:space="preserve"> or create burdensome regulatory obstacles for private asteroid mining companies</w:t>
      </w:r>
      <w:r w:rsidRPr="0058629B">
        <w:rPr>
          <w:sz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340194">
        <w:rPr>
          <w:rStyle w:val="StyleUnderline"/>
          <w:highlight w:val="yellow"/>
        </w:rPr>
        <w:t xml:space="preserve">allowing norms to </w:t>
      </w:r>
      <w:r w:rsidRPr="00340194">
        <w:rPr>
          <w:rStyle w:val="Emphasis"/>
          <w:highlight w:val="yellow"/>
        </w:rPr>
        <w:t>develop over time</w:t>
      </w:r>
      <w:r w:rsidRPr="00340194">
        <w:rPr>
          <w:rStyle w:val="StyleUnderline"/>
          <w:highlight w:val="yellow"/>
        </w:rPr>
        <w:t xml:space="preserve"> through the resolution of disputes between</w:t>
      </w:r>
      <w:r w:rsidRPr="0058629B">
        <w:rPr>
          <w:rStyle w:val="StyleUnderline"/>
        </w:rPr>
        <w:t xml:space="preserve"> asteroid mining </w:t>
      </w:r>
      <w:r w:rsidRPr="00340194">
        <w:rPr>
          <w:rStyle w:val="StyleUnderline"/>
          <w:highlight w:val="yellow"/>
        </w:rPr>
        <w:t>companies would</w:t>
      </w:r>
      <w:r w:rsidRPr="0058629B">
        <w:rPr>
          <w:rStyle w:val="StyleUnderline"/>
        </w:rPr>
        <w:t xml:space="preserve"> likely </w:t>
      </w:r>
      <w:r w:rsidRPr="00340194">
        <w:rPr>
          <w:rStyle w:val="StyleUnderline"/>
          <w:highlight w:val="yellow"/>
        </w:rPr>
        <w:t xml:space="preserve">result in the </w:t>
      </w:r>
      <w:r w:rsidRPr="00340194">
        <w:rPr>
          <w:rStyle w:val="Emphasis"/>
          <w:highlight w:val="yellow"/>
        </w:rPr>
        <w:t>most efficient regulatory system</w:t>
      </w:r>
      <w:r w:rsidRPr="0058629B">
        <w:rPr>
          <w:rStyle w:val="StyleUnderline"/>
        </w:rPr>
        <w:t xml:space="preserve"> and would be more attractive to companies and nations that might be tempted to disregard the treaty.</w:t>
      </w:r>
    </w:p>
    <w:p w14:paraId="18839055" w14:textId="77777777" w:rsidR="00A82486" w:rsidRPr="0058629B" w:rsidRDefault="00A82486" w:rsidP="00A82486">
      <w:pPr>
        <w:rPr>
          <w:sz w:val="14"/>
        </w:rPr>
      </w:pPr>
      <w:r w:rsidRPr="0058629B">
        <w:rPr>
          <w:rStyle w:val="StyleUnderline"/>
        </w:rPr>
        <w:t>The development of whaling custom offers insight into the extent to which “property rights may arise anarchically out of social custom.”</w:t>
      </w:r>
      <w:r w:rsidRPr="0058629B">
        <w:rPr>
          <w:sz w:val="14"/>
        </w:rPr>
        <w:t xml:space="preserve">125 </w:t>
      </w:r>
      <w:r w:rsidRPr="0058629B">
        <w:rPr>
          <w:rStyle w:val="StyleUnderline"/>
        </w:rPr>
        <w:t>The analogy to asteroid mining is strong in that both are extractive, high-risk, and capital-intensive industries that take place in what is effectively mare liberum</w:t>
      </w:r>
      <w:r w:rsidRPr="0058629B">
        <w:rPr>
          <w:sz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0A44DBC8" w14:textId="77777777" w:rsidR="00A82486" w:rsidRPr="00753BBF" w:rsidRDefault="00A82486" w:rsidP="00A82486">
      <w:pPr>
        <w:rPr>
          <w:sz w:val="8"/>
          <w:szCs w:val="16"/>
        </w:rPr>
      </w:pPr>
      <w:r w:rsidRPr="00753BBF">
        <w:rPr>
          <w:sz w:val="8"/>
          <w:szCs w:val="16"/>
        </w:rPr>
        <w:t xml:space="preserve">Robert </w:t>
      </w:r>
      <w:proofErr w:type="spellStart"/>
      <w:r w:rsidRPr="00753BBF">
        <w:rPr>
          <w:sz w:val="8"/>
          <w:szCs w:val="16"/>
        </w:rPr>
        <w:t>Ellickson</w:t>
      </w:r>
      <w:proofErr w:type="spellEnd"/>
      <w:r w:rsidRPr="00753BBF">
        <w:rPr>
          <w:sz w:val="8"/>
          <w:szCs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753BBF">
        <w:rPr>
          <w:sz w:val="8"/>
          <w:szCs w:val="16"/>
        </w:rPr>
        <w:t>Ellickson</w:t>
      </w:r>
      <w:proofErr w:type="spellEnd"/>
      <w:r w:rsidRPr="00753BBF">
        <w:rPr>
          <w:sz w:val="8"/>
          <w:szCs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w:t>
      </w:r>
      <w:proofErr w:type="spellStart"/>
      <w:r w:rsidRPr="00753BBF">
        <w:rPr>
          <w:sz w:val="8"/>
          <w:szCs w:val="16"/>
        </w:rPr>
        <w:t>Ellickson’s</w:t>
      </w:r>
      <w:proofErr w:type="spellEnd"/>
      <w:r w:rsidRPr="00753BBF">
        <w:rPr>
          <w:sz w:val="8"/>
          <w:szCs w:val="16"/>
        </w:rPr>
        <w:t xml:space="preserve">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0EB04567" w14:textId="77777777" w:rsidR="00A82486" w:rsidRPr="00753BBF" w:rsidRDefault="00A82486" w:rsidP="00A82486">
      <w:pPr>
        <w:rPr>
          <w:sz w:val="8"/>
          <w:szCs w:val="16"/>
        </w:rPr>
      </w:pPr>
      <w:r w:rsidRPr="00753BBF">
        <w:rPr>
          <w:sz w:val="8"/>
          <w:szCs w:val="16"/>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1B63274F" w14:textId="77777777" w:rsidR="00A82486" w:rsidRPr="0058629B" w:rsidRDefault="00A82486" w:rsidP="00A82486">
      <w:pPr>
        <w:rPr>
          <w:sz w:val="14"/>
        </w:rPr>
      </w:pPr>
      <w:r w:rsidRPr="0058629B">
        <w:rPr>
          <w:sz w:val="14"/>
        </w:rPr>
        <w:t>Conclusion</w:t>
      </w:r>
    </w:p>
    <w:p w14:paraId="45E7BF97" w14:textId="77777777" w:rsidR="00A82486" w:rsidRDefault="00A82486" w:rsidP="00A82486">
      <w:pPr>
        <w:rPr>
          <w:sz w:val="14"/>
        </w:rPr>
      </w:pPr>
      <w:r w:rsidRPr="00340194">
        <w:rPr>
          <w:rStyle w:val="StyleUnderline"/>
          <w:highlight w:val="yellow"/>
        </w:rPr>
        <w:t>Maintaining the international character of outer space</w:t>
      </w:r>
      <w:r w:rsidRPr="0058629B">
        <w:rPr>
          <w:rStyle w:val="StyleUnderline"/>
        </w:rPr>
        <w:t xml:space="preserve"> while allowing private companies to develop their own governing norms under a slightly revised OST </w:t>
      </w:r>
      <w:r w:rsidRPr="008C0B5D">
        <w:rPr>
          <w:rStyle w:val="StyleUnderline"/>
        </w:rPr>
        <w:t>would</w:t>
      </w:r>
      <w:r w:rsidRPr="0058629B">
        <w:rPr>
          <w:rStyle w:val="StyleUnderline"/>
        </w:rPr>
        <w:t xml:space="preserve"> preempt the outbreak of a new race by sovereign governments to colonize space; </w:t>
      </w:r>
      <w:r w:rsidRPr="00340194">
        <w:rPr>
          <w:rStyle w:val="StyleUnderline"/>
          <w:highlight w:val="yellow"/>
        </w:rPr>
        <w:t xml:space="preserve">create </w:t>
      </w:r>
      <w:r w:rsidRPr="002757A5">
        <w:rPr>
          <w:rStyle w:val="Emphasis"/>
        </w:rPr>
        <w:t xml:space="preserve">greater </w:t>
      </w:r>
      <w:r w:rsidRPr="00340194">
        <w:rPr>
          <w:rStyle w:val="Emphasis"/>
          <w:highlight w:val="yellow"/>
        </w:rPr>
        <w:t>certainty</w:t>
      </w:r>
      <w:r w:rsidRPr="00340194">
        <w:rPr>
          <w:rStyle w:val="StyleUnderline"/>
          <w:highlight w:val="yellow"/>
        </w:rPr>
        <w:t xml:space="preserve"> for those undertaking</w:t>
      </w:r>
      <w:r w:rsidRPr="0058629B">
        <w:rPr>
          <w:rStyle w:val="StyleUnderline"/>
        </w:rPr>
        <w:t xml:space="preserve"> the enterprise of </w:t>
      </w:r>
      <w:r w:rsidRPr="0058629B">
        <w:rPr>
          <w:rStyle w:val="Emphasis"/>
        </w:rPr>
        <w:t xml:space="preserve">asteroid </w:t>
      </w:r>
      <w:r w:rsidRPr="00340194">
        <w:rPr>
          <w:rStyle w:val="Emphasis"/>
          <w:highlight w:val="yellow"/>
        </w:rPr>
        <w:t>mining</w:t>
      </w:r>
      <w:r w:rsidRPr="0058629B">
        <w:rPr>
          <w:rStyle w:val="StyleUnderline"/>
        </w:rPr>
        <w:t>; and permit the development of an efficient system tailored to maximize returns on celestial investment</w:t>
      </w:r>
      <w:r w:rsidRPr="0058629B">
        <w:rPr>
          <w:sz w:val="14"/>
        </w:rPr>
        <w:t xml:space="preserve">. </w:t>
      </w:r>
      <w:r w:rsidRPr="0058629B">
        <w:rPr>
          <w:rStyle w:val="StyleUnderlin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58629B">
        <w:rPr>
          <w:sz w:val="14"/>
        </w:rPr>
        <w:t>.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7057D198" w14:textId="77777777" w:rsidR="00A82486" w:rsidRPr="009B62E0" w:rsidRDefault="00A82486" w:rsidP="00A82486">
      <w:pPr>
        <w:pStyle w:val="Heading4"/>
      </w:pPr>
      <w:r>
        <w:t xml:space="preserve">“Beneficial use” solves </w:t>
      </w:r>
      <w:r>
        <w:rPr>
          <w:u w:val="single"/>
        </w:rPr>
        <w:t>every deficit</w:t>
      </w:r>
      <w:r>
        <w:t xml:space="preserve"> AND provides </w:t>
      </w:r>
      <w:r w:rsidRPr="00F71DCA">
        <w:rPr>
          <w:u w:val="single"/>
        </w:rPr>
        <w:t>incentives</w:t>
      </w:r>
      <w:r>
        <w:t xml:space="preserve">- </w:t>
      </w:r>
      <w:r w:rsidRPr="00F71DCA">
        <w:rPr>
          <w:u w:val="single"/>
        </w:rPr>
        <w:t>appropriation is key</w:t>
      </w:r>
    </w:p>
    <w:p w14:paraId="7410A32F" w14:textId="77777777" w:rsidR="00A82486" w:rsidRDefault="00A82486" w:rsidP="00A82486">
      <w:r w:rsidRPr="003B0B67">
        <w:rPr>
          <w:rStyle w:val="Style13ptBold"/>
        </w:rPr>
        <w:t>Meyers, 15</w:t>
      </w:r>
      <w:r>
        <w:t xml:space="preserve"> -- J.D. candidate at the University of Oregon Law School</w:t>
      </w:r>
    </w:p>
    <w:p w14:paraId="3D5142BA" w14:textId="77777777" w:rsidR="00A82486" w:rsidRDefault="00A82486" w:rsidP="00A82486">
      <w:r>
        <w:t xml:space="preserve">[Ross, "The doctrine of appropriation and asteroid mining: Incentivizing the private exploration and development of outer space", Oregon Review of International Law 17, 2015, 183-204, accessed 1-9-22] </w:t>
      </w:r>
    </w:p>
    <w:p w14:paraId="7179AEC3" w14:textId="77777777" w:rsidR="00A82486" w:rsidRDefault="00A82486" w:rsidP="00A82486"/>
    <w:p w14:paraId="64325CD5" w14:textId="77777777" w:rsidR="00A82486" w:rsidRPr="00EA3983" w:rsidRDefault="00A82486" w:rsidP="00A82486">
      <w:pPr>
        <w:rPr>
          <w:sz w:val="12"/>
        </w:rPr>
      </w:pPr>
      <w:r w:rsidRPr="00EA3983">
        <w:rPr>
          <w:sz w:val="12"/>
        </w:rPr>
        <w:t xml:space="preserve">THE </w:t>
      </w:r>
      <w:r w:rsidRPr="00340194">
        <w:rPr>
          <w:rStyle w:val="StyleUnderline"/>
          <w:highlight w:val="yellow"/>
        </w:rPr>
        <w:t>CURRENT</w:t>
      </w:r>
      <w:r w:rsidRPr="00EA3983">
        <w:rPr>
          <w:sz w:val="12"/>
        </w:rPr>
        <w:t xml:space="preserve"> INTERNATIONAL </w:t>
      </w:r>
      <w:r w:rsidRPr="00340194">
        <w:rPr>
          <w:rStyle w:val="StyleUnderline"/>
          <w:highlight w:val="yellow"/>
        </w:rPr>
        <w:t>TREATIES</w:t>
      </w:r>
      <w:r w:rsidRPr="00EA3983">
        <w:rPr>
          <w:sz w:val="12"/>
        </w:rPr>
        <w:t xml:space="preserve"> THAT REGULATE THE OWNERSHIP OF ASTEROIDS </w:t>
      </w:r>
      <w:r w:rsidRPr="00340194">
        <w:rPr>
          <w:rStyle w:val="Emphasis"/>
          <w:highlight w:val="yellow"/>
        </w:rPr>
        <w:t>FAIL TO INCENTIVIZE</w:t>
      </w:r>
      <w:r w:rsidRPr="00340194">
        <w:rPr>
          <w:rStyle w:val="StyleUnderline"/>
          <w:highlight w:val="yellow"/>
        </w:rPr>
        <w:t xml:space="preserve"> </w:t>
      </w:r>
      <w:r w:rsidRPr="008C0B5D">
        <w:rPr>
          <w:rStyle w:val="StyleUnderline"/>
        </w:rPr>
        <w:t xml:space="preserve">THE </w:t>
      </w:r>
      <w:r w:rsidRPr="00340194">
        <w:rPr>
          <w:rStyle w:val="StyleUnderline"/>
          <w:highlight w:val="yellow"/>
        </w:rPr>
        <w:t>DEVELOPMENT</w:t>
      </w:r>
      <w:r w:rsidRPr="007912A0">
        <w:rPr>
          <w:rStyle w:val="StyleUnderline"/>
        </w:rPr>
        <w:t xml:space="preserve"> AND EXPLORATION </w:t>
      </w:r>
      <w:r w:rsidRPr="00340194">
        <w:rPr>
          <w:rStyle w:val="StyleUnderline"/>
          <w:highlight w:val="yellow"/>
        </w:rPr>
        <w:t>OF OUTER SPACE</w:t>
      </w:r>
    </w:p>
    <w:p w14:paraId="7B204A17" w14:textId="77777777" w:rsidR="00A82486" w:rsidRPr="00EA3983" w:rsidRDefault="00A82486" w:rsidP="00A82486">
      <w:pPr>
        <w:rPr>
          <w:sz w:val="12"/>
        </w:rPr>
      </w:pPr>
      <w:r w:rsidRPr="00EA3983">
        <w:rPr>
          <w:sz w:val="12"/>
        </w:rPr>
        <w:t xml:space="preserve">Currently, </w:t>
      </w:r>
      <w:r w:rsidRPr="007912A0">
        <w:rPr>
          <w:rStyle w:val="StyleUnderline"/>
        </w:rPr>
        <w:t>there are two outdated international treaties that attempt to adjudicate</w:t>
      </w:r>
      <w:r w:rsidRPr="00EA3983">
        <w:rPr>
          <w:sz w:val="12"/>
        </w:rPr>
        <w:t xml:space="preserve"> the use and exploration of </w:t>
      </w:r>
      <w:r w:rsidRPr="007912A0">
        <w:rPr>
          <w:rStyle w:val="StyleUnderline"/>
        </w:rPr>
        <w:t>space</w:t>
      </w:r>
      <w:r w:rsidRPr="00EA3983">
        <w:rPr>
          <w:sz w:val="12"/>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RPr="007912A0">
        <w:rPr>
          <w:rStyle w:val="StyleUnderline"/>
        </w:rPr>
        <w:t>both treaties</w:t>
      </w:r>
      <w:r w:rsidRPr="00EA3983">
        <w:rPr>
          <w:sz w:val="12"/>
        </w:rPr>
        <w:t xml:space="preserve"> attempt to deal with many issues, including the ownership of celestial bodies, both </w:t>
      </w:r>
      <w:r w:rsidRPr="00EA3983">
        <w:rPr>
          <w:rStyle w:val="StyleUnderline"/>
        </w:rPr>
        <w:t>fail to allow</w:t>
      </w:r>
      <w:r w:rsidRPr="007912A0">
        <w:rPr>
          <w:rStyle w:val="StyleUnderline"/>
        </w:rPr>
        <w:t xml:space="preserve"> for the ownership and development of asteroids by government or private entities</w:t>
      </w:r>
      <w:r w:rsidRPr="00EA3983">
        <w:rPr>
          <w:sz w:val="12"/>
        </w:rPr>
        <w:t xml:space="preserve">. Because they were written during the space race in a period of international distrust, it makes sense that these treaties would be concerned with tempering the race to establish sovereign control over celestial bodies. However, </w:t>
      </w:r>
      <w:r w:rsidRPr="007912A0">
        <w:rPr>
          <w:rStyle w:val="StyleUnderline"/>
        </w:rPr>
        <w:t>as space exploration shifts from being financed and controlled by national governments to being financed by private industry, these concerns may be less important</w:t>
      </w:r>
      <w:r w:rsidRPr="00EA3983">
        <w:rPr>
          <w:sz w:val="12"/>
        </w:rPr>
        <w:t>.49</w:t>
      </w:r>
    </w:p>
    <w:p w14:paraId="20C75815" w14:textId="77777777" w:rsidR="00A82486" w:rsidRPr="00EA3983" w:rsidRDefault="00A82486" w:rsidP="00A82486">
      <w:pPr>
        <w:rPr>
          <w:sz w:val="12"/>
        </w:rPr>
      </w:pPr>
      <w:r w:rsidRPr="00EA3983">
        <w:rPr>
          <w:sz w:val="12"/>
        </w:rPr>
        <w:t>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14:paraId="1A8ADDB2" w14:textId="77777777" w:rsidR="00A82486" w:rsidRPr="00EA3983" w:rsidRDefault="00A82486" w:rsidP="00A82486">
      <w:pPr>
        <w:rPr>
          <w:sz w:val="12"/>
        </w:rPr>
      </w:pPr>
      <w:r w:rsidRPr="00EA3983">
        <w:rPr>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RPr="00340194">
        <w:rPr>
          <w:rStyle w:val="StyleUnderline"/>
          <w:highlight w:val="yellow"/>
        </w:rPr>
        <w:t>Corporate interest</w:t>
      </w:r>
      <w:r w:rsidRPr="007912A0">
        <w:rPr>
          <w:rStyle w:val="StyleUnderline"/>
        </w:rPr>
        <w:t xml:space="preserve"> in space</w:t>
      </w:r>
      <w:r w:rsidRPr="00EA3983">
        <w:rPr>
          <w:sz w:val="12"/>
        </w:rPr>
        <w:t xml:space="preserve"> tourism and </w:t>
      </w:r>
      <w:r w:rsidRPr="007912A0">
        <w:rPr>
          <w:rStyle w:val="StyleUnderline"/>
        </w:rPr>
        <w:t xml:space="preserve">development </w:t>
      </w:r>
      <w:r w:rsidRPr="00340194">
        <w:rPr>
          <w:rStyle w:val="StyleUnderline"/>
          <w:highlight w:val="yellow"/>
        </w:rPr>
        <w:t xml:space="preserve">demonstrates </w:t>
      </w:r>
      <w:r w:rsidRPr="008C0B5D">
        <w:rPr>
          <w:rStyle w:val="StyleUnderline"/>
        </w:rPr>
        <w:t xml:space="preserve">a </w:t>
      </w:r>
      <w:r w:rsidRPr="00340194">
        <w:rPr>
          <w:rStyle w:val="StyleUnderline"/>
          <w:highlight w:val="yellow"/>
        </w:rPr>
        <w:t xml:space="preserve">strong </w:t>
      </w:r>
      <w:r w:rsidRPr="00340194">
        <w:rPr>
          <w:rStyle w:val="Emphasis"/>
          <w:highlight w:val="yellow"/>
        </w:rPr>
        <w:t>private</w:t>
      </w:r>
      <w:r w:rsidRPr="007912A0">
        <w:rPr>
          <w:rStyle w:val="StyleUnderline"/>
        </w:rPr>
        <w:t xml:space="preserve"> commercial </w:t>
      </w:r>
      <w:r w:rsidRPr="00340194">
        <w:rPr>
          <w:rStyle w:val="Emphasis"/>
          <w:highlight w:val="yellow"/>
        </w:rPr>
        <w:t>interest</w:t>
      </w:r>
      <w:r w:rsidRPr="007912A0">
        <w:rPr>
          <w:rStyle w:val="StyleUnderline"/>
        </w:rPr>
        <w:t xml:space="preserve"> in space as an industry</w:t>
      </w:r>
      <w:r w:rsidRPr="00EA3983">
        <w:rPr>
          <w:sz w:val="12"/>
        </w:rPr>
        <w:t xml:space="preserve">, which could serve to finance the exploration of space in a period where national governments do not have an active financial interest in space. However, </w:t>
      </w:r>
      <w:r w:rsidRPr="007912A0">
        <w:rPr>
          <w:rStyle w:val="StyleUnderline"/>
        </w:rPr>
        <w:t>under current international treaties, the ownership of asteroids is prohibited, preventing corporations willing to invest in asteroid mining from having a secure claim</w:t>
      </w:r>
      <w:r w:rsidRPr="00EA3983">
        <w:rPr>
          <w:sz w:val="12"/>
        </w:rPr>
        <w:t xml:space="preserve">. </w:t>
      </w:r>
    </w:p>
    <w:p w14:paraId="5C67B4C1" w14:textId="77777777" w:rsidR="00A82486" w:rsidRPr="009B62E0" w:rsidRDefault="00A82486" w:rsidP="00A82486">
      <w:pPr>
        <w:rPr>
          <w:sz w:val="8"/>
          <w:szCs w:val="18"/>
        </w:rPr>
      </w:pPr>
      <w:r w:rsidRPr="009B62E0">
        <w:rPr>
          <w:sz w:val="8"/>
          <w:szCs w:val="18"/>
        </w:rPr>
        <w:t>A. The Treaty on Principles Governing the Activities of States in the Exploration and Use of Outer Space, Including the Moon and Other Celestial Bodies (1967) Prohibits Commercial Property Claims</w:t>
      </w:r>
    </w:p>
    <w:p w14:paraId="118E27B5" w14:textId="77777777" w:rsidR="00A82486" w:rsidRPr="009B62E0" w:rsidRDefault="00A82486" w:rsidP="00A82486">
      <w:pPr>
        <w:rPr>
          <w:sz w:val="8"/>
          <w:szCs w:val="18"/>
        </w:rPr>
      </w:pPr>
      <w:r w:rsidRPr="009B62E0">
        <w:rPr>
          <w:sz w:val="8"/>
          <w:szCs w:val="18"/>
        </w:rPr>
        <w:t>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14:paraId="15960B32" w14:textId="77777777" w:rsidR="00A82486" w:rsidRPr="009B62E0" w:rsidRDefault="00A82486" w:rsidP="00A82486">
      <w:pPr>
        <w:rPr>
          <w:sz w:val="8"/>
          <w:szCs w:val="18"/>
        </w:rPr>
      </w:pPr>
      <w:r w:rsidRPr="009B62E0">
        <w:rPr>
          <w:sz w:val="8"/>
          <w:szCs w:val="18"/>
        </w:rPr>
        <w:t>The Outer Space Treaty of 1967 addresses many different issues, including the military development of space,55 the commission of aid to distressed astronauts,56 international liability for damage caused by space objects,</w:t>
      </w:r>
      <w:proofErr w:type="gramStart"/>
      <w:r w:rsidRPr="009B62E0">
        <w:rPr>
          <w:sz w:val="8"/>
          <w:szCs w:val="18"/>
        </w:rPr>
        <w:t>57</w:t>
      </w:r>
      <w:proofErr w:type="gramEnd"/>
      <w:r w:rsidRPr="009B62E0">
        <w:rPr>
          <w:sz w:val="8"/>
          <w:szCs w:val="18"/>
        </w:rPr>
        <w:t xml:space="preserve"> and the guaranteed cooperation between state-actors in space.58 While the agreement does an admirable job dealing with many of these issues, it fails to grant any kind of ownership claims over celestial bodies.</w:t>
      </w:r>
    </w:p>
    <w:p w14:paraId="383838BC" w14:textId="77777777" w:rsidR="00A82486" w:rsidRPr="009B62E0" w:rsidRDefault="00A82486" w:rsidP="00A82486">
      <w:pPr>
        <w:rPr>
          <w:sz w:val="8"/>
          <w:szCs w:val="18"/>
        </w:rPr>
      </w:pPr>
      <w:r w:rsidRPr="009B62E0">
        <w:rPr>
          <w:sz w:val="8"/>
          <w:szCs w:val="18"/>
        </w:rPr>
        <w:t>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14:paraId="5FE54748" w14:textId="77777777" w:rsidR="00A82486" w:rsidRPr="009B62E0" w:rsidRDefault="00A82486" w:rsidP="00A82486">
      <w:pPr>
        <w:rPr>
          <w:sz w:val="8"/>
          <w:szCs w:val="18"/>
        </w:rPr>
      </w:pPr>
      <w:r w:rsidRPr="009B62E0">
        <w:rPr>
          <w:sz w:val="8"/>
          <w:szCs w:val="18"/>
        </w:rPr>
        <w:t>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14:paraId="79EC7DD4" w14:textId="77777777" w:rsidR="00A82486" w:rsidRPr="009B62E0" w:rsidRDefault="00A82486" w:rsidP="00A82486">
      <w:pPr>
        <w:rPr>
          <w:sz w:val="8"/>
          <w:szCs w:val="18"/>
        </w:rPr>
      </w:pPr>
      <w:r w:rsidRPr="009B62E0">
        <w:rPr>
          <w:sz w:val="8"/>
          <w:szCs w:val="18"/>
        </w:rPr>
        <w:t>B. The Agreement Governing the Activities of States on the Moon and Other Celestial Bodies (1979) Also Fails to Recognize the Need to Provide Ownership Rights in Celestial Bodies</w:t>
      </w:r>
    </w:p>
    <w:p w14:paraId="00A424B5" w14:textId="77777777" w:rsidR="00A82486" w:rsidRPr="009B62E0" w:rsidRDefault="00A82486" w:rsidP="00A82486">
      <w:pPr>
        <w:rPr>
          <w:sz w:val="8"/>
          <w:szCs w:val="18"/>
        </w:rPr>
      </w:pPr>
      <w:r w:rsidRPr="009B62E0">
        <w:rPr>
          <w:sz w:val="8"/>
          <w:szCs w:val="18"/>
        </w:rPr>
        <w:t>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14:paraId="3420DC71" w14:textId="77777777" w:rsidR="00A82486" w:rsidRPr="009B62E0" w:rsidRDefault="00A82486" w:rsidP="00A82486">
      <w:pPr>
        <w:rPr>
          <w:sz w:val="8"/>
          <w:szCs w:val="18"/>
        </w:rPr>
      </w:pPr>
      <w:r w:rsidRPr="009B62E0">
        <w:rPr>
          <w:sz w:val="8"/>
          <w:szCs w:val="18"/>
        </w:rPr>
        <w:t>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14:paraId="6BB5A6BA" w14:textId="77777777" w:rsidR="00A82486" w:rsidRPr="009B62E0" w:rsidRDefault="00A82486" w:rsidP="00A82486">
      <w:pPr>
        <w:rPr>
          <w:sz w:val="8"/>
          <w:szCs w:val="18"/>
        </w:rPr>
      </w:pPr>
      <w:r w:rsidRPr="009B62E0">
        <w:rPr>
          <w:sz w:val="8"/>
          <w:szCs w:val="18"/>
        </w:rPr>
        <w:t>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14:paraId="32CA2472" w14:textId="77777777" w:rsidR="00A82486" w:rsidRPr="009B62E0" w:rsidRDefault="00A82486" w:rsidP="00A82486">
      <w:pPr>
        <w:rPr>
          <w:sz w:val="8"/>
          <w:szCs w:val="18"/>
        </w:rPr>
      </w:pPr>
      <w:r w:rsidRPr="009B62E0">
        <w:rPr>
          <w:sz w:val="8"/>
          <w:szCs w:val="18"/>
        </w:rPr>
        <w:t>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14:paraId="0FE4F6D1" w14:textId="77777777" w:rsidR="00A82486" w:rsidRPr="009B62E0" w:rsidRDefault="00A82486" w:rsidP="00A82486">
      <w:pPr>
        <w:rPr>
          <w:sz w:val="8"/>
          <w:szCs w:val="18"/>
        </w:rPr>
      </w:pPr>
      <w:r w:rsidRPr="009B62E0">
        <w:rPr>
          <w:sz w:val="8"/>
          <w:szCs w:val="18"/>
        </w:rPr>
        <w:t xml:space="preserve">Article 11, paragraph 2 of The Moon Treaty states that “[t]he </w:t>
      </w:r>
      <w:proofErr w:type="gramStart"/>
      <w:r w:rsidRPr="009B62E0">
        <w:rPr>
          <w:sz w:val="8"/>
          <w:szCs w:val="18"/>
        </w:rPr>
        <w:t>moon</w:t>
      </w:r>
      <w:proofErr w:type="gramEnd"/>
      <w:r w:rsidRPr="009B62E0">
        <w:rPr>
          <w:sz w:val="8"/>
          <w:szCs w:val="18"/>
        </w:rPr>
        <w:t xml:space="preserve">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14:paraId="5DDD7BC0" w14:textId="77777777" w:rsidR="00A82486" w:rsidRPr="009B62E0" w:rsidRDefault="00A82486" w:rsidP="00A82486">
      <w:pPr>
        <w:rPr>
          <w:sz w:val="8"/>
          <w:szCs w:val="18"/>
        </w:rPr>
      </w:pPr>
      <w:r w:rsidRPr="009B62E0">
        <w:rPr>
          <w:sz w:val="8"/>
          <w:szCs w:val="18"/>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 </w:t>
      </w:r>
    </w:p>
    <w:p w14:paraId="14E16E10" w14:textId="77777777" w:rsidR="00A82486" w:rsidRPr="00EA3983" w:rsidRDefault="00A82486" w:rsidP="00A82486">
      <w:pPr>
        <w:rPr>
          <w:sz w:val="12"/>
        </w:rPr>
      </w:pPr>
      <w:r w:rsidRPr="00EA3983">
        <w:rPr>
          <w:sz w:val="12"/>
        </w:rPr>
        <w:t>III THE APPLICATION OF THE DOCTRINE OF APPROPRIATION TO ASTEROID MINING WOULD INCENTIVIZE CORPORATE SPACE EXPLORATION WHILE PREVENTING WASTE AND ABSTRACT CLAIMS</w:t>
      </w:r>
    </w:p>
    <w:p w14:paraId="27481236" w14:textId="77777777" w:rsidR="00A82486" w:rsidRPr="00EA3983" w:rsidRDefault="00A82486" w:rsidP="00A82486">
      <w:pPr>
        <w:rPr>
          <w:sz w:val="12"/>
        </w:rPr>
      </w:pPr>
      <w:r w:rsidRPr="007912A0">
        <w:rPr>
          <w:rStyle w:val="StyleUnderline"/>
        </w:rPr>
        <w:t xml:space="preserve">Like water during the expansion of the American West, </w:t>
      </w:r>
      <w:r w:rsidRPr="00340194">
        <w:rPr>
          <w:rStyle w:val="StyleUnderline"/>
          <w:highlight w:val="yellow"/>
        </w:rPr>
        <w:t>the exploration of space can be</w:t>
      </w:r>
      <w:r w:rsidRPr="007912A0">
        <w:rPr>
          <w:rStyle w:val="StyleUnderline"/>
        </w:rPr>
        <w:t xml:space="preserve"> financed and </w:t>
      </w:r>
      <w:r w:rsidRPr="00340194">
        <w:rPr>
          <w:rStyle w:val="Emphasis"/>
          <w:highlight w:val="yellow"/>
        </w:rPr>
        <w:t>incentivized</w:t>
      </w:r>
      <w:r w:rsidRPr="00340194">
        <w:rPr>
          <w:rStyle w:val="StyleUnderline"/>
          <w:highlight w:val="yellow"/>
        </w:rPr>
        <w:t xml:space="preserve"> by </w:t>
      </w:r>
      <w:r w:rsidRPr="00340194">
        <w:rPr>
          <w:rStyle w:val="Emphasis"/>
          <w:highlight w:val="yellow"/>
        </w:rPr>
        <w:t>granting rights in resources</w:t>
      </w:r>
      <w:r w:rsidRPr="00340194">
        <w:rPr>
          <w:rStyle w:val="StyleUnderline"/>
          <w:highlight w:val="yellow"/>
        </w:rPr>
        <w:t xml:space="preserve"> to those who secure</w:t>
      </w:r>
      <w:r w:rsidRPr="007912A0">
        <w:rPr>
          <w:rStyle w:val="StyleUnderline"/>
        </w:rPr>
        <w:t xml:space="preserve"> new </w:t>
      </w:r>
      <w:r w:rsidRPr="00E56197">
        <w:rPr>
          <w:rStyle w:val="StyleUnderline"/>
        </w:rPr>
        <w:t xml:space="preserve">resources </w:t>
      </w:r>
      <w:r w:rsidRPr="00340194">
        <w:rPr>
          <w:rStyle w:val="StyleUnderline"/>
          <w:highlight w:val="yellow"/>
        </w:rPr>
        <w:t xml:space="preserve">and put them to </w:t>
      </w:r>
      <w:r w:rsidRPr="00340194">
        <w:rPr>
          <w:rStyle w:val="Emphasis"/>
          <w:highlight w:val="yellow"/>
        </w:rPr>
        <w:t>beneficial use</w:t>
      </w:r>
      <w:r w:rsidRPr="00EA3983">
        <w:rPr>
          <w:sz w:val="12"/>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RPr="007912A0">
        <w:rPr>
          <w:rStyle w:val="StyleUnderline"/>
        </w:rPr>
        <w:t xml:space="preserve">a doctrine of appropriation would be more appropriate for asteroids than a traditional rule of capture or a chattel </w:t>
      </w:r>
      <w:proofErr w:type="gramStart"/>
      <w:r w:rsidRPr="007912A0">
        <w:rPr>
          <w:rStyle w:val="StyleUnderline"/>
        </w:rPr>
        <w:t>system, because</w:t>
      </w:r>
      <w:proofErr w:type="gramEnd"/>
      <w:r w:rsidRPr="007912A0">
        <w:rPr>
          <w:rStyle w:val="StyleUnderline"/>
        </w:rPr>
        <w:t xml:space="preserve"> </w:t>
      </w:r>
      <w:r w:rsidRPr="00340194">
        <w:rPr>
          <w:rStyle w:val="StyleUnderline"/>
          <w:highlight w:val="yellow"/>
        </w:rPr>
        <w:t>a system based on</w:t>
      </w:r>
      <w:r w:rsidRPr="007912A0">
        <w:rPr>
          <w:rStyle w:val="StyleUnderline"/>
        </w:rPr>
        <w:t xml:space="preserve"> the traditional </w:t>
      </w:r>
      <w:r w:rsidRPr="00340194">
        <w:rPr>
          <w:rStyle w:val="Emphasis"/>
          <w:highlight w:val="yellow"/>
        </w:rPr>
        <w:t>rule of capture</w:t>
      </w:r>
      <w:r w:rsidRPr="007912A0">
        <w:rPr>
          <w:rStyle w:val="StyleUnderline"/>
        </w:rPr>
        <w:t xml:space="preserve"> or chattel </w:t>
      </w:r>
      <w:r w:rsidRPr="00E56197">
        <w:rPr>
          <w:rStyle w:val="StyleUnderline"/>
        </w:rPr>
        <w:t xml:space="preserve">would </w:t>
      </w:r>
      <w:r w:rsidRPr="00340194">
        <w:rPr>
          <w:rStyle w:val="StyleUnderline"/>
          <w:highlight w:val="yellow"/>
        </w:rPr>
        <w:t xml:space="preserve">result in </w:t>
      </w:r>
      <w:r w:rsidRPr="00340194">
        <w:rPr>
          <w:rStyle w:val="Emphasis"/>
          <w:highlight w:val="yellow"/>
        </w:rPr>
        <w:t>waste</w:t>
      </w:r>
      <w:r w:rsidRPr="00340194">
        <w:rPr>
          <w:rStyle w:val="StyleUnderline"/>
          <w:highlight w:val="yellow"/>
        </w:rPr>
        <w:t xml:space="preserve">, </w:t>
      </w:r>
      <w:r w:rsidRPr="00340194">
        <w:rPr>
          <w:rStyle w:val="Emphasis"/>
          <w:highlight w:val="yellow"/>
        </w:rPr>
        <w:t>abstract claims</w:t>
      </w:r>
      <w:r w:rsidRPr="00340194">
        <w:rPr>
          <w:rStyle w:val="StyleUnderline"/>
          <w:highlight w:val="yellow"/>
        </w:rPr>
        <w:t>,</w:t>
      </w:r>
      <w:r w:rsidRPr="00E56197">
        <w:rPr>
          <w:rStyle w:val="StyleUnderline"/>
        </w:rPr>
        <w:t xml:space="preserve"> and </w:t>
      </w:r>
      <w:r w:rsidRPr="00340194">
        <w:rPr>
          <w:rStyle w:val="Emphasis"/>
          <w:highlight w:val="yellow"/>
        </w:rPr>
        <w:t>complicated legal issues</w:t>
      </w:r>
      <w:r w:rsidRPr="00EA3983">
        <w:rPr>
          <w:sz w:val="12"/>
        </w:rPr>
        <w:t>.</w:t>
      </w:r>
    </w:p>
    <w:p w14:paraId="12EF7684" w14:textId="77777777" w:rsidR="00A82486" w:rsidRPr="009B62E0" w:rsidRDefault="00A82486" w:rsidP="00A82486">
      <w:pPr>
        <w:rPr>
          <w:sz w:val="8"/>
          <w:szCs w:val="18"/>
        </w:rPr>
      </w:pPr>
      <w:r w:rsidRPr="009B62E0">
        <w:rPr>
          <w:sz w:val="8"/>
          <w:szCs w:val="18"/>
        </w:rPr>
        <w:t>First, asteroid claims cannot be adjudicated under the traditional rule of capture, or as chattel, because such systems would be incredibly wasteful. As of now, scientists have observed approximately 450,000 asteroids in our solar system.71</w:t>
      </w:r>
    </w:p>
    <w:p w14:paraId="07A251B7" w14:textId="77777777" w:rsidR="00A82486" w:rsidRPr="009B62E0" w:rsidRDefault="00A82486" w:rsidP="00A82486">
      <w:pPr>
        <w:rPr>
          <w:sz w:val="8"/>
          <w:szCs w:val="18"/>
        </w:rPr>
      </w:pPr>
      <w:r w:rsidRPr="009B62E0">
        <w:rPr>
          <w:sz w:val="8"/>
          <w:szCs w:val="18"/>
        </w:rPr>
        <w:t xml:space="preserve">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w:t>
      </w:r>
      <w:proofErr w:type="gramStart"/>
      <w:r w:rsidRPr="009B62E0">
        <w:rPr>
          <w:sz w:val="8"/>
          <w:szCs w:val="18"/>
        </w:rPr>
        <w:t>similar to</w:t>
      </w:r>
      <w:proofErr w:type="gramEnd"/>
      <w:r w:rsidRPr="009B62E0">
        <w:rPr>
          <w:sz w:val="8"/>
          <w:szCs w:val="18"/>
        </w:rPr>
        <w:t xml:space="preserve"> the doctrine of appropriation used for water claims in the United States would alleviate this concern by limiting claims to those where a claimant can show a reasonable beneficial use for the resource.</w:t>
      </w:r>
    </w:p>
    <w:p w14:paraId="79258FF3" w14:textId="77777777" w:rsidR="00A82486" w:rsidRPr="009B62E0" w:rsidRDefault="00A82486" w:rsidP="00A82486">
      <w:pPr>
        <w:rPr>
          <w:sz w:val="8"/>
          <w:szCs w:val="18"/>
        </w:rPr>
      </w:pPr>
      <w:r w:rsidRPr="009B62E0">
        <w:rPr>
          <w:sz w:val="8"/>
          <w:szCs w:val="18"/>
        </w:rPr>
        <w:t xml:space="preserve">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w:t>
      </w:r>
      <w:proofErr w:type="gramStart"/>
      <w:r w:rsidRPr="009B62E0">
        <w:rPr>
          <w:sz w:val="8"/>
          <w:szCs w:val="18"/>
        </w:rPr>
        <w:t>asteroid, but</w:t>
      </w:r>
      <w:proofErr w:type="gramEnd"/>
      <w:r w:rsidRPr="009B62E0">
        <w:rPr>
          <w:sz w:val="8"/>
          <w:szCs w:val="18"/>
        </w:rPr>
        <w:t xml:space="preserve"> chooses not to exercise them.74 This may be particularly harmful to society because asteroids contain volatiles that may be essential to creating rocket fuel in space, which, in turn, may be crucial to deep space exploration.</w:t>
      </w:r>
    </w:p>
    <w:p w14:paraId="31105F81" w14:textId="77777777" w:rsidR="00A82486" w:rsidRPr="009B62E0" w:rsidRDefault="00A82486" w:rsidP="00A82486">
      <w:pPr>
        <w:rPr>
          <w:sz w:val="8"/>
          <w:szCs w:val="18"/>
        </w:rPr>
      </w:pPr>
      <w:r w:rsidRPr="009B62E0">
        <w:rPr>
          <w:sz w:val="8"/>
          <w:szCs w:val="18"/>
        </w:rPr>
        <w:t xml:space="preserve">Using asteroid-bound volatiles to make rocket fuel would reduce the cost and increase the range of space exploratory missions, possibly improving the human race’s ability to explore and develop space. Under a system </w:t>
      </w:r>
      <w:proofErr w:type="gramStart"/>
      <w:r w:rsidRPr="009B62E0">
        <w:rPr>
          <w:sz w:val="8"/>
          <w:szCs w:val="18"/>
        </w:rPr>
        <w:t>were</w:t>
      </w:r>
      <w:proofErr w:type="gramEnd"/>
      <w:r w:rsidRPr="009B62E0">
        <w:rPr>
          <w:sz w:val="8"/>
          <w:szCs w:val="18"/>
        </w:rPr>
        <w:t xml:space="preserv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w:t>
      </w:r>
      <w:proofErr w:type="gramStart"/>
      <w:r w:rsidRPr="009B62E0">
        <w:rPr>
          <w:sz w:val="8"/>
          <w:szCs w:val="18"/>
        </w:rPr>
        <w:t>actually being</w:t>
      </w:r>
      <w:proofErr w:type="gramEnd"/>
      <w:r w:rsidRPr="009B62E0">
        <w:rPr>
          <w:sz w:val="8"/>
          <w:szCs w:val="18"/>
        </w:rPr>
        <w:t xml:space="preserve"> used, thus, maximizing the utility of such celestial bodies to society.</w:t>
      </w:r>
    </w:p>
    <w:p w14:paraId="5C2CA603" w14:textId="77777777" w:rsidR="00A82486" w:rsidRPr="009B62E0" w:rsidRDefault="00A82486" w:rsidP="00A82486">
      <w:pPr>
        <w:rPr>
          <w:sz w:val="8"/>
          <w:szCs w:val="18"/>
        </w:rPr>
      </w:pPr>
      <w:r w:rsidRPr="009B62E0">
        <w:rPr>
          <w:sz w:val="8"/>
          <w:szCs w:val="18"/>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14:paraId="37E9AC3D" w14:textId="77777777" w:rsidR="00A82486" w:rsidRPr="009B62E0" w:rsidRDefault="00A82486" w:rsidP="00A82486">
      <w:pPr>
        <w:rPr>
          <w:sz w:val="8"/>
          <w:szCs w:val="18"/>
        </w:rPr>
      </w:pPr>
      <w:r w:rsidRPr="009B62E0">
        <w:rPr>
          <w:sz w:val="8"/>
          <w:szCs w:val="18"/>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 </w:t>
      </w:r>
    </w:p>
    <w:p w14:paraId="1A817043" w14:textId="77777777" w:rsidR="00A82486" w:rsidRPr="00EA3983" w:rsidRDefault="00A82486" w:rsidP="00A82486">
      <w:pPr>
        <w:rPr>
          <w:sz w:val="12"/>
        </w:rPr>
      </w:pPr>
      <w:r w:rsidRPr="00EA3983">
        <w:rPr>
          <w:sz w:val="12"/>
        </w:rPr>
        <w:t>CONCLUSION</w:t>
      </w:r>
    </w:p>
    <w:p w14:paraId="72BC747B" w14:textId="77777777" w:rsidR="00A82486" w:rsidRPr="00A27A08" w:rsidRDefault="00A82486" w:rsidP="00A82486">
      <w:pPr>
        <w:rPr>
          <w:sz w:val="12"/>
        </w:rPr>
      </w:pPr>
      <w:r w:rsidRPr="000F2346">
        <w:rPr>
          <w:rStyle w:val="StyleUnderline"/>
        </w:rPr>
        <w:t>The</w:t>
      </w:r>
      <w:r w:rsidRPr="00340194">
        <w:rPr>
          <w:rStyle w:val="StyleUnderline"/>
          <w:highlight w:val="yellow"/>
        </w:rPr>
        <w:t xml:space="preserve"> doctrine of appropriation </w:t>
      </w:r>
      <w:r w:rsidRPr="000F2346">
        <w:rPr>
          <w:rStyle w:val="StyleUnderline"/>
        </w:rPr>
        <w:t xml:space="preserve">is a </w:t>
      </w:r>
      <w:r w:rsidRPr="00340194">
        <w:rPr>
          <w:rStyle w:val="Emphasis"/>
          <w:highlight w:val="yellow"/>
        </w:rPr>
        <w:t xml:space="preserve">reasonable rule for </w:t>
      </w:r>
      <w:r w:rsidRPr="000F2346">
        <w:rPr>
          <w:rStyle w:val="Emphasis"/>
        </w:rPr>
        <w:t xml:space="preserve">adjudicating </w:t>
      </w:r>
      <w:r w:rsidRPr="00340194">
        <w:rPr>
          <w:rStyle w:val="Emphasis"/>
          <w:highlight w:val="yellow"/>
        </w:rPr>
        <w:t>asteroid claims</w:t>
      </w:r>
      <w:r w:rsidRPr="00EA3983">
        <w:rPr>
          <w:rStyle w:val="StyleUnderline"/>
        </w:rPr>
        <w:t>, and it could easily be modified to apply to asteroid mining.</w:t>
      </w:r>
      <w:r w:rsidRPr="00A27A08">
        <w:rPr>
          <w:sz w:val="12"/>
        </w:rPr>
        <w:t xml:space="preserve"> In the context of water rights, the doctrine of appropriation requires that the claimant be a landowner </w:t>
      </w:r>
      <w:proofErr w:type="gramStart"/>
      <w:r w:rsidRPr="00A27A08">
        <w:rPr>
          <w:sz w:val="12"/>
        </w:rPr>
        <w:t>in order to</w:t>
      </w:r>
      <w:proofErr w:type="gramEnd"/>
      <w:r w:rsidRPr="00A27A08">
        <w:rPr>
          <w:sz w:val="12"/>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42CD9116" w14:textId="77777777" w:rsidR="00A82486" w:rsidRPr="00EA3983" w:rsidRDefault="00A82486" w:rsidP="00A82486">
      <w:pPr>
        <w:rPr>
          <w:rStyle w:val="StyleUnderline"/>
        </w:rPr>
      </w:pPr>
      <w:r w:rsidRPr="00A27A08">
        <w:rPr>
          <w:sz w:val="12"/>
        </w:rPr>
        <w:t xml:space="preserve">In the context of water rights, an appropriator obtains rights only to water that he or she can reasonably put to beneficial use. </w:t>
      </w:r>
      <w:r w:rsidRPr="00340194">
        <w:rPr>
          <w:rStyle w:val="StyleUnderline"/>
          <w:highlight w:val="yellow"/>
        </w:rPr>
        <w:t>The metals</w:t>
      </w:r>
      <w:r w:rsidRPr="00EA3983">
        <w:rPr>
          <w:rStyle w:val="StyleUnderline"/>
        </w:rPr>
        <w:t xml:space="preserve"> contained in asteroids </w:t>
      </w:r>
      <w:r w:rsidRPr="00340194">
        <w:rPr>
          <w:rStyle w:val="StyleUnderline"/>
          <w:highlight w:val="yellow"/>
        </w:rPr>
        <w:t>have</w:t>
      </w:r>
      <w:r w:rsidRPr="00EA3983">
        <w:rPr>
          <w:rStyle w:val="StyleUnderline"/>
        </w:rPr>
        <w:t xml:space="preserve"> a </w:t>
      </w:r>
      <w:r w:rsidRPr="00340194">
        <w:rPr>
          <w:rStyle w:val="StyleUnderline"/>
          <w:highlight w:val="yellow"/>
        </w:rPr>
        <w:t>high</w:t>
      </w:r>
      <w:r w:rsidRPr="00EA3983">
        <w:rPr>
          <w:rStyle w:val="StyleUnderline"/>
        </w:rPr>
        <w:t xml:space="preserve"> level of </w:t>
      </w:r>
      <w:r w:rsidRPr="00340194">
        <w:rPr>
          <w:rStyle w:val="Emphasis"/>
          <w:highlight w:val="yellow"/>
        </w:rPr>
        <w:t>marketability</w:t>
      </w:r>
      <w:r w:rsidRPr="00EA3983">
        <w:rPr>
          <w:rStyle w:val="StyleUnderline"/>
        </w:rPr>
        <w:t>.</w:t>
      </w:r>
      <w:r w:rsidRPr="00A27A08">
        <w:rPr>
          <w:sz w:val="12"/>
        </w:rPr>
        <w:t xml:space="preserve"> For that reason, </w:t>
      </w:r>
      <w:r w:rsidRPr="00EA3983">
        <w:rPr>
          <w:rStyle w:val="StyleUnderline"/>
        </w:rPr>
        <w:t>a mining entity could potentially put any amount of obtained metal to beneficial use</w:t>
      </w:r>
      <w:r w:rsidRPr="00A27A08">
        <w:rPr>
          <w:sz w:val="12"/>
        </w:rPr>
        <w:t xml:space="preserve">, in the sense that the resources can be sold. This, however, would defeat the purpose of the rule, which is to limit such unreasonable claims. To ameliorate this problem, </w:t>
      </w:r>
      <w:r w:rsidRPr="00EA3983">
        <w:rPr>
          <w:rStyle w:val="StyleUnderline"/>
        </w:rPr>
        <w:t xml:space="preserve">the doctrine of </w:t>
      </w:r>
      <w:r w:rsidRPr="00340194">
        <w:rPr>
          <w:rStyle w:val="StyleUnderline"/>
          <w:highlight w:val="yellow"/>
        </w:rPr>
        <w:t>appropriation could</w:t>
      </w:r>
      <w:r w:rsidRPr="00EA3983">
        <w:rPr>
          <w:rStyle w:val="StyleUnderline"/>
        </w:rPr>
        <w:t xml:space="preserve"> be modified to </w:t>
      </w:r>
      <w:r w:rsidRPr="00340194">
        <w:rPr>
          <w:rStyle w:val="StyleUnderline"/>
          <w:highlight w:val="yellow"/>
        </w:rPr>
        <w:t>define "</w:t>
      </w:r>
      <w:r w:rsidRPr="00340194">
        <w:rPr>
          <w:rStyle w:val="Emphasis"/>
          <w:highlight w:val="yellow"/>
        </w:rPr>
        <w:t>beneficial use</w:t>
      </w:r>
      <w:r w:rsidRPr="00340194">
        <w:rPr>
          <w:rStyle w:val="StyleUnderline"/>
          <w:highlight w:val="yellow"/>
        </w:rPr>
        <w:t xml:space="preserve"> "constructively</w:t>
      </w:r>
      <w:r w:rsidRPr="00EA3983">
        <w:rPr>
          <w:rStyle w:val="StyleUnderline"/>
        </w:rPr>
        <w:t xml:space="preserve"> by providing that beneficial use is assumed for any resources that have been removed from the asteroid that the mining entity can reasonably hope to transport to market in a return journey</w:t>
      </w:r>
      <w:r w:rsidRPr="00A27A08">
        <w:rPr>
          <w:sz w:val="12"/>
        </w:rPr>
        <w:t xml:space="preserve">. </w:t>
      </w:r>
      <w:r w:rsidRPr="00EA3983">
        <w:rPr>
          <w:rStyle w:val="StyleUnderline"/>
        </w:rPr>
        <w:t xml:space="preserve">With the astronomical cost of undertaking a trip to such an asteroid, </w:t>
      </w:r>
      <w:r w:rsidRPr="00340194">
        <w:rPr>
          <w:rStyle w:val="StyleUnderline"/>
          <w:highlight w:val="yellow"/>
        </w:rPr>
        <w:t>this</w:t>
      </w:r>
      <w:r w:rsidRPr="00EA3983">
        <w:rPr>
          <w:rStyle w:val="StyleUnderline"/>
        </w:rPr>
        <w:t xml:space="preserve"> modification </w:t>
      </w:r>
      <w:r w:rsidRPr="00340194">
        <w:rPr>
          <w:rStyle w:val="StyleUnderline"/>
          <w:highlight w:val="yellow"/>
        </w:rPr>
        <w:t xml:space="preserve">would </w:t>
      </w:r>
      <w:r w:rsidRPr="00340194">
        <w:rPr>
          <w:rStyle w:val="Emphasis"/>
          <w:highlight w:val="yellow"/>
        </w:rPr>
        <w:t>limit</w:t>
      </w:r>
      <w:r w:rsidRPr="00EA3983">
        <w:rPr>
          <w:rStyle w:val="StyleUnderline"/>
        </w:rPr>
        <w:t xml:space="preserve"> mining </w:t>
      </w:r>
      <w:r w:rsidRPr="00340194">
        <w:rPr>
          <w:rStyle w:val="StyleUnderline"/>
          <w:highlight w:val="yellow"/>
        </w:rPr>
        <w:t>entities to only what they can carry back</w:t>
      </w:r>
      <w:r w:rsidRPr="00EA3983">
        <w:rPr>
          <w:rStyle w:val="StyleUnderline"/>
        </w:rPr>
        <w:t xml:space="preserve">, thereby </w:t>
      </w:r>
      <w:r w:rsidRPr="00340194">
        <w:rPr>
          <w:rStyle w:val="StyleUnderline"/>
          <w:highlight w:val="yellow"/>
        </w:rPr>
        <w:t>leaving</w:t>
      </w:r>
      <w:r w:rsidRPr="00EA3983">
        <w:rPr>
          <w:rStyle w:val="StyleUnderline"/>
        </w:rPr>
        <w:t xml:space="preserve"> the </w:t>
      </w:r>
      <w:r w:rsidRPr="00340194">
        <w:rPr>
          <w:rStyle w:val="Emphasis"/>
          <w:highlight w:val="yellow"/>
        </w:rPr>
        <w:t>untapped resources available</w:t>
      </w:r>
      <w:r w:rsidRPr="00340194">
        <w:rPr>
          <w:rStyle w:val="StyleUnderline"/>
          <w:highlight w:val="yellow"/>
        </w:rPr>
        <w:t xml:space="preserve"> to other entities</w:t>
      </w:r>
      <w:r w:rsidRPr="00EA3983">
        <w:rPr>
          <w:rStyle w:val="StyleUnderline"/>
        </w:rPr>
        <w:t xml:space="preserve"> capable of making the same trip. </w:t>
      </w:r>
      <w:r w:rsidRPr="00A27A08">
        <w:rPr>
          <w:sz w:val="12"/>
        </w:rPr>
        <w:t xml:space="preserve">Considering the size and profitability of metal deposits on asteroids, </w:t>
      </w:r>
      <w:r w:rsidRPr="009B62E0">
        <w:rPr>
          <w:rStyle w:val="StyleUnderline"/>
        </w:rPr>
        <w:t>this</w:t>
      </w:r>
      <w:r w:rsidRPr="00EA3983">
        <w:rPr>
          <w:rStyle w:val="StyleUnderline"/>
        </w:rPr>
        <w:t xml:space="preserve"> modification to the doctrine of </w:t>
      </w:r>
      <w:r w:rsidRPr="00340194">
        <w:rPr>
          <w:rStyle w:val="StyleUnderline"/>
          <w:highlight w:val="yellow"/>
        </w:rPr>
        <w:t xml:space="preserve">appropriation would </w:t>
      </w:r>
      <w:r w:rsidRPr="00340194">
        <w:rPr>
          <w:rStyle w:val="Emphasis"/>
          <w:highlight w:val="yellow"/>
        </w:rPr>
        <w:t>not be</w:t>
      </w:r>
      <w:r w:rsidRPr="009B62E0">
        <w:rPr>
          <w:rStyle w:val="Emphasis"/>
        </w:rPr>
        <w:t xml:space="preserve"> overly </w:t>
      </w:r>
      <w:r w:rsidRPr="00340194">
        <w:rPr>
          <w:rStyle w:val="Emphasis"/>
          <w:highlight w:val="yellow"/>
        </w:rPr>
        <w:t>burdensome</w:t>
      </w:r>
      <w:r w:rsidRPr="00EA3983">
        <w:rPr>
          <w:rStyle w:val="StyleUnderline"/>
        </w:rPr>
        <w:t xml:space="preserve"> to corporate interests. At the same time</w:t>
      </w:r>
      <w:r w:rsidRPr="009B62E0">
        <w:rPr>
          <w:rStyle w:val="StyleUnderline"/>
        </w:rPr>
        <w:t>,</w:t>
      </w:r>
      <w:r w:rsidRPr="00EA3983">
        <w:rPr>
          <w:rStyle w:val="StyleUnderline"/>
        </w:rPr>
        <w:t xml:space="preserve"> it </w:t>
      </w:r>
      <w:r w:rsidRPr="00340194">
        <w:rPr>
          <w:rStyle w:val="StyleUnderline"/>
          <w:highlight w:val="yellow"/>
        </w:rPr>
        <w:t>would</w:t>
      </w:r>
      <w:r w:rsidRPr="00EA3983">
        <w:rPr>
          <w:rStyle w:val="StyleUnderline"/>
        </w:rPr>
        <w:t xml:space="preserve"> satisfy the economic imperative of </w:t>
      </w:r>
      <w:r w:rsidRPr="00340194">
        <w:rPr>
          <w:rStyle w:val="Emphasis"/>
          <w:highlight w:val="yellow"/>
        </w:rPr>
        <w:t>promot</w:t>
      </w:r>
      <w:r w:rsidRPr="009B62E0">
        <w:rPr>
          <w:rStyle w:val="Emphasis"/>
        </w:rPr>
        <w:t xml:space="preserve">ing the </w:t>
      </w:r>
      <w:r w:rsidRPr="00340194">
        <w:rPr>
          <w:rStyle w:val="Emphasis"/>
          <w:highlight w:val="yellow"/>
        </w:rPr>
        <w:t>rapid development of asteroid resources</w:t>
      </w:r>
      <w:r w:rsidRPr="00EA3983">
        <w:rPr>
          <w:rStyle w:val="StyleUnderline"/>
        </w:rPr>
        <w:t xml:space="preserve">. </w:t>
      </w:r>
    </w:p>
    <w:p w14:paraId="6343E350" w14:textId="77777777" w:rsidR="00A82486" w:rsidRPr="00A27A08" w:rsidRDefault="00A82486" w:rsidP="00A82486">
      <w:pPr>
        <w:rPr>
          <w:sz w:val="12"/>
        </w:rPr>
      </w:pPr>
      <w:r w:rsidRPr="00A27A08">
        <w:rPr>
          <w:sz w:val="12"/>
        </w:rPr>
        <w:t xml:space="preserve">By changing the landowner requirement, and qualifying the “beneficial use" language, the </w:t>
      </w:r>
      <w:r w:rsidRPr="00EA3983">
        <w:rPr>
          <w:rStyle w:val="StyleUnderline"/>
        </w:rPr>
        <w:t>doctrine of appropriation would be essentially ready for application to asteroid mining claims.</w:t>
      </w:r>
      <w:r w:rsidRPr="00A27A08">
        <w:rPr>
          <w:sz w:val="12"/>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3E746A99" w14:textId="77777777" w:rsidR="00A82486" w:rsidRPr="00A27A08" w:rsidRDefault="00A82486" w:rsidP="00A82486">
      <w:pPr>
        <w:rPr>
          <w:sz w:val="12"/>
          <w:szCs w:val="12"/>
        </w:rPr>
      </w:pPr>
      <w:r w:rsidRPr="00A27A08">
        <w:rPr>
          <w:sz w:val="12"/>
          <w:szCs w:val="12"/>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A27A08">
        <w:rPr>
          <w:sz w:val="12"/>
          <w:szCs w:val="12"/>
        </w:rPr>
        <w:t>use, and</w:t>
      </w:r>
      <w:proofErr w:type="gramEnd"/>
      <w:r w:rsidRPr="00A27A08">
        <w:rPr>
          <w:sz w:val="12"/>
          <w:szCs w:val="12"/>
        </w:rPr>
        <w:t xml:space="preserve"> may continue to enlarge his share until another junior appropriator begins to appropriate resources from source for beneficial use. For the purposes of this Agreement, "beneficial use “refers to the </w:t>
      </w:r>
      <w:proofErr w:type="gramStart"/>
      <w:r w:rsidRPr="00A27A08">
        <w:rPr>
          <w:sz w:val="12"/>
          <w:szCs w:val="12"/>
        </w:rPr>
        <w:t>amount</w:t>
      </w:r>
      <w:proofErr w:type="gramEnd"/>
      <w:r w:rsidRPr="00A27A08">
        <w:rPr>
          <w:sz w:val="12"/>
          <w:szCs w:val="12"/>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A27A08">
        <w:rPr>
          <w:sz w:val="12"/>
          <w:szCs w:val="12"/>
        </w:rPr>
        <w:t>use, and</w:t>
      </w:r>
      <w:proofErr w:type="gramEnd"/>
      <w:r w:rsidRPr="00A27A08">
        <w:rPr>
          <w:sz w:val="12"/>
          <w:szCs w:val="12"/>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A27A08">
        <w:rPr>
          <w:sz w:val="12"/>
          <w:szCs w:val="12"/>
        </w:rPr>
        <w:t>it, and</w:t>
      </w:r>
      <w:proofErr w:type="gramEnd"/>
      <w:r w:rsidRPr="00A27A08">
        <w:rPr>
          <w:sz w:val="12"/>
          <w:szCs w:val="12"/>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A27A08">
        <w:rPr>
          <w:sz w:val="12"/>
          <w:szCs w:val="12"/>
        </w:rPr>
        <w:t>general public</w:t>
      </w:r>
      <w:proofErr w:type="gramEnd"/>
      <w:r w:rsidRPr="00A27A08">
        <w:rPr>
          <w:sz w:val="12"/>
          <w:szCs w:val="12"/>
        </w:rPr>
        <w:t xml:space="preserve">, and the scientific community. </w:t>
      </w:r>
      <w:proofErr w:type="gramStart"/>
      <w:r w:rsidRPr="00A27A08">
        <w:rPr>
          <w:sz w:val="12"/>
          <w:szCs w:val="12"/>
        </w:rPr>
        <w:t>In the event that</w:t>
      </w:r>
      <w:proofErr w:type="gramEnd"/>
      <w:r w:rsidRPr="00A27A08">
        <w:rPr>
          <w:sz w:val="12"/>
          <w:szCs w:val="12"/>
        </w:rPr>
        <w:t xml:space="preserve">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132A5710" w14:textId="77777777" w:rsidR="00A82486" w:rsidRPr="009B62E0" w:rsidRDefault="00A82486" w:rsidP="00A82486">
      <w:pPr>
        <w:rPr>
          <w:u w:val="single"/>
        </w:rPr>
      </w:pPr>
      <w:r w:rsidRPr="00EA3983">
        <w:rPr>
          <w:rStyle w:val="StyleUnderline"/>
        </w:rPr>
        <w:t xml:space="preserve">There is no doubt that </w:t>
      </w:r>
      <w:r w:rsidRPr="00340194">
        <w:rPr>
          <w:rStyle w:val="StyleUnderline"/>
          <w:highlight w:val="yellow"/>
        </w:rPr>
        <w:t xml:space="preserve">asteroids may be </w:t>
      </w:r>
      <w:r w:rsidRPr="00340194">
        <w:rPr>
          <w:rStyle w:val="Emphasis"/>
          <w:highlight w:val="yellow"/>
        </w:rPr>
        <w:t>extremely beneficial</w:t>
      </w:r>
      <w:r w:rsidRPr="00EA3983">
        <w:rPr>
          <w:rStyle w:val="StyleUnderline"/>
        </w:rPr>
        <w:t xml:space="preserve"> to mankind, both as a source of resources and as a jumping-off point to far off locations in space</w:t>
      </w:r>
      <w:r w:rsidRPr="00A27A08">
        <w:rPr>
          <w:sz w:val="12"/>
        </w:rPr>
        <w:t xml:space="preserve">. The human-race has progressed scientifically and technologically to the point that </w:t>
      </w:r>
      <w:r w:rsidRPr="00340194">
        <w:rPr>
          <w:rStyle w:val="StyleUnderline"/>
          <w:highlight w:val="yellow"/>
        </w:rPr>
        <w:t>space travel</w:t>
      </w:r>
      <w:r w:rsidRPr="0043103B">
        <w:rPr>
          <w:rStyle w:val="StyleUnderline"/>
        </w:rPr>
        <w:t xml:space="preserve"> is </w:t>
      </w:r>
      <w:r w:rsidRPr="00340194">
        <w:rPr>
          <w:rStyle w:val="Emphasis"/>
          <w:highlight w:val="yellow"/>
        </w:rPr>
        <w:t>within commercial reach</w:t>
      </w:r>
      <w:r w:rsidRPr="00EA3983">
        <w:rPr>
          <w:rStyle w:val="StyleUnderline"/>
        </w:rPr>
        <w:t xml:space="preserve">, and the need for new international laws governing the ownership of space has never been more </w:t>
      </w:r>
      <w:r w:rsidRPr="009B62E0">
        <w:rPr>
          <w:rStyle w:val="StyleUnderline"/>
        </w:rPr>
        <w:t>apparent.</w:t>
      </w:r>
      <w:r w:rsidRPr="00A27A08">
        <w:rPr>
          <w:sz w:val="12"/>
        </w:rPr>
        <w:t xml:space="preserve"> The Outer </w:t>
      </w:r>
      <w:r w:rsidRPr="001803E8">
        <w:rPr>
          <w:sz w:val="12"/>
        </w:rPr>
        <w:t xml:space="preserve">Space Treaty of 1968 made great strides in developing rational rules for space and many of its provisions should be maintained in their original form. However, </w:t>
      </w:r>
      <w:r w:rsidRPr="001803E8">
        <w:rPr>
          <w:rStyle w:val="StyleUnderline"/>
        </w:rPr>
        <w:t xml:space="preserve">by allowing ownership of asteroids under the doctrine of appropriation, the international community can </w:t>
      </w:r>
      <w:r w:rsidRPr="001803E8">
        <w:rPr>
          <w:rStyle w:val="Emphasis"/>
        </w:rPr>
        <w:t>incentivize</w:t>
      </w:r>
      <w:r w:rsidRPr="001803E8">
        <w:rPr>
          <w:rStyle w:val="StyleUnderline"/>
        </w:rPr>
        <w:t xml:space="preserve"> the exploration and </w:t>
      </w:r>
      <w:r w:rsidRPr="001803E8">
        <w:rPr>
          <w:rStyle w:val="Emphasis"/>
        </w:rPr>
        <w:t>development</w:t>
      </w:r>
      <w:r w:rsidRPr="001803E8">
        <w:rPr>
          <w:rStyle w:val="StyleUnderline"/>
        </w:rPr>
        <w:t xml:space="preserve"> of space in a way that reflects the needs of society in general, </w:t>
      </w:r>
      <w:r w:rsidRPr="001803E8">
        <w:rPr>
          <w:rStyle w:val="Emphasis"/>
        </w:rPr>
        <w:t>without vesting an absolute monopoly</w:t>
      </w:r>
      <w:r w:rsidRPr="001803E8">
        <w:rPr>
          <w:rStyle w:val="StyleUnderline"/>
        </w:rPr>
        <w:t xml:space="preserve"> in a single entity. The doctrine of appropriation helped drive American westward expansion, and its application to space mining would help drive </w:t>
      </w:r>
      <w:proofErr w:type="gramStart"/>
      <w:r w:rsidRPr="001803E8">
        <w:rPr>
          <w:rStyle w:val="StyleUnderline"/>
        </w:rPr>
        <w:t>the human race</w:t>
      </w:r>
      <w:proofErr w:type="gramEnd"/>
      <w:r w:rsidRPr="001803E8">
        <w:rPr>
          <w:rStyle w:val="StyleUnderline"/>
        </w:rPr>
        <w:t xml:space="preserve"> in its expansion into the space, the final frontier.</w:t>
      </w:r>
    </w:p>
    <w:p w14:paraId="5A5AAE5E" w14:textId="77777777" w:rsidR="00A82486" w:rsidRDefault="00A82486" w:rsidP="00A82486">
      <w:pPr>
        <w:pStyle w:val="Heading4"/>
      </w:pPr>
      <w:r w:rsidRPr="00A73650">
        <w:rPr>
          <w:u w:val="single"/>
        </w:rPr>
        <w:t>Even pricing in</w:t>
      </w:r>
      <w:r>
        <w:t xml:space="preserve"> the costs of mining, the economic benefits outweigh- the counterplan jumpstarts a </w:t>
      </w:r>
      <w:r w:rsidRPr="00A73650">
        <w:rPr>
          <w:u w:val="single"/>
        </w:rPr>
        <w:t>space economy</w:t>
      </w:r>
      <w:r>
        <w:t xml:space="preserve"> that </w:t>
      </w:r>
      <w:r w:rsidRPr="00A73650">
        <w:rPr>
          <w:u w:val="single"/>
        </w:rPr>
        <w:t>spills over</w:t>
      </w:r>
      <w:r>
        <w:t xml:space="preserve"> to tech </w:t>
      </w:r>
      <w:r w:rsidRPr="00A73650">
        <w:rPr>
          <w:u w:val="single"/>
        </w:rPr>
        <w:t>innovation</w:t>
      </w:r>
      <w:r>
        <w:t xml:space="preserve">, </w:t>
      </w:r>
      <w:r w:rsidRPr="00A73650">
        <w:rPr>
          <w:u w:val="single"/>
        </w:rPr>
        <w:t>planetary defense</w:t>
      </w:r>
      <w:r>
        <w:t xml:space="preserve">, and </w:t>
      </w:r>
      <w:r w:rsidRPr="00A73650">
        <w:rPr>
          <w:u w:val="single"/>
        </w:rPr>
        <w:t>climate change</w:t>
      </w:r>
    </w:p>
    <w:p w14:paraId="63E036C5" w14:textId="77777777" w:rsidR="00A82486" w:rsidRDefault="00A82486" w:rsidP="00A82486">
      <w:proofErr w:type="spellStart"/>
      <w:r w:rsidRPr="009B578E">
        <w:rPr>
          <w:rStyle w:val="Style13ptBold"/>
        </w:rPr>
        <w:t>Heise</w:t>
      </w:r>
      <w:proofErr w:type="spellEnd"/>
      <w:r w:rsidRPr="009B578E">
        <w:rPr>
          <w:rStyle w:val="Style13ptBold"/>
        </w:rPr>
        <w:t>, 18</w:t>
      </w:r>
      <w:r>
        <w:t xml:space="preserve"> -- Managing Notes Editor, Michigan Journal of International Law</w:t>
      </w:r>
    </w:p>
    <w:p w14:paraId="2BA20F9D" w14:textId="77777777" w:rsidR="00A82486" w:rsidRDefault="00A82486" w:rsidP="00A82486">
      <w:r>
        <w:t xml:space="preserve">[Jack, "Space, the Final Frontier of Enterprise: Incentivizing Asteroid Mining Under a Revised International Framework, 40 Mich. J. Int'l L. 189, 2018, </w:t>
      </w:r>
      <w:hyperlink r:id="rId7" w:history="1">
        <w:r w:rsidRPr="0021041F">
          <w:rPr>
            <w:rStyle w:val="Hyperlink"/>
          </w:rPr>
          <w:t>https://repository.law.umich.edu/mjil/vol40/iss1/5</w:t>
        </w:r>
      </w:hyperlink>
      <w:r>
        <w:t xml:space="preserve">, accessed 6-24-21] </w:t>
      </w:r>
    </w:p>
    <w:p w14:paraId="033DD108" w14:textId="77777777" w:rsidR="00A82486" w:rsidRDefault="00A82486" w:rsidP="00A82486"/>
    <w:p w14:paraId="7588CEF5" w14:textId="77777777" w:rsidR="00A82486" w:rsidRPr="00F358C0" w:rsidRDefault="00A82486" w:rsidP="00A82486">
      <w:pPr>
        <w:rPr>
          <w:sz w:val="14"/>
        </w:rPr>
      </w:pPr>
      <w:r w:rsidRPr="0058629B">
        <w:rPr>
          <w:rStyle w:val="StyleUnderline"/>
        </w:rPr>
        <w:t xml:space="preserve">A casual Internet search for asteroid mining is likely to turn up </w:t>
      </w:r>
      <w:r w:rsidRPr="00F358C0">
        <w:rPr>
          <w:rStyle w:val="Emphasis"/>
        </w:rPr>
        <w:t>sky-high dollar value estimates of asteroids</w:t>
      </w:r>
      <w:r w:rsidRPr="00F358C0">
        <w:rPr>
          <w:sz w:val="14"/>
        </w:rPr>
        <w:t xml:space="preserve">. From Neil deGrasse Tyson saying that asteroid mining will make the first trillionaire,12 to a </w:t>
      </w:r>
      <w:r w:rsidRPr="00F358C0">
        <w:rPr>
          <w:rStyle w:val="StyleUnderline"/>
        </w:rPr>
        <w:t>Goldman Sachs note</w:t>
      </w:r>
      <w:r w:rsidRPr="00F358C0">
        <w:rPr>
          <w:sz w:val="14"/>
        </w:rPr>
        <w:t xml:space="preserve"> stating that </w:t>
      </w:r>
      <w:r w:rsidRPr="00340194">
        <w:rPr>
          <w:rStyle w:val="StyleUnderline"/>
          <w:highlight w:val="yellow"/>
        </w:rPr>
        <w:t>a single asteroid could contain</w:t>
      </w:r>
      <w:r w:rsidRPr="00F358C0">
        <w:rPr>
          <w:rStyle w:val="StyleUnderline"/>
        </w:rPr>
        <w:t xml:space="preserve"> </w:t>
      </w:r>
      <w:r w:rsidRPr="00F358C0">
        <w:rPr>
          <w:rStyle w:val="Emphasis"/>
        </w:rPr>
        <w:t>$25</w:t>
      </w:r>
      <w:r w:rsidRPr="00A73650">
        <w:rPr>
          <w:rStyle w:val="Emphasis"/>
        </w:rPr>
        <w:t>–</w:t>
      </w:r>
      <w:r w:rsidRPr="00340194">
        <w:rPr>
          <w:rStyle w:val="Emphasis"/>
          <w:highlight w:val="yellow"/>
        </w:rPr>
        <w:t>$50 billion</w:t>
      </w:r>
      <w:r w:rsidRPr="00F358C0">
        <w:rPr>
          <w:rStyle w:val="StyleUnderline"/>
        </w:rPr>
        <w:t xml:space="preserve"> worth </w:t>
      </w:r>
      <w:r w:rsidRPr="00340194">
        <w:rPr>
          <w:rStyle w:val="StyleUnderline"/>
          <w:highlight w:val="yellow"/>
        </w:rPr>
        <w:t>of platinum</w:t>
      </w:r>
      <w:r w:rsidRPr="005935B4">
        <w:rPr>
          <w:rStyle w:val="StyleUnderline"/>
        </w:rPr>
        <w:t xml:space="preserve"> relative to a $2.</w:t>
      </w:r>
      <w:r w:rsidRPr="00F358C0">
        <w:rPr>
          <w:rStyle w:val="StyleUnderline"/>
        </w:rPr>
        <w:t xml:space="preserve">6 </w:t>
      </w:r>
      <w:r w:rsidRPr="005935B4">
        <w:rPr>
          <w:rStyle w:val="StyleUnderline"/>
        </w:rPr>
        <w:t>billion cost of an</w:t>
      </w:r>
      <w:r w:rsidRPr="00F358C0">
        <w:rPr>
          <w:rStyle w:val="StyleUnderline"/>
        </w:rPr>
        <w:t xml:space="preserve"> asteroid-grabbing </w:t>
      </w:r>
      <w:r w:rsidRPr="005935B4">
        <w:rPr>
          <w:rStyle w:val="StyleUnderline"/>
        </w:rPr>
        <w:t>spacecraft</w:t>
      </w:r>
      <w:r w:rsidRPr="00F358C0">
        <w:rPr>
          <w:sz w:val="14"/>
        </w:rPr>
        <w:t xml:space="preserve">,13 to reports that </w:t>
      </w:r>
      <w:r w:rsidRPr="00F358C0">
        <w:rPr>
          <w:rStyle w:val="StyleUnderline"/>
        </w:rPr>
        <w:t xml:space="preserve">NASA is sending a probe to an asteroid worth </w:t>
      </w:r>
      <w:r w:rsidRPr="00F358C0">
        <w:rPr>
          <w:rStyle w:val="Emphasis"/>
        </w:rPr>
        <w:t>$10,000 quadrillion</w:t>
      </w:r>
      <w:r w:rsidRPr="00F358C0">
        <w:rPr>
          <w:sz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1C788FE9" w14:textId="77777777" w:rsidR="00A82486" w:rsidRPr="00F358C0" w:rsidRDefault="00A82486" w:rsidP="00A82486">
      <w:pPr>
        <w:rPr>
          <w:rStyle w:val="StyleUnderline"/>
        </w:rPr>
      </w:pPr>
      <w:r w:rsidRPr="00F358C0">
        <w:rPr>
          <w:sz w:val="14"/>
        </w:rPr>
        <w:t xml:space="preserve">Instead of attempting to mine metals, </w:t>
      </w:r>
      <w:r w:rsidRPr="00340194">
        <w:rPr>
          <w:rStyle w:val="StyleUnderline"/>
          <w:highlight w:val="yellow"/>
        </w:rPr>
        <w:t>the initial step</w:t>
      </w:r>
      <w:r w:rsidRPr="00F358C0">
        <w:rPr>
          <w:rStyle w:val="StyleUnderline"/>
        </w:rPr>
        <w:t xml:space="preserve"> in asteroid mining</w:t>
      </w:r>
      <w:r w:rsidRPr="00F358C0">
        <w:rPr>
          <w:sz w:val="14"/>
        </w:rPr>
        <w:t xml:space="preserve"> proposed by Planetary Resources, the most prominent asteroid mining company in existence today, </w:t>
      </w:r>
      <w:r w:rsidRPr="00340194">
        <w:rPr>
          <w:rStyle w:val="StyleUnderline"/>
          <w:highlight w:val="yellow"/>
        </w:rPr>
        <w:t xml:space="preserve">is to </w:t>
      </w:r>
      <w:r w:rsidRPr="00340194">
        <w:rPr>
          <w:rStyle w:val="Emphasis"/>
          <w:highlight w:val="yellow"/>
        </w:rPr>
        <w:t xml:space="preserve">mine </w:t>
      </w:r>
      <w:r w:rsidRPr="00C63DAE">
        <w:rPr>
          <w:rStyle w:val="Emphasis"/>
        </w:rPr>
        <w:t>asteroids for water</w:t>
      </w:r>
      <w:r w:rsidRPr="00C63DAE">
        <w:rPr>
          <w:sz w:val="14"/>
        </w:rPr>
        <w:t>.</w:t>
      </w:r>
      <w:r w:rsidRPr="00C63DAE">
        <w:rPr>
          <w:rStyle w:val="StyleUnderline"/>
        </w:rPr>
        <w:t>16 By making propellant available</w:t>
      </w:r>
      <w:r w:rsidRPr="00F358C0">
        <w:rPr>
          <w:rStyle w:val="StyleUnderline"/>
        </w:rPr>
        <w:t xml:space="preserve"> in space, asteroid mining “increases the payload capacity of rockets, enables the creation of a space highway with fuel depots located at various points of need throughout the Solar System, and </w:t>
      </w:r>
      <w:r w:rsidRPr="00340194">
        <w:rPr>
          <w:rStyle w:val="StyleUnderline"/>
          <w:highlight w:val="yellow"/>
        </w:rPr>
        <w:t xml:space="preserve">allows spacecraft to </w:t>
      </w:r>
      <w:r w:rsidRPr="00340194">
        <w:rPr>
          <w:rStyle w:val="Emphasis"/>
          <w:highlight w:val="yellow"/>
        </w:rPr>
        <w:t>travel</w:t>
      </w:r>
      <w:r w:rsidRPr="00F358C0">
        <w:rPr>
          <w:rStyle w:val="Emphasis"/>
        </w:rPr>
        <w:t xml:space="preserve"> much </w:t>
      </w:r>
      <w:r w:rsidRPr="00340194">
        <w:rPr>
          <w:rStyle w:val="Emphasis"/>
          <w:highlight w:val="yellow"/>
        </w:rPr>
        <w:t>farther</w:t>
      </w:r>
      <w:r w:rsidRPr="00F358C0">
        <w:rPr>
          <w:sz w:val="14"/>
        </w:rPr>
        <w:t xml:space="preserve">.”17 In other words, </w:t>
      </w:r>
      <w:r w:rsidRPr="00F358C0">
        <w:rPr>
          <w:rStyle w:val="StyleUnderline"/>
        </w:rPr>
        <w:t>the business of asteroid mining, at least in its infancy, is not about harvesting valuable metals and returning them to Earth</w:t>
      </w:r>
      <w:r w:rsidRPr="00F358C0">
        <w:rPr>
          <w:sz w:val="14"/>
        </w:rPr>
        <w:t xml:space="preserve">,18 </w:t>
      </w:r>
      <w:r w:rsidRPr="00F358C0">
        <w:rPr>
          <w:rStyle w:val="StyleUnderline"/>
        </w:rPr>
        <w:t xml:space="preserve">but rather about </w:t>
      </w:r>
      <w:r w:rsidRPr="00F358C0">
        <w:rPr>
          <w:rStyle w:val="Emphasis"/>
        </w:rPr>
        <w:t>providing raw materials</w:t>
      </w:r>
      <w:r w:rsidRPr="00F358C0">
        <w:rPr>
          <w:rStyle w:val="StyleUnderline"/>
        </w:rPr>
        <w:t xml:space="preserve"> </w:t>
      </w:r>
      <w:r w:rsidRPr="00A73650">
        <w:rPr>
          <w:rStyle w:val="StyleUnderline"/>
        </w:rPr>
        <w:t xml:space="preserve">to enable the </w:t>
      </w:r>
      <w:r w:rsidRPr="00A73650">
        <w:rPr>
          <w:rStyle w:val="Emphasis"/>
        </w:rPr>
        <w:t>growth of the space economy</w:t>
      </w:r>
      <w:r w:rsidRPr="00F358C0">
        <w:rPr>
          <w:rStyle w:val="StyleUnderline"/>
        </w:rPr>
        <w:t>.</w:t>
      </w:r>
    </w:p>
    <w:p w14:paraId="58358E46" w14:textId="77777777" w:rsidR="00A82486" w:rsidRPr="00F358C0" w:rsidRDefault="00A82486" w:rsidP="00A82486">
      <w:pPr>
        <w:rPr>
          <w:sz w:val="14"/>
        </w:rPr>
      </w:pPr>
      <w:r w:rsidRPr="00F358C0">
        <w:rPr>
          <w:sz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F358C0">
        <w:rPr>
          <w:rStyle w:val="StyleUnderline"/>
        </w:rPr>
        <w:t xml:space="preserve">If asteroid mining companies were able to provide some of the </w:t>
      </w:r>
      <w:r w:rsidRPr="00F358C0">
        <w:rPr>
          <w:rStyle w:val="Emphasis"/>
        </w:rPr>
        <w:t>propellant in space</w:t>
      </w:r>
      <w:r w:rsidRPr="00F358C0">
        <w:rPr>
          <w:rStyle w:val="StyleUnderline"/>
        </w:rPr>
        <w:t xml:space="preserve">, that would </w:t>
      </w:r>
      <w:r w:rsidRPr="00F358C0">
        <w:rPr>
          <w:rStyle w:val="Emphasis"/>
        </w:rPr>
        <w:t xml:space="preserve">not only </w:t>
      </w:r>
      <w:r w:rsidRPr="00340194">
        <w:rPr>
          <w:rStyle w:val="Emphasis"/>
          <w:highlight w:val="yellow"/>
        </w:rPr>
        <w:t>reduce fuel costs</w:t>
      </w:r>
      <w:r w:rsidRPr="00F358C0">
        <w:rPr>
          <w:rStyle w:val="StyleUnderline"/>
        </w:rPr>
        <w:t xml:space="preserve">, but </w:t>
      </w:r>
      <w:r w:rsidRPr="00C63DAE">
        <w:rPr>
          <w:rStyle w:val="StyleUnderline"/>
        </w:rPr>
        <w:t xml:space="preserve">would </w:t>
      </w:r>
      <w:r w:rsidRPr="00C63DAE">
        <w:rPr>
          <w:rStyle w:val="Emphasis"/>
        </w:rPr>
        <w:t>reduce</w:t>
      </w:r>
      <w:r w:rsidRPr="00F358C0">
        <w:rPr>
          <w:rStyle w:val="Emphasis"/>
        </w:rPr>
        <w:t xml:space="preserve"> the overall </w:t>
      </w:r>
      <w:r w:rsidRPr="00340194">
        <w:rPr>
          <w:rStyle w:val="Emphasis"/>
          <w:highlight w:val="yellow"/>
        </w:rPr>
        <w:t>launch weight</w:t>
      </w:r>
      <w:r w:rsidRPr="00F358C0">
        <w:rPr>
          <w:rStyle w:val="StyleUnderline"/>
        </w:rPr>
        <w:t xml:space="preserve">, </w:t>
      </w:r>
      <w:r w:rsidRPr="00F358C0">
        <w:rPr>
          <w:rStyle w:val="Emphasis"/>
        </w:rPr>
        <w:t>freeing up more space for payload</w:t>
      </w:r>
      <w:r w:rsidRPr="00F358C0">
        <w:rPr>
          <w:sz w:val="14"/>
        </w:rPr>
        <w:t>.21</w:t>
      </w:r>
    </w:p>
    <w:p w14:paraId="199FE8DA" w14:textId="77777777" w:rsidR="00A82486" w:rsidRPr="00F358C0" w:rsidRDefault="00A82486" w:rsidP="00A82486">
      <w:pPr>
        <w:rPr>
          <w:sz w:val="14"/>
        </w:rPr>
      </w:pPr>
      <w:r w:rsidRPr="00F358C0">
        <w:rPr>
          <w:sz w:val="14"/>
        </w:rPr>
        <w:t xml:space="preserve">In sum, </w:t>
      </w:r>
      <w:r w:rsidRPr="00F358C0">
        <w:rPr>
          <w:rStyle w:val="StyleUnderline"/>
        </w:rPr>
        <w:t xml:space="preserve">should asteroid mining companies be able to provide fuel in space, it could </w:t>
      </w:r>
      <w:r w:rsidRPr="00F358C0">
        <w:rPr>
          <w:rStyle w:val="Emphasis"/>
        </w:rPr>
        <w:t>dramatically reduce the costs</w:t>
      </w:r>
      <w:r w:rsidRPr="00F358C0">
        <w:rPr>
          <w:rStyle w:val="StyleUnderline"/>
        </w:rPr>
        <w:t xml:space="preserve"> of transporting rockets </w:t>
      </w:r>
      <w:r w:rsidRPr="00C63DAE">
        <w:rPr>
          <w:rStyle w:val="StyleUnderline"/>
        </w:rPr>
        <w:t>and cargo</w:t>
      </w:r>
      <w:r w:rsidRPr="00F358C0">
        <w:rPr>
          <w:rStyle w:val="StyleUnderline"/>
        </w:rPr>
        <w:t xml:space="preserve"> into space</w:t>
      </w:r>
      <w:r w:rsidRPr="00F358C0">
        <w:rPr>
          <w:sz w:val="14"/>
        </w:rPr>
        <w:t>—</w:t>
      </w:r>
      <w:r w:rsidRPr="00F358C0">
        <w:rPr>
          <w:rStyle w:val="StyleUnderline"/>
        </w:rPr>
        <w:t xml:space="preserve">both into </w:t>
      </w:r>
      <w:r w:rsidRPr="00F358C0">
        <w:rPr>
          <w:rStyle w:val="Emphasis"/>
        </w:rPr>
        <w:t>low Earth orbit</w:t>
      </w:r>
      <w:r w:rsidRPr="00F358C0">
        <w:rPr>
          <w:rStyle w:val="StyleUnderline"/>
        </w:rPr>
        <w:t xml:space="preserve"> and to </w:t>
      </w:r>
      <w:r w:rsidRPr="00F358C0">
        <w:rPr>
          <w:rStyle w:val="Emphasis"/>
        </w:rPr>
        <w:t>more distant targets</w:t>
      </w:r>
      <w:r w:rsidRPr="00F358C0">
        <w:rPr>
          <w:rStyle w:val="StyleUnderline"/>
        </w:rPr>
        <w:t>, like Mars.</w:t>
      </w:r>
      <w:r w:rsidRPr="00F358C0">
        <w:rPr>
          <w:sz w:val="14"/>
        </w:rPr>
        <w:t xml:space="preserve"> </w:t>
      </w:r>
      <w:r w:rsidRPr="00F358C0">
        <w:rPr>
          <w:rStyle w:val="StyleUnderline"/>
        </w:rPr>
        <w:t xml:space="preserve">Having this infrastructure in place could </w:t>
      </w:r>
      <w:r w:rsidRPr="00C63DAE">
        <w:rPr>
          <w:rStyle w:val="StyleUnderline"/>
        </w:rPr>
        <w:t xml:space="preserve">also </w:t>
      </w:r>
      <w:r w:rsidRPr="00C63DAE">
        <w:rPr>
          <w:rStyle w:val="Emphasis"/>
        </w:rPr>
        <w:t>reduce</w:t>
      </w:r>
      <w:r w:rsidRPr="00F358C0">
        <w:rPr>
          <w:rStyle w:val="Emphasis"/>
        </w:rPr>
        <w:t xml:space="preserve"> the </w:t>
      </w:r>
      <w:r w:rsidRPr="00340194">
        <w:rPr>
          <w:rStyle w:val="Emphasis"/>
          <w:highlight w:val="yellow"/>
        </w:rPr>
        <w:t>long-term costs</w:t>
      </w:r>
      <w:r w:rsidRPr="00340194">
        <w:rPr>
          <w:rStyle w:val="StyleUnderline"/>
          <w:highlight w:val="yellow"/>
        </w:rPr>
        <w:t xml:space="preserve"> of</w:t>
      </w:r>
      <w:r w:rsidRPr="00F358C0">
        <w:rPr>
          <w:rStyle w:val="StyleUnderline"/>
        </w:rPr>
        <w:t xml:space="preserve"> the asteroid </w:t>
      </w:r>
      <w:r w:rsidRPr="00340194">
        <w:rPr>
          <w:rStyle w:val="StyleUnderline"/>
          <w:highlight w:val="yellow"/>
        </w:rPr>
        <w:t>mining</w:t>
      </w:r>
      <w:r w:rsidRPr="00F358C0">
        <w:rPr>
          <w:rStyle w:val="StyleUnderline"/>
        </w:rPr>
        <w:t xml:space="preserve"> business itself, given that the business model involves launching objects into space</w:t>
      </w:r>
      <w:r w:rsidRPr="00F358C0">
        <w:rPr>
          <w:sz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26B4A95F" w14:textId="77777777" w:rsidR="00A82486" w:rsidRPr="00F358C0" w:rsidRDefault="00A82486" w:rsidP="00A82486">
      <w:pPr>
        <w:rPr>
          <w:sz w:val="14"/>
        </w:rPr>
      </w:pPr>
      <w:r w:rsidRPr="00F358C0">
        <w:rPr>
          <w:sz w:val="14"/>
        </w:rPr>
        <w:t>B. Public and Private Actors in the Asteroid Mining Space</w:t>
      </w:r>
    </w:p>
    <w:p w14:paraId="7BD2617F" w14:textId="77777777" w:rsidR="00A82486" w:rsidRPr="00F358C0" w:rsidRDefault="00A82486" w:rsidP="00A82486">
      <w:pPr>
        <w:rPr>
          <w:sz w:val="14"/>
        </w:rPr>
      </w:pPr>
      <w:r w:rsidRPr="00F358C0">
        <w:rPr>
          <w:sz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50F349FC" w14:textId="77777777" w:rsidR="00A82486" w:rsidRPr="00F358C0" w:rsidRDefault="00A82486" w:rsidP="00A82486">
      <w:pPr>
        <w:rPr>
          <w:sz w:val="14"/>
        </w:rPr>
      </w:pPr>
      <w:r w:rsidRPr="00F358C0">
        <w:rPr>
          <w:sz w:val="14"/>
        </w:rPr>
        <w:t xml:space="preserve">As explored above, </w:t>
      </w:r>
      <w:r w:rsidRPr="00F358C0">
        <w:rPr>
          <w:rStyle w:val="StyleUnderline"/>
        </w:rPr>
        <w:t xml:space="preserve">the asteroid mining business facilitates the </w:t>
      </w:r>
      <w:r w:rsidRPr="00F358C0">
        <w:rPr>
          <w:rStyle w:val="Emphasis"/>
        </w:rPr>
        <w:t>growth of the space economy</w:t>
      </w:r>
      <w:r w:rsidRPr="00F358C0">
        <w:rPr>
          <w:rStyle w:val="StyleUnderline"/>
        </w:rPr>
        <w:t xml:space="preserve"> by reducing launch costs</w:t>
      </w:r>
      <w:r w:rsidRPr="00F358C0">
        <w:rPr>
          <w:sz w:val="14"/>
        </w:rPr>
        <w:t xml:space="preserve">. However, </w:t>
      </w:r>
      <w:r w:rsidRPr="00F358C0">
        <w:rPr>
          <w:rStyle w:val="StyleUnderline"/>
        </w:rPr>
        <w:t xml:space="preserve">the future of asteroid mining as a </w:t>
      </w:r>
      <w:r w:rsidRPr="00F358C0">
        <w:rPr>
          <w:rStyle w:val="Emphasis"/>
        </w:rPr>
        <w:t>lucrative industry</w:t>
      </w:r>
      <w:r w:rsidRPr="00F358C0">
        <w:rPr>
          <w:rStyle w:val="StyleUnderline"/>
        </w:rPr>
        <w:t xml:space="preserve"> also depends upon the existence and growth of a </w:t>
      </w:r>
      <w:r w:rsidRPr="00F358C0">
        <w:rPr>
          <w:rStyle w:val="Emphasis"/>
        </w:rPr>
        <w:t>robust space economy</w:t>
      </w:r>
      <w:r w:rsidRPr="00F358C0">
        <w:rPr>
          <w:sz w:val="14"/>
        </w:rPr>
        <w:t xml:space="preserve">. </w:t>
      </w:r>
      <w:r w:rsidRPr="00F358C0">
        <w:rPr>
          <w:rStyle w:val="StyleUnderline"/>
        </w:rPr>
        <w:t xml:space="preserve">The </w:t>
      </w:r>
      <w:r w:rsidRPr="00F358C0">
        <w:rPr>
          <w:rStyle w:val="Emphasis"/>
        </w:rPr>
        <w:t>symbiotic relationships</w:t>
      </w:r>
      <w:r w:rsidRPr="00F358C0">
        <w:rPr>
          <w:rStyle w:val="StyleUnderline"/>
        </w:rPr>
        <w:t xml:space="preserve"> that could develop between private companies deserves emphasis. The viability of asteroid mining depends on a space economy to which asteroid mining companies can </w:t>
      </w:r>
      <w:r w:rsidRPr="00F358C0">
        <w:rPr>
          <w:rStyle w:val="Emphasis"/>
        </w:rPr>
        <w:t>sell fuel and metals</w:t>
      </w:r>
      <w:r w:rsidRPr="00F358C0">
        <w:rPr>
          <w:rStyle w:val="StyleUnderline"/>
        </w:rPr>
        <w:t xml:space="preserve">: the lack of a current market in asteroid resources should </w:t>
      </w:r>
      <w:r w:rsidRPr="00F358C0">
        <w:rPr>
          <w:rStyle w:val="Emphasis"/>
        </w:rPr>
        <w:t>resolve itself</w:t>
      </w:r>
      <w:r w:rsidRPr="00F358C0">
        <w:rPr>
          <w:rStyle w:val="StyleUnderline"/>
        </w:rPr>
        <w:t xml:space="preserve"> “when the space population hits critical mass, demanding infrastructure</w:t>
      </w:r>
      <w:r w:rsidRPr="00F358C0">
        <w:rPr>
          <w:sz w:val="14"/>
        </w:rPr>
        <w:t>.”27 For spaceflight companies,28 a crucial component to reduce costs is access to propellant in space.29</w:t>
      </w:r>
    </w:p>
    <w:p w14:paraId="206A2456" w14:textId="77777777" w:rsidR="00A82486" w:rsidRPr="00F358C0" w:rsidRDefault="00A82486" w:rsidP="00A82486">
      <w:pPr>
        <w:rPr>
          <w:sz w:val="14"/>
        </w:rPr>
      </w:pPr>
      <w:r w:rsidRPr="00F358C0">
        <w:rPr>
          <w:sz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2300BE47" w14:textId="77777777" w:rsidR="00A82486" w:rsidRPr="00F358C0" w:rsidRDefault="00A82486" w:rsidP="00A82486">
      <w:pPr>
        <w:rPr>
          <w:sz w:val="14"/>
        </w:rPr>
      </w:pPr>
      <w:r w:rsidRPr="00F358C0">
        <w:rPr>
          <w:sz w:val="14"/>
        </w:rPr>
        <w:t xml:space="preserve">While sovereign governments do hold some of the purse strings relevant to asteroid mining companies and the space economy as a whole, </w:t>
      </w:r>
      <w:r w:rsidRPr="00340194">
        <w:rPr>
          <w:rStyle w:val="StyleUnderline"/>
          <w:highlight w:val="yellow"/>
        </w:rPr>
        <w:t xml:space="preserve">private companies </w:t>
      </w:r>
      <w:r w:rsidRPr="00C63DAE">
        <w:rPr>
          <w:rStyle w:val="StyleUnderline"/>
        </w:rPr>
        <w:t xml:space="preserve">are </w:t>
      </w:r>
      <w:r w:rsidRPr="00C63DAE">
        <w:rPr>
          <w:rStyle w:val="Emphasis"/>
        </w:rPr>
        <w:t xml:space="preserve">increasingly </w:t>
      </w:r>
      <w:r w:rsidRPr="00340194">
        <w:rPr>
          <w:rStyle w:val="Emphasis"/>
          <w:highlight w:val="yellow"/>
        </w:rPr>
        <w:t xml:space="preserve">displacing national </w:t>
      </w:r>
      <w:r w:rsidRPr="00C63DAE">
        <w:rPr>
          <w:rStyle w:val="Emphasis"/>
        </w:rPr>
        <w:t>space</w:t>
      </w:r>
      <w:r w:rsidRPr="00340194">
        <w:rPr>
          <w:rStyle w:val="Emphasis"/>
          <w:highlight w:val="yellow"/>
        </w:rPr>
        <w:t xml:space="preserve"> agencies</w:t>
      </w:r>
      <w:r w:rsidRPr="00F358C0">
        <w:rPr>
          <w:sz w:val="14"/>
        </w:rPr>
        <w:t xml:space="preserve">.35 </w:t>
      </w:r>
      <w:r w:rsidRPr="00F358C0">
        <w:rPr>
          <w:rStyle w:val="StyleUnderline"/>
        </w:rPr>
        <w:t xml:space="preserve">A private space economy that is </w:t>
      </w:r>
      <w:r w:rsidRPr="00F358C0">
        <w:rPr>
          <w:rStyle w:val="Emphasis"/>
        </w:rPr>
        <w:t>increasingly independent from sovereign governments</w:t>
      </w:r>
      <w:r w:rsidRPr="00F358C0">
        <w:rPr>
          <w:rStyle w:val="StyleUnderline"/>
        </w:rPr>
        <w:t xml:space="preserve"> tends to undermine the factual framework upon which the original OST relied</w:t>
      </w:r>
      <w:r w:rsidRPr="00F358C0">
        <w:rPr>
          <w:sz w:val="14"/>
        </w:rPr>
        <w:t>.36 Specifically, Article VI assigns responsibility for nongovernmental entities to national governments, the implicit assumption likely being that private entities would be acting at the behest of a sovereign.37 This concern is increasingly unsubstantiated in an environment in which private, independent companies are ascendant.38</w:t>
      </w:r>
    </w:p>
    <w:p w14:paraId="6E9064C2" w14:textId="77777777" w:rsidR="00A82486" w:rsidRPr="00F358C0" w:rsidRDefault="00A82486" w:rsidP="00A82486">
      <w:pPr>
        <w:rPr>
          <w:sz w:val="14"/>
        </w:rPr>
      </w:pPr>
      <w:r w:rsidRPr="00F358C0">
        <w:rPr>
          <w:sz w:val="14"/>
        </w:rPr>
        <w:t>C. Global Benefits of Asteroid Mining</w:t>
      </w:r>
    </w:p>
    <w:p w14:paraId="347664CF" w14:textId="77777777" w:rsidR="00A82486" w:rsidRPr="00F358C0" w:rsidRDefault="00A82486" w:rsidP="00A82486">
      <w:pPr>
        <w:rPr>
          <w:sz w:val="14"/>
        </w:rPr>
      </w:pPr>
      <w:r w:rsidRPr="00F358C0">
        <w:rPr>
          <w:rStyle w:val="StyleUnderline"/>
        </w:rPr>
        <w:t xml:space="preserve">Asteroid </w:t>
      </w:r>
      <w:r w:rsidRPr="00340194">
        <w:rPr>
          <w:rStyle w:val="StyleUnderline"/>
          <w:highlight w:val="yellow"/>
        </w:rPr>
        <w:t>mining</w:t>
      </w:r>
      <w:r w:rsidRPr="00F358C0">
        <w:rPr>
          <w:rStyle w:val="StyleUnderline"/>
        </w:rPr>
        <w:t xml:space="preserve"> has the potential to </w:t>
      </w:r>
      <w:r w:rsidRPr="00340194">
        <w:rPr>
          <w:rStyle w:val="Emphasis"/>
          <w:highlight w:val="yellow"/>
        </w:rPr>
        <w:t>facilitate space travel</w:t>
      </w:r>
      <w:r w:rsidRPr="00F358C0">
        <w:rPr>
          <w:rStyle w:val="StyleUnderline"/>
        </w:rPr>
        <w:t xml:space="preserve">, an outcome the OST holds to be in the interest of </w:t>
      </w:r>
      <w:proofErr w:type="gramStart"/>
      <w:r w:rsidRPr="00F358C0">
        <w:rPr>
          <w:rStyle w:val="Emphasis"/>
        </w:rPr>
        <w:t>humanity as a whole</w:t>
      </w:r>
      <w:proofErr w:type="gramEnd"/>
      <w:r w:rsidRPr="00F358C0">
        <w:rPr>
          <w:sz w:val="14"/>
        </w:rPr>
        <w:t xml:space="preserve">.39 </w:t>
      </w:r>
      <w:r w:rsidRPr="00F358C0">
        <w:rPr>
          <w:rStyle w:val="StyleUnderline"/>
        </w:rPr>
        <w:t xml:space="preserve">The potential of asteroid mining to </w:t>
      </w:r>
      <w:r w:rsidRPr="00F358C0">
        <w:rPr>
          <w:rStyle w:val="Emphasis"/>
        </w:rPr>
        <w:t>reduce the cost of spaceflight</w:t>
      </w:r>
      <w:r w:rsidRPr="00F358C0">
        <w:rPr>
          <w:rStyle w:val="StyleUnderline"/>
        </w:rPr>
        <w:t xml:space="preserve">, moreover, could </w:t>
      </w:r>
      <w:r w:rsidRPr="00F358C0">
        <w:rPr>
          <w:rStyle w:val="Emphasis"/>
        </w:rPr>
        <w:t>facilitate the growth of the space economy</w:t>
      </w:r>
      <w:r w:rsidRPr="00F358C0">
        <w:rPr>
          <w:sz w:val="14"/>
        </w:rPr>
        <w:t xml:space="preserve">. </w:t>
      </w:r>
      <w:r w:rsidRPr="00F358C0">
        <w:rPr>
          <w:rStyle w:val="StyleUnderline"/>
        </w:rPr>
        <w:t xml:space="preserve">Asteroid mining thus aligns with another stated purposes of the OST in the sense that </w:t>
      </w:r>
      <w:r w:rsidRPr="00983C4F">
        <w:rPr>
          <w:rStyle w:val="StyleUnderline"/>
        </w:rPr>
        <w:t xml:space="preserve">an expanded space economy could provide </w:t>
      </w:r>
      <w:r w:rsidRPr="00983C4F">
        <w:rPr>
          <w:rStyle w:val="Emphasis"/>
        </w:rPr>
        <w:t>substantial benefits to all mankind</w:t>
      </w:r>
      <w:r w:rsidRPr="00F358C0">
        <w:rPr>
          <w:sz w:val="14"/>
        </w:rPr>
        <w:t xml:space="preserve">.40 </w:t>
      </w:r>
      <w:r w:rsidRPr="002A1CC0">
        <w:rPr>
          <w:rStyle w:val="Emphasis"/>
        </w:rPr>
        <w:t>First</w:t>
      </w:r>
      <w:r w:rsidRPr="00F358C0">
        <w:rPr>
          <w:rStyle w:val="StyleUnderline"/>
        </w:rPr>
        <w:t xml:space="preserve">, </w:t>
      </w:r>
      <w:r w:rsidRPr="002A1CC0">
        <w:rPr>
          <w:rStyle w:val="StyleUnderline"/>
        </w:rPr>
        <w:t>in seeking to face</w:t>
      </w:r>
      <w:r w:rsidRPr="00F358C0">
        <w:rPr>
          <w:rStyle w:val="StyleUnderline"/>
        </w:rPr>
        <w:t xml:space="preserve"> the challenges posed by space travel, </w:t>
      </w:r>
      <w:r w:rsidRPr="002A1CC0">
        <w:rPr>
          <w:rStyle w:val="StyleUnderline"/>
        </w:rPr>
        <w:t>the public</w:t>
      </w:r>
      <w:r w:rsidRPr="00F358C0">
        <w:rPr>
          <w:rStyle w:val="StyleUnderline"/>
        </w:rPr>
        <w:t xml:space="preserve"> sector </w:t>
      </w:r>
      <w:r w:rsidRPr="002A1CC0">
        <w:rPr>
          <w:rStyle w:val="StyleUnderline"/>
        </w:rPr>
        <w:t>space race gave rise to</w:t>
      </w:r>
      <w:r w:rsidRPr="00F358C0">
        <w:rPr>
          <w:rStyle w:val="StyleUnderline"/>
        </w:rPr>
        <w:t xml:space="preserve"> </w:t>
      </w:r>
      <w:r w:rsidRPr="00F358C0">
        <w:rPr>
          <w:rStyle w:val="Emphasis"/>
        </w:rPr>
        <w:t xml:space="preserve">numerous </w:t>
      </w:r>
      <w:r w:rsidRPr="002A1CC0">
        <w:rPr>
          <w:rStyle w:val="Emphasis"/>
        </w:rPr>
        <w:t>technological innovations</w:t>
      </w:r>
      <w:r w:rsidRPr="00F358C0">
        <w:rPr>
          <w:rStyle w:val="StyleUnderline"/>
        </w:rPr>
        <w:t>, ranging from LEDs to emergency blankets to memory foam</w:t>
      </w:r>
      <w:r w:rsidRPr="00F358C0">
        <w:rPr>
          <w:sz w:val="14"/>
        </w:rPr>
        <w:t xml:space="preserve">.41 </w:t>
      </w:r>
      <w:r w:rsidRPr="00F358C0">
        <w:rPr>
          <w:rStyle w:val="StyleUnderline"/>
        </w:rPr>
        <w:t xml:space="preserve">It seems likely that </w:t>
      </w:r>
      <w:r w:rsidRPr="00340194">
        <w:rPr>
          <w:rStyle w:val="StyleUnderline"/>
          <w:highlight w:val="yellow"/>
        </w:rPr>
        <w:t>the private space race would result in</w:t>
      </w:r>
      <w:r w:rsidRPr="00F358C0">
        <w:rPr>
          <w:rStyle w:val="StyleUnderline"/>
        </w:rPr>
        <w:t xml:space="preserve"> a </w:t>
      </w:r>
      <w:r w:rsidRPr="00F358C0">
        <w:rPr>
          <w:rStyle w:val="Emphasis"/>
        </w:rPr>
        <w:t xml:space="preserve">similar degree of </w:t>
      </w:r>
      <w:r w:rsidRPr="00340194">
        <w:rPr>
          <w:rStyle w:val="Emphasis"/>
          <w:highlight w:val="yellow"/>
        </w:rPr>
        <w:t>innovation</w:t>
      </w:r>
      <w:r w:rsidRPr="00F358C0">
        <w:rPr>
          <w:rStyle w:val="StyleUnderline"/>
        </w:rPr>
        <w:t xml:space="preserve">, the products of </w:t>
      </w:r>
      <w:r w:rsidRPr="00340194">
        <w:rPr>
          <w:rStyle w:val="StyleUnderline"/>
          <w:highlight w:val="yellow"/>
        </w:rPr>
        <w:t>which</w:t>
      </w:r>
      <w:r w:rsidRPr="00F358C0">
        <w:rPr>
          <w:rStyle w:val="StyleUnderline"/>
        </w:rPr>
        <w:t xml:space="preserve"> could </w:t>
      </w:r>
      <w:r w:rsidRPr="00340194">
        <w:rPr>
          <w:rStyle w:val="Emphasis"/>
          <w:highlight w:val="yellow"/>
        </w:rPr>
        <w:t>benefit</w:t>
      </w:r>
      <w:r w:rsidRPr="00F358C0">
        <w:rPr>
          <w:rStyle w:val="Emphasis"/>
        </w:rPr>
        <w:t xml:space="preserve"> people across </w:t>
      </w:r>
      <w:r w:rsidRPr="00340194">
        <w:rPr>
          <w:rStyle w:val="Emphasis"/>
          <w:highlight w:val="yellow"/>
        </w:rPr>
        <w:t>the globe</w:t>
      </w:r>
      <w:r w:rsidRPr="00F358C0">
        <w:rPr>
          <w:sz w:val="14"/>
        </w:rPr>
        <w:t>.</w:t>
      </w:r>
    </w:p>
    <w:p w14:paraId="3D061644" w14:textId="77777777" w:rsidR="00A82486" w:rsidRPr="00F358C0" w:rsidRDefault="00A82486" w:rsidP="00A82486">
      <w:pPr>
        <w:rPr>
          <w:sz w:val="14"/>
        </w:rPr>
      </w:pPr>
      <w:r w:rsidRPr="002A1CC0">
        <w:rPr>
          <w:rStyle w:val="Emphasis"/>
        </w:rPr>
        <w:t>Second</w:t>
      </w:r>
      <w:r w:rsidRPr="00F358C0">
        <w:rPr>
          <w:rStyle w:val="StyleUnderline"/>
        </w:rPr>
        <w:t>, a successful mission to Mars could provide benefits beyond a mere sense of interplanetary accomplishment</w:t>
      </w:r>
      <w:r w:rsidRPr="00F358C0">
        <w:rPr>
          <w:sz w:val="14"/>
        </w:rPr>
        <w:t xml:space="preserve">. NASA </w:t>
      </w:r>
      <w:r w:rsidRPr="001803E8">
        <w:rPr>
          <w:sz w:val="14"/>
        </w:rPr>
        <w:t xml:space="preserve">suggests that, given the parallels between the formation and evolution of Mars and Earth, a voyage there could help “us learn more about our own planet’s history and future.”42 </w:t>
      </w:r>
      <w:r w:rsidRPr="001803E8">
        <w:rPr>
          <w:rStyle w:val="StyleUnderline"/>
        </w:rPr>
        <w:t xml:space="preserve">The scientific advancements from such a mission cannot currently be anticipated and are </w:t>
      </w:r>
      <w:r w:rsidRPr="001803E8">
        <w:rPr>
          <w:rStyle w:val="Emphasis"/>
        </w:rPr>
        <w:t>difficult to predict</w:t>
      </w:r>
      <w:r w:rsidRPr="001803E8">
        <w:rPr>
          <w:rStyle w:val="StyleUnderline"/>
        </w:rPr>
        <w:t>, but “expand[</w:t>
      </w:r>
      <w:proofErr w:type="spellStart"/>
      <w:r w:rsidRPr="001803E8">
        <w:rPr>
          <w:rStyle w:val="StyleUnderline"/>
        </w:rPr>
        <w:t>ing</w:t>
      </w:r>
      <w:proofErr w:type="spellEnd"/>
      <w:r w:rsidRPr="001803E8">
        <w:rPr>
          <w:rStyle w:val="StyleUnderline"/>
        </w:rPr>
        <w:t xml:space="preserve">] the frontiers of knowledge” in this manner could well bring </w:t>
      </w:r>
      <w:r w:rsidRPr="001803E8">
        <w:rPr>
          <w:rStyle w:val="Emphasis"/>
        </w:rPr>
        <w:t>benefits to all mankind</w:t>
      </w:r>
      <w:r w:rsidRPr="001803E8">
        <w:rPr>
          <w:sz w:val="14"/>
        </w:rPr>
        <w:t>.43</w:t>
      </w:r>
    </w:p>
    <w:p w14:paraId="2D9109F8" w14:textId="77777777" w:rsidR="00A82486" w:rsidRPr="00F358C0" w:rsidRDefault="00A82486" w:rsidP="00A82486">
      <w:pPr>
        <w:rPr>
          <w:rStyle w:val="StyleUnderline"/>
        </w:rPr>
      </w:pPr>
      <w:r w:rsidRPr="002A1CC0">
        <w:rPr>
          <w:rStyle w:val="Emphasis"/>
        </w:rPr>
        <w:t>Third</w:t>
      </w:r>
      <w:r w:rsidRPr="00F358C0">
        <w:rPr>
          <w:rStyle w:val="StyleUnderline"/>
        </w:rPr>
        <w:t xml:space="preserve">, the </w:t>
      </w:r>
      <w:r w:rsidRPr="00340194">
        <w:rPr>
          <w:rStyle w:val="StyleUnderline"/>
          <w:highlight w:val="yellow"/>
        </w:rPr>
        <w:t>development of</w:t>
      </w:r>
      <w:r w:rsidRPr="00F358C0">
        <w:rPr>
          <w:rStyle w:val="StyleUnderline"/>
        </w:rPr>
        <w:t xml:space="preserve"> asteroid </w:t>
      </w:r>
      <w:r w:rsidRPr="00340194">
        <w:rPr>
          <w:rStyle w:val="StyleUnderline"/>
          <w:highlight w:val="yellow"/>
        </w:rPr>
        <w:t>mining tech</w:t>
      </w:r>
      <w:r w:rsidRPr="00F358C0">
        <w:rPr>
          <w:rStyle w:val="StyleUnderline"/>
        </w:rPr>
        <w:t xml:space="preserve">nology </w:t>
      </w:r>
      <w:r w:rsidRPr="00340194">
        <w:rPr>
          <w:rStyle w:val="StyleUnderline"/>
          <w:highlight w:val="yellow"/>
        </w:rPr>
        <w:t>could</w:t>
      </w:r>
      <w:r w:rsidRPr="00F358C0">
        <w:rPr>
          <w:rStyle w:val="StyleUnderline"/>
        </w:rPr>
        <w:t xml:space="preserve"> also help </w:t>
      </w:r>
      <w:r w:rsidRPr="00340194">
        <w:rPr>
          <w:rStyle w:val="Emphasis"/>
          <w:highlight w:val="yellow"/>
        </w:rPr>
        <w:t>advance asteroid diversion tactics</w:t>
      </w:r>
      <w:r w:rsidRPr="00F358C0">
        <w:rPr>
          <w:rStyle w:val="StyleUnderline"/>
        </w:rPr>
        <w:t xml:space="preserve">. The </w:t>
      </w:r>
      <w:r w:rsidRPr="00A73650">
        <w:rPr>
          <w:rStyle w:val="Emphasis"/>
        </w:rPr>
        <w:t>development of the technology</w:t>
      </w:r>
      <w:r w:rsidRPr="00F358C0">
        <w:rPr>
          <w:rStyle w:val="StyleUnderline"/>
        </w:rPr>
        <w:t xml:space="preserve"> required to conduct successful asteroid mining operations could “help us to divert any incoming asteroids</w:t>
      </w:r>
      <w:r w:rsidRPr="00F358C0">
        <w:rPr>
          <w:sz w:val="14"/>
        </w:rPr>
        <w:t xml:space="preserve">.”44 </w:t>
      </w:r>
      <w:r w:rsidRPr="00F358C0">
        <w:rPr>
          <w:rStyle w:val="StyleUnderline"/>
        </w:rPr>
        <w:t xml:space="preserve">This is of </w:t>
      </w:r>
      <w:r w:rsidRPr="00A73650">
        <w:rPr>
          <w:rStyle w:val="Emphasis"/>
        </w:rPr>
        <w:t>great importance</w:t>
      </w:r>
      <w:r w:rsidRPr="00F358C0">
        <w:rPr>
          <w:rStyle w:val="StyleUnderline"/>
        </w:rPr>
        <w:t xml:space="preserve"> since NASA recently eliminated its Asteroid Redirect Mission due to funding cuts</w:t>
      </w:r>
      <w:r w:rsidRPr="00F358C0">
        <w:rPr>
          <w:sz w:val="14"/>
        </w:rPr>
        <w:t xml:space="preserve">;45 NASA’s project was hailed by some scientists as a “critical step in demonstrating we can protect our planet from a future asteroid impact . . . .”46 </w:t>
      </w:r>
      <w:r w:rsidRPr="00F358C0">
        <w:rPr>
          <w:rStyle w:val="StyleUnderline"/>
        </w:rPr>
        <w:t xml:space="preserve">Asteroid mining could step in and </w:t>
      </w:r>
      <w:r w:rsidRPr="00A73650">
        <w:rPr>
          <w:rStyle w:val="Emphasis"/>
        </w:rPr>
        <w:t>fill an important void</w:t>
      </w:r>
      <w:r w:rsidRPr="00F358C0">
        <w:rPr>
          <w:rStyle w:val="StyleUnderline"/>
        </w:rPr>
        <w:t xml:space="preserve">. </w:t>
      </w:r>
      <w:r w:rsidRPr="0043103B">
        <w:rPr>
          <w:rStyle w:val="StyleUnderline"/>
        </w:rPr>
        <w:t>While the probability of</w:t>
      </w:r>
      <w:r w:rsidRPr="00F358C0">
        <w:rPr>
          <w:rStyle w:val="StyleUnderline"/>
        </w:rPr>
        <w:t xml:space="preserve"> an </w:t>
      </w:r>
      <w:r w:rsidRPr="0043103B">
        <w:rPr>
          <w:rStyle w:val="StyleUnderline"/>
        </w:rPr>
        <w:t>Armageddon</w:t>
      </w:r>
      <w:r w:rsidRPr="00F358C0">
        <w:rPr>
          <w:rStyle w:val="StyleUnderline"/>
        </w:rPr>
        <w:t xml:space="preserve">-causing impact </w:t>
      </w:r>
      <w:r w:rsidRPr="0043103B">
        <w:rPr>
          <w:rStyle w:val="StyleUnderline"/>
        </w:rPr>
        <w:t xml:space="preserve">is </w:t>
      </w:r>
      <w:r w:rsidRPr="00076BDB">
        <w:rPr>
          <w:rStyle w:val="StyleUnderline"/>
        </w:rPr>
        <w:t xml:space="preserve">low, the effects of an </w:t>
      </w:r>
      <w:r w:rsidRPr="00076BDB">
        <w:rPr>
          <w:rStyle w:val="Emphasis"/>
        </w:rPr>
        <w:t>impact</w:t>
      </w:r>
      <w:r w:rsidRPr="00076BDB">
        <w:rPr>
          <w:rStyle w:val="StyleUnderline"/>
        </w:rPr>
        <w:t xml:space="preserve"> would be </w:t>
      </w:r>
      <w:r w:rsidRPr="00076BDB">
        <w:rPr>
          <w:rStyle w:val="Emphasis"/>
        </w:rPr>
        <w:t>extremely severe</w:t>
      </w:r>
      <w:r w:rsidRPr="00F358C0">
        <w:rPr>
          <w:sz w:val="14"/>
        </w:rPr>
        <w:t xml:space="preserve">.47 </w:t>
      </w:r>
      <w:r w:rsidRPr="00C564E0">
        <w:rPr>
          <w:rStyle w:val="StyleUnderline"/>
        </w:rPr>
        <w:t xml:space="preserve">Even </w:t>
      </w:r>
      <w:r w:rsidRPr="00C564E0">
        <w:rPr>
          <w:rStyle w:val="Emphasis"/>
        </w:rPr>
        <w:t>some mitigation</w:t>
      </w:r>
      <w:r w:rsidRPr="00C564E0">
        <w:rPr>
          <w:rStyle w:val="StyleUnderline"/>
        </w:rPr>
        <w:t xml:space="preserve"> of this risk as a byproduct of asteroid mining would be a </w:t>
      </w:r>
      <w:r w:rsidRPr="00C564E0">
        <w:rPr>
          <w:rStyle w:val="Emphasis"/>
        </w:rPr>
        <w:t xml:space="preserve">benefit to </w:t>
      </w:r>
      <w:proofErr w:type="gramStart"/>
      <w:r w:rsidRPr="00C564E0">
        <w:rPr>
          <w:rStyle w:val="Emphasis"/>
        </w:rPr>
        <w:t>humanity as a whole</w:t>
      </w:r>
      <w:proofErr w:type="gramEnd"/>
      <w:r w:rsidRPr="00C564E0">
        <w:rPr>
          <w:rStyle w:val="StyleUnderline"/>
        </w:rPr>
        <w:t>.</w:t>
      </w:r>
    </w:p>
    <w:p w14:paraId="30382BB6" w14:textId="77777777" w:rsidR="00A82486" w:rsidRDefault="00A82486" w:rsidP="00A82486">
      <w:pPr>
        <w:rPr>
          <w:sz w:val="14"/>
        </w:rPr>
      </w:pPr>
      <w:r w:rsidRPr="002A1CC0">
        <w:rPr>
          <w:rStyle w:val="Emphasis"/>
        </w:rPr>
        <w:t>Finally</w:t>
      </w:r>
      <w:r w:rsidRPr="00F358C0">
        <w:rPr>
          <w:rStyle w:val="StyleUnderline"/>
        </w:rPr>
        <w:t xml:space="preserve">, </w:t>
      </w:r>
      <w:r w:rsidRPr="00340194">
        <w:rPr>
          <w:rStyle w:val="StyleUnderline"/>
          <w:highlight w:val="yellow"/>
        </w:rPr>
        <w:t>reduced</w:t>
      </w:r>
      <w:r w:rsidRPr="00F358C0">
        <w:rPr>
          <w:rStyle w:val="StyleUnderline"/>
        </w:rPr>
        <w:t xml:space="preserve"> launch </w:t>
      </w:r>
      <w:r w:rsidRPr="00340194">
        <w:rPr>
          <w:rStyle w:val="StyleUnderline"/>
          <w:highlight w:val="yellow"/>
        </w:rPr>
        <w:t xml:space="preserve">costs </w:t>
      </w:r>
      <w:r w:rsidRPr="00076BDB">
        <w:rPr>
          <w:rStyle w:val="StyleUnderline"/>
        </w:rPr>
        <w:t>could</w:t>
      </w:r>
      <w:r w:rsidRPr="00340194">
        <w:rPr>
          <w:rStyle w:val="StyleUnderline"/>
          <w:highlight w:val="yellow"/>
        </w:rPr>
        <w:t xml:space="preserve"> facilitate measures to </w:t>
      </w:r>
      <w:r w:rsidRPr="00340194">
        <w:rPr>
          <w:rStyle w:val="Emphasis"/>
          <w:highlight w:val="yellow"/>
        </w:rPr>
        <w:t>combat</w:t>
      </w:r>
      <w:r w:rsidRPr="00A73650">
        <w:rPr>
          <w:rStyle w:val="Emphasis"/>
        </w:rPr>
        <w:t xml:space="preserve"> global </w:t>
      </w:r>
      <w:r w:rsidRPr="00340194">
        <w:rPr>
          <w:rStyle w:val="Emphasis"/>
          <w:highlight w:val="yellow"/>
        </w:rPr>
        <w:t>climate change</w:t>
      </w:r>
      <w:r w:rsidRPr="00F358C0">
        <w:rPr>
          <w:sz w:val="14"/>
        </w:rPr>
        <w:t xml:space="preserve">. </w:t>
      </w:r>
      <w:r w:rsidRPr="00F358C0">
        <w:rPr>
          <w:rStyle w:val="StyleUnderline"/>
        </w:rPr>
        <w:t xml:space="preserve">One proposed solution for </w:t>
      </w:r>
      <w:r w:rsidRPr="00340194">
        <w:rPr>
          <w:rStyle w:val="StyleUnderline"/>
          <w:highlight w:val="yellow"/>
        </w:rPr>
        <w:t>canceling out</w:t>
      </w:r>
      <w:r w:rsidRPr="00F358C0">
        <w:rPr>
          <w:rStyle w:val="StyleUnderline"/>
        </w:rPr>
        <w:t xml:space="preserve"> predicted </w:t>
      </w:r>
      <w:r w:rsidRPr="00340194">
        <w:rPr>
          <w:rStyle w:val="StyleUnderline"/>
          <w:highlight w:val="yellow"/>
        </w:rPr>
        <w:t>increases in</w:t>
      </w:r>
      <w:r w:rsidRPr="00F358C0">
        <w:rPr>
          <w:rStyle w:val="StyleUnderline"/>
        </w:rPr>
        <w:t xml:space="preserve"> average worldwide </w:t>
      </w:r>
      <w:r w:rsidRPr="00340194">
        <w:rPr>
          <w:rStyle w:val="StyleUnderline"/>
          <w:highlight w:val="yellow"/>
        </w:rPr>
        <w:t>temperature</w:t>
      </w:r>
      <w:r w:rsidRPr="00F358C0">
        <w:rPr>
          <w:rStyle w:val="StyleUnderline"/>
        </w:rPr>
        <w:t xml:space="preserve"> is to “prevent[] . . . about </w:t>
      </w:r>
      <w:r w:rsidRPr="002A1CC0">
        <w:rPr>
          <w:rStyle w:val="Emphasis"/>
        </w:rPr>
        <w:t>1%</w:t>
      </w:r>
      <w:r w:rsidRPr="00F358C0">
        <w:rPr>
          <w:rStyle w:val="StyleUnderline"/>
        </w:rPr>
        <w:t xml:space="preserve"> of incoming solar radiation—insolation—from reaching the Earth. This </w:t>
      </w:r>
      <w:r w:rsidRPr="00340194">
        <w:rPr>
          <w:rStyle w:val="StyleUnderline"/>
          <w:highlight w:val="yellow"/>
        </w:rPr>
        <w:t xml:space="preserve">could be done by </w:t>
      </w:r>
      <w:r w:rsidRPr="00340194">
        <w:rPr>
          <w:rStyle w:val="Emphasis"/>
          <w:highlight w:val="yellow"/>
        </w:rPr>
        <w:t>scattering into space</w:t>
      </w:r>
      <w:r w:rsidRPr="00F358C0">
        <w:rPr>
          <w:rStyle w:val="StyleUnderline"/>
        </w:rPr>
        <w:t xml:space="preserve"> from the vicinity of Earth an appropriately small fraction of total insolation.</w:t>
      </w:r>
      <w:r w:rsidRPr="00F358C0">
        <w:rPr>
          <w:sz w:val="14"/>
        </w:rPr>
        <w:t xml:space="preserve">”48 </w:t>
      </w:r>
      <w:r w:rsidRPr="00F358C0">
        <w:rPr>
          <w:rStyle w:val="StyleUnderline"/>
        </w:rPr>
        <w:t xml:space="preserve">Asteroid </w:t>
      </w:r>
      <w:r w:rsidRPr="00340194">
        <w:rPr>
          <w:rStyle w:val="StyleUnderline"/>
          <w:highlight w:val="yellow"/>
        </w:rPr>
        <w:t>mining could facilitate</w:t>
      </w:r>
      <w:r w:rsidRPr="00F358C0">
        <w:rPr>
          <w:rStyle w:val="StyleUnderline"/>
        </w:rPr>
        <w:t xml:space="preserve"> such </w:t>
      </w:r>
      <w:r w:rsidRPr="002A1CC0">
        <w:rPr>
          <w:rStyle w:val="StyleUnderline"/>
        </w:rPr>
        <w:t>measures</w:t>
      </w:r>
      <w:r w:rsidRPr="00F358C0">
        <w:rPr>
          <w:rStyle w:val="StyleUnderline"/>
        </w:rPr>
        <w:t xml:space="preserve"> in that “[</w:t>
      </w:r>
      <w:r w:rsidRPr="00340194">
        <w:rPr>
          <w:rStyle w:val="StyleUnderline"/>
          <w:highlight w:val="yellow"/>
        </w:rPr>
        <w:t>t]</w:t>
      </w:r>
      <w:proofErr w:type="spellStart"/>
      <w:r w:rsidRPr="00340194">
        <w:rPr>
          <w:rStyle w:val="StyleUnderline"/>
          <w:highlight w:val="yellow"/>
        </w:rPr>
        <w:t>ech</w:t>
      </w:r>
      <w:r w:rsidRPr="00F358C0">
        <w:rPr>
          <w:rStyle w:val="StyleUnderline"/>
        </w:rPr>
        <w:t>nologies</w:t>
      </w:r>
      <w:proofErr w:type="spellEnd"/>
      <w:r w:rsidRPr="00F358C0">
        <w:rPr>
          <w:rStyle w:val="StyleUnderline"/>
        </w:rPr>
        <w:t xml:space="preserve"> </w:t>
      </w:r>
      <w:r w:rsidRPr="00340194">
        <w:rPr>
          <w:rStyle w:val="StyleUnderline"/>
          <w:highlight w:val="yellow"/>
        </w:rPr>
        <w:t>that</w:t>
      </w:r>
      <w:r w:rsidRPr="00F358C0">
        <w:rPr>
          <w:rStyle w:val="StyleUnderline"/>
        </w:rPr>
        <w:t xml:space="preserve"> could </w:t>
      </w:r>
      <w:r w:rsidRPr="00A73650">
        <w:rPr>
          <w:rStyle w:val="Emphasis"/>
        </w:rPr>
        <w:t xml:space="preserve">greatly </w:t>
      </w:r>
      <w:r w:rsidRPr="00340194">
        <w:rPr>
          <w:rStyle w:val="Emphasis"/>
          <w:highlight w:val="yellow"/>
        </w:rPr>
        <w:t>decrease the cost of space-launch</w:t>
      </w:r>
      <w:r w:rsidRPr="00F358C0">
        <w:rPr>
          <w:rStyle w:val="StyleUnderline"/>
        </w:rPr>
        <w:t xml:space="preserve"> could make a telling difference in the practicality of all types of </w:t>
      </w:r>
      <w:proofErr w:type="spellStart"/>
      <w:r w:rsidRPr="00A73650">
        <w:rPr>
          <w:rStyle w:val="Emphasis"/>
        </w:rPr>
        <w:t>spacedeployed</w:t>
      </w:r>
      <w:proofErr w:type="spellEnd"/>
      <w:r w:rsidRPr="00A73650">
        <w:rPr>
          <w:rStyle w:val="Emphasis"/>
        </w:rPr>
        <w:t xml:space="preserve"> scattering systems of scales</w:t>
      </w:r>
      <w:r w:rsidRPr="00F358C0">
        <w:rPr>
          <w:rStyle w:val="StyleUnderline"/>
        </w:rPr>
        <w:t xml:space="preserve"> appropriate to insolation modulation</w:t>
      </w:r>
      <w:r w:rsidRPr="00F358C0">
        <w:rPr>
          <w:sz w:val="14"/>
        </w:rPr>
        <w:t xml:space="preserve">.”49 There are certainly intermediate measures to combat climate change that ought to be taken first, but </w:t>
      </w:r>
      <w:r w:rsidRPr="00F358C0">
        <w:rPr>
          <w:rStyle w:val="StyleUnderline"/>
        </w:rPr>
        <w:t xml:space="preserve">asteroid mining would </w:t>
      </w:r>
      <w:r w:rsidRPr="00A73650">
        <w:rPr>
          <w:rStyle w:val="Emphasis"/>
        </w:rPr>
        <w:t>facilitate this expedited solution</w:t>
      </w:r>
      <w:r w:rsidRPr="00F358C0">
        <w:rPr>
          <w:sz w:val="14"/>
        </w:rPr>
        <w:t xml:space="preserve">. </w:t>
      </w:r>
      <w:r w:rsidRPr="00076BDB">
        <w:rPr>
          <w:rStyle w:val="StyleUnderline"/>
        </w:rPr>
        <w:t>While some of the benefits of asteroid mining would doubtless accrue primarily to those nations with asteroid mining companies within their</w:t>
      </w:r>
      <w:r w:rsidRPr="00F358C0">
        <w:rPr>
          <w:rStyle w:val="StyleUnderline"/>
        </w:rPr>
        <w:t xml:space="preserve"> borders, </w:t>
      </w:r>
      <w:r w:rsidRPr="00076BDB">
        <w:rPr>
          <w:rStyle w:val="StyleUnderline"/>
        </w:rPr>
        <w:t>the benefits noted</w:t>
      </w:r>
      <w:r w:rsidRPr="00F358C0">
        <w:rPr>
          <w:rStyle w:val="StyleUnderline"/>
        </w:rPr>
        <w:t xml:space="preserve"> in this section—space exploration as a </w:t>
      </w:r>
      <w:r w:rsidRPr="00A73650">
        <w:rPr>
          <w:rStyle w:val="Emphasis"/>
        </w:rPr>
        <w:t>general proposition</w:t>
      </w:r>
      <w:r w:rsidRPr="00F358C0">
        <w:rPr>
          <w:rStyle w:val="StyleUnderline"/>
        </w:rPr>
        <w:t xml:space="preserve">, </w:t>
      </w:r>
      <w:r w:rsidRPr="00A73650">
        <w:rPr>
          <w:rStyle w:val="Emphasis"/>
        </w:rPr>
        <w:t>technological and scientific development</w:t>
      </w:r>
      <w:r w:rsidRPr="00F358C0">
        <w:rPr>
          <w:rStyle w:val="StyleUnderline"/>
        </w:rPr>
        <w:t xml:space="preserve">, improvement of </w:t>
      </w:r>
      <w:r w:rsidRPr="00A73650">
        <w:rPr>
          <w:rStyle w:val="Emphasis"/>
        </w:rPr>
        <w:t>asteroid diversion technology</w:t>
      </w:r>
      <w:r w:rsidRPr="00F358C0">
        <w:rPr>
          <w:rStyle w:val="StyleUnderline"/>
        </w:rPr>
        <w:t xml:space="preserve">, and facilitated means of </w:t>
      </w:r>
      <w:r w:rsidRPr="00A73650">
        <w:rPr>
          <w:rStyle w:val="Emphasis"/>
        </w:rPr>
        <w:t>swiftly countering climate change</w:t>
      </w:r>
      <w:r w:rsidRPr="00F358C0">
        <w:rPr>
          <w:rStyle w:val="StyleUnderline"/>
        </w:rPr>
        <w:t>—</w:t>
      </w:r>
      <w:r w:rsidRPr="00340194">
        <w:rPr>
          <w:rStyle w:val="StyleUnderline"/>
          <w:highlight w:val="yellow"/>
        </w:rPr>
        <w:t>would</w:t>
      </w:r>
      <w:r w:rsidRPr="00F358C0">
        <w:rPr>
          <w:rStyle w:val="StyleUnderline"/>
        </w:rPr>
        <w:t xml:space="preserve"> </w:t>
      </w:r>
      <w:r w:rsidRPr="00A73650">
        <w:rPr>
          <w:rStyle w:val="Emphasis"/>
        </w:rPr>
        <w:t xml:space="preserve">inure substantially to the </w:t>
      </w:r>
      <w:r w:rsidRPr="00340194">
        <w:rPr>
          <w:rStyle w:val="Emphasis"/>
          <w:highlight w:val="yellow"/>
        </w:rPr>
        <w:t>benefit</w:t>
      </w:r>
      <w:r w:rsidRPr="00F358C0">
        <w:rPr>
          <w:rStyle w:val="Emphasis"/>
        </w:rPr>
        <w:t xml:space="preserve"> of </w:t>
      </w:r>
      <w:r w:rsidRPr="00340194">
        <w:rPr>
          <w:rStyle w:val="Emphasis"/>
          <w:highlight w:val="yellow"/>
        </w:rPr>
        <w:t>all</w:t>
      </w:r>
      <w:r w:rsidRPr="00F358C0">
        <w:rPr>
          <w:rStyle w:val="Emphasis"/>
        </w:rPr>
        <w:t xml:space="preserve"> mankind</w:t>
      </w:r>
      <w:r w:rsidRPr="00F358C0">
        <w:rPr>
          <w:sz w:val="14"/>
        </w:rPr>
        <w:t xml:space="preserve">. </w:t>
      </w:r>
    </w:p>
    <w:p w14:paraId="71B1E1A0" w14:textId="77777777" w:rsidR="00967254" w:rsidRDefault="00967254" w:rsidP="00967254">
      <w:pPr>
        <w:pStyle w:val="Heading4"/>
      </w:pPr>
      <w:r>
        <w:t xml:space="preserve">Asteroids cause </w:t>
      </w:r>
      <w:r w:rsidRPr="00596CFE">
        <w:rPr>
          <w:u w:val="single"/>
        </w:rPr>
        <w:t>extinction</w:t>
      </w:r>
    </w:p>
    <w:p w14:paraId="5029AA70" w14:textId="77777777" w:rsidR="00967254" w:rsidRDefault="00967254" w:rsidP="00967254">
      <w:r w:rsidRPr="001B3A96">
        <w:rPr>
          <w:rStyle w:val="Style13ptBold"/>
        </w:rPr>
        <w:t>Baum, 19</w:t>
      </w:r>
      <w:r>
        <w:t xml:space="preserve"> -- executive director of the Global Catastrophic Risk Institute</w:t>
      </w:r>
    </w:p>
    <w:p w14:paraId="697C7981" w14:textId="77777777" w:rsidR="00967254" w:rsidRDefault="00967254" w:rsidP="00967254">
      <w:r>
        <w:t xml:space="preserve">[Seth, Risk-Risk Tradeoff Analysis of Nuclear Explosives for Asteroid Deflection, Risk Analysis, vol. 39, no. 11, November 2019, p. 2427-2442, </w:t>
      </w:r>
      <w:hyperlink r:id="rId8" w:history="1">
        <w:r w:rsidRPr="001F5FCA">
          <w:rPr>
            <w:rStyle w:val="Hyperlink"/>
          </w:rPr>
          <w:t>https://doi.org/10.1111/risa.13339</w:t>
        </w:r>
      </w:hyperlink>
      <w:r>
        <w:t xml:space="preserve">, accessed 1-8-22]  </w:t>
      </w:r>
    </w:p>
    <w:p w14:paraId="674E3C80" w14:textId="77777777" w:rsidR="00967254" w:rsidRPr="001B3A96" w:rsidRDefault="00967254" w:rsidP="00967254"/>
    <w:p w14:paraId="3F73F742" w14:textId="77777777" w:rsidR="00967254" w:rsidRPr="00DB7304" w:rsidRDefault="00967254" w:rsidP="00967254">
      <w:pPr>
        <w:rPr>
          <w:sz w:val="12"/>
        </w:rPr>
      </w:pPr>
      <w:r w:rsidRPr="00DB7304">
        <w:rPr>
          <w:sz w:val="12"/>
        </w:rPr>
        <w:t>4.3 Severity of Asteroid Collision and Violent Nuclear Conflict</w:t>
      </w:r>
    </w:p>
    <w:p w14:paraId="5EE16303" w14:textId="77777777" w:rsidR="00967254" w:rsidRPr="00DB7304" w:rsidRDefault="00967254" w:rsidP="00967254">
      <w:pPr>
        <w:rPr>
          <w:sz w:val="12"/>
        </w:rPr>
      </w:pPr>
      <w:r w:rsidRPr="001B3A96">
        <w:rPr>
          <w:rStyle w:val="StyleUnderline"/>
        </w:rPr>
        <w:t>Both asteroid collisions and nuclear weapons detonations involve explosions</w:t>
      </w:r>
      <w:r w:rsidRPr="00DB7304">
        <w:rPr>
          <w:sz w:val="12"/>
        </w:rPr>
        <w:t xml:space="preserve">. </w:t>
      </w:r>
      <w:r w:rsidRPr="001B3A96">
        <w:rPr>
          <w:rStyle w:val="StyleUnderline"/>
        </w:rPr>
        <w:t>Their effects are likewise similar</w:t>
      </w:r>
      <w:r w:rsidRPr="00DB7304">
        <w:rPr>
          <w:sz w:val="12"/>
        </w:rPr>
        <w:t>. A primary difference is the absence of ionizing radiation from asteroid collisions.</w:t>
      </w:r>
    </w:p>
    <w:p w14:paraId="07A0413C" w14:textId="77777777" w:rsidR="00967254" w:rsidRPr="00DB7304" w:rsidRDefault="00967254" w:rsidP="00967254">
      <w:pPr>
        <w:rPr>
          <w:sz w:val="12"/>
        </w:rPr>
      </w:pPr>
      <w:r w:rsidRPr="00DB7304">
        <w:rPr>
          <w:sz w:val="12"/>
        </w:rPr>
        <w:t xml:space="preserve">The standard physical measure for the severity of asteroid collisions and nuclear detonations is the amount of energy released, in units of tons (T), kilotons (KT), or megatons (MT) of TNT equivalent.10 The 2013 Chelyabinsk asteroid collision was about 20m in diameter and 500KT (Brown et al., 2013). This is about double the smallest size believed to be able to cause damage on Earth’s surface; smaller collisions explode harmlessly in the upper atmosphere (Harris et al., 2015). The Chicxulub impactor was an estimated 10km and 108MT (Chapman &amp; Morrison, 1994). Nuclear weapons have been made as small as around 10T (the U.S. W54 weapon) and as large as 50MT (the Soviet Tsar </w:t>
      </w:r>
      <w:proofErr w:type="spellStart"/>
      <w:r w:rsidRPr="00DB7304">
        <w:rPr>
          <w:sz w:val="12"/>
        </w:rPr>
        <w:t>Bomba</w:t>
      </w:r>
      <w:proofErr w:type="spellEnd"/>
      <w:r w:rsidRPr="00DB7304">
        <w:rPr>
          <w:sz w:val="12"/>
        </w:rPr>
        <w:t>). There is no physical limit to how large of a nuclear weapon can be built. Common nuclear weapon yields are tens to hundreds of KT, and some have yields of several MT (Kristensen and Norris, 2018a, 2018b, 2018c).</w:t>
      </w:r>
    </w:p>
    <w:p w14:paraId="29F357CA" w14:textId="77777777" w:rsidR="00967254" w:rsidRPr="00DB7304" w:rsidRDefault="00967254" w:rsidP="00967254">
      <w:pPr>
        <w:rPr>
          <w:sz w:val="12"/>
        </w:rPr>
      </w:pPr>
      <w:r w:rsidRPr="00DB7304">
        <w:rPr>
          <w:sz w:val="12"/>
        </w:rPr>
        <w:t>The extent of the damage depends on the amount of energy released and the location on Earth. The 1908 Tunguska collision caused ecological damage across a wide area of Siberia but no significant human harm, though if it had collided four hours later it could have hit Saint Petersburg (Longo, 2007). The locations of asteroid collisions are essentially random, so most occur at ocean locations. The locations of nuclear weapons explosions are not random. In military planning, most nuclear weapons are targeted at either cities or military installations, while test explosions are conducted in remote locations or underground to minimize harm.</w:t>
      </w:r>
    </w:p>
    <w:p w14:paraId="777BB4AD" w14:textId="77777777" w:rsidR="00967254" w:rsidRPr="00DB7304" w:rsidRDefault="00967254" w:rsidP="00967254">
      <w:pPr>
        <w:rPr>
          <w:sz w:val="12"/>
        </w:rPr>
      </w:pPr>
      <w:r w:rsidRPr="001B3A96">
        <w:rPr>
          <w:rStyle w:val="StyleUnderline"/>
        </w:rPr>
        <w:t>The local harms from asteroid collisions</w:t>
      </w:r>
      <w:r w:rsidRPr="00DB7304">
        <w:rPr>
          <w:sz w:val="12"/>
        </w:rPr>
        <w:t xml:space="preserve"> and nuclear weapons explosions </w:t>
      </w:r>
      <w:r w:rsidRPr="001B3A96">
        <w:rPr>
          <w:rStyle w:val="StyleUnderline"/>
        </w:rPr>
        <w:t>are relatively simple and well understood.</w:t>
      </w:r>
      <w:r w:rsidRPr="00DB7304">
        <w:rPr>
          <w:sz w:val="12"/>
        </w:rPr>
        <w:t xml:space="preserve"> </w:t>
      </w:r>
      <w:r w:rsidRPr="001B3A96">
        <w:rPr>
          <w:rStyle w:val="StyleUnderline"/>
        </w:rPr>
        <w:t>The immediate vicinity is disturbed or destroyed</w:t>
      </w:r>
      <w:r w:rsidRPr="00DB7304">
        <w:rPr>
          <w:sz w:val="12"/>
        </w:rPr>
        <w:t>. The Hiroshima and Nagasaki bombings provide indicative data. They were hit with bombs of 15-20KT yield detonated at altitudes around 500-600m (to maximize damage) over the center city. Fatalities were about 120,000 people in Hiroshima and 60,000 in Nagasaki; the Hiroshima number is likely larger due to flatter terrain and drier conditions that enabled the blast and accompanying firestorm to spread (Toon et al., 2007). Nuclear detonations with higher yields and at larger cities could bring many times more fatalities.</w:t>
      </w:r>
    </w:p>
    <w:p w14:paraId="5FCF37F3" w14:textId="77777777" w:rsidR="00967254" w:rsidRPr="00DB7304" w:rsidRDefault="00967254" w:rsidP="00967254">
      <w:pPr>
        <w:rPr>
          <w:sz w:val="12"/>
        </w:rPr>
      </w:pPr>
      <w:r w:rsidRPr="00DB7304">
        <w:rPr>
          <w:sz w:val="12"/>
        </w:rPr>
        <w:t xml:space="preserve">In comparison, </w:t>
      </w:r>
      <w:r w:rsidRPr="001B3A96">
        <w:rPr>
          <w:rStyle w:val="StyleUnderline"/>
        </w:rPr>
        <w:t xml:space="preserve">local effects from </w:t>
      </w:r>
      <w:r w:rsidRPr="00340194">
        <w:rPr>
          <w:rStyle w:val="StyleUnderline"/>
          <w:highlight w:val="yellow"/>
        </w:rPr>
        <w:t>asteroid collisions</w:t>
      </w:r>
      <w:r w:rsidRPr="001B3A96">
        <w:rPr>
          <w:rStyle w:val="StyleUnderline"/>
        </w:rPr>
        <w:t xml:space="preserve"> could be larger than single nuclear detonations due to their potential for larger event energies</w:t>
      </w:r>
      <w:r w:rsidRPr="00DB7304">
        <w:rPr>
          <w:sz w:val="12"/>
        </w:rPr>
        <w:t>. However, local effects from asteroid collisions would typically see less human harm due to their occurrence at random locations, which are likely to be uninhabited or sparsely populated. Asteroid risk analyses commonly calculate local severity based on the population within a 2 to 4 psi blast overpressure damage area (Canavan, 1993, 1994; Garrick, 2008; Mathias, 2017; Stokes et al., 2003), which is based on studies of nuclear weapons (</w:t>
      </w:r>
      <w:proofErr w:type="spellStart"/>
      <w:r w:rsidRPr="00DB7304">
        <w:rPr>
          <w:sz w:val="12"/>
        </w:rPr>
        <w:t>Glastone</w:t>
      </w:r>
      <w:proofErr w:type="spellEnd"/>
      <w:r w:rsidRPr="00DB7304">
        <w:rPr>
          <w:sz w:val="12"/>
        </w:rPr>
        <w:t xml:space="preserve">, 1962; </w:t>
      </w:r>
      <w:proofErr w:type="spellStart"/>
      <w:r w:rsidRPr="00DB7304">
        <w:rPr>
          <w:sz w:val="12"/>
        </w:rPr>
        <w:t>Glastone</w:t>
      </w:r>
      <w:proofErr w:type="spellEnd"/>
      <w:r w:rsidRPr="00DB7304">
        <w:rPr>
          <w:sz w:val="12"/>
        </w:rPr>
        <w:t xml:space="preserve"> &amp; Dolan, 1977).</w:t>
      </w:r>
    </w:p>
    <w:p w14:paraId="2BA23CB8" w14:textId="77777777" w:rsidR="00967254" w:rsidRPr="00DB7304" w:rsidRDefault="00967254" w:rsidP="00967254">
      <w:pPr>
        <w:rPr>
          <w:sz w:val="12"/>
        </w:rPr>
      </w:pPr>
      <w:r w:rsidRPr="001B3A96">
        <w:rPr>
          <w:rStyle w:val="StyleUnderline"/>
        </w:rPr>
        <w:t xml:space="preserve">A sufficiently large asteroid collision at an ocean </w:t>
      </w:r>
      <w:r w:rsidRPr="00340194">
        <w:rPr>
          <w:rStyle w:val="StyleUnderline"/>
          <w:highlight w:val="yellow"/>
        </w:rPr>
        <w:t xml:space="preserve">would cause a </w:t>
      </w:r>
      <w:r w:rsidRPr="00340194">
        <w:rPr>
          <w:rStyle w:val="Emphasis"/>
          <w:highlight w:val="yellow"/>
        </w:rPr>
        <w:t>tsunami</w:t>
      </w:r>
      <w:r w:rsidRPr="00DB7304">
        <w:rPr>
          <w:sz w:val="12"/>
        </w:rPr>
        <w:t xml:space="preserve">. The current literature lacks consensus on how severe the tsunami would be. </w:t>
      </w:r>
      <w:proofErr w:type="spellStart"/>
      <w:r w:rsidRPr="001B3A96">
        <w:rPr>
          <w:rStyle w:val="StyleUnderline"/>
        </w:rPr>
        <w:t>Gusiakov</w:t>
      </w:r>
      <w:proofErr w:type="spellEnd"/>
      <w:r w:rsidRPr="001B3A96">
        <w:rPr>
          <w:rStyle w:val="StyleUnderline"/>
        </w:rPr>
        <w:t xml:space="preserve"> et al. (2010) propose that several massive asteroid-caused tsunamis have occurred in recent millennia</w:t>
      </w:r>
      <w:r w:rsidRPr="00DB7304">
        <w:rPr>
          <w:sz w:val="12"/>
        </w:rPr>
        <w:t xml:space="preserve">, but this proposition is hotly disputed (Bourgeois &amp; Weiss, 2009; Goff et al., 2010; Pinter &amp; </w:t>
      </w:r>
      <w:proofErr w:type="spellStart"/>
      <w:r w:rsidRPr="00DB7304">
        <w:rPr>
          <w:sz w:val="12"/>
        </w:rPr>
        <w:t>Ishman</w:t>
      </w:r>
      <w:proofErr w:type="spellEnd"/>
      <w:r w:rsidRPr="00DB7304">
        <w:rPr>
          <w:sz w:val="12"/>
        </w:rPr>
        <w:t>, 2008). Other studies suggest that asteroid-caused tsunamis are much less severe (</w:t>
      </w:r>
      <w:proofErr w:type="spellStart"/>
      <w:r w:rsidRPr="00DB7304">
        <w:rPr>
          <w:sz w:val="12"/>
        </w:rPr>
        <w:t>Gisler</w:t>
      </w:r>
      <w:proofErr w:type="spellEnd"/>
      <w:r w:rsidRPr="00DB7304">
        <w:rPr>
          <w:sz w:val="12"/>
        </w:rPr>
        <w:t xml:space="preserve">, Weaver, &amp; </w:t>
      </w:r>
      <w:proofErr w:type="spellStart"/>
      <w:r w:rsidRPr="00DB7304">
        <w:rPr>
          <w:sz w:val="12"/>
        </w:rPr>
        <w:t>Gittings</w:t>
      </w:r>
      <w:proofErr w:type="spellEnd"/>
      <w:r w:rsidRPr="00DB7304">
        <w:rPr>
          <w:sz w:val="12"/>
        </w:rPr>
        <w:t xml:space="preserve">, 2011; </w:t>
      </w:r>
      <w:proofErr w:type="spellStart"/>
      <w:r w:rsidRPr="00DB7304">
        <w:rPr>
          <w:sz w:val="12"/>
        </w:rPr>
        <w:t>Korycansky</w:t>
      </w:r>
      <w:proofErr w:type="spellEnd"/>
      <w:r w:rsidRPr="00DB7304">
        <w:rPr>
          <w:sz w:val="12"/>
        </w:rPr>
        <w:t xml:space="preserve"> &amp; </w:t>
      </w:r>
      <w:proofErr w:type="spellStart"/>
      <w:r w:rsidRPr="00DB7304">
        <w:rPr>
          <w:sz w:val="12"/>
        </w:rPr>
        <w:t>Lynett</w:t>
      </w:r>
      <w:proofErr w:type="spellEnd"/>
      <w:r w:rsidRPr="00DB7304">
        <w:rPr>
          <w:sz w:val="12"/>
        </w:rPr>
        <w:t>, 2005).</w:t>
      </w:r>
    </w:p>
    <w:p w14:paraId="0A0037B6" w14:textId="77777777" w:rsidR="00967254" w:rsidRPr="00DB7304" w:rsidRDefault="00967254" w:rsidP="00967254">
      <w:pPr>
        <w:rPr>
          <w:sz w:val="12"/>
        </w:rPr>
      </w:pPr>
      <w:r w:rsidRPr="001B3A96">
        <w:rPr>
          <w:rStyle w:val="StyleUnderline"/>
        </w:rPr>
        <w:t xml:space="preserve">The most severe asteroid </w:t>
      </w:r>
      <w:r w:rsidRPr="00DB7304">
        <w:rPr>
          <w:rStyle w:val="StyleUnderline"/>
        </w:rPr>
        <w:t xml:space="preserve">collisions </w:t>
      </w:r>
      <w:r w:rsidRPr="00340194">
        <w:rPr>
          <w:rStyle w:val="StyleUnderline"/>
          <w:highlight w:val="yellow"/>
        </w:rPr>
        <w:t>and</w:t>
      </w:r>
      <w:r w:rsidRPr="00DB7304">
        <w:rPr>
          <w:rStyle w:val="StyleUnderline"/>
        </w:rPr>
        <w:t xml:space="preserve"> nuclear wars can cause</w:t>
      </w:r>
      <w:r w:rsidRPr="001B3A96">
        <w:rPr>
          <w:rStyle w:val="StyleUnderline"/>
        </w:rPr>
        <w:t xml:space="preserve"> </w:t>
      </w:r>
      <w:r w:rsidRPr="00340194">
        <w:rPr>
          <w:rStyle w:val="Emphasis"/>
          <w:highlight w:val="yellow"/>
        </w:rPr>
        <w:t>global environmental effects</w:t>
      </w:r>
      <w:r w:rsidRPr="00DB7304">
        <w:rPr>
          <w:sz w:val="12"/>
        </w:rPr>
        <w:t xml:space="preserve">. </w:t>
      </w:r>
      <w:r w:rsidRPr="00DB7304">
        <w:rPr>
          <w:rStyle w:val="StyleUnderline"/>
        </w:rPr>
        <w:t>The core mechanism is the transport of particulate matter into the stratosphere, where it can spread worldwide and remain aloft for years or decades</w:t>
      </w:r>
      <w:r w:rsidRPr="00DB7304">
        <w:rPr>
          <w:sz w:val="12"/>
        </w:rPr>
        <w:t xml:space="preserve">. </w:t>
      </w:r>
      <w:r w:rsidRPr="00DB7304">
        <w:rPr>
          <w:rStyle w:val="StyleUnderline"/>
        </w:rPr>
        <w:t xml:space="preserve">Large asteroid </w:t>
      </w:r>
      <w:r w:rsidRPr="00340194">
        <w:rPr>
          <w:rStyle w:val="StyleUnderline"/>
          <w:highlight w:val="yellow"/>
        </w:rPr>
        <w:t>collisions create</w:t>
      </w:r>
      <w:r w:rsidRPr="00DB7304">
        <w:rPr>
          <w:rStyle w:val="StyleUnderline"/>
        </w:rPr>
        <w:t xml:space="preserve"> large quantities of </w:t>
      </w:r>
      <w:r w:rsidRPr="00340194">
        <w:rPr>
          <w:rStyle w:val="Emphasis"/>
          <w:highlight w:val="yellow"/>
        </w:rPr>
        <w:t>dust</w:t>
      </w:r>
      <w:r w:rsidRPr="00340194">
        <w:rPr>
          <w:rStyle w:val="StyleUnderline"/>
          <w:highlight w:val="yellow"/>
        </w:rPr>
        <w:t xml:space="preserve"> and</w:t>
      </w:r>
      <w:r w:rsidRPr="00DB7304">
        <w:rPr>
          <w:rStyle w:val="StyleUnderline"/>
        </w:rPr>
        <w:t xml:space="preserve"> large fireballs; the fire heats the dust so that some portion of it rises into the stratosphere.</w:t>
      </w:r>
      <w:r w:rsidRPr="00DB7304">
        <w:rPr>
          <w:sz w:val="12"/>
        </w:rPr>
        <w:t xml:space="preserve"> </w:t>
      </w:r>
      <w:r w:rsidRPr="00DB7304">
        <w:rPr>
          <w:rStyle w:val="StyleUnderline"/>
        </w:rPr>
        <w:t>The largest collisions</w:t>
      </w:r>
      <w:r w:rsidRPr="00DB7304">
        <w:rPr>
          <w:sz w:val="12"/>
        </w:rPr>
        <w:t xml:space="preserve">, such as the 10km Chicxulub impactor, </w:t>
      </w:r>
      <w:r w:rsidRPr="00DB7304">
        <w:rPr>
          <w:rStyle w:val="StyleUnderline"/>
        </w:rPr>
        <w:t>can also eject debris from the collision site into space</w:t>
      </w:r>
      <w:r w:rsidRPr="00DB7304">
        <w:rPr>
          <w:sz w:val="12"/>
        </w:rPr>
        <w:t xml:space="preserve">; </w:t>
      </w:r>
      <w:r w:rsidRPr="00DB7304">
        <w:rPr>
          <w:rStyle w:val="StyleUnderline"/>
        </w:rPr>
        <w:t xml:space="preserve">upon reentry into the atmosphere, the debris heats up enough to spark </w:t>
      </w:r>
      <w:r w:rsidRPr="00340194">
        <w:rPr>
          <w:rStyle w:val="Emphasis"/>
          <w:highlight w:val="yellow"/>
        </w:rPr>
        <w:t>global fires</w:t>
      </w:r>
      <w:r w:rsidRPr="00DB7304">
        <w:rPr>
          <w:sz w:val="12"/>
        </w:rPr>
        <w:t xml:space="preserve"> (Toon, </w:t>
      </w:r>
      <w:proofErr w:type="spellStart"/>
      <w:r w:rsidRPr="00DB7304">
        <w:rPr>
          <w:sz w:val="12"/>
        </w:rPr>
        <w:t>Zahnle</w:t>
      </w:r>
      <w:proofErr w:type="spellEnd"/>
      <w:r w:rsidRPr="00DB7304">
        <w:rPr>
          <w:sz w:val="12"/>
        </w:rPr>
        <w:t>, Morrison, Turco, &amp; Covey, 1997</w:t>
      </w:r>
      <w:r w:rsidRPr="00DB7304">
        <w:rPr>
          <w:rStyle w:val="StyleUnderline"/>
        </w:rPr>
        <w:t xml:space="preserve">). The fires are </w:t>
      </w:r>
      <w:r w:rsidRPr="00340194">
        <w:rPr>
          <w:rStyle w:val="Emphasis"/>
          <w:highlight w:val="yellow"/>
        </w:rPr>
        <w:t xml:space="preserve">a major impact </w:t>
      </w:r>
      <w:proofErr w:type="gramStart"/>
      <w:r w:rsidRPr="00340194">
        <w:rPr>
          <w:rStyle w:val="Emphasis"/>
          <w:highlight w:val="yellow"/>
        </w:rPr>
        <w:t>in their own right</w:t>
      </w:r>
      <w:r w:rsidRPr="00340194">
        <w:rPr>
          <w:rStyle w:val="StyleUnderline"/>
          <w:highlight w:val="yellow"/>
        </w:rPr>
        <w:t xml:space="preserve"> </w:t>
      </w:r>
      <w:r w:rsidRPr="00DB7304">
        <w:rPr>
          <w:rStyle w:val="StyleUnderline"/>
        </w:rPr>
        <w:t>and</w:t>
      </w:r>
      <w:proofErr w:type="gramEnd"/>
      <w:r w:rsidRPr="00DB7304">
        <w:rPr>
          <w:rStyle w:val="StyleUnderline"/>
        </w:rPr>
        <w:t xml:space="preserve"> can send additional smoke into the stratosphere</w:t>
      </w:r>
      <w:r w:rsidRPr="00DB7304">
        <w:rPr>
          <w:sz w:val="12"/>
        </w:rPr>
        <w:t>. For nuclear explosions, there is also a fireball and smoke, in this case from the burning of cities or other military targets.</w:t>
      </w:r>
    </w:p>
    <w:p w14:paraId="456604ED" w14:textId="77777777" w:rsidR="00967254" w:rsidRPr="00DB7304" w:rsidRDefault="00967254" w:rsidP="00967254">
      <w:pPr>
        <w:rPr>
          <w:sz w:val="12"/>
        </w:rPr>
      </w:pPr>
      <w:r w:rsidRPr="00340194">
        <w:rPr>
          <w:rStyle w:val="StyleUnderline"/>
          <w:highlight w:val="yellow"/>
        </w:rPr>
        <w:t>While in the stratosphere</w:t>
      </w:r>
      <w:r w:rsidRPr="00DB7304">
        <w:rPr>
          <w:rStyle w:val="StyleUnderline"/>
        </w:rPr>
        <w:t xml:space="preserve">, </w:t>
      </w:r>
      <w:r w:rsidRPr="00340194">
        <w:rPr>
          <w:rStyle w:val="StyleUnderline"/>
          <w:highlight w:val="yellow"/>
        </w:rPr>
        <w:t>the particulate</w:t>
      </w:r>
      <w:r w:rsidRPr="00DB7304">
        <w:rPr>
          <w:rStyle w:val="StyleUnderline"/>
        </w:rPr>
        <w:t xml:space="preserve"> matter </w:t>
      </w:r>
      <w:r w:rsidRPr="00340194">
        <w:rPr>
          <w:rStyle w:val="Emphasis"/>
          <w:highlight w:val="yellow"/>
        </w:rPr>
        <w:t>blocks sunlight</w:t>
      </w:r>
      <w:r w:rsidRPr="00340194">
        <w:rPr>
          <w:rStyle w:val="StyleUnderline"/>
          <w:highlight w:val="yellow"/>
        </w:rPr>
        <w:t xml:space="preserve"> and </w:t>
      </w:r>
      <w:r w:rsidRPr="00340194">
        <w:rPr>
          <w:rStyle w:val="Emphasis"/>
          <w:highlight w:val="yellow"/>
        </w:rPr>
        <w:t>destroys ozone</w:t>
      </w:r>
      <w:r w:rsidRPr="00DB7304">
        <w:rPr>
          <w:sz w:val="12"/>
        </w:rPr>
        <w:t xml:space="preserve"> (Toon et al., 2007). </w:t>
      </w:r>
      <w:r w:rsidRPr="00DB7304">
        <w:rPr>
          <w:rStyle w:val="StyleUnderline"/>
        </w:rPr>
        <w:t>The ozone loss increases the amount of ultraviolet radiation reaching the surface, causing skin cancer and other harms</w:t>
      </w:r>
      <w:r w:rsidRPr="00DB7304">
        <w:rPr>
          <w:sz w:val="12"/>
        </w:rPr>
        <w:t xml:space="preserve"> (Mills, Toon, Turco, </w:t>
      </w:r>
      <w:proofErr w:type="spellStart"/>
      <w:r w:rsidRPr="00DB7304">
        <w:rPr>
          <w:sz w:val="12"/>
        </w:rPr>
        <w:t>Kinnison</w:t>
      </w:r>
      <w:proofErr w:type="spellEnd"/>
      <w:r w:rsidRPr="00DB7304">
        <w:rPr>
          <w:sz w:val="12"/>
        </w:rPr>
        <w:t xml:space="preserve">, &amp; Garcia, 2008). </w:t>
      </w:r>
      <w:r w:rsidRPr="00DB7304">
        <w:rPr>
          <w:rStyle w:val="StyleUnderline"/>
        </w:rPr>
        <w:t xml:space="preserve">The </w:t>
      </w:r>
      <w:r w:rsidRPr="00340194">
        <w:rPr>
          <w:rStyle w:val="StyleUnderline"/>
          <w:highlight w:val="yellow"/>
        </w:rPr>
        <w:t xml:space="preserve">blocked sunlight causes </w:t>
      </w:r>
      <w:r w:rsidRPr="00340194">
        <w:rPr>
          <w:rStyle w:val="Emphasis"/>
          <w:highlight w:val="yellow"/>
        </w:rPr>
        <w:t>abrupt cooling</w:t>
      </w:r>
      <w:r w:rsidRPr="00DB7304">
        <w:rPr>
          <w:rStyle w:val="StyleUnderline"/>
        </w:rPr>
        <w:t xml:space="preserve"> of Earth’s surface </w:t>
      </w:r>
      <w:r w:rsidRPr="00340194">
        <w:rPr>
          <w:rStyle w:val="StyleUnderline"/>
          <w:highlight w:val="yellow"/>
        </w:rPr>
        <w:t>and</w:t>
      </w:r>
      <w:r w:rsidRPr="00DB7304">
        <w:rPr>
          <w:rStyle w:val="StyleUnderline"/>
        </w:rPr>
        <w:t xml:space="preserve"> in turn </w:t>
      </w:r>
      <w:r w:rsidRPr="0069703C">
        <w:rPr>
          <w:rStyle w:val="StyleUnderline"/>
        </w:rPr>
        <w:t>reduced</w:t>
      </w:r>
      <w:r w:rsidRPr="00DB7304">
        <w:rPr>
          <w:rStyle w:val="StyleUnderline"/>
        </w:rPr>
        <w:t xml:space="preserve"> precipitation due to a weakened hydrological cycle</w:t>
      </w:r>
      <w:r w:rsidRPr="00DB7304">
        <w:rPr>
          <w:sz w:val="12"/>
        </w:rPr>
        <w:t xml:space="preserve">. </w:t>
      </w:r>
      <w:r w:rsidRPr="00DB7304">
        <w:rPr>
          <w:rStyle w:val="StyleUnderline"/>
        </w:rPr>
        <w:t xml:space="preserve">The cool, dry, and dark conditions </w:t>
      </w:r>
      <w:r w:rsidRPr="00340194">
        <w:rPr>
          <w:rStyle w:val="Emphasis"/>
          <w:highlight w:val="yellow"/>
        </w:rPr>
        <w:t>reduce plant growth</w:t>
      </w:r>
      <w:r w:rsidRPr="00DB7304">
        <w:rPr>
          <w:rStyle w:val="StyleUnderline"/>
        </w:rPr>
        <w:t>.</w:t>
      </w:r>
      <w:r w:rsidRPr="00DB7304">
        <w:rPr>
          <w:sz w:val="12"/>
        </w:rPr>
        <w:t xml:space="preserve"> Recent studies use modern climate and crop models to examine the effects for a hypothetical </w:t>
      </w:r>
      <w:proofErr w:type="spellStart"/>
      <w:r w:rsidRPr="00DB7304">
        <w:rPr>
          <w:sz w:val="12"/>
        </w:rPr>
        <w:t>IndiaPakistan</w:t>
      </w:r>
      <w:proofErr w:type="spellEnd"/>
      <w:r w:rsidRPr="00DB7304">
        <w:rPr>
          <w:sz w:val="12"/>
        </w:rPr>
        <w:t xml:space="preserve"> nuclear war scenario with 100 weapons (50 per side) each of 15KT yield. </w:t>
      </w:r>
      <w:r w:rsidRPr="00DB7304">
        <w:rPr>
          <w:rStyle w:val="StyleUnderline"/>
        </w:rPr>
        <w:t xml:space="preserve">The </w:t>
      </w:r>
      <w:r w:rsidRPr="00340194">
        <w:rPr>
          <w:rStyle w:val="StyleUnderline"/>
          <w:highlight w:val="yellow"/>
        </w:rPr>
        <w:t xml:space="preserve">studies find </w:t>
      </w:r>
      <w:r w:rsidRPr="00340194">
        <w:rPr>
          <w:rStyle w:val="Emphasis"/>
          <w:highlight w:val="yellow"/>
        </w:rPr>
        <w:t>agriculture declines</w:t>
      </w:r>
      <w:r w:rsidRPr="00DB7304">
        <w:rPr>
          <w:rStyle w:val="StyleUnderline"/>
        </w:rPr>
        <w:t xml:space="preserve"> in the range of approximately 2% to 50% depending on the crop and location</w:t>
      </w:r>
      <w:r w:rsidRPr="00DB7304">
        <w:rPr>
          <w:sz w:val="12"/>
        </w:rPr>
        <w:t xml:space="preserve">.11 </w:t>
      </w:r>
      <w:r w:rsidRPr="00DB7304">
        <w:rPr>
          <w:rStyle w:val="StyleUnderline"/>
        </w:rPr>
        <w:t xml:space="preserve">Another study compares the crop data to existing poverty and malnourishment and estimates that the crop declines </w:t>
      </w:r>
      <w:r w:rsidRPr="00340194">
        <w:rPr>
          <w:rStyle w:val="StyleUnderline"/>
          <w:highlight w:val="yellow"/>
        </w:rPr>
        <w:t xml:space="preserve">could </w:t>
      </w:r>
      <w:r w:rsidRPr="00340194">
        <w:rPr>
          <w:rStyle w:val="Emphasis"/>
          <w:highlight w:val="yellow"/>
        </w:rPr>
        <w:t>threaten starvation for two billion</w:t>
      </w:r>
      <w:r w:rsidRPr="00DB7304">
        <w:rPr>
          <w:rStyle w:val="StyleUnderline"/>
        </w:rPr>
        <w:t xml:space="preserve"> people</w:t>
      </w:r>
      <w:r w:rsidRPr="00DB7304">
        <w:rPr>
          <w:sz w:val="12"/>
        </w:rPr>
        <w:t xml:space="preserve"> (Helfand, 2013). However, the </w:t>
      </w:r>
      <w:proofErr w:type="gramStart"/>
      <w:r w:rsidRPr="00DB7304">
        <w:rPr>
          <w:sz w:val="12"/>
        </w:rPr>
        <w:t>aforementioned studies</w:t>
      </w:r>
      <w:proofErr w:type="gramEnd"/>
      <w:r w:rsidRPr="00DB7304">
        <w:rPr>
          <w:sz w:val="12"/>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DB7304">
        <w:rPr>
          <w:sz w:val="12"/>
        </w:rPr>
        <w:t>100 weapon</w:t>
      </w:r>
      <w:proofErr w:type="gramEnd"/>
      <w:r w:rsidRPr="00DB7304">
        <w:rPr>
          <w:sz w:val="12"/>
        </w:rPr>
        <w:t xml:space="preserve"> scenario used in these studies is not the largest potential scenario. Larger nuclear wars and </w:t>
      </w:r>
      <w:r w:rsidRPr="00DB7304">
        <w:rPr>
          <w:rStyle w:val="StyleUnderline"/>
        </w:rPr>
        <w:t>large asteroid collisions could cause greater harm</w:t>
      </w:r>
      <w:r w:rsidRPr="00DB7304">
        <w:rPr>
          <w:sz w:val="12"/>
        </w:rPr>
        <w:t xml:space="preserve">. </w:t>
      </w:r>
      <w:r w:rsidRPr="00DB7304">
        <w:rPr>
          <w:rStyle w:val="StyleUnderline"/>
        </w:rPr>
        <w:t xml:space="preserve">The </w:t>
      </w:r>
      <w:r w:rsidRPr="0069703C">
        <w:rPr>
          <w:rStyle w:val="StyleUnderline"/>
        </w:rPr>
        <w:t>largest</w:t>
      </w:r>
      <w:r w:rsidRPr="00DB7304">
        <w:rPr>
          <w:rStyle w:val="StyleUnderline"/>
        </w:rPr>
        <w:t xml:space="preserve"> </w:t>
      </w:r>
      <w:r w:rsidRPr="00340194">
        <w:rPr>
          <w:rStyle w:val="StyleUnderline"/>
          <w:highlight w:val="yellow"/>
        </w:rPr>
        <w:t>asteroid collisions could</w:t>
      </w:r>
      <w:r w:rsidRPr="00DB7304">
        <w:rPr>
          <w:rStyle w:val="StyleUnderline"/>
        </w:rPr>
        <w:t xml:space="preserve"> even </w:t>
      </w:r>
      <w:r w:rsidRPr="00340194">
        <w:rPr>
          <w:rStyle w:val="StyleUnderline"/>
          <w:highlight w:val="yellow"/>
        </w:rPr>
        <w:t xml:space="preserve">reduce sunlight below the </w:t>
      </w:r>
      <w:r w:rsidRPr="00340194">
        <w:rPr>
          <w:rStyle w:val="Emphasis"/>
          <w:highlight w:val="yellow"/>
        </w:rPr>
        <w:t>minimum needed for vision</w:t>
      </w:r>
      <w:r w:rsidRPr="00DB7304">
        <w:rPr>
          <w:sz w:val="12"/>
        </w:rPr>
        <w:t xml:space="preserve"> (Toon et al., 1997). </w:t>
      </w:r>
      <w:r w:rsidRPr="00DB7304">
        <w:rPr>
          <w:rStyle w:val="StyleUnderline"/>
        </w:rPr>
        <w:t>Asteroid risk analyses have proposed that the global environmental disruption from large collisions could cause one billion deaths</w:t>
      </w:r>
      <w:r w:rsidRPr="00DB7304">
        <w:rPr>
          <w:sz w:val="12"/>
        </w:rPr>
        <w:t xml:space="preserve"> (NRC, 2010) </w:t>
      </w:r>
      <w:r w:rsidRPr="00DB7304">
        <w:rPr>
          <w:rStyle w:val="StyleUnderline"/>
        </w:rPr>
        <w:t>or the death of 25% of all humans</w:t>
      </w:r>
      <w:r w:rsidRPr="00DB7304">
        <w:rPr>
          <w:sz w:val="12"/>
        </w:rPr>
        <w:t xml:space="preserve"> (Chapman, 2004; Chapman &amp; Morrison, 1994; Morrison, 1992), though these figures have not been rigorously justified (Baum, 2018a).</w:t>
      </w:r>
    </w:p>
    <w:p w14:paraId="75D7E0B2" w14:textId="77777777" w:rsidR="00967254" w:rsidRPr="00DB7304" w:rsidRDefault="00967254" w:rsidP="00967254">
      <w:pPr>
        <w:rPr>
          <w:sz w:val="12"/>
        </w:rPr>
      </w:pPr>
      <w:r w:rsidRPr="00DB7304">
        <w:rPr>
          <w:rStyle w:val="StyleUnderline"/>
        </w:rPr>
        <w:t>The harms from asteroid collisions</w:t>
      </w:r>
      <w:r w:rsidRPr="00DB7304">
        <w:rPr>
          <w:sz w:val="12"/>
        </w:rPr>
        <w:t xml:space="preserve"> and nuclear wars can also </w:t>
      </w:r>
      <w:r w:rsidRPr="00DB7304">
        <w:rPr>
          <w:rStyle w:val="StyleUnderline"/>
        </w:rPr>
        <w:t xml:space="preserve">include important secondary effects. The </w:t>
      </w:r>
      <w:r w:rsidRPr="00340194">
        <w:rPr>
          <w:rStyle w:val="StyleUnderline"/>
          <w:highlight w:val="yellow"/>
        </w:rPr>
        <w:t>food shortages</w:t>
      </w:r>
      <w:r w:rsidRPr="00DB7304">
        <w:rPr>
          <w:rStyle w:val="StyleUnderline"/>
        </w:rPr>
        <w:t xml:space="preserve"> from severe global environmental disruption </w:t>
      </w:r>
      <w:r w:rsidRPr="00340194">
        <w:rPr>
          <w:rStyle w:val="StyleUnderline"/>
          <w:highlight w:val="yellow"/>
        </w:rPr>
        <w:t>could lead to</w:t>
      </w:r>
      <w:r w:rsidRPr="00DB7304">
        <w:rPr>
          <w:rStyle w:val="StyleUnderline"/>
        </w:rPr>
        <w:t xml:space="preserve"> infectious </w:t>
      </w:r>
      <w:r w:rsidRPr="00340194">
        <w:rPr>
          <w:rStyle w:val="Emphasis"/>
          <w:highlight w:val="yellow"/>
        </w:rPr>
        <w:t>disease outbreaks</w:t>
      </w:r>
      <w:r w:rsidRPr="00DB7304">
        <w:rPr>
          <w:rStyle w:val="StyleUnderline"/>
        </w:rPr>
        <w:t xml:space="preserve"> as public health conditions deteriorate</w:t>
      </w:r>
      <w:r w:rsidRPr="00DB7304">
        <w:rPr>
          <w:sz w:val="12"/>
        </w:rPr>
        <w:t xml:space="preserve"> (Helfand, 2013). </w:t>
      </w:r>
      <w:r w:rsidRPr="00340194">
        <w:rPr>
          <w:rStyle w:val="Emphasis"/>
          <w:highlight w:val="yellow"/>
        </w:rPr>
        <w:t>Law and order</w:t>
      </w:r>
      <w:r w:rsidRPr="00340194">
        <w:rPr>
          <w:rStyle w:val="StyleUnderline"/>
          <w:highlight w:val="yellow"/>
        </w:rPr>
        <w:t xml:space="preserve"> could be lost</w:t>
      </w:r>
      <w:r w:rsidRPr="00DB7304">
        <w:rPr>
          <w:rStyle w:val="StyleUnderline"/>
        </w:rPr>
        <w:t xml:space="preserve"> in at least some locations as people struggle for survival</w:t>
      </w:r>
      <w:r w:rsidRPr="00DB7304">
        <w:rPr>
          <w:sz w:val="12"/>
        </w:rPr>
        <w:t xml:space="preserve"> (Maher &amp; Baum, 2013). </w:t>
      </w:r>
      <w:r w:rsidRPr="00340194">
        <w:rPr>
          <w:rStyle w:val="StyleUnderline"/>
          <w:highlight w:val="yellow"/>
        </w:rPr>
        <w:t xml:space="preserve">Today’s </w:t>
      </w:r>
      <w:r w:rsidRPr="005935B4">
        <w:rPr>
          <w:rStyle w:val="StyleUnderline"/>
        </w:rPr>
        <w:t>complex</w:t>
      </w:r>
      <w:r w:rsidRPr="00DB7304">
        <w:rPr>
          <w:rStyle w:val="StyleUnderline"/>
        </w:rPr>
        <w:t xml:space="preserve"> global political-economic </w:t>
      </w:r>
      <w:r w:rsidRPr="00340194">
        <w:rPr>
          <w:rStyle w:val="StyleUnderline"/>
          <w:highlight w:val="yellow"/>
        </w:rPr>
        <w:t xml:space="preserve">system already shows </w:t>
      </w:r>
      <w:r w:rsidRPr="00340194">
        <w:rPr>
          <w:rStyle w:val="Emphasis"/>
          <w:highlight w:val="yellow"/>
        </w:rPr>
        <w:t>fragility to shocks</w:t>
      </w:r>
      <w:r w:rsidRPr="00DB7304">
        <w:rPr>
          <w:sz w:val="12"/>
        </w:rPr>
        <w:t xml:space="preserve"> such as the 2007- 2008 financial crisis (Centeno, Nag, Patterson, Shaver, &amp; </w:t>
      </w:r>
      <w:proofErr w:type="spellStart"/>
      <w:r w:rsidRPr="00DB7304">
        <w:rPr>
          <w:sz w:val="12"/>
        </w:rPr>
        <w:t>Windawi</w:t>
      </w:r>
      <w:proofErr w:type="spellEnd"/>
      <w:r w:rsidRPr="00DB7304">
        <w:rPr>
          <w:sz w:val="12"/>
        </w:rPr>
        <w:t xml:space="preserve">, 2015); </w:t>
      </w:r>
      <w:r w:rsidRPr="00DB7304">
        <w:rPr>
          <w:rStyle w:val="StyleUnderline"/>
        </w:rPr>
        <w:t>an asteroid collision or nuclear war could be an extremely large shock</w:t>
      </w:r>
      <w:r w:rsidRPr="00DB7304">
        <w:rPr>
          <w:sz w:val="12"/>
        </w:rPr>
        <w:t xml:space="preserve">. </w:t>
      </w:r>
      <w:r w:rsidRPr="00DB7304">
        <w:rPr>
          <w:rStyle w:val="StyleUnderline"/>
        </w:rPr>
        <w:t>The systemic consequences of a nuclear war would be further worsened by the likely loss of major world cities that serve as important hubs in the global economy</w:t>
      </w:r>
      <w:r w:rsidRPr="00DB7304">
        <w:rPr>
          <w:sz w:val="12"/>
        </w:rPr>
        <w:t>. Even a single detonation in nuclear terrorism would have ripple effects across the global political-economic system (</w:t>
      </w:r>
      <w:proofErr w:type="gramStart"/>
      <w:r w:rsidRPr="00DB7304">
        <w:rPr>
          <w:sz w:val="12"/>
        </w:rPr>
        <w:t>similar to</w:t>
      </w:r>
      <w:proofErr w:type="gramEnd"/>
      <w:r w:rsidRPr="00DB7304">
        <w:rPr>
          <w:sz w:val="12"/>
        </w:rPr>
        <w:t>, but likely larger than, the response prompted by the terrorist attacks of 11 September 2001).</w:t>
      </w:r>
    </w:p>
    <w:p w14:paraId="75D3FC61" w14:textId="77777777" w:rsidR="00967254" w:rsidRPr="00DB7304" w:rsidRDefault="00967254" w:rsidP="00967254">
      <w:pPr>
        <w:rPr>
          <w:sz w:val="12"/>
        </w:rPr>
      </w:pPr>
      <w:r w:rsidRPr="00DB7304">
        <w:rPr>
          <w:rStyle w:val="StyleUnderline"/>
        </w:rPr>
        <w:t xml:space="preserve">It is possible for </w:t>
      </w:r>
      <w:r w:rsidRPr="00340194">
        <w:rPr>
          <w:rStyle w:val="StyleUnderline"/>
          <w:highlight w:val="yellow"/>
        </w:rPr>
        <w:t>asteroid collisions</w:t>
      </w:r>
      <w:r w:rsidRPr="00DB7304">
        <w:rPr>
          <w:rStyle w:val="StyleUnderline"/>
        </w:rPr>
        <w:t xml:space="preserve"> to </w:t>
      </w:r>
      <w:r w:rsidRPr="0069703C">
        <w:rPr>
          <w:rStyle w:val="StyleUnderline"/>
        </w:rPr>
        <w:t>cause nuclear war</w:t>
      </w:r>
      <w:r w:rsidRPr="00DB7304">
        <w:rPr>
          <w:rStyle w:val="StyleUnderline"/>
        </w:rPr>
        <w:t xml:space="preserve">. An asteroid explosion </w:t>
      </w:r>
      <w:r w:rsidRPr="00340194">
        <w:rPr>
          <w:rStyle w:val="StyleUnderline"/>
          <w:highlight w:val="yellow"/>
        </w:rPr>
        <w:t xml:space="preserve">could be </w:t>
      </w:r>
      <w:r w:rsidRPr="00340194">
        <w:rPr>
          <w:rStyle w:val="Emphasis"/>
          <w:highlight w:val="yellow"/>
        </w:rPr>
        <w:t>misinterpreted as a nuclear attack</w:t>
      </w:r>
      <w:r w:rsidRPr="00340194">
        <w:rPr>
          <w:rStyle w:val="StyleUnderline"/>
          <w:highlight w:val="yellow"/>
        </w:rPr>
        <w:t>, prompting</w:t>
      </w:r>
      <w:r w:rsidRPr="00DB7304">
        <w:rPr>
          <w:rStyle w:val="StyleUnderline"/>
        </w:rPr>
        <w:t xml:space="preserve"> nuclear attack that is believed to be </w:t>
      </w:r>
      <w:r w:rsidRPr="00340194">
        <w:rPr>
          <w:rStyle w:val="Emphasis"/>
          <w:highlight w:val="yellow"/>
        </w:rPr>
        <w:t>retaliation</w:t>
      </w:r>
      <w:r w:rsidRPr="00DB7304">
        <w:rPr>
          <w:sz w:val="12"/>
        </w:rPr>
        <w:t>. For example, the 2013 Chelyabinsk event occurred near an important Russian military installation, prompting concerns about the event’s interpretation (Harris et al., 2015).</w:t>
      </w:r>
    </w:p>
    <w:p w14:paraId="60860ED8" w14:textId="77777777" w:rsidR="00967254" w:rsidRPr="00DB7304" w:rsidRDefault="00967254" w:rsidP="00967254">
      <w:pPr>
        <w:rPr>
          <w:sz w:val="12"/>
        </w:rPr>
      </w:pPr>
      <w:r w:rsidRPr="00DB7304">
        <w:rPr>
          <w:sz w:val="12"/>
        </w:rPr>
        <w:t>The ultimate severity of an asteroid collision or violent nuclear conflict use would depend on how human society reacts. Would the reaction be disciplined and constructive: bury the dead, heal the sick, feed the hungry, and rebuild all that has fallen? Or would the reaction be disorderly and destructive: leave the rubble in place, fight for scarce resources, and descend into minimalist tribalism or worse? Prior studies have identified some key issues, including the viability of trade (Cantor, Henry, &amp; Rayner, 1989) and the self-sufficiency of local communities (Maher &amp; Baum, 2013). However, the issue has received little research attention and remains poorly understood. This leaves considerable uncertainty in the total human harm from an asteroid collision or nuclear weapons use. Previously published point estimates of the human consequences of asteroid collisions12 and nuclear wars (Helfand, 2013) do not account for this uncertainty and are likely to be inaccurate.</w:t>
      </w:r>
    </w:p>
    <w:p w14:paraId="11F46D2E" w14:textId="77777777" w:rsidR="00967254" w:rsidRPr="00DB7304" w:rsidRDefault="00967254" w:rsidP="00967254">
      <w:pPr>
        <w:rPr>
          <w:sz w:val="12"/>
        </w:rPr>
      </w:pPr>
      <w:r w:rsidRPr="00DB7304">
        <w:rPr>
          <w:rStyle w:val="StyleUnderline"/>
        </w:rPr>
        <w:t>Of particular importance are the consequences for future generations</w:t>
      </w:r>
      <w:r w:rsidRPr="00DB7304">
        <w:rPr>
          <w:sz w:val="12"/>
        </w:rPr>
        <w:t xml:space="preserve">, which could vastly outnumber the present generation. </w:t>
      </w:r>
      <w:r w:rsidRPr="00340194">
        <w:rPr>
          <w:rStyle w:val="StyleUnderline"/>
          <w:highlight w:val="yellow"/>
        </w:rPr>
        <w:t>If an asteroid</w:t>
      </w:r>
      <w:r w:rsidRPr="00DB7304">
        <w:rPr>
          <w:rStyle w:val="StyleUnderline"/>
        </w:rPr>
        <w:t xml:space="preserve"> collision</w:t>
      </w:r>
      <w:r w:rsidRPr="00DB7304">
        <w:rPr>
          <w:sz w:val="12"/>
        </w:rPr>
        <w:t xml:space="preserve"> or nuclear war </w:t>
      </w:r>
      <w:r w:rsidRPr="00340194">
        <w:rPr>
          <w:rStyle w:val="StyleUnderline"/>
          <w:highlight w:val="yellow"/>
        </w:rPr>
        <w:t xml:space="preserve">would </w:t>
      </w:r>
      <w:r w:rsidRPr="00340194">
        <w:rPr>
          <w:rStyle w:val="Emphasis"/>
          <w:highlight w:val="yellow"/>
        </w:rPr>
        <w:t>cause</w:t>
      </w:r>
      <w:r w:rsidRPr="0069703C">
        <w:rPr>
          <w:rStyle w:val="Emphasis"/>
        </w:rPr>
        <w:t xml:space="preserve"> human </w:t>
      </w:r>
      <w:r w:rsidRPr="00340194">
        <w:rPr>
          <w:rStyle w:val="Emphasis"/>
          <w:highlight w:val="yellow"/>
        </w:rPr>
        <w:t>extinction</w:t>
      </w:r>
      <w:r w:rsidRPr="00DB7304">
        <w:rPr>
          <w:rStyle w:val="StyleUnderline"/>
        </w:rPr>
        <w:t xml:space="preserve">, then </w:t>
      </w:r>
      <w:r w:rsidRPr="00340194">
        <w:rPr>
          <w:rStyle w:val="StyleUnderline"/>
          <w:highlight w:val="yellow"/>
        </w:rPr>
        <w:t xml:space="preserve">there would be </w:t>
      </w:r>
      <w:r w:rsidRPr="00340194">
        <w:rPr>
          <w:rStyle w:val="Emphasis"/>
          <w:highlight w:val="yellow"/>
        </w:rPr>
        <w:t>no future generations</w:t>
      </w:r>
      <w:r w:rsidRPr="00DB7304">
        <w:rPr>
          <w:sz w:val="12"/>
        </w:rPr>
        <w:t xml:space="preserve">. Alternatively, </w:t>
      </w:r>
      <w:r w:rsidRPr="00DB7304">
        <w:rPr>
          <w:rStyle w:val="StyleUnderline"/>
        </w:rPr>
        <w:t>if survivors fail to recover a large population and advanced technological civilization, then future generations would be permanently diminished</w:t>
      </w:r>
      <w:r w:rsidRPr="00DB7304">
        <w:rPr>
          <w:sz w:val="12"/>
        </w:rPr>
        <w:t xml:space="preserve">. The largest long-term factor is whether future generations would colonize space and benefit from its astronomically large </w:t>
      </w:r>
      <w:proofErr w:type="gramStart"/>
      <w:r w:rsidRPr="00DB7304">
        <w:rPr>
          <w:sz w:val="12"/>
        </w:rPr>
        <w:t>amount</w:t>
      </w:r>
      <w:proofErr w:type="gramEnd"/>
      <w:r w:rsidRPr="00DB7304">
        <w:rPr>
          <w:sz w:val="12"/>
        </w:rPr>
        <w:t xml:space="preserve"> of resources (</w:t>
      </w:r>
      <w:proofErr w:type="spellStart"/>
      <w:r w:rsidRPr="00DB7304">
        <w:rPr>
          <w:sz w:val="12"/>
        </w:rPr>
        <w:t>Tonn</w:t>
      </w:r>
      <w:proofErr w:type="spellEnd"/>
      <w:r w:rsidRPr="00DB7304">
        <w:rPr>
          <w:sz w:val="12"/>
        </w:rPr>
        <w:t xml:space="preserve">, 1999). However, it is not presently known which asteroid collisions or nuclear wars (if any) would cause the permanent collapse of human civilization and thus the loss of the large future benefits (Baum et al., 2019). Given the enormous stakes, </w:t>
      </w:r>
      <w:r w:rsidRPr="00DB7304">
        <w:rPr>
          <w:rStyle w:val="StyleUnderline"/>
        </w:rPr>
        <w:t>prudent risk management would aim for very low probabilities of permanent collapse</w:t>
      </w:r>
      <w:r w:rsidRPr="00DB7304">
        <w:rPr>
          <w:sz w:val="12"/>
        </w:rPr>
        <w:t xml:space="preserve"> (</w:t>
      </w:r>
      <w:proofErr w:type="spellStart"/>
      <w:r w:rsidRPr="00DB7304">
        <w:rPr>
          <w:sz w:val="12"/>
        </w:rPr>
        <w:t>Tonn</w:t>
      </w:r>
      <w:proofErr w:type="spellEnd"/>
      <w:r w:rsidRPr="00DB7304">
        <w:rPr>
          <w:sz w:val="12"/>
        </w:rPr>
        <w:t>, 2009).</w:t>
      </w:r>
    </w:p>
    <w:p w14:paraId="690D4916" w14:textId="77777777" w:rsidR="00967254" w:rsidRPr="0058629B" w:rsidRDefault="00967254" w:rsidP="00967254">
      <w:pPr>
        <w:rPr>
          <w:sz w:val="14"/>
        </w:rPr>
      </w:pPr>
    </w:p>
    <w:p w14:paraId="08F5F0DE" w14:textId="77777777" w:rsidR="009A4B0D" w:rsidRPr="00720223" w:rsidRDefault="009A4B0D" w:rsidP="009A4B0D">
      <w:pPr>
        <w:pStyle w:val="Heading4"/>
      </w:pPr>
      <w:r>
        <w:t xml:space="preserve">Warming </w:t>
      </w:r>
      <w:r w:rsidRPr="000B5CEA">
        <w:rPr>
          <w:u w:val="single"/>
        </w:rPr>
        <w:t>turns</w:t>
      </w:r>
      <w:r>
        <w:t xml:space="preserve"> nuclear war and </w:t>
      </w:r>
      <w:r w:rsidRPr="00720223">
        <w:rPr>
          <w:u w:val="single"/>
        </w:rPr>
        <w:t>death spirals</w:t>
      </w:r>
      <w:r>
        <w:t xml:space="preserve"> make resilience </w:t>
      </w:r>
      <w:r w:rsidRPr="00720223">
        <w:rPr>
          <w:u w:val="single"/>
        </w:rPr>
        <w:t>impossible</w:t>
      </w:r>
      <w:r w:rsidRPr="006175C6">
        <w:t>.</w:t>
      </w:r>
    </w:p>
    <w:p w14:paraId="5E261C6F" w14:textId="77777777" w:rsidR="009A4B0D" w:rsidRDefault="009A4B0D" w:rsidP="009A4B0D">
      <w:r w:rsidRPr="00720223">
        <w:rPr>
          <w:rStyle w:val="Style13ptBold"/>
        </w:rPr>
        <w:t>Beard</w:t>
      </w:r>
      <w:r w:rsidRPr="00720223">
        <w:rPr>
          <w:rStyle w:val="Style13ptBold"/>
          <w:b w:val="0"/>
          <w:bCs w:val="0"/>
        </w:rPr>
        <w:t xml:space="preserve"> et al. </w:t>
      </w:r>
      <w:r w:rsidRPr="00720223">
        <w:rPr>
          <w:rStyle w:val="Style13ptBold"/>
        </w:rPr>
        <w:t>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Table 1 &amp; Fig. 2 Omitted]</w:t>
      </w:r>
    </w:p>
    <w:p w14:paraId="771DB978" w14:textId="77777777" w:rsidR="009A4B0D" w:rsidRDefault="009A4B0D" w:rsidP="009A4B0D"/>
    <w:p w14:paraId="4A61270E" w14:textId="77777777" w:rsidR="009A4B0D" w:rsidRPr="00E3230F" w:rsidRDefault="009A4B0D" w:rsidP="009A4B0D">
      <w:pPr>
        <w:rPr>
          <w:sz w:val="16"/>
          <w:szCs w:val="16"/>
        </w:rPr>
      </w:pPr>
      <w:r w:rsidRPr="00E3230F">
        <w:rPr>
          <w:sz w:val="16"/>
          <w:szCs w:val="16"/>
        </w:rPr>
        <w:t>3.1. Climate change and planetary boundaries</w:t>
      </w:r>
    </w:p>
    <w:p w14:paraId="0C2424AC" w14:textId="77777777" w:rsidR="009A4B0D" w:rsidRPr="00F51164" w:rsidRDefault="009A4B0D" w:rsidP="009A4B0D">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619F9321" w14:textId="77777777" w:rsidR="009A4B0D" w:rsidRPr="00F51164" w:rsidRDefault="009A4B0D" w:rsidP="009A4B0D">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340194">
        <w:rPr>
          <w:rStyle w:val="StyleUnderline"/>
          <w:highlight w:val="yellow"/>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340194">
        <w:rPr>
          <w:rStyle w:val="StyleUnderline"/>
          <w:highlight w:val="yellow"/>
        </w:rPr>
        <w:t xml:space="preserve">push humanity across a threshold of </w:t>
      </w:r>
      <w:r w:rsidRPr="00340194">
        <w:rPr>
          <w:rStyle w:val="Emphasis"/>
          <w:highlight w:val="yellow"/>
        </w:rPr>
        <w:t>irreversible</w:t>
      </w:r>
      <w:r w:rsidRPr="00340194">
        <w:rPr>
          <w:rStyle w:val="StyleUnderline"/>
          <w:highlight w:val="yellow"/>
        </w:rPr>
        <w:t xml:space="preserve"> </w:t>
      </w:r>
      <w:r w:rsidRPr="00340194">
        <w:rPr>
          <w:rStyle w:val="Emphasis"/>
          <w:highlight w:val="yellow"/>
        </w:rPr>
        <w:t>loss</w:t>
      </w:r>
      <w:r w:rsidRPr="00340194">
        <w:rPr>
          <w:rStyle w:val="StyleUnderline"/>
          <w:highlight w:val="yellow"/>
        </w:rPr>
        <w:t xml:space="preserve"> by</w:t>
      </w:r>
      <w:r w:rsidRPr="00F51164">
        <w:rPr>
          <w:sz w:val="16"/>
        </w:rPr>
        <w:t xml:space="preserve"> “</w:t>
      </w:r>
      <w:r w:rsidRPr="00340194">
        <w:rPr>
          <w:rStyle w:val="Emphasis"/>
          <w:highlight w:val="yellow"/>
        </w:rPr>
        <w:t>changing</w:t>
      </w:r>
      <w:r w:rsidRPr="00F51164">
        <w:rPr>
          <w:rStyle w:val="Emphasis"/>
        </w:rPr>
        <w:t xml:space="preserve"> major </w:t>
      </w:r>
      <w:r w:rsidRPr="00340194">
        <w:rPr>
          <w:rStyle w:val="Emphasis"/>
          <w:highlight w:val="yellow"/>
        </w:rPr>
        <w:t>ocean circulation patterns</w:t>
      </w:r>
      <w:r w:rsidRPr="00F51164">
        <w:rPr>
          <w:sz w:val="16"/>
        </w:rPr>
        <w:t xml:space="preserve">, causing massive </w:t>
      </w:r>
      <w:r w:rsidRPr="00340194">
        <w:rPr>
          <w:rStyle w:val="Emphasis"/>
        </w:rPr>
        <w:t>sea-level rise</w:t>
      </w:r>
      <w:r w:rsidRPr="00340194">
        <w:rPr>
          <w:rStyle w:val="StyleUnderline"/>
        </w:rPr>
        <w:t xml:space="preserve">, and </w:t>
      </w:r>
      <w:r w:rsidRPr="00340194">
        <w:rPr>
          <w:rStyle w:val="Emphasis"/>
        </w:rPr>
        <w:t>increasing</w:t>
      </w:r>
      <w:r w:rsidRPr="00340194">
        <w:rPr>
          <w:rStyle w:val="StyleUnderline"/>
        </w:rPr>
        <w:t xml:space="preserve"> the </w:t>
      </w:r>
      <w:r w:rsidRPr="00340194">
        <w:rPr>
          <w:rStyle w:val="Emphasis"/>
        </w:rPr>
        <w:t>frequency</w:t>
      </w:r>
      <w:r w:rsidRPr="00340194">
        <w:rPr>
          <w:rStyle w:val="StyleUnderline"/>
        </w:rPr>
        <w:t xml:space="preserve"> and </w:t>
      </w:r>
      <w:r w:rsidRPr="00340194">
        <w:rPr>
          <w:rStyle w:val="Emphasis"/>
        </w:rPr>
        <w:t>severity</w:t>
      </w:r>
      <w:r w:rsidRPr="00340194">
        <w:rPr>
          <w:rStyle w:val="StyleUnderline"/>
        </w:rPr>
        <w:t xml:space="preserve"> of </w:t>
      </w:r>
      <w:r w:rsidRPr="00340194">
        <w:rPr>
          <w:rStyle w:val="Emphasis"/>
        </w:rPr>
        <w:t>extreme</w:t>
      </w:r>
      <w:r w:rsidRPr="00340194">
        <w:rPr>
          <w:rStyle w:val="StyleUnderline"/>
        </w:rPr>
        <w:t xml:space="preserve"> </w:t>
      </w:r>
      <w:r w:rsidRPr="00340194">
        <w:rPr>
          <w:rStyle w:val="Emphasis"/>
        </w:rPr>
        <w:t>events</w:t>
      </w:r>
      <w:r w:rsidRPr="00F51164">
        <w:rPr>
          <w:sz w:val="16"/>
        </w:rPr>
        <w:t xml:space="preserve">… that displace people, and ruin economies.” </w:t>
      </w:r>
      <w:r w:rsidRPr="00340194">
        <w:rPr>
          <w:rStyle w:val="StyleUnderline"/>
          <w:highlight w:val="yellow"/>
        </w:rPr>
        <w:t>Even if humanity was resilient to</w:t>
      </w:r>
      <w:r w:rsidRPr="002E5256">
        <w:rPr>
          <w:rStyle w:val="StyleUnderline"/>
        </w:rPr>
        <w:t xml:space="preserve"> </w:t>
      </w:r>
      <w:r w:rsidRPr="00340194">
        <w:rPr>
          <w:rStyle w:val="Emphasis"/>
          <w:highlight w:val="yellow"/>
        </w:rPr>
        <w:t>each</w:t>
      </w:r>
      <w:r w:rsidRPr="00F51164">
        <w:rPr>
          <w:sz w:val="16"/>
        </w:rPr>
        <w:t xml:space="preserve"> of these </w:t>
      </w:r>
      <w:r w:rsidRPr="00F51164">
        <w:rPr>
          <w:rStyle w:val="Emphasis"/>
        </w:rPr>
        <w:t xml:space="preserve">individual </w:t>
      </w:r>
      <w:r w:rsidRPr="002E5256">
        <w:rPr>
          <w:rStyle w:val="Emphasis"/>
        </w:rPr>
        <w:t>impact</w:t>
      </w:r>
      <w:r w:rsidRPr="00D32768">
        <w:rPr>
          <w:sz w:val="16"/>
        </w:rPr>
        <w:t>s</w:t>
      </w:r>
      <w:r w:rsidRPr="00F51164">
        <w:rPr>
          <w:sz w:val="16"/>
        </w:rPr>
        <w:t xml:space="preserve">, </w:t>
      </w:r>
      <w:r w:rsidRPr="00340194">
        <w:rPr>
          <w:rStyle w:val="StyleUnderline"/>
          <w:highlight w:val="yellow"/>
        </w:rPr>
        <w:t>a</w:t>
      </w:r>
      <w:r w:rsidRPr="00F51164">
        <w:rPr>
          <w:rStyle w:val="StyleUnderline"/>
        </w:rPr>
        <w:t xml:space="preserve"> global </w:t>
      </w:r>
      <w:r w:rsidRPr="00340194">
        <w:rPr>
          <w:rStyle w:val="StyleUnderline"/>
          <w:highlight w:val="yellow"/>
        </w:rPr>
        <w:t>catastrophe could occur if</w:t>
      </w:r>
      <w:r w:rsidRPr="00F51164">
        <w:rPr>
          <w:sz w:val="16"/>
        </w:rPr>
        <w:t xml:space="preserve"> these </w:t>
      </w:r>
      <w:r w:rsidRPr="00340194">
        <w:rPr>
          <w:rStyle w:val="StyleUnderline"/>
          <w:highlight w:val="yellow"/>
        </w:rPr>
        <w:t>impacts</w:t>
      </w:r>
      <w:r w:rsidRPr="00F51164">
        <w:rPr>
          <w:sz w:val="16"/>
        </w:rPr>
        <w:t xml:space="preserve"> were to </w:t>
      </w:r>
      <w:r w:rsidRPr="00340194">
        <w:rPr>
          <w:rStyle w:val="StyleUnderline"/>
          <w:highlight w:val="yellow"/>
        </w:rPr>
        <w:t xml:space="preserve">occur </w:t>
      </w:r>
      <w:r w:rsidRPr="00340194">
        <w:rPr>
          <w:rStyle w:val="Emphasis"/>
          <w:highlight w:val="yellow"/>
        </w:rPr>
        <w:t>rapidly</w:t>
      </w:r>
      <w:r w:rsidRPr="00340194">
        <w:rPr>
          <w:rStyle w:val="StyleUnderline"/>
          <w:highlight w:val="yellow"/>
        </w:rPr>
        <w:t xml:space="preserve"> and </w:t>
      </w:r>
      <w:r w:rsidRPr="00340194">
        <w:rPr>
          <w:rStyle w:val="Emphasis"/>
          <w:highlight w:val="yellow"/>
        </w:rPr>
        <w:t>simultaneously</w:t>
      </w:r>
      <w:r w:rsidRPr="00F51164">
        <w:rPr>
          <w:rStyle w:val="StyleUnderline"/>
        </w:rPr>
        <w:t>.</w:t>
      </w:r>
    </w:p>
    <w:p w14:paraId="41DC3F1E" w14:textId="77777777" w:rsidR="009A4B0D" w:rsidRPr="00F51164" w:rsidRDefault="009A4B0D" w:rsidP="009A4B0D">
      <w:pPr>
        <w:rPr>
          <w:sz w:val="16"/>
        </w:rPr>
      </w:pPr>
      <w:r w:rsidRPr="00F51164">
        <w:rPr>
          <w:sz w:val="16"/>
        </w:rPr>
        <w:t xml:space="preserve">One scenario that has received comparatively more attention is that of the </w:t>
      </w:r>
      <w:r w:rsidRPr="00F51164">
        <w:rPr>
          <w:rStyle w:val="StyleUnderline"/>
        </w:rPr>
        <w:t xml:space="preserve">global climate crossing </w:t>
      </w:r>
      <w:r w:rsidRPr="00340194">
        <w:rPr>
          <w:rStyle w:val="StyleUnderline"/>
          <w:highlight w:val="yellow"/>
        </w:rPr>
        <w:t>a tipping point</w:t>
      </w:r>
      <w:r w:rsidRPr="00F51164">
        <w:rPr>
          <w:rStyle w:val="StyleUnderline"/>
        </w:rPr>
        <w:t xml:space="preserve"> </w:t>
      </w:r>
      <w:r w:rsidRPr="00F51164">
        <w:rPr>
          <w:sz w:val="16"/>
        </w:rPr>
        <w:t xml:space="preserve">that </w:t>
      </w:r>
      <w:r w:rsidRPr="00F51164">
        <w:rPr>
          <w:rStyle w:val="StyleUnderline"/>
        </w:rPr>
        <w:t xml:space="preserve">would </w:t>
      </w:r>
      <w:r w:rsidRPr="00340194">
        <w:rPr>
          <w:rStyle w:val="StyleUnderline"/>
          <w:highlight w:val="yellow"/>
        </w:rPr>
        <w:t>trigger</w:t>
      </w:r>
      <w:r w:rsidRPr="00F51164">
        <w:rPr>
          <w:rStyle w:val="StyleUnderline"/>
        </w:rPr>
        <w:t xml:space="preserve"> </w:t>
      </w:r>
      <w:r w:rsidRPr="00F51164">
        <w:rPr>
          <w:rStyle w:val="Emphasis"/>
        </w:rPr>
        <w:t>environmental</w:t>
      </w:r>
      <w:r w:rsidRPr="00F51164">
        <w:rPr>
          <w:rStyle w:val="StyleUnderline"/>
        </w:rPr>
        <w:t xml:space="preserve"> </w:t>
      </w:r>
      <w:r w:rsidRPr="00340194">
        <w:rPr>
          <w:rStyle w:val="Emphasis"/>
          <w:highlight w:val="yellow"/>
        </w:rPr>
        <w:t>feedback</w:t>
      </w:r>
      <w:r w:rsidRPr="00340194">
        <w:rPr>
          <w:rStyle w:val="StyleUnderline"/>
          <w:highlight w:val="yellow"/>
        </w:rPr>
        <w:t xml:space="preserve"> </w:t>
      </w:r>
      <w:r w:rsidRPr="00340194">
        <w:rPr>
          <w:rStyle w:val="Emphasis"/>
          <w:highlight w:val="yellow"/>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396E2B7B" w14:textId="77777777" w:rsidR="009A4B0D" w:rsidRPr="00F51164" w:rsidRDefault="009A4B0D" w:rsidP="009A4B0D">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5286CF65" w14:textId="77777777" w:rsidR="009A4B0D" w:rsidRPr="00F51164" w:rsidRDefault="009A4B0D" w:rsidP="009A4B0D">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w:t>
      </w:r>
      <w:r w:rsidRPr="00340194">
        <w:rPr>
          <w:rStyle w:val="Emphasis"/>
          <w:highlight w:val="yellow"/>
        </w:rPr>
        <w:t xml:space="preserve">be </w:t>
      </w:r>
      <w:proofErr w:type="spellStart"/>
      <w:r w:rsidRPr="00340194">
        <w:rPr>
          <w:rStyle w:val="Emphasis"/>
          <w:highlight w:val="yellow"/>
        </w:rPr>
        <w:t>sceptical</w:t>
      </w:r>
      <w:proofErr w:type="spellEnd"/>
      <w:r w:rsidRPr="00F51164">
        <w:rPr>
          <w:rStyle w:val="StyleUnderline"/>
        </w:rPr>
        <w:t xml:space="preserve"> that</w:t>
      </w:r>
      <w:r w:rsidRPr="00F51164">
        <w:rPr>
          <w:sz w:val="16"/>
        </w:rPr>
        <w:t xml:space="preserve"> such </w:t>
      </w:r>
      <w:r w:rsidRPr="00340194">
        <w:rPr>
          <w:rStyle w:val="StyleUnderline"/>
          <w:highlight w:val="yellow"/>
        </w:rPr>
        <w:t>resilience can be</w:t>
      </w:r>
      <w:r w:rsidRPr="00F51164">
        <w:rPr>
          <w:sz w:val="16"/>
        </w:rPr>
        <w:t xml:space="preserve"> easily </w:t>
      </w:r>
      <w:r w:rsidRPr="00340194">
        <w:rPr>
          <w:rStyle w:val="StyleUnderline"/>
          <w:highlight w:val="yellow"/>
        </w:rPr>
        <w:t>extrapolated</w:t>
      </w:r>
      <w:r w:rsidRPr="00F51164">
        <w:rPr>
          <w:rStyle w:val="StyleUnderline"/>
        </w:rPr>
        <w:t xml:space="preserve"> into the future.</w:t>
      </w:r>
      <w:r w:rsidRPr="00F51164">
        <w:rPr>
          <w:sz w:val="16"/>
        </w:rPr>
        <w:t xml:space="preserve"> First, </w:t>
      </w:r>
      <w:r w:rsidRPr="00F51164">
        <w:rPr>
          <w:rStyle w:val="StyleUnderline"/>
        </w:rPr>
        <w:t xml:space="preserve">the relatively </w:t>
      </w:r>
      <w:r w:rsidRPr="002E5256">
        <w:rPr>
          <w:rStyle w:val="StyleUnderline"/>
        </w:rPr>
        <w:t>stable</w:t>
      </w:r>
      <w:r w:rsidRPr="00F51164">
        <w:rPr>
          <w:rStyle w:val="StyleUnderline"/>
        </w:rPr>
        <w:t xml:space="preserve"> context of the </w:t>
      </w:r>
      <w:r w:rsidRPr="002E5256">
        <w:rPr>
          <w:rStyle w:val="StyleUnderline"/>
        </w:rPr>
        <w:t>Holocene</w:t>
      </w:r>
      <w:r w:rsidRPr="00F51164">
        <w:rPr>
          <w:sz w:val="16"/>
        </w:rPr>
        <w:t xml:space="preserve">, with well-functioning, resilient ecosystems, has </w:t>
      </w:r>
      <w:r w:rsidRPr="00F51164">
        <w:rPr>
          <w:rStyle w:val="Emphasis"/>
        </w:rPr>
        <w:t xml:space="preserve">greatly </w:t>
      </w:r>
      <w:r w:rsidRPr="002E5256">
        <w:rPr>
          <w:rStyle w:val="Emphasis"/>
        </w:rPr>
        <w:t>assisted recovery</w:t>
      </w:r>
      <w:r w:rsidRPr="00F51164">
        <w:rPr>
          <w:rStyle w:val="StyleUnderline"/>
        </w:rPr>
        <w:t xml:space="preserve">, while </w:t>
      </w:r>
      <w:r w:rsidRPr="00340194">
        <w:rPr>
          <w:rStyle w:val="Emphasis"/>
          <w:highlight w:val="yellow"/>
        </w:rPr>
        <w:t>anthropogenic</w:t>
      </w:r>
      <w:r w:rsidRPr="00F51164">
        <w:rPr>
          <w:rStyle w:val="Emphasis"/>
        </w:rPr>
        <w:t xml:space="preserve"> climate </w:t>
      </w:r>
      <w:r w:rsidRPr="00340194">
        <w:rPr>
          <w:rStyle w:val="Emphasis"/>
          <w:highlight w:val="yellow"/>
        </w:rPr>
        <w:t>change is more rapid, pervasive, global, and severe</w:t>
      </w:r>
      <w:r w:rsidRPr="00F51164">
        <w:rPr>
          <w:rStyle w:val="Emphasis"/>
        </w:rPr>
        <w:t>.</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340194">
        <w:rPr>
          <w:rStyle w:val="StyleUnderline"/>
          <w:highlight w:val="yellow"/>
        </w:rPr>
        <w:t>modern</w:t>
      </w:r>
      <w:r w:rsidRPr="00F51164">
        <w:rPr>
          <w:rStyle w:val="StyleUnderline"/>
        </w:rPr>
        <w:t xml:space="preserve"> human </w:t>
      </w:r>
      <w:r w:rsidRPr="00340194">
        <w:rPr>
          <w:rStyle w:val="StyleUnderline"/>
          <w:highlight w:val="yellow"/>
        </w:rPr>
        <w:t>societies</w:t>
      </w:r>
      <w:r w:rsidRPr="00F51164">
        <w:rPr>
          <w:sz w:val="16"/>
        </w:rPr>
        <w:t xml:space="preserve"> may have </w:t>
      </w:r>
      <w:r w:rsidRPr="00340194">
        <w:rPr>
          <w:rStyle w:val="StyleUnderline"/>
          <w:highlight w:val="yellow"/>
        </w:rPr>
        <w:t>developed</w:t>
      </w:r>
      <w:r w:rsidRPr="00340194">
        <w:rPr>
          <w:rStyle w:val="Emphasis"/>
          <w:highlight w:val="yellow"/>
        </w:rPr>
        <w:t xml:space="preserve"> hidden fragilities</w:t>
      </w:r>
      <w:r w:rsidRPr="00340194">
        <w:rPr>
          <w:rStyle w:val="StyleUnderline"/>
          <w:highlight w:val="yellow"/>
        </w:rPr>
        <w:t xml:space="preserve"> that </w:t>
      </w:r>
      <w:r w:rsidRPr="00340194">
        <w:rPr>
          <w:rStyle w:val="Emphasis"/>
          <w:highlight w:val="yellow"/>
        </w:rPr>
        <w:t>amplify</w:t>
      </w:r>
      <w:r w:rsidRPr="00F51164">
        <w:rPr>
          <w:sz w:val="16"/>
        </w:rPr>
        <w:t xml:space="preserve"> the </w:t>
      </w:r>
      <w:r w:rsidRPr="00340194">
        <w:rPr>
          <w:rStyle w:val="Emphasis"/>
          <w:highlight w:val="yellow"/>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340194">
        <w:rPr>
          <w:rStyle w:val="StyleUnderline"/>
          <w:highlight w:val="yellow"/>
        </w:rPr>
        <w:t>failure</w:t>
      </w:r>
      <w:r w:rsidRPr="00F51164">
        <w:rPr>
          <w:rStyle w:val="StyleUnderline"/>
        </w:rPr>
        <w:t xml:space="preserve"> of a few key states or industries</w:t>
      </w:r>
      <w:r w:rsidRPr="00F51164">
        <w:rPr>
          <w:sz w:val="16"/>
        </w:rPr>
        <w:t xml:space="preserve"> due to climate change </w:t>
      </w:r>
      <w:r w:rsidRPr="00340194">
        <w:rPr>
          <w:rStyle w:val="StyleUnderline"/>
          <w:highlight w:val="yellow"/>
        </w:rPr>
        <w:t xml:space="preserve">could </w:t>
      </w:r>
      <w:r w:rsidRPr="00340194">
        <w:rPr>
          <w:rStyle w:val="Emphasis"/>
          <w:highlight w:val="yellow"/>
        </w:rPr>
        <w:t>cascade</w:t>
      </w:r>
      <w:r w:rsidRPr="00340194">
        <w:rPr>
          <w:rStyle w:val="StyleUnderline"/>
          <w:highlight w:val="yellow"/>
        </w:rPr>
        <w:t xml:space="preserve"> into</w:t>
      </w:r>
      <w:r w:rsidRPr="00F51164">
        <w:rPr>
          <w:sz w:val="16"/>
        </w:rPr>
        <w:t xml:space="preserve"> a </w:t>
      </w:r>
      <w:r w:rsidRPr="00F51164">
        <w:rPr>
          <w:rStyle w:val="Emphasis"/>
        </w:rPr>
        <w:t>global</w:t>
      </w:r>
      <w:r w:rsidRPr="00F51164">
        <w:rPr>
          <w:rStyle w:val="StyleUnderline"/>
        </w:rPr>
        <w:t xml:space="preserve"> </w:t>
      </w:r>
      <w:r w:rsidRPr="00340194">
        <w:rPr>
          <w:rStyle w:val="Emphasis"/>
          <w:highlight w:val="yellow"/>
        </w:rPr>
        <w:t>collapse</w:t>
      </w:r>
      <w:r w:rsidRPr="00F51164">
        <w:rPr>
          <w:sz w:val="16"/>
        </w:rPr>
        <w:t xml:space="preserve"> (Kemp, 2019).</w:t>
      </w:r>
    </w:p>
    <w:p w14:paraId="18CF3AFF" w14:textId="77777777" w:rsidR="009A4B0D" w:rsidRPr="00E3230F" w:rsidRDefault="009A4B0D" w:rsidP="009A4B0D">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6117124A" w14:textId="77777777" w:rsidR="009A4B0D" w:rsidRPr="00E3230F" w:rsidRDefault="009A4B0D" w:rsidP="009A4B0D">
      <w:pPr>
        <w:rPr>
          <w:sz w:val="16"/>
        </w:rPr>
      </w:pPr>
      <w:r w:rsidRPr="002E5256">
        <w:rPr>
          <w:rStyle w:val="StyleUnderline"/>
        </w:rPr>
        <w:t>The</w:t>
      </w:r>
      <w:r w:rsidRPr="00E3230F">
        <w:rPr>
          <w:rStyle w:val="StyleUnderline"/>
        </w:rPr>
        <w:t xml:space="preserve"> connection between climate change and </w:t>
      </w:r>
      <w:r w:rsidRPr="002E5256">
        <w:rPr>
          <w:rStyle w:val="Emphasis"/>
        </w:rPr>
        <w:t>biosphere</w:t>
      </w:r>
      <w:r w:rsidRPr="002E5256">
        <w:rPr>
          <w:rStyle w:val="StyleUnderline"/>
        </w:rPr>
        <w:t xml:space="preserve"> </w:t>
      </w:r>
      <w:r w:rsidRPr="002E5256">
        <w:rPr>
          <w:rStyle w:val="Emphasis"/>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4D258FED" w14:textId="77777777" w:rsidR="009A4B0D" w:rsidRPr="007C645C" w:rsidRDefault="009A4B0D" w:rsidP="009A4B0D">
      <w:pPr>
        <w:rPr>
          <w:sz w:val="16"/>
        </w:rPr>
      </w:pPr>
      <w:r w:rsidRPr="00340194">
        <w:rPr>
          <w:rStyle w:val="StyleUnderline"/>
          <w:highlight w:val="yellow"/>
        </w:rPr>
        <w:t xml:space="preserve">Disruption to biosphere integrity can have </w:t>
      </w:r>
      <w:r w:rsidRPr="00340194">
        <w:rPr>
          <w:rStyle w:val="Emphasis"/>
          <w:highlight w:val="yellow"/>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340194">
        <w:rPr>
          <w:rStyle w:val="Emphasis"/>
          <w:highlight w:val="yellow"/>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7C645C">
        <w:rPr>
          <w:sz w:val="16"/>
        </w:rPr>
        <w:t>is</w:t>
      </w:r>
      <w:proofErr w:type="gramEnd"/>
      <w:r w:rsidRPr="007C645C">
        <w:rPr>
          <w:sz w:val="16"/>
        </w:rPr>
        <w:t xml:space="preserve">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350F5848" w14:textId="77777777" w:rsidR="009A4B0D" w:rsidRPr="007C645C" w:rsidRDefault="009A4B0D" w:rsidP="009A4B0D">
      <w:pPr>
        <w:rPr>
          <w:sz w:val="16"/>
          <w:szCs w:val="16"/>
        </w:rPr>
      </w:pPr>
      <w:r w:rsidRPr="007C645C">
        <w:rPr>
          <w:sz w:val="16"/>
          <w:szCs w:val="16"/>
        </w:rPr>
        <w:t>3.2. Classifying climate change’s contributions to global catastrophic risk</w:t>
      </w:r>
    </w:p>
    <w:p w14:paraId="28BA8C30" w14:textId="77777777" w:rsidR="009A4B0D" w:rsidRPr="007C645C" w:rsidRDefault="009A4B0D" w:rsidP="009A4B0D">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w:t>
      </w:r>
      <w:proofErr w:type="gramStart"/>
      <w:r w:rsidRPr="007C645C">
        <w:rPr>
          <w:sz w:val="16"/>
          <w:szCs w:val="16"/>
        </w:rPr>
        <w:t>e.g.</w:t>
      </w:r>
      <w:proofErr w:type="gramEnd"/>
      <w:r w:rsidRPr="007C645C">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17A0D299" w14:textId="77777777" w:rsidR="009A4B0D" w:rsidRPr="007C645C" w:rsidRDefault="009A4B0D" w:rsidP="009A4B0D">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340194">
        <w:rPr>
          <w:rStyle w:val="Emphasis"/>
          <w:highlight w:val="yellow"/>
        </w:rPr>
        <w:t>death spirals</w:t>
      </w:r>
      <w:r w:rsidRPr="007C645C">
        <w:rPr>
          <w:rStyle w:val="Emphasis"/>
        </w:rPr>
        <w:t>.’</w:t>
      </w:r>
      <w:r w:rsidRPr="007C645C">
        <w:rPr>
          <w:sz w:val="16"/>
        </w:rPr>
        <w:t xml:space="preserve"> These spirals could </w:t>
      </w:r>
      <w:r w:rsidRPr="00340194">
        <w:rPr>
          <w:rStyle w:val="StyleUnderline"/>
          <w:highlight w:val="yellow"/>
        </w:rPr>
        <w:t>produce</w:t>
      </w:r>
      <w:r w:rsidRPr="00340194">
        <w:rPr>
          <w:rStyle w:val="Emphasis"/>
          <w:highlight w:val="yellow"/>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0FBC0429" w14:textId="77777777" w:rsidR="009A4B0D" w:rsidRPr="007C645C" w:rsidRDefault="009A4B0D" w:rsidP="009A4B0D">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3AF864CC" w14:textId="77777777" w:rsidR="009A4B0D" w:rsidRPr="007C645C" w:rsidRDefault="009A4B0D" w:rsidP="009A4B0D">
      <w:pPr>
        <w:rPr>
          <w:sz w:val="16"/>
          <w:szCs w:val="16"/>
        </w:rPr>
      </w:pPr>
      <w:r w:rsidRPr="00D32768">
        <w:rPr>
          <w:sz w:val="16"/>
          <w:szCs w:val="16"/>
        </w:rPr>
        <w:t>3.2.1. The human food system</w:t>
      </w:r>
    </w:p>
    <w:p w14:paraId="663FC005" w14:textId="77777777" w:rsidR="009A4B0D" w:rsidRPr="007C645C" w:rsidRDefault="009A4B0D" w:rsidP="009A4B0D">
      <w:pPr>
        <w:rPr>
          <w:sz w:val="16"/>
        </w:rPr>
      </w:pPr>
      <w:r w:rsidRPr="00D32768">
        <w:rPr>
          <w:rStyle w:val="StyleUnderline"/>
        </w:rPr>
        <w:t xml:space="preserve">Climate change’s </w:t>
      </w:r>
      <w:r w:rsidRPr="00340194">
        <w:rPr>
          <w:rStyle w:val="StyleUnderline"/>
          <w:highlight w:val="yellow"/>
        </w:rPr>
        <w:t>impact on biosphere integrity</w:t>
      </w:r>
      <w:r w:rsidRPr="00D32768">
        <w:rPr>
          <w:sz w:val="16"/>
        </w:rPr>
        <w:t xml:space="preserve"> (discussed in the previous section) </w:t>
      </w:r>
      <w:r w:rsidRPr="00D32768">
        <w:rPr>
          <w:rStyle w:val="StyleUnderline"/>
        </w:rPr>
        <w:t xml:space="preserve">could </w:t>
      </w:r>
      <w:r w:rsidRPr="00340194">
        <w:rPr>
          <w:rStyle w:val="Emphasis"/>
          <w:highlight w:val="yellow"/>
        </w:rPr>
        <w:t>harm the</w:t>
      </w:r>
      <w:r w:rsidRPr="00D32768">
        <w:rPr>
          <w:rStyle w:val="Emphasis"/>
        </w:rPr>
        <w:t xml:space="preserve"> human </w:t>
      </w:r>
      <w:r w:rsidRPr="00340194">
        <w:rPr>
          <w:rStyle w:val="Emphasis"/>
          <w:highlight w:val="yellow"/>
        </w:rPr>
        <w:t>food</w:t>
      </w:r>
      <w:r w:rsidRPr="00D32768">
        <w:rPr>
          <w:rStyle w:val="Emphasis"/>
        </w:rPr>
        <w:t xml:space="preserve"> </w:t>
      </w:r>
      <w:r w:rsidRPr="00340194">
        <w:rPr>
          <w:rStyle w:val="Emphasis"/>
          <w:highlight w:val="yellow"/>
        </w:rPr>
        <w:t>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36B67ED2" w14:textId="77777777" w:rsidR="009A4B0D" w:rsidRPr="007C645C" w:rsidRDefault="009A4B0D" w:rsidP="009A4B0D">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122C1390" w14:textId="77777777" w:rsidR="009A4B0D" w:rsidRPr="007C645C" w:rsidRDefault="009A4B0D" w:rsidP="009A4B0D">
      <w:pPr>
        <w:rPr>
          <w:sz w:val="16"/>
        </w:rPr>
      </w:pPr>
      <w:r w:rsidRPr="00340194">
        <w:rPr>
          <w:rStyle w:val="StyleUnderline"/>
          <w:highlight w:val="yellow"/>
        </w:rPr>
        <w:t>Climate change</w:t>
      </w:r>
      <w:r w:rsidRPr="00F51164">
        <w:rPr>
          <w:rStyle w:val="StyleUnderline"/>
        </w:rPr>
        <w:t xml:space="preserve"> will</w:t>
      </w:r>
      <w:r w:rsidRPr="007C645C">
        <w:rPr>
          <w:sz w:val="16"/>
        </w:rPr>
        <w:t xml:space="preserve"> further reduce food security in at least three interconnected ways. First, it </w:t>
      </w:r>
      <w:r w:rsidRPr="00340194">
        <w:rPr>
          <w:rStyle w:val="StyleUnderline"/>
          <w:highlight w:val="yellow"/>
        </w:rPr>
        <w:t xml:space="preserve">will </w:t>
      </w:r>
      <w:r w:rsidRPr="00340194">
        <w:rPr>
          <w:rStyle w:val="Emphasis"/>
          <w:highlight w:val="yellow"/>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340194">
        <w:rPr>
          <w:rStyle w:val="Emphasis"/>
          <w:highlight w:val="yellow"/>
        </w:rPr>
        <w:t>increase</w:t>
      </w:r>
      <w:r w:rsidRPr="007C645C">
        <w:rPr>
          <w:sz w:val="16"/>
        </w:rPr>
        <w:t xml:space="preserve"> the range of </w:t>
      </w:r>
      <w:r w:rsidRPr="00F51164">
        <w:rPr>
          <w:rStyle w:val="Emphasis"/>
        </w:rPr>
        <w:t xml:space="preserve">agricultural </w:t>
      </w:r>
      <w:r w:rsidRPr="00340194">
        <w:rPr>
          <w:rStyle w:val="Emphasis"/>
          <w:highlight w:val="yellow"/>
        </w:rPr>
        <w:t>pests</w:t>
      </w:r>
      <w:r w:rsidRPr="00F51164">
        <w:rPr>
          <w:rStyle w:val="Emphasis"/>
        </w:rPr>
        <w:t xml:space="preserve"> and </w:t>
      </w:r>
      <w:r w:rsidRPr="00340194">
        <w:rPr>
          <w:rStyle w:val="Emphasis"/>
          <w:highlight w:val="yellow"/>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340194">
        <w:rPr>
          <w:rStyle w:val="Emphasis"/>
          <w:highlight w:val="yellow"/>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340194">
        <w:rPr>
          <w:rStyle w:val="StyleUnderline"/>
          <w:highlight w:val="yellow"/>
        </w:rPr>
        <w:t>increasing</w:t>
      </w:r>
      <w:r w:rsidRPr="007C645C">
        <w:rPr>
          <w:sz w:val="16"/>
        </w:rPr>
        <w:t xml:space="preserve"> our </w:t>
      </w:r>
      <w:r w:rsidRPr="00340194">
        <w:rPr>
          <w:rStyle w:val="StyleUnderline"/>
          <w:highlight w:val="yellow"/>
        </w:rPr>
        <w:t>vulnerability</w:t>
      </w:r>
      <w:r w:rsidRPr="00F51164">
        <w:rPr>
          <w:rStyle w:val="StyleUnderline"/>
        </w:rPr>
        <w:t xml:space="preserve"> and exposure </w:t>
      </w:r>
      <w:r w:rsidRPr="00340194">
        <w:rPr>
          <w:rStyle w:val="StyleUnderline"/>
          <w:highlight w:val="yellow"/>
        </w:rPr>
        <w:t xml:space="preserve">to </w:t>
      </w:r>
      <w:r w:rsidRPr="00340194">
        <w:rPr>
          <w:rStyle w:val="Emphasis"/>
          <w:highlight w:val="yellow"/>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3FF7238D" w14:textId="77777777" w:rsidR="009A4B0D" w:rsidRPr="007C645C" w:rsidRDefault="009A4B0D" w:rsidP="009A4B0D">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340194">
        <w:rPr>
          <w:rStyle w:val="Emphasis"/>
          <w:highlight w:val="yellow"/>
        </w:rPr>
        <w:t>any one</w:t>
      </w:r>
      <w:r w:rsidRPr="007C645C">
        <w:rPr>
          <w:sz w:val="16"/>
        </w:rPr>
        <w:t xml:space="preserve"> of these </w:t>
      </w:r>
      <w:r w:rsidRPr="007C645C">
        <w:rPr>
          <w:rStyle w:val="Emphasis"/>
        </w:rPr>
        <w:t xml:space="preserve">climate change </w:t>
      </w:r>
      <w:r w:rsidRPr="00340194">
        <w:rPr>
          <w:rStyle w:val="Emphasis"/>
          <w:highlight w:val="yellow"/>
        </w:rPr>
        <w:t>effect</w:t>
      </w:r>
      <w:r w:rsidRPr="007C645C">
        <w:rPr>
          <w:sz w:val="16"/>
        </w:rPr>
        <w:t xml:space="preserve">s </w:t>
      </w:r>
      <w:r w:rsidRPr="007C645C">
        <w:rPr>
          <w:rStyle w:val="StyleUnderline"/>
        </w:rPr>
        <w:t xml:space="preserve">could trigger scenarios that </w:t>
      </w:r>
      <w:r w:rsidRPr="00340194">
        <w:rPr>
          <w:rStyle w:val="StyleUnderline"/>
          <w:highlight w:val="yellow"/>
        </w:rPr>
        <w:t xml:space="preserve">would </w:t>
      </w:r>
      <w:r w:rsidRPr="00340194">
        <w:rPr>
          <w:rStyle w:val="Emphasis"/>
          <w:highlight w:val="yellow"/>
        </w:rPr>
        <w:t>critically</w:t>
      </w:r>
      <w:r w:rsidRPr="00340194">
        <w:rPr>
          <w:rStyle w:val="StyleUnderline"/>
          <w:highlight w:val="yellow"/>
        </w:rPr>
        <w:t xml:space="preserve"> </w:t>
      </w:r>
      <w:r w:rsidRPr="00340194">
        <w:rPr>
          <w:rStyle w:val="Emphasis"/>
          <w:highlight w:val="yellow"/>
        </w:rPr>
        <w:t>undermine</w:t>
      </w:r>
      <w:r w:rsidRPr="007C645C">
        <w:rPr>
          <w:rStyle w:val="StyleUnderline"/>
        </w:rPr>
        <w:t xml:space="preserve"> the global </w:t>
      </w:r>
      <w:r w:rsidRPr="00340194">
        <w:rPr>
          <w:rStyle w:val="StyleUnderline"/>
          <w:highlight w:val="yellow"/>
        </w:rPr>
        <w:t>food</w:t>
      </w:r>
      <w:r w:rsidRPr="007C645C">
        <w:rPr>
          <w:rStyle w:val="StyleUnderline"/>
        </w:rPr>
        <w:t xml:space="preserve"> system</w:t>
      </w:r>
      <w:r w:rsidRPr="007C645C">
        <w:rPr>
          <w:sz w:val="16"/>
        </w:rPr>
        <w:t xml:space="preserve">’s ability to meet the 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071BA075" w14:textId="77777777" w:rsidR="009A4B0D" w:rsidRPr="007C645C" w:rsidRDefault="009A4B0D" w:rsidP="009A4B0D">
      <w:pPr>
        <w:rPr>
          <w:sz w:val="16"/>
          <w:szCs w:val="16"/>
        </w:rPr>
      </w:pPr>
      <w:r w:rsidRPr="007C645C">
        <w:rPr>
          <w:sz w:val="16"/>
          <w:szCs w:val="16"/>
        </w:rPr>
        <w:t>3.2.2. The global political system</w:t>
      </w:r>
    </w:p>
    <w:p w14:paraId="49E75FE0" w14:textId="77777777" w:rsidR="009A4B0D" w:rsidRPr="00100F2C" w:rsidRDefault="009A4B0D" w:rsidP="009A4B0D">
      <w:pPr>
        <w:rPr>
          <w:sz w:val="16"/>
        </w:rPr>
      </w:pPr>
      <w:r w:rsidRPr="00340194">
        <w:rPr>
          <w:rStyle w:val="StyleUnderline"/>
          <w:highlight w:val="yellow"/>
        </w:rPr>
        <w:t>Disrupting</w:t>
      </w:r>
      <w:r w:rsidRPr="00100F2C">
        <w:rPr>
          <w:rStyle w:val="StyleUnderline"/>
        </w:rPr>
        <w:t xml:space="preserve"> the global </w:t>
      </w:r>
      <w:r w:rsidRPr="00340194">
        <w:rPr>
          <w:rStyle w:val="StyleUnderline"/>
          <w:highlight w:val="yellow"/>
        </w:rPr>
        <w:t>food</w:t>
      </w:r>
      <w:r w:rsidRPr="00100F2C">
        <w:rPr>
          <w:rStyle w:val="StyleUnderline"/>
        </w:rPr>
        <w:t xml:space="preserve"> system can </w:t>
      </w:r>
      <w:r w:rsidRPr="00340194">
        <w:rPr>
          <w:rStyle w:val="Emphasis"/>
          <w:highlight w:val="yellow"/>
        </w:rPr>
        <w:t>create</w:t>
      </w:r>
      <w:r w:rsidRPr="00100F2C">
        <w:rPr>
          <w:rStyle w:val="StyleUnderline"/>
        </w:rPr>
        <w:t xml:space="preserve"> and </w:t>
      </w:r>
      <w:r w:rsidRPr="00100F2C">
        <w:rPr>
          <w:rStyle w:val="Emphasis"/>
        </w:rPr>
        <w:t>exacerbate</w:t>
      </w:r>
      <w:r w:rsidRPr="00100F2C">
        <w:rPr>
          <w:rStyle w:val="StyleUnderline"/>
        </w:rPr>
        <w:t xml:space="preserve"> </w:t>
      </w:r>
      <w:r w:rsidRPr="00340194">
        <w:rPr>
          <w:rStyle w:val="Emphasis"/>
          <w:highlight w:val="yellow"/>
        </w:rPr>
        <w:t>conflict</w:t>
      </w:r>
      <w:r w:rsidRPr="00340194">
        <w:rPr>
          <w:rStyle w:val="StyleUnderline"/>
          <w:highlight w:val="yellow"/>
        </w:rPr>
        <w:t xml:space="preserve"> and </w:t>
      </w:r>
      <w:r w:rsidRPr="00340194">
        <w:rPr>
          <w:rStyle w:val="Emphasis"/>
          <w:highlight w:val="yellow"/>
        </w:rPr>
        <w:t>state</w:t>
      </w:r>
      <w:r w:rsidRPr="00340194">
        <w:rPr>
          <w:rStyle w:val="StyleUnderline"/>
          <w:highlight w:val="yellow"/>
        </w:rPr>
        <w:t xml:space="preserve"> </w:t>
      </w:r>
      <w:r w:rsidRPr="00340194">
        <w:rPr>
          <w:rStyle w:val="Emphasis"/>
          <w:highlight w:val="yellow"/>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4C55F721" w14:textId="77777777" w:rsidR="009A4B0D" w:rsidRPr="00100F2C" w:rsidRDefault="009A4B0D" w:rsidP="009A4B0D">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18F69644" w14:textId="77777777" w:rsidR="009A4B0D" w:rsidRPr="00100F2C" w:rsidRDefault="009A4B0D" w:rsidP="009A4B0D">
      <w:pPr>
        <w:rPr>
          <w:sz w:val="16"/>
        </w:rPr>
      </w:pPr>
      <w:r w:rsidRPr="00100F2C">
        <w:rPr>
          <w:sz w:val="16"/>
        </w:rPr>
        <w:t xml:space="preserve">Of </w:t>
      </w:r>
      <w:proofErr w:type="gramStart"/>
      <w:r w:rsidRPr="00100F2C">
        <w:rPr>
          <w:sz w:val="16"/>
        </w:rPr>
        <w:t>particular relevance</w:t>
      </w:r>
      <w:proofErr w:type="gramEnd"/>
      <w:r w:rsidRPr="00100F2C">
        <w:rPr>
          <w:sz w:val="16"/>
        </w:rPr>
        <w:t xml:space="preserv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100F2C">
        <w:rPr>
          <w:sz w:val="16"/>
        </w:rPr>
        <w:t>i.e.</w:t>
      </w:r>
      <w:proofErr w:type="gramEnd"/>
      <w:r w:rsidRPr="00100F2C">
        <w:rPr>
          <w:sz w:val="16"/>
        </w:rPr>
        <w:t xml:space="preserve"> a little less than one a year). This suggests that </w:t>
      </w:r>
      <w:r w:rsidRPr="00100F2C">
        <w:rPr>
          <w:rStyle w:val="StyleUnderline"/>
        </w:rPr>
        <w:t xml:space="preserve">the </w:t>
      </w:r>
      <w:r w:rsidRPr="00340194">
        <w:rPr>
          <w:rStyle w:val="StyleUnderline"/>
          <w:highlight w:val="yellow"/>
        </w:rPr>
        <w:t xml:space="preserve">absence of </w:t>
      </w:r>
      <w:r w:rsidRPr="00340194">
        <w:rPr>
          <w:rStyle w:val="Emphasis"/>
          <w:highlight w:val="yellow"/>
        </w:rPr>
        <w:t xml:space="preserve">nuclear war </w:t>
      </w:r>
      <w:r w:rsidRPr="00340194">
        <w:rPr>
          <w:rStyle w:val="StyleUnderline"/>
          <w:highlight w:val="yellow"/>
        </w:rPr>
        <w:t>was</w:t>
      </w:r>
      <w:r w:rsidRPr="00100F2C">
        <w:rPr>
          <w:sz w:val="16"/>
        </w:rPr>
        <w:t xml:space="preserve"> less </w:t>
      </w:r>
      <w:r w:rsidRPr="00340194">
        <w:rPr>
          <w:rStyle w:val="StyleUnderline"/>
          <w:highlight w:val="yellow"/>
        </w:rPr>
        <w:t>due to</w:t>
      </w:r>
      <w:r w:rsidRPr="00100F2C">
        <w:rPr>
          <w:sz w:val="16"/>
        </w:rPr>
        <w:t xml:space="preserve"> a lack of potential causes, tan </w:t>
      </w:r>
      <w:r w:rsidRPr="00340194">
        <w:rPr>
          <w:rStyle w:val="StyleUnderline"/>
          <w:highlight w:val="yellow"/>
        </w:rPr>
        <w:t xml:space="preserve">the </w:t>
      </w:r>
      <w:r w:rsidRPr="00340194">
        <w:rPr>
          <w:rStyle w:val="Emphasis"/>
          <w:highlight w:val="yellow"/>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340194">
        <w:rPr>
          <w:rStyle w:val="Emphasis"/>
          <w:highlight w:val="yellow"/>
        </w:rPr>
        <w:t>insecurity</w:t>
      </w:r>
      <w:r w:rsidRPr="00100F2C">
        <w:rPr>
          <w:rStyle w:val="StyleUnderline"/>
        </w:rPr>
        <w:t xml:space="preserve"> could </w:t>
      </w:r>
      <w:r w:rsidRPr="00340194">
        <w:rPr>
          <w:rStyle w:val="Emphasis"/>
          <w:highlight w:val="yellow"/>
        </w:rPr>
        <w:t>increase the probability</w:t>
      </w:r>
      <w:r w:rsidRPr="00100F2C">
        <w:rPr>
          <w:sz w:val="16"/>
        </w:rPr>
        <w:t xml:space="preserve"> that </w:t>
      </w:r>
      <w:r w:rsidRPr="00340194">
        <w:rPr>
          <w:rStyle w:val="Emphasis"/>
          <w:highlight w:val="yellow"/>
        </w:rPr>
        <w:t>crises escalate</w:t>
      </w:r>
      <w:r w:rsidRPr="00340194">
        <w:rPr>
          <w:rStyle w:val="StyleUnderline"/>
          <w:highlight w:val="yellow"/>
        </w:rPr>
        <w:t xml:space="preserve"> or</w:t>
      </w:r>
      <w:r w:rsidRPr="00100F2C">
        <w:rPr>
          <w:rStyle w:val="StyleUnderline"/>
        </w:rPr>
        <w:t xml:space="preserve"> that </w:t>
      </w:r>
      <w:r w:rsidRPr="00340194">
        <w:rPr>
          <w:rStyle w:val="Emphasis"/>
          <w:highlight w:val="yellow"/>
        </w:rPr>
        <w:t>false alarms are mistaken</w:t>
      </w:r>
      <w:r w:rsidRPr="00100F2C">
        <w:rPr>
          <w:rStyle w:val="StyleUnderline"/>
        </w:rPr>
        <w:t xml:space="preserve"> for genuine emergencies.</w:t>
      </w:r>
      <w:r w:rsidRPr="00100F2C">
        <w:rPr>
          <w:sz w:val="16"/>
        </w:rPr>
        <w:t xml:space="preserve"> This topic needs further research.</w:t>
      </w:r>
    </w:p>
    <w:p w14:paraId="46EF6A0C" w14:textId="77777777" w:rsidR="009A4B0D" w:rsidRPr="007C645C" w:rsidRDefault="009A4B0D" w:rsidP="009A4B0D">
      <w:pPr>
        <w:rPr>
          <w:sz w:val="16"/>
          <w:szCs w:val="16"/>
        </w:rPr>
      </w:pPr>
      <w:r w:rsidRPr="007C645C">
        <w:rPr>
          <w:sz w:val="16"/>
          <w:szCs w:val="16"/>
        </w:rPr>
        <w:t>3.3. The emergence of a global systems death spiral</w:t>
      </w:r>
    </w:p>
    <w:p w14:paraId="69C422CD" w14:textId="77777777" w:rsidR="009A4B0D" w:rsidRPr="00100F2C" w:rsidRDefault="009A4B0D" w:rsidP="009A4B0D">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24780783" w14:textId="77777777" w:rsidR="009A4B0D" w:rsidRPr="00100F2C" w:rsidRDefault="009A4B0D" w:rsidP="009A4B0D">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340194">
        <w:rPr>
          <w:rStyle w:val="Emphasis"/>
          <w:highlight w:val="yellow"/>
        </w:rPr>
        <w:t>cascading</w:t>
      </w:r>
      <w:r w:rsidRPr="00340194">
        <w:rPr>
          <w:rStyle w:val="StyleUnderline"/>
          <w:highlight w:val="yellow"/>
        </w:rPr>
        <w:t xml:space="preserve"> </w:t>
      </w:r>
      <w:r w:rsidRPr="00340194">
        <w:rPr>
          <w:rStyle w:val="Emphasis"/>
          <w:highlight w:val="yellow"/>
        </w:rPr>
        <w:t>failures</w:t>
      </w:r>
      <w:r w:rsidRPr="00100F2C">
        <w:rPr>
          <w:sz w:val="16"/>
        </w:rPr>
        <w:t xml:space="preserve"> might </w:t>
      </w:r>
      <w:r w:rsidRPr="00340194">
        <w:rPr>
          <w:rStyle w:val="Emphasis"/>
          <w:highlight w:val="yellow"/>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340194">
        <w:rPr>
          <w:rStyle w:val="Emphasis"/>
          <w:highlight w:val="yellow"/>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340194">
        <w:rPr>
          <w:rStyle w:val="StyleUnderline"/>
          <w:highlight w:val="yellow"/>
        </w:rPr>
        <w:t xml:space="preserve">making them </w:t>
      </w:r>
      <w:r w:rsidRPr="00340194">
        <w:rPr>
          <w:rStyle w:val="Emphasis"/>
          <w:highlight w:val="yellow"/>
        </w:rPr>
        <w:t>harder to contain</w:t>
      </w:r>
      <w:r w:rsidRPr="00100F2C">
        <w:rPr>
          <w:rStyle w:val="Emphasis"/>
        </w:rPr>
        <w:t>.</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proofErr w:type="gramStart"/>
      <w:r w:rsidRPr="00100F2C">
        <w:rPr>
          <w:rStyle w:val="Emphasis"/>
        </w:rPr>
        <w:t>biological</w:t>
      </w:r>
      <w:proofErr w:type="gramEnd"/>
      <w:r w:rsidRPr="00100F2C">
        <w:rPr>
          <w:rStyle w:val="Emphasis"/>
        </w:rPr>
        <w:t xml:space="preserve">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2BC4FBCA" w14:textId="77777777" w:rsidR="009A4B0D" w:rsidRPr="0021511C" w:rsidRDefault="009A4B0D" w:rsidP="009A4B0D">
      <w:pPr>
        <w:rPr>
          <w:sz w:val="16"/>
        </w:rPr>
      </w:pPr>
      <w:r w:rsidRPr="00100F2C">
        <w:rPr>
          <w:rStyle w:val="StyleUnderline"/>
        </w:rPr>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75F1BCEE" w14:textId="77777777" w:rsidR="00A82486" w:rsidRDefault="00A82486" w:rsidP="00A82486">
      <w:pPr>
        <w:rPr>
          <w:sz w:val="14"/>
        </w:rPr>
      </w:pPr>
    </w:p>
    <w:p w14:paraId="55E9F22B" w14:textId="77777777" w:rsidR="00A82486" w:rsidRDefault="00A82486" w:rsidP="00A82486"/>
    <w:p w14:paraId="0AFC3145" w14:textId="461076C1" w:rsidR="00A82486" w:rsidRDefault="00967254" w:rsidP="00967254">
      <w:pPr>
        <w:pStyle w:val="Heading3"/>
      </w:pPr>
      <w:r>
        <w:t>2</w:t>
      </w:r>
    </w:p>
    <w:p w14:paraId="07FAC8C9" w14:textId="77777777" w:rsidR="00A82486" w:rsidRPr="00066077" w:rsidRDefault="00A82486" w:rsidP="00A82486">
      <w:r>
        <w:t xml:space="preserve">Satellites DA </w:t>
      </w:r>
    </w:p>
    <w:p w14:paraId="3AF57AA5" w14:textId="77777777" w:rsidR="00A82486" w:rsidRDefault="00A82486" w:rsidP="00A82486">
      <w:pPr>
        <w:pStyle w:val="Heading4"/>
        <w:rPr>
          <w:rFonts w:eastAsia="Times New Roman"/>
        </w:rPr>
      </w:pPr>
      <w:r w:rsidRPr="003755D4">
        <w:rPr>
          <w:rFonts w:eastAsia="Times New Roman"/>
        </w:rPr>
        <w:t>Private compan</w:t>
      </w:r>
      <w:r>
        <w:rPr>
          <w:rFonts w:eastAsia="Times New Roman"/>
        </w:rPr>
        <w:t>y</w:t>
      </w:r>
      <w:r w:rsidRPr="003755D4">
        <w:rPr>
          <w:rFonts w:eastAsia="Times New Roman"/>
        </w:rPr>
        <w:t xml:space="preserve"> </w:t>
      </w:r>
      <w:r>
        <w:rPr>
          <w:rFonts w:eastAsia="Times New Roman"/>
        </w:rPr>
        <w:t xml:space="preserve">focus on satellites key for improved internet connection </w:t>
      </w:r>
    </w:p>
    <w:p w14:paraId="766EEB8C" w14:textId="77777777" w:rsidR="00A82486" w:rsidRPr="00C95A8C" w:rsidRDefault="00A82486" w:rsidP="00A82486">
      <w:proofErr w:type="spellStart"/>
      <w:r>
        <w:rPr>
          <w:b/>
          <w:bCs/>
          <w:sz w:val="26"/>
          <w:szCs w:val="26"/>
        </w:rPr>
        <w:t>Russon</w:t>
      </w:r>
      <w:proofErr w:type="spellEnd"/>
      <w:r>
        <w:rPr>
          <w:b/>
          <w:bCs/>
          <w:sz w:val="26"/>
          <w:szCs w:val="26"/>
        </w:rPr>
        <w:t xml:space="preserve"> 21 </w:t>
      </w:r>
      <w:r>
        <w:t xml:space="preserve">– Technology of Business Reporter, BBC News </w:t>
      </w:r>
    </w:p>
    <w:p w14:paraId="184F515F" w14:textId="77777777" w:rsidR="00A82486" w:rsidRDefault="00A82486" w:rsidP="00A82486">
      <w:r>
        <w:t xml:space="preserve">[Mary-Ann </w:t>
      </w:r>
      <w:proofErr w:type="spellStart"/>
      <w:r>
        <w:t>Russon</w:t>
      </w:r>
      <w:proofErr w:type="spellEnd"/>
      <w:r>
        <w:t xml:space="preserve">, “Satellite boom attracts technology giants,” BBC News, 1-29-21, </w:t>
      </w:r>
      <w:hyperlink r:id="rId9" w:history="1">
        <w:r w:rsidRPr="00294FA3">
          <w:rPr>
            <w:rStyle w:val="Hyperlink"/>
          </w:rPr>
          <w:t>https://www.bbc.com/news/business-55807150</w:t>
        </w:r>
      </w:hyperlink>
      <w:r>
        <w:t xml:space="preserve">] </w:t>
      </w:r>
    </w:p>
    <w:p w14:paraId="35F17890" w14:textId="77777777" w:rsidR="00A82486" w:rsidRDefault="00A82486" w:rsidP="00A82486"/>
    <w:p w14:paraId="0BAAF7FE" w14:textId="77777777" w:rsidR="00A82486" w:rsidRDefault="00A82486" w:rsidP="00A82486">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r w:rsidRPr="00350B08">
        <w:rPr>
          <w:rFonts w:asciiTheme="minorHAnsi" w:hAnsiTheme="minorHAnsi" w:cstheme="minorHAnsi"/>
          <w:b/>
          <w:bCs/>
          <w:color w:val="3F3F42"/>
          <w:sz w:val="12"/>
          <w:szCs w:val="12"/>
          <w:bdr w:val="none" w:sz="0" w:space="0" w:color="auto" w:frame="1"/>
        </w:rPr>
        <w:t>Sir Richard Branson's rocket company Virgin Orbit has joined a growing list of private companies that can launch satellites into orbit.</w:t>
      </w:r>
      <w:r w:rsidRPr="00350B08">
        <w:rPr>
          <w:rFonts w:asciiTheme="minorHAnsi" w:hAnsiTheme="minorHAnsi" w:cstheme="minorHAnsi"/>
          <w:color w:val="3F3F42"/>
          <w:sz w:val="12"/>
          <w:szCs w:val="12"/>
        </w:rPr>
        <w:t xml:space="preserve"> Earlier this month, </w:t>
      </w:r>
      <w:hyperlink r:id="rId10" w:history="1">
        <w:r w:rsidRPr="00350B08">
          <w:rPr>
            <w:rStyle w:val="Hyperlink"/>
            <w:rFonts w:asciiTheme="minorHAnsi" w:eastAsiaTheme="majorEastAsia" w:hAnsiTheme="minorHAnsi" w:cstheme="minorHAnsi"/>
            <w:b/>
            <w:bCs/>
            <w:color w:val="3F3F42"/>
            <w:sz w:val="12"/>
            <w:szCs w:val="12"/>
            <w:bdr w:val="none" w:sz="0" w:space="0" w:color="auto" w:frame="1"/>
          </w:rPr>
          <w:t>10 payloads were lofted</w:t>
        </w:r>
      </w:hyperlink>
      <w:r w:rsidRPr="00350B08">
        <w:rPr>
          <w:rFonts w:asciiTheme="minorHAnsi" w:hAnsiTheme="minorHAnsi" w:cstheme="minorHAnsi"/>
          <w:color w:val="3F3F42"/>
          <w:sz w:val="12"/>
          <w:szCs w:val="12"/>
        </w:rPr>
        <w:t xml:space="preserve"> on the Virgin Orbit rocket, which was launched from under the wing of one of the entrepreneur's old 747 jumbos. Sir Richard is hoping to tap into what is a growing market for small, lower-cost satellites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Space has traditionally had a high barrier to entry</w:t>
      </w:r>
      <w:r w:rsidRPr="0023116D">
        <w:rPr>
          <w:rFonts w:asciiTheme="minorHAnsi" w:hAnsiTheme="minorHAnsi" w:cstheme="minorHAnsi"/>
          <w:color w:val="3F3F42"/>
          <w:sz w:val="12"/>
          <w:szCs w:val="12"/>
          <w:u w:val="single"/>
        </w:rPr>
        <w:t xml:space="preserve">. </w:t>
      </w:r>
      <w:r w:rsidRPr="00350B08">
        <w:rPr>
          <w:rFonts w:asciiTheme="minorHAnsi" w:hAnsiTheme="minorHAnsi" w:cstheme="minorHAnsi"/>
          <w:color w:val="3F3F42"/>
          <w:sz w:val="12"/>
          <w:szCs w:val="12"/>
        </w:rPr>
        <w:t>Today, just seven firms make up 75% of the industry, according to Scott Campbell, director at Deloitte Ventures. The space industry is worth $380bn (£285bn), and 60% of that is commercial. But previously</w:t>
      </w:r>
      <w:r w:rsidRPr="004B7640">
        <w:rPr>
          <w:rFonts w:asciiTheme="minorHAnsi" w:hAnsiTheme="minorHAnsi" w:cstheme="minorHAnsi"/>
          <w:color w:val="3F3F42"/>
          <w:sz w:val="12"/>
          <w:szCs w:val="12"/>
        </w:rPr>
        <w:t>, virtually</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all investment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 xml:space="preserve">into space </w:t>
      </w:r>
      <w:r w:rsidRPr="00F54560">
        <w:rPr>
          <w:rFonts w:asciiTheme="minorHAnsi" w:hAnsiTheme="minorHAnsi" w:cstheme="minorHAnsi"/>
          <w:color w:val="3F3F42"/>
          <w:sz w:val="22"/>
          <w:szCs w:val="22"/>
          <w:u w:val="single"/>
        </w:rPr>
        <w:t>was by governments</w:t>
      </w:r>
      <w:r w:rsidRPr="00F54560">
        <w:rPr>
          <w:rFonts w:asciiTheme="minorHAnsi" w:hAnsiTheme="minorHAnsi" w:cstheme="minorHAnsi"/>
          <w:color w:val="3F3F42"/>
          <w:sz w:val="12"/>
          <w:szCs w:val="12"/>
        </w:rPr>
        <w:t>,</w:t>
      </w:r>
      <w:r w:rsidRPr="00350B08">
        <w:rPr>
          <w:rFonts w:asciiTheme="minorHAnsi" w:hAnsiTheme="minorHAnsi" w:cstheme="minorHAnsi"/>
          <w:color w:val="3F3F42"/>
          <w:sz w:val="12"/>
          <w:szCs w:val="12"/>
        </w:rPr>
        <w:t xml:space="preserve"> he says. The</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first</w:t>
      </w:r>
      <w:r w:rsidRPr="0023116D">
        <w:rPr>
          <w:rFonts w:asciiTheme="minorHAnsi" w:hAnsiTheme="minorHAnsi" w:cstheme="minorHAnsi"/>
          <w:color w:val="3F3F42"/>
          <w:sz w:val="12"/>
          <w:szCs w:val="12"/>
        </w:rPr>
        <w:t xml:space="preserve"> real</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shift came</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in 2011</w:t>
      </w:r>
      <w:r w:rsidRPr="002C6C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 xml:space="preserve">when </w:t>
      </w:r>
      <w:r w:rsidRPr="0023116D">
        <w:rPr>
          <w:rFonts w:asciiTheme="minorHAnsi" w:hAnsiTheme="minorHAnsi" w:cstheme="minorHAnsi"/>
          <w:color w:val="3F3F42"/>
          <w:sz w:val="12"/>
          <w:szCs w:val="12"/>
        </w:rPr>
        <w:t>US</w:t>
      </w:r>
      <w:r w:rsidRPr="001027D8">
        <w:rPr>
          <w:rFonts w:asciiTheme="minorHAnsi" w:hAnsiTheme="minorHAnsi" w:cstheme="minorHAnsi"/>
          <w:color w:val="3F3F42"/>
          <w:sz w:val="22"/>
          <w:szCs w:val="22"/>
        </w:rPr>
        <w:t xml:space="preserve"> </w:t>
      </w:r>
      <w:r w:rsidRPr="00F54560">
        <w:rPr>
          <w:rFonts w:asciiTheme="minorHAnsi" w:hAnsiTheme="minorHAnsi" w:cstheme="minorHAnsi"/>
          <w:color w:val="3F3F42"/>
          <w:sz w:val="22"/>
          <w:szCs w:val="22"/>
          <w:u w:val="single"/>
        </w:rPr>
        <w:t>President</w:t>
      </w:r>
      <w:r w:rsidRPr="004B7640">
        <w:rPr>
          <w:rFonts w:asciiTheme="minorHAnsi" w:hAnsiTheme="minorHAnsi" w:cstheme="minorHAnsi"/>
          <w:color w:val="3F3F42"/>
          <w:sz w:val="12"/>
          <w:szCs w:val="12"/>
        </w:rPr>
        <w:t xml:space="preserve"> Barack</w:t>
      </w:r>
      <w:r w:rsidRPr="004B7640">
        <w:rPr>
          <w:rFonts w:asciiTheme="minorHAnsi" w:hAnsiTheme="minorHAnsi" w:cstheme="minorHAnsi"/>
          <w:color w:val="3F3F42"/>
          <w:sz w:val="22"/>
          <w:szCs w:val="22"/>
          <w:u w:val="single"/>
        </w:rPr>
        <w:t xml:space="preserve"> </w:t>
      </w:r>
      <w:r w:rsidRPr="00F54560">
        <w:rPr>
          <w:rFonts w:asciiTheme="minorHAnsi" w:hAnsiTheme="minorHAnsi" w:cstheme="minorHAnsi"/>
          <w:color w:val="3F3F42"/>
          <w:sz w:val="22"/>
          <w:szCs w:val="22"/>
          <w:u w:val="single"/>
        </w:rPr>
        <w:t xml:space="preserve">Obama </w:t>
      </w:r>
      <w:proofErr w:type="gramStart"/>
      <w:r w:rsidRPr="00F54560">
        <w:rPr>
          <w:rFonts w:asciiTheme="minorHAnsi" w:hAnsiTheme="minorHAnsi" w:cstheme="minorHAnsi"/>
          <w:color w:val="3F3F42"/>
          <w:sz w:val="22"/>
          <w:szCs w:val="22"/>
          <w:u w:val="single"/>
        </w:rPr>
        <w:t>opened up</w:t>
      </w:r>
      <w:proofErr w:type="gramEnd"/>
      <w:r w:rsidRPr="00F54560">
        <w:rPr>
          <w:rFonts w:asciiTheme="minorHAnsi" w:hAnsiTheme="minorHAnsi" w:cstheme="minorHAnsi"/>
          <w:color w:val="3F3F42"/>
          <w:sz w:val="22"/>
          <w:szCs w:val="22"/>
          <w:u w:val="single"/>
        </w:rPr>
        <w:t xml:space="preserve"> space to businesses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and now more disruption is coming</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"The</w:t>
      </w:r>
      <w:r w:rsidRPr="00340194">
        <w:rPr>
          <w:rFonts w:asciiTheme="minorHAnsi" w:hAnsiTheme="minorHAnsi" w:cstheme="minorHAnsi"/>
          <w:color w:val="3F3F42"/>
          <w:sz w:val="22"/>
          <w:szCs w:val="22"/>
          <w:highlight w:val="yellow"/>
          <w:u w:val="single"/>
        </w:rPr>
        <w:t xml:space="preserve"> new</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space race and</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start-up scene is</w:t>
      </w:r>
      <w:r w:rsidRPr="002C6CD8">
        <w:rPr>
          <w:rFonts w:asciiTheme="minorHAnsi" w:hAnsiTheme="minorHAnsi" w:cstheme="minorHAnsi"/>
          <w:color w:val="3F3F42"/>
          <w:sz w:val="22"/>
          <w:szCs w:val="22"/>
        </w:rPr>
        <w:t xml:space="preserve"> </w:t>
      </w:r>
      <w:r w:rsidRPr="0023116D">
        <w:rPr>
          <w:rFonts w:asciiTheme="minorHAnsi" w:hAnsiTheme="minorHAnsi" w:cstheme="minorHAnsi"/>
          <w:color w:val="3F3F42"/>
          <w:sz w:val="12"/>
          <w:szCs w:val="12"/>
        </w:rPr>
        <w:t>almost entirely</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based around space applications</w:t>
      </w:r>
      <w:r w:rsidRPr="002C6CD8">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what can I do with data from space?" says </w:t>
      </w:r>
      <w:proofErr w:type="spellStart"/>
      <w:r w:rsidRPr="001027D8">
        <w:rPr>
          <w:rFonts w:asciiTheme="minorHAnsi" w:hAnsiTheme="minorHAnsi" w:cstheme="minorHAnsi"/>
          <w:color w:val="3F3F42"/>
          <w:sz w:val="12"/>
          <w:szCs w:val="12"/>
        </w:rPr>
        <w:t>Mr</w:t>
      </w:r>
      <w:proofErr w:type="spellEnd"/>
      <w:r w:rsidRPr="001027D8">
        <w:rPr>
          <w:rFonts w:asciiTheme="minorHAnsi" w:hAnsiTheme="minorHAnsi" w:cstheme="minorHAnsi"/>
          <w:color w:val="3F3F42"/>
          <w:sz w:val="12"/>
          <w:szCs w:val="12"/>
        </w:rPr>
        <w:t xml:space="preserve"> Campbell. Traditionally, building and launching a satellite to collect data or enable communications costs hundreds of millions of dollars. The satellites weighed up to six </w:t>
      </w:r>
      <w:proofErr w:type="spellStart"/>
      <w:r w:rsidRPr="001027D8">
        <w:rPr>
          <w:rFonts w:asciiTheme="minorHAnsi" w:hAnsiTheme="minorHAnsi" w:cstheme="minorHAnsi"/>
          <w:color w:val="3F3F42"/>
          <w:sz w:val="12"/>
          <w:szCs w:val="12"/>
        </w:rPr>
        <w:t>tonnes</w:t>
      </w:r>
      <w:proofErr w:type="spellEnd"/>
      <w:r w:rsidRPr="001027D8">
        <w:rPr>
          <w:rFonts w:asciiTheme="minorHAnsi" w:hAnsiTheme="minorHAnsi" w:cstheme="minorHAnsi"/>
          <w:color w:val="3F3F42"/>
          <w:sz w:val="12"/>
          <w:szCs w:val="12"/>
        </w:rPr>
        <w:t>, were the size of a bus, and would be sent up into geostationary orbit - 35,786km (22,236 miles) above the Earth. But today, you could send up a so-called nanosat weighing just 25-50kg into low-Earth orbit (160-1,000km above Earth) for between $100,000 and $1m</w:t>
      </w:r>
      <w:r w:rsidRPr="00340194">
        <w:rPr>
          <w:rFonts w:asciiTheme="minorHAnsi" w:hAnsiTheme="minorHAnsi" w:cstheme="minorHAnsi"/>
          <w:color w:val="3F3F42"/>
          <w:sz w:val="22"/>
          <w:szCs w:val="22"/>
          <w:highlight w:val="yellow"/>
          <w:u w:val="single"/>
        </w:rPr>
        <w:t>. Launch prices are</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also</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 xml:space="preserve">falling </w:t>
      </w:r>
      <w:r w:rsidRPr="00F54560">
        <w:rPr>
          <w:rFonts w:asciiTheme="minorHAnsi" w:hAnsiTheme="minorHAnsi" w:cstheme="minorHAnsi"/>
          <w:color w:val="3F3F42"/>
          <w:sz w:val="12"/>
          <w:szCs w:val="12"/>
        </w:rPr>
        <w:t xml:space="preserve">because </w:t>
      </w:r>
      <w:r w:rsidRPr="00340194">
        <w:rPr>
          <w:rFonts w:asciiTheme="minorHAnsi" w:hAnsiTheme="minorHAnsi" w:cstheme="minorHAnsi"/>
          <w:color w:val="3F3F42"/>
          <w:sz w:val="22"/>
          <w:szCs w:val="22"/>
          <w:highlight w:val="yellow"/>
          <w:u w:val="single"/>
        </w:rPr>
        <w:t>techn</w:t>
      </w:r>
      <w:r w:rsidRPr="00E56197">
        <w:rPr>
          <w:rFonts w:asciiTheme="minorHAnsi" w:hAnsiTheme="minorHAnsi" w:cstheme="minorHAnsi"/>
          <w:color w:val="3F3F42"/>
          <w:sz w:val="22"/>
          <w:szCs w:val="22"/>
          <w:u w:val="single"/>
        </w:rPr>
        <w:t>olog</w:t>
      </w:r>
      <w:r w:rsidRPr="00340194">
        <w:rPr>
          <w:rFonts w:asciiTheme="minorHAnsi" w:hAnsiTheme="minorHAnsi" w:cstheme="minorHAnsi"/>
          <w:color w:val="3F3F42"/>
          <w:sz w:val="22"/>
          <w:szCs w:val="22"/>
          <w:highlight w:val="yellow"/>
          <w:u w:val="single"/>
        </w:rPr>
        <w:t xml:space="preserve">y giants </w:t>
      </w:r>
      <w:r w:rsidRPr="00B67DA7">
        <w:rPr>
          <w:rFonts w:asciiTheme="minorHAnsi" w:hAnsiTheme="minorHAnsi" w:cstheme="minorHAnsi"/>
          <w:color w:val="3F3F42"/>
          <w:sz w:val="22"/>
          <w:szCs w:val="22"/>
          <w:u w:val="single"/>
        </w:rPr>
        <w:t xml:space="preserve">are </w:t>
      </w:r>
      <w:r w:rsidRPr="00340194">
        <w:rPr>
          <w:rFonts w:asciiTheme="minorHAnsi" w:hAnsiTheme="minorHAnsi" w:cstheme="minorHAnsi"/>
          <w:color w:val="3F3F42"/>
          <w:sz w:val="22"/>
          <w:szCs w:val="22"/>
          <w:highlight w:val="yellow"/>
          <w:u w:val="single"/>
        </w:rPr>
        <w:t>driving demand</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Mark </w:t>
      </w:r>
      <w:proofErr w:type="spellStart"/>
      <w:r w:rsidRPr="00635528">
        <w:rPr>
          <w:rFonts w:asciiTheme="minorHAnsi" w:hAnsiTheme="minorHAnsi" w:cstheme="minorHAnsi"/>
          <w:color w:val="3F3F42"/>
          <w:sz w:val="12"/>
          <w:szCs w:val="12"/>
        </w:rPr>
        <w:t>Boggett</w:t>
      </w:r>
      <w:proofErr w:type="spellEnd"/>
      <w:r w:rsidRPr="00635528">
        <w:rPr>
          <w:rFonts w:asciiTheme="minorHAnsi" w:hAnsiTheme="minorHAnsi" w:cstheme="minorHAnsi"/>
          <w:color w:val="3F3F42"/>
          <w:sz w:val="12"/>
          <w:szCs w:val="12"/>
        </w:rPr>
        <w:t>, chief executive of British venture capital firm Seraphim Capital. "Because tech firms need to launch their own satellites in the thousands [for space internet networks], this further drives down the cost of launch and storage for everyone else," he says.</w:t>
      </w:r>
      <w:r>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u w:val="single"/>
        </w:rPr>
        <w:t xml:space="preserve">"Whole </w:t>
      </w:r>
      <w:r w:rsidRPr="00340194">
        <w:rPr>
          <w:rFonts w:asciiTheme="minorHAnsi" w:hAnsiTheme="minorHAnsi" w:cstheme="minorHAnsi"/>
          <w:color w:val="3F3F42"/>
          <w:sz w:val="22"/>
          <w:szCs w:val="22"/>
          <w:highlight w:val="yellow"/>
          <w:u w:val="single"/>
        </w:rPr>
        <w:t>new industries</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of businesses</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12"/>
          <w:szCs w:val="12"/>
        </w:rPr>
        <w:t>can</w:t>
      </w:r>
      <w:r w:rsidRPr="00340194">
        <w:rPr>
          <w:rFonts w:asciiTheme="minorHAnsi" w:hAnsiTheme="minorHAnsi" w:cstheme="minorHAnsi"/>
          <w:color w:val="3F3F42"/>
          <w:sz w:val="22"/>
          <w:szCs w:val="22"/>
          <w:highlight w:val="yellow"/>
          <w:u w:val="single"/>
        </w:rPr>
        <w:t xml:space="preserve"> benefit from using </w:t>
      </w:r>
      <w:r w:rsidRPr="00B67DA7">
        <w:rPr>
          <w:rFonts w:asciiTheme="minorHAnsi" w:hAnsiTheme="minorHAnsi" w:cstheme="minorHAnsi"/>
          <w:color w:val="3F3F42"/>
          <w:sz w:val="22"/>
          <w:szCs w:val="22"/>
          <w:u w:val="single"/>
        </w:rPr>
        <w:t>this</w:t>
      </w:r>
      <w:r w:rsidRPr="00340194">
        <w:rPr>
          <w:rFonts w:asciiTheme="minorHAnsi" w:hAnsiTheme="minorHAnsi" w:cstheme="minorHAnsi"/>
          <w:color w:val="3F3F42"/>
          <w:sz w:val="22"/>
          <w:szCs w:val="22"/>
          <w:highlight w:val="yellow"/>
          <w:u w:val="single"/>
        </w:rPr>
        <w:t xml:space="preserve">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essentially </w:t>
      </w:r>
      <w:proofErr w:type="spellStart"/>
      <w:r w:rsidRPr="00635528">
        <w:rPr>
          <w:rFonts w:asciiTheme="minorHAnsi" w:hAnsiTheme="minorHAnsi" w:cstheme="minorHAnsi"/>
          <w:color w:val="3F3F42"/>
          <w:sz w:val="12"/>
          <w:szCs w:val="12"/>
        </w:rPr>
        <w:t>democratising</w:t>
      </w:r>
      <w:proofErr w:type="spellEnd"/>
      <w:r w:rsidRPr="00635528">
        <w:rPr>
          <w:rFonts w:asciiTheme="minorHAnsi" w:hAnsiTheme="minorHAnsi" w:cstheme="minorHAnsi"/>
          <w:color w:val="3F3F42"/>
          <w:sz w:val="12"/>
          <w:szCs w:val="12"/>
        </w:rPr>
        <w:t xml:space="preserve"> space." And of course, if more data is being transmitted back to Earth, someone will need to process it. As a result, Deloitte's Scott Campbell has seen "an explosion of businesses around space". In 2011, there were 234 space-related firms in the UK, rising to 948 companies in 2018. As for satellites, today there are fewer than 9,000 in orbit, according to Seraphim. </w:t>
      </w:r>
      <w:proofErr w:type="spellStart"/>
      <w:r w:rsidRPr="00635528">
        <w:rPr>
          <w:rFonts w:asciiTheme="minorHAnsi" w:hAnsiTheme="minorHAnsi" w:cstheme="minorHAnsi"/>
          <w:color w:val="3F3F42"/>
          <w:sz w:val="12"/>
          <w:szCs w:val="12"/>
        </w:rPr>
        <w:t>OneWeb</w:t>
      </w:r>
      <w:proofErr w:type="spellEnd"/>
      <w:r w:rsidRPr="00635528">
        <w:rPr>
          <w:rFonts w:asciiTheme="minorHAnsi" w:hAnsiTheme="minorHAnsi" w:cstheme="minorHAnsi"/>
          <w:color w:val="3F3F42"/>
          <w:sz w:val="12"/>
          <w:szCs w:val="12"/>
        </w:rPr>
        <w:t xml:space="preserve">, SpaceX, Planet, Spire and Amazon have put up 10% of these satellites since 2016, but there are 200 smaller firms behind them who are projected to launch 25,000 satellites over the next four years. One smaller firm is nanosat manufacturer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which announced plans in October to create 400 new jobs in the UK. The firm saw revenues soar 300% in the last year. "In the old days, we launched one satellite that had lots of sensors on it. But</w:t>
      </w:r>
      <w:r w:rsidRPr="002C6CD8">
        <w:rPr>
          <w:rFonts w:asciiTheme="minorHAnsi" w:hAnsiTheme="minorHAnsi" w:cstheme="minorHAnsi"/>
          <w:color w:val="3F3F42"/>
          <w:sz w:val="22"/>
          <w:szCs w:val="22"/>
        </w:rPr>
        <w:t xml:space="preserve"> </w:t>
      </w:r>
      <w:r w:rsidRPr="004B7640">
        <w:rPr>
          <w:rFonts w:asciiTheme="minorHAnsi" w:hAnsiTheme="minorHAnsi" w:cstheme="minorHAnsi"/>
          <w:color w:val="3F3F42"/>
          <w:sz w:val="12"/>
          <w:szCs w:val="12"/>
        </w:rPr>
        <w:t>today, we've</w:t>
      </w:r>
      <w:r w:rsidRPr="004B764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launched hundreds of sat</w:t>
      </w:r>
      <w:r w:rsidRPr="00E56197">
        <w:rPr>
          <w:rFonts w:asciiTheme="minorHAnsi" w:hAnsiTheme="minorHAnsi" w:cstheme="minorHAnsi"/>
          <w:color w:val="3F3F42"/>
          <w:sz w:val="22"/>
          <w:szCs w:val="22"/>
          <w:u w:val="single"/>
        </w:rPr>
        <w:t>ellite</w:t>
      </w:r>
      <w:r w:rsidRPr="00340194">
        <w:rPr>
          <w:rFonts w:asciiTheme="minorHAnsi" w:hAnsiTheme="minorHAnsi" w:cstheme="minorHAnsi"/>
          <w:color w:val="3F3F42"/>
          <w:sz w:val="22"/>
          <w:szCs w:val="22"/>
          <w:highlight w:val="yellow"/>
          <w:u w:val="single"/>
        </w:rPr>
        <w:t>s</w:t>
      </w:r>
      <w:r w:rsidRPr="00E56197">
        <w:rPr>
          <w:rFonts w:asciiTheme="minorHAnsi" w:hAnsiTheme="minorHAnsi" w:cstheme="minorHAnsi"/>
          <w:color w:val="3F3F42"/>
          <w:sz w:val="22"/>
          <w:szCs w:val="22"/>
          <w:u w:val="single"/>
        </w:rPr>
        <w:t xml:space="preserve"> that have the same one sensor</w:t>
      </w:r>
      <w:r w:rsidRPr="00635528">
        <w:rPr>
          <w:rFonts w:asciiTheme="minorHAnsi" w:hAnsiTheme="minorHAnsi" w:cstheme="minorHAnsi"/>
          <w:color w:val="3F3F42"/>
          <w:sz w:val="12"/>
          <w:szCs w:val="12"/>
        </w:rPr>
        <w:t>, and that's</w:t>
      </w:r>
      <w:r w:rsidRPr="004B7640">
        <w:rPr>
          <w:rFonts w:asciiTheme="minorHAnsi" w:hAnsiTheme="minorHAnsi" w:cstheme="minorHAnsi"/>
          <w:color w:val="3F3F42"/>
          <w:sz w:val="12"/>
          <w:szCs w:val="12"/>
        </w:rPr>
        <w:t xml:space="preserve"> a</w:t>
      </w:r>
      <w:r w:rsidRPr="004B764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much cheaper</w:t>
      </w:r>
      <w:r w:rsidRPr="002C6CD8">
        <w:rPr>
          <w:rFonts w:asciiTheme="minorHAnsi" w:hAnsiTheme="minorHAnsi" w:cstheme="minorHAnsi"/>
          <w:color w:val="3F3F42"/>
          <w:sz w:val="22"/>
          <w:szCs w:val="22"/>
        </w:rPr>
        <w:t>,</w:t>
      </w:r>
      <w:r w:rsidRPr="00635528">
        <w:rPr>
          <w:rFonts w:asciiTheme="minorHAnsi" w:hAnsiTheme="minorHAnsi" w:cstheme="minorHAnsi"/>
          <w:color w:val="3F3F42"/>
          <w:sz w:val="12"/>
          <w:szCs w:val="12"/>
        </w:rPr>
        <w:t xml:space="preserve"> </w:t>
      </w:r>
      <w:r w:rsidRPr="00E56197">
        <w:rPr>
          <w:rFonts w:asciiTheme="minorHAnsi" w:hAnsiTheme="minorHAnsi" w:cstheme="minorHAnsi"/>
          <w:color w:val="3F3F42"/>
          <w:sz w:val="12"/>
          <w:szCs w:val="12"/>
        </w:rPr>
        <w:t>repeatable</w:t>
      </w:r>
      <w:r w:rsidRPr="00E56197">
        <w:rPr>
          <w:rFonts w:asciiTheme="minorHAnsi" w:hAnsiTheme="minorHAnsi" w:cstheme="minorHAnsi"/>
          <w:color w:val="3F3F42"/>
          <w:sz w:val="22"/>
          <w:szCs w:val="22"/>
        </w:rPr>
        <w:t xml:space="preserve"> </w:t>
      </w:r>
      <w:r w:rsidRPr="00E56197">
        <w:rPr>
          <w:rFonts w:asciiTheme="minorHAnsi" w:hAnsiTheme="minorHAnsi" w:cstheme="minorHAnsi"/>
          <w:color w:val="3F3F42"/>
          <w:sz w:val="22"/>
          <w:szCs w:val="22"/>
          <w:u w:val="single"/>
        </w:rPr>
        <w:t>way</w:t>
      </w:r>
      <w:r w:rsidRPr="00E56197">
        <w:rPr>
          <w:rFonts w:asciiTheme="minorHAnsi" w:hAnsiTheme="minorHAnsi" w:cstheme="minorHAnsi"/>
          <w:color w:val="3F3F42"/>
          <w:sz w:val="22"/>
          <w:szCs w:val="22"/>
        </w:rPr>
        <w:t xml:space="preserve"> </w:t>
      </w:r>
      <w:r w:rsidRPr="00E56197">
        <w:rPr>
          <w:rFonts w:asciiTheme="minorHAnsi" w:hAnsiTheme="minorHAnsi" w:cstheme="minorHAnsi"/>
          <w:color w:val="3F3F42"/>
          <w:sz w:val="12"/>
          <w:szCs w:val="12"/>
        </w:rPr>
        <w:t>to</w:t>
      </w:r>
      <w:r w:rsidRPr="00635528">
        <w:rPr>
          <w:rFonts w:asciiTheme="minorHAnsi" w:hAnsiTheme="minorHAnsi" w:cstheme="minorHAnsi"/>
          <w:color w:val="3F3F42"/>
          <w:sz w:val="12"/>
          <w:szCs w:val="12"/>
        </w:rPr>
        <w:t xml:space="preserve"> do it</w:t>
      </w:r>
      <w:r w:rsidRPr="002C6CD8">
        <w:rPr>
          <w:rFonts w:asciiTheme="minorHAnsi" w:hAnsiTheme="minorHAnsi" w:cstheme="minorHAnsi"/>
          <w:color w:val="3F3F42"/>
          <w:sz w:val="22"/>
          <w:szCs w:val="22"/>
        </w:rPr>
        <w:t xml:space="preserve"> </w:t>
      </w:r>
      <w:r w:rsidRPr="00B67DA7">
        <w:rPr>
          <w:rFonts w:asciiTheme="minorHAnsi" w:hAnsiTheme="minorHAnsi" w:cstheme="minorHAnsi"/>
          <w:color w:val="3F3F42"/>
          <w:sz w:val="22"/>
          <w:szCs w:val="22"/>
          <w:u w:val="single"/>
        </w:rPr>
        <w:t xml:space="preserve">with </w:t>
      </w:r>
      <w:r w:rsidRPr="00340194">
        <w:rPr>
          <w:rFonts w:asciiTheme="minorHAnsi" w:hAnsiTheme="minorHAnsi" w:cstheme="minorHAnsi"/>
          <w:color w:val="3F3F42"/>
          <w:sz w:val="22"/>
          <w:szCs w:val="22"/>
          <w:highlight w:val="yellow"/>
          <w:u w:val="single"/>
        </w:rPr>
        <w:t>more consistent data</w:t>
      </w:r>
      <w:r w:rsidRPr="00635528">
        <w:rPr>
          <w:rFonts w:asciiTheme="minorHAnsi" w:hAnsiTheme="minorHAnsi" w:cstheme="minorHAnsi"/>
          <w:color w:val="3F3F42"/>
          <w:sz w:val="22"/>
          <w:szCs w:val="22"/>
          <w:u w:val="single"/>
        </w:rPr>
        <w:t>,"</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says Robin Sampson, head of operations at </w:t>
      </w:r>
      <w:proofErr w:type="spellStart"/>
      <w:r w:rsidRPr="00635528">
        <w:rPr>
          <w:rFonts w:asciiTheme="minorHAnsi" w:hAnsiTheme="minorHAnsi" w:cstheme="minorHAnsi"/>
          <w:color w:val="3F3F42"/>
          <w:sz w:val="12"/>
          <w:szCs w:val="12"/>
        </w:rPr>
        <w:t>NanoAvionics</w:t>
      </w:r>
      <w:proofErr w:type="spellEnd"/>
      <w:r w:rsidRPr="00635528">
        <w:rPr>
          <w:rFonts w:asciiTheme="minorHAnsi" w:hAnsiTheme="minorHAnsi" w:cstheme="minorHAnsi"/>
          <w:color w:val="3F3F42"/>
          <w:sz w:val="12"/>
          <w:szCs w:val="12"/>
        </w:rPr>
        <w:t xml:space="preserve"> UK. PWC UK's space lead Dinesh Patel says the nanosat market is worth only £1.8bn today, but annual growth rates of 20% are projected. Satellites have traditionally been used for communications, TV services and tracking the weather, but</w:t>
      </w:r>
      <w:r w:rsidRPr="00635528">
        <w:rPr>
          <w:rStyle w:val="StyleUnderline"/>
          <w:rFonts w:asciiTheme="minorHAnsi" w:hAnsiTheme="minorHAnsi" w:cstheme="minorHAnsi"/>
        </w:rPr>
        <w:t xml:space="preserve"> </w:t>
      </w:r>
      <w:r w:rsidRPr="00340194">
        <w:rPr>
          <w:rStyle w:val="StyleUnderline"/>
          <w:rFonts w:asciiTheme="minorHAnsi" w:hAnsiTheme="minorHAnsi" w:cstheme="minorHAnsi"/>
          <w:highlight w:val="yellow"/>
        </w:rPr>
        <w:t>new</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cheaper</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options are attracting tech</w:t>
      </w:r>
      <w:r w:rsidRPr="002C6CD8">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giants</w:t>
      </w:r>
      <w:r w:rsidRPr="002C6CD8">
        <w:rPr>
          <w:rFonts w:asciiTheme="minorHAnsi" w:hAnsiTheme="minorHAnsi" w:cstheme="minorHAnsi"/>
          <w:color w:val="3F3F42"/>
          <w:sz w:val="22"/>
          <w:szCs w:val="22"/>
        </w:rPr>
        <w:t xml:space="preserve"> </w:t>
      </w:r>
      <w:r w:rsidRPr="00340194">
        <w:rPr>
          <w:rFonts w:asciiTheme="minorHAnsi" w:hAnsiTheme="minorHAnsi" w:cstheme="minorHAnsi"/>
          <w:color w:val="3F3F42"/>
          <w:sz w:val="22"/>
          <w:szCs w:val="22"/>
          <w:highlight w:val="yellow"/>
          <w:u w:val="single"/>
        </w:rPr>
        <w:t xml:space="preserve">with </w:t>
      </w:r>
      <w:r w:rsidRPr="00340194">
        <w:rPr>
          <w:rFonts w:asciiTheme="minorHAnsi" w:hAnsiTheme="minorHAnsi" w:cstheme="minorHAnsi"/>
          <w:b/>
          <w:bCs/>
          <w:color w:val="3F3F42"/>
          <w:sz w:val="22"/>
          <w:szCs w:val="22"/>
          <w:highlight w:val="yellow"/>
          <w:u w:val="single"/>
        </w:rPr>
        <w:t>big plans</w:t>
      </w:r>
      <w:r w:rsidRPr="002C6CD8">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1027D8">
        <w:rPr>
          <w:rFonts w:asciiTheme="minorHAnsi" w:hAnsiTheme="minorHAnsi" w:cstheme="minorHAnsi"/>
          <w:color w:val="3F3F42"/>
          <w:sz w:val="12"/>
          <w:szCs w:val="12"/>
        </w:rPr>
        <w:t xml:space="preserve">Late last year Microsoft announced it was teaming up with Elon Musk's SpaceX. Their partnership, Azure Space, </w:t>
      </w:r>
      <w:hyperlink r:id="rId11" w:anchor=":~:text=our%20partners%20below.-,SpaceX,via%20SpaceX's%20Starlink%20satellite%20network." w:history="1">
        <w:r w:rsidRPr="001027D8">
          <w:rPr>
            <w:rStyle w:val="Hyperlink"/>
            <w:rFonts w:asciiTheme="minorHAnsi" w:eastAsiaTheme="majorEastAsia" w:hAnsiTheme="minorHAnsi" w:cstheme="minorHAnsi"/>
            <w:b/>
            <w:bCs/>
            <w:color w:val="3F3F42"/>
            <w:sz w:val="12"/>
            <w:szCs w:val="12"/>
            <w:bdr w:val="none" w:sz="0" w:space="0" w:color="auto" w:frame="1"/>
          </w:rPr>
          <w:t>plans to combine</w:t>
        </w:r>
      </w:hyperlink>
      <w:r w:rsidRPr="001027D8">
        <w:rPr>
          <w:rFonts w:asciiTheme="minorHAnsi" w:hAnsiTheme="minorHAnsi" w:cstheme="minorHAnsi"/>
          <w:color w:val="3F3F42"/>
          <w:sz w:val="12"/>
          <w:szCs w:val="12"/>
        </w:rPr>
        <w:t xml:space="preserve"> Microsoft's cloud computing services with a global network of satellites. Tom Keane, corporate vice president at Microsoft Azure, tells the BBC that space makes it possible to "move computing to the edge", which means processing data much closer to users' devices than ever before. "The edge could be anywhere - on a device... you're wearing, it could be something you're carrying, it could be in your car," he says. "Space allows you to connect all of that infrastructure together, and then you can use artificial intelligence [like] predictive analytics to gain insights over things that were previously not connected together." Ground stations, which receive data from satellites, are also potential money makers for IT giants. Microsoft Azure's Tom Keane plans to </w:t>
      </w:r>
      <w:proofErr w:type="spellStart"/>
      <w:r w:rsidRPr="001027D8">
        <w:rPr>
          <w:rFonts w:asciiTheme="minorHAnsi" w:hAnsiTheme="minorHAnsi" w:cstheme="minorHAnsi"/>
          <w:color w:val="3F3F42"/>
          <w:sz w:val="12"/>
          <w:szCs w:val="12"/>
        </w:rPr>
        <w:t>revolutionise</w:t>
      </w:r>
      <w:proofErr w:type="spellEnd"/>
      <w:r w:rsidRPr="001027D8">
        <w:rPr>
          <w:rFonts w:asciiTheme="minorHAnsi" w:hAnsiTheme="minorHAnsi" w:cstheme="minorHAnsi"/>
          <w:color w:val="3F3F42"/>
          <w:sz w:val="12"/>
          <w:szCs w:val="12"/>
        </w:rPr>
        <w:t xml:space="preserve"> ground stations, which are currently "expensive and often monolithic devices" and hook them up to Microsoft's data </w:t>
      </w:r>
      <w:proofErr w:type="spellStart"/>
      <w:r w:rsidRPr="001027D8">
        <w:rPr>
          <w:rFonts w:asciiTheme="minorHAnsi" w:hAnsiTheme="minorHAnsi" w:cstheme="minorHAnsi"/>
          <w:color w:val="3F3F42"/>
          <w:sz w:val="12"/>
          <w:szCs w:val="12"/>
        </w:rPr>
        <w:t>centres</w:t>
      </w:r>
      <w:proofErr w:type="spellEnd"/>
      <w:r w:rsidRPr="001027D8">
        <w:rPr>
          <w:rFonts w:asciiTheme="minorHAnsi" w:hAnsiTheme="minorHAnsi" w:cstheme="minorHAnsi"/>
          <w:color w:val="3F3F42"/>
          <w:sz w:val="12"/>
          <w:szCs w:val="12"/>
        </w:rPr>
        <w:t>. "Today, in many cases, data [from ground stations] may not be used, or it's certainly not used as broadly as it could be. By connecting that ground station, you take the data from space... to solve problems that you can't solve today." Another</w:t>
      </w:r>
      <w:r w:rsidRPr="002C6CD8">
        <w:rPr>
          <w:rFonts w:asciiTheme="minorHAnsi" w:hAnsiTheme="minorHAnsi" w:cstheme="minorHAnsi"/>
          <w:color w:val="3F3F42"/>
          <w:sz w:val="22"/>
          <w:szCs w:val="22"/>
        </w:rPr>
        <w:t xml:space="preserve"> </w:t>
      </w:r>
      <w:r w:rsidRPr="00340194">
        <w:rPr>
          <w:rStyle w:val="StyleUnderline"/>
          <w:rFonts w:asciiTheme="minorHAnsi" w:hAnsiTheme="minorHAnsi" w:cstheme="minorHAnsi"/>
          <w:highlight w:val="yellow"/>
        </w:rPr>
        <w:t>opportunity</w:t>
      </w:r>
      <w:r w:rsidRPr="002C6CD8">
        <w:rPr>
          <w:rFonts w:asciiTheme="minorHAnsi" w:hAnsiTheme="minorHAnsi" w:cstheme="minorHAnsi"/>
          <w:color w:val="3F3F42"/>
          <w:sz w:val="22"/>
          <w:szCs w:val="22"/>
        </w:rPr>
        <w:t xml:space="preserve"> is </w:t>
      </w:r>
      <w:r w:rsidRPr="00340194">
        <w:rPr>
          <w:rFonts w:asciiTheme="minorHAnsi" w:hAnsiTheme="minorHAnsi" w:cstheme="minorHAnsi"/>
          <w:color w:val="3F3F42"/>
          <w:sz w:val="22"/>
          <w:szCs w:val="22"/>
          <w:highlight w:val="yellow"/>
          <w:u w:val="single"/>
        </w:rPr>
        <w:t xml:space="preserve">to connect </w:t>
      </w:r>
      <w:r w:rsidRPr="00B67DA7">
        <w:rPr>
          <w:rFonts w:asciiTheme="minorHAnsi" w:hAnsiTheme="minorHAnsi" w:cstheme="minorHAnsi"/>
          <w:color w:val="3F3F42"/>
          <w:sz w:val="22"/>
          <w:szCs w:val="22"/>
          <w:u w:val="single"/>
        </w:rPr>
        <w:t xml:space="preserve">the </w:t>
      </w:r>
      <w:r w:rsidRPr="00B67DA7">
        <w:rPr>
          <w:rFonts w:asciiTheme="minorHAnsi" w:hAnsiTheme="minorHAnsi" w:cstheme="minorHAnsi"/>
          <w:b/>
          <w:bCs/>
          <w:color w:val="3F3F42"/>
          <w:sz w:val="22"/>
          <w:szCs w:val="22"/>
          <w:u w:val="single"/>
        </w:rPr>
        <w:t xml:space="preserve">3.8 billion </w:t>
      </w:r>
      <w:r w:rsidRPr="00340194">
        <w:rPr>
          <w:rFonts w:asciiTheme="minorHAnsi" w:hAnsiTheme="minorHAnsi" w:cstheme="minorHAnsi"/>
          <w:b/>
          <w:bCs/>
          <w:color w:val="3F3F42"/>
          <w:sz w:val="22"/>
          <w:szCs w:val="22"/>
          <w:highlight w:val="yellow"/>
          <w:u w:val="single"/>
        </w:rPr>
        <w:t>people</w:t>
      </w:r>
      <w:r w:rsidRPr="00340194">
        <w:rPr>
          <w:rFonts w:asciiTheme="minorHAnsi" w:hAnsiTheme="minorHAnsi" w:cstheme="minorHAnsi"/>
          <w:color w:val="3F3F42"/>
          <w:sz w:val="22"/>
          <w:szCs w:val="22"/>
          <w:highlight w:val="yellow"/>
          <w:u w:val="single"/>
        </w:rPr>
        <w:t xml:space="preserve"> in rural areas who </w:t>
      </w:r>
      <w:r w:rsidRPr="00340194">
        <w:rPr>
          <w:rFonts w:asciiTheme="minorHAnsi" w:hAnsiTheme="minorHAnsi" w:cstheme="minorHAnsi"/>
          <w:b/>
          <w:bCs/>
          <w:color w:val="3F3F42"/>
          <w:sz w:val="22"/>
          <w:szCs w:val="22"/>
          <w:highlight w:val="yellow"/>
          <w:u w:val="single"/>
        </w:rPr>
        <w:t>still</w:t>
      </w:r>
      <w:r w:rsidRPr="00340194">
        <w:rPr>
          <w:rFonts w:asciiTheme="minorHAnsi" w:hAnsiTheme="minorHAnsi" w:cstheme="minorHAnsi"/>
          <w:color w:val="3F3F42"/>
          <w:sz w:val="22"/>
          <w:szCs w:val="22"/>
          <w:highlight w:val="yellow"/>
          <w:u w:val="single"/>
        </w:rPr>
        <w:t xml:space="preserve"> do not have</w:t>
      </w:r>
      <w:r w:rsidRPr="004B7640">
        <w:rPr>
          <w:rFonts w:asciiTheme="minorHAnsi" w:hAnsiTheme="minorHAnsi" w:cstheme="minorHAnsi"/>
          <w:color w:val="3F3F42"/>
          <w:sz w:val="12"/>
          <w:szCs w:val="12"/>
        </w:rPr>
        <w:t xml:space="preserve"> an</w:t>
      </w:r>
      <w:r w:rsidRPr="004B764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 xml:space="preserve">internet </w:t>
      </w:r>
      <w:r w:rsidRPr="00B67DA7">
        <w:rPr>
          <w:rFonts w:asciiTheme="minorHAnsi" w:hAnsiTheme="minorHAnsi" w:cstheme="minorHAnsi"/>
          <w:color w:val="3F3F42"/>
          <w:sz w:val="22"/>
          <w:szCs w:val="22"/>
          <w:u w:val="single"/>
        </w:rPr>
        <w:t>connection</w:t>
      </w:r>
      <w:r w:rsidRPr="00B67DA7">
        <w:rPr>
          <w:rFonts w:asciiTheme="minorHAnsi" w:hAnsiTheme="minorHAnsi" w:cstheme="minorHAnsi"/>
          <w:color w:val="3F3F42"/>
          <w:sz w:val="22"/>
          <w:szCs w:val="22"/>
        </w:rPr>
        <w:t>.</w:t>
      </w:r>
      <w:r>
        <w:rPr>
          <w:rFonts w:asciiTheme="minorHAnsi" w:hAnsiTheme="minorHAnsi" w:cstheme="minorHAnsi"/>
          <w:color w:val="3F3F42"/>
          <w:sz w:val="22"/>
          <w:szCs w:val="22"/>
        </w:rPr>
        <w:t xml:space="preserve"> </w:t>
      </w:r>
      <w:r w:rsidRPr="00635528">
        <w:rPr>
          <w:rFonts w:asciiTheme="minorHAnsi" w:hAnsiTheme="minorHAnsi" w:cstheme="minorHAnsi"/>
          <w:color w:val="3F3F42"/>
          <w:sz w:val="12"/>
          <w:szCs w:val="12"/>
        </w:rPr>
        <w:t xml:space="preserve">SpaceX in particular </w:t>
      </w:r>
      <w:hyperlink r:id="rId12" w:history="1">
        <w:r w:rsidRPr="00635528">
          <w:rPr>
            <w:rStyle w:val="Hyperlink"/>
            <w:rFonts w:asciiTheme="minorHAnsi" w:eastAsiaTheme="majorEastAsia" w:hAnsiTheme="minorHAnsi" w:cstheme="minorHAnsi"/>
            <w:b/>
            <w:bCs/>
            <w:color w:val="3F3F42"/>
            <w:sz w:val="12"/>
            <w:szCs w:val="12"/>
            <w:bdr w:val="none" w:sz="0" w:space="0" w:color="auto" w:frame="1"/>
          </w:rPr>
          <w:t>has been launching batches of small satellites</w:t>
        </w:r>
      </w:hyperlink>
      <w:r w:rsidRPr="00635528">
        <w:rPr>
          <w:rFonts w:asciiTheme="minorHAnsi" w:hAnsiTheme="minorHAnsi" w:cstheme="minorHAnsi"/>
          <w:color w:val="3F3F42"/>
          <w:sz w:val="12"/>
          <w:szCs w:val="12"/>
        </w:rPr>
        <w:t xml:space="preserve"> into orbit since 2018 to form a huge constellation, with</w:t>
      </w:r>
      <w:r w:rsidRPr="004B7640">
        <w:rPr>
          <w:rFonts w:asciiTheme="minorHAnsi" w:hAnsiTheme="minorHAnsi" w:cstheme="minorHAnsi"/>
          <w:color w:val="3F3F42"/>
          <w:sz w:val="12"/>
          <w:szCs w:val="12"/>
        </w:rPr>
        <w:t xml:space="preserve"> </w:t>
      </w:r>
      <w:r w:rsidRPr="00F54560">
        <w:rPr>
          <w:rFonts w:asciiTheme="minorHAnsi" w:hAnsiTheme="minorHAnsi" w:cstheme="minorHAnsi"/>
          <w:color w:val="3F3F42"/>
          <w:sz w:val="12"/>
          <w:szCs w:val="12"/>
        </w:rPr>
        <w:t>the</w:t>
      </w:r>
      <w:r w:rsidRPr="00F54560">
        <w:rPr>
          <w:rFonts w:asciiTheme="minorHAnsi" w:hAnsiTheme="minorHAnsi" w:cstheme="minorHAnsi"/>
          <w:color w:val="3F3F42"/>
          <w:sz w:val="22"/>
          <w:szCs w:val="22"/>
          <w:u w:val="single"/>
        </w:rPr>
        <w:t xml:space="preserve"> </w:t>
      </w:r>
      <w:r w:rsidRPr="00340194">
        <w:rPr>
          <w:rFonts w:asciiTheme="minorHAnsi" w:hAnsiTheme="minorHAnsi" w:cstheme="minorHAnsi"/>
          <w:color w:val="3F3F42"/>
          <w:sz w:val="22"/>
          <w:szCs w:val="22"/>
          <w:highlight w:val="yellow"/>
          <w:u w:val="single"/>
        </w:rPr>
        <w:t xml:space="preserve">aim of providing </w:t>
      </w:r>
      <w:r w:rsidRPr="00340194">
        <w:rPr>
          <w:rFonts w:asciiTheme="minorHAnsi" w:hAnsiTheme="minorHAnsi" w:cstheme="minorHAnsi"/>
          <w:b/>
          <w:bCs/>
          <w:color w:val="3F3F42"/>
          <w:sz w:val="22"/>
          <w:szCs w:val="22"/>
          <w:highlight w:val="yellow"/>
          <w:u w:val="single"/>
        </w:rPr>
        <w:t xml:space="preserve">instant broadband anywhere </w:t>
      </w:r>
      <w:r w:rsidRPr="00B67DA7">
        <w:rPr>
          <w:rFonts w:asciiTheme="minorHAnsi" w:hAnsiTheme="minorHAnsi" w:cstheme="minorHAnsi"/>
          <w:b/>
          <w:bCs/>
          <w:color w:val="3F3F42"/>
          <w:sz w:val="22"/>
          <w:szCs w:val="22"/>
          <w:u w:val="single"/>
        </w:rPr>
        <w:t>on Earth</w:t>
      </w:r>
      <w:r w:rsidRPr="00B67DA7">
        <w:rPr>
          <w:rFonts w:asciiTheme="minorHAnsi" w:hAnsiTheme="minorHAnsi" w:cstheme="minorHAnsi"/>
          <w:color w:val="3F3F42"/>
          <w:sz w:val="12"/>
          <w:szCs w:val="12"/>
        </w:rPr>
        <w:t>.</w:t>
      </w:r>
      <w:r w:rsidRPr="001027D8">
        <w:rPr>
          <w:rFonts w:ascii="Helvetica" w:hAnsi="Helvetica"/>
          <w:color w:val="3F3F42"/>
          <w:sz w:val="12"/>
          <w:szCs w:val="12"/>
        </w:rPr>
        <w:t xml:space="preserve"> </w:t>
      </w:r>
      <w:r w:rsidRPr="001027D8">
        <w:rPr>
          <w:rFonts w:asciiTheme="minorHAnsi" w:hAnsiTheme="minorHAnsi" w:cstheme="minorHAnsi"/>
          <w:color w:val="3F3F42"/>
          <w:sz w:val="12"/>
          <w:szCs w:val="12"/>
        </w:rPr>
        <w:t xml:space="preserve">Other businesses will hope to make money by collecting data from nanosats, processing it with artificial intelligence, and using it in innovative ways to solve problems. Firms are looking to collect Earth observation data like weather, heat signatures and atmospheric gas composition to help farmers, for example, and to monitor things like flood </w:t>
      </w:r>
      <w:proofErr w:type="spellStart"/>
      <w:r w:rsidRPr="001027D8">
        <w:rPr>
          <w:rFonts w:asciiTheme="minorHAnsi" w:hAnsiTheme="minorHAnsi" w:cstheme="minorHAnsi"/>
          <w:color w:val="3F3F42"/>
          <w:sz w:val="12"/>
          <w:szCs w:val="12"/>
        </w:rPr>
        <w:t>defences</w:t>
      </w:r>
      <w:proofErr w:type="spellEnd"/>
      <w:r w:rsidRPr="001027D8">
        <w:rPr>
          <w:rFonts w:asciiTheme="minorHAnsi" w:hAnsiTheme="minorHAnsi" w:cstheme="minorHAnsi"/>
          <w:color w:val="3F3F42"/>
          <w:sz w:val="12"/>
          <w:szCs w:val="12"/>
        </w:rPr>
        <w:t>, traffic and construction sites.</w:t>
      </w:r>
    </w:p>
    <w:p w14:paraId="38F89048" w14:textId="77777777" w:rsidR="00A82486" w:rsidRDefault="00A82486" w:rsidP="00A82486">
      <w:pPr>
        <w:pStyle w:val="ssrcss-1q0x1qg-paragraph"/>
        <w:shd w:val="clear" w:color="auto" w:fill="FFFFFF"/>
        <w:spacing w:before="0" w:beforeAutospacing="0" w:after="0" w:afterAutospacing="0"/>
        <w:textAlignment w:val="baseline"/>
        <w:rPr>
          <w:rFonts w:asciiTheme="minorHAnsi" w:hAnsiTheme="minorHAnsi" w:cstheme="minorHAnsi"/>
          <w:color w:val="3F3F42"/>
          <w:sz w:val="22"/>
          <w:szCs w:val="22"/>
        </w:rPr>
      </w:pPr>
    </w:p>
    <w:p w14:paraId="32C3FF29" w14:textId="77777777" w:rsidR="00A82486" w:rsidRPr="003755D4" w:rsidRDefault="00A82486" w:rsidP="00A82486"/>
    <w:p w14:paraId="24209C0B" w14:textId="77777777" w:rsidR="00A82486" w:rsidRDefault="00A82486" w:rsidP="00A82486">
      <w:pPr>
        <w:pStyle w:val="Heading4"/>
      </w:pPr>
      <w:r>
        <w:t xml:space="preserve">Better connection required </w:t>
      </w:r>
      <w:r w:rsidRPr="003755D4">
        <w:t xml:space="preserve">for telehealth </w:t>
      </w:r>
      <w:r>
        <w:t xml:space="preserve">– access suffers without it </w:t>
      </w:r>
    </w:p>
    <w:p w14:paraId="120F04CD" w14:textId="77777777" w:rsidR="00A82486" w:rsidRDefault="00A82486" w:rsidP="00A82486">
      <w:r>
        <w:rPr>
          <w:b/>
          <w:bCs/>
          <w:sz w:val="26"/>
          <w:szCs w:val="26"/>
        </w:rPr>
        <w:t xml:space="preserve">Balasubramanian 20 </w:t>
      </w:r>
      <w:r>
        <w:t xml:space="preserve">– M.D, J.D </w:t>
      </w:r>
    </w:p>
    <w:p w14:paraId="6537E5CA" w14:textId="77777777" w:rsidR="00A82486" w:rsidRDefault="00A82486" w:rsidP="00A82486">
      <w:r>
        <w:t xml:space="preserve">[ Sai Balasubramanian, “Elon Musk’s </w:t>
      </w:r>
      <w:proofErr w:type="spellStart"/>
      <w:r>
        <w:t>Starlink</w:t>
      </w:r>
      <w:proofErr w:type="spellEnd"/>
      <w:r>
        <w:t xml:space="preserve"> May Potentially Revolutionize Healthcare,” Forbes, 11-27-2020, </w:t>
      </w:r>
      <w:hyperlink r:id="rId13" w:history="1">
        <w:r w:rsidRPr="00294FA3">
          <w:rPr>
            <w:rStyle w:val="Hyperlink"/>
          </w:rPr>
          <w:t>https://www.forbes.com/sites/saibala/2020/11/27/elon-musks-starlink-may-potentially-revolutionize-healthcare/?sh=37c89b241e03</w:t>
        </w:r>
      </w:hyperlink>
      <w:r>
        <w:t xml:space="preserve">] </w:t>
      </w:r>
    </w:p>
    <w:p w14:paraId="2C7774DD" w14:textId="77777777" w:rsidR="00A82486" w:rsidRPr="00C95A8C" w:rsidRDefault="00A82486" w:rsidP="00A82486"/>
    <w:p w14:paraId="7DCB0D23" w14:textId="77777777" w:rsidR="00A82486" w:rsidRDefault="00A82486" w:rsidP="00A82486">
      <w:pPr>
        <w:rPr>
          <w:rFonts w:asciiTheme="minorHAnsi" w:hAnsiTheme="minorHAnsi" w:cstheme="minorHAnsi"/>
          <w:color w:val="333333"/>
          <w:shd w:val="clear" w:color="auto" w:fill="FCFCFC"/>
        </w:rPr>
      </w:pPr>
      <w:r w:rsidRPr="00173598">
        <w:rPr>
          <w:rFonts w:asciiTheme="minorHAnsi" w:hAnsiTheme="minorHAnsi" w:cstheme="minorHAnsi"/>
          <w:color w:val="333333"/>
          <w:sz w:val="12"/>
          <w:szCs w:val="12"/>
          <w:shd w:val="clear" w:color="auto" w:fill="FCFCFC"/>
        </w:rPr>
        <w:t xml:space="preserve">One of Elon Musk’s relatively recent and most successful ventures is </w:t>
      </w:r>
      <w:hyperlink r:id="rId14" w:tgtFrame="_blank" w:tooltip="https://www.spacex.com/mission/" w:history="1">
        <w:r w:rsidRPr="00173598">
          <w:rPr>
            <w:rFonts w:asciiTheme="minorHAnsi" w:hAnsiTheme="minorHAnsi" w:cstheme="minorHAnsi"/>
            <w:color w:val="003891"/>
            <w:sz w:val="12"/>
            <w:szCs w:val="12"/>
            <w:u w:val="single"/>
            <w:shd w:val="clear" w:color="auto" w:fill="FCFCFC"/>
          </w:rPr>
          <w:t>SpaceX</w:t>
        </w:r>
      </w:hyperlink>
      <w:r w:rsidRPr="00173598">
        <w:rPr>
          <w:rFonts w:asciiTheme="minorHAnsi" w:hAnsiTheme="minorHAnsi" w:cstheme="minorHAnsi"/>
          <w:color w:val="333333"/>
          <w:sz w:val="12"/>
          <w:szCs w:val="12"/>
          <w:shd w:val="clear" w:color="auto" w:fill="FCFCFC"/>
        </w:rPr>
        <w:t xml:space="preserve">, an advanced aerospace technology company with a mission of “Making Humanity Multiplanetary.” The company has celebrated some incredible milestones thus far, from its successful transportation of astronauts into space, to its valiant strides in making rocket technology reusable, and therefore, more cost-efficient. One interesting sub-division of SpaceX is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which is Musk’s venture into increasing global connectivity.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w:t>
      </w:r>
      <w:hyperlink r:id="rId15" w:tgtFrame="_blank" w:tooltip="https://www.starlink.com/" w:history="1">
        <w:r w:rsidRPr="00173598">
          <w:rPr>
            <w:rFonts w:asciiTheme="minorHAnsi" w:hAnsiTheme="minorHAnsi" w:cstheme="minorHAnsi"/>
            <w:color w:val="003891"/>
            <w:sz w:val="12"/>
            <w:szCs w:val="12"/>
            <w:u w:val="single"/>
            <w:shd w:val="clear" w:color="auto" w:fill="FCFCFC"/>
          </w:rPr>
          <w:t>mission</w:t>
        </w:r>
      </w:hyperlink>
      <w:r w:rsidRPr="00173598">
        <w:rPr>
          <w:rFonts w:asciiTheme="minorHAnsi" w:hAnsiTheme="minorHAnsi" w:cstheme="minorHAnsi"/>
          <w:color w:val="333333"/>
          <w:sz w:val="12"/>
          <w:szCs w:val="12"/>
          <w:shd w:val="clear" w:color="auto" w:fill="FCFCFC"/>
        </w:rPr>
        <w:t xml:space="preserve"> is to use a global network of low Earth orbit satellites to eventually “deliver high speed broadband internet to locations where access has been unreliable, expensive, or completely unavailable.”</w:t>
      </w:r>
      <w:r w:rsidRPr="00D404AE">
        <w:rPr>
          <w:rFonts w:asciiTheme="minorHAnsi" w:hAnsiTheme="minorHAnsi" w:cstheme="minorHAnsi"/>
          <w:color w:val="333333"/>
          <w:shd w:val="clear" w:color="auto" w:fill="FCFCFC"/>
        </w:rPr>
        <w:t xml:space="preserve"> </w:t>
      </w:r>
      <w:r w:rsidRPr="004B7640">
        <w:rPr>
          <w:rStyle w:val="StyleUnderline"/>
        </w:rPr>
        <w:t xml:space="preserve">While satellite internet </w:t>
      </w:r>
      <w:r w:rsidRPr="00C1014B">
        <w:rPr>
          <w:rStyle w:val="StyleUnderline"/>
          <w:sz w:val="12"/>
          <w:szCs w:val="12"/>
        </w:rPr>
        <w:t>itself</w:t>
      </w:r>
      <w:r w:rsidRPr="00C1014B">
        <w:rPr>
          <w:rStyle w:val="StyleUnderline"/>
        </w:rPr>
        <w:t xml:space="preserve"> is not</w:t>
      </w:r>
      <w:r w:rsidRPr="004B7640">
        <w:rPr>
          <w:rStyle w:val="StyleUnderline"/>
          <w:sz w:val="12"/>
          <w:szCs w:val="12"/>
          <w:u w:val="none"/>
        </w:rPr>
        <w:t xml:space="preserve"> a</w:t>
      </w:r>
      <w:r w:rsidRPr="004B7640">
        <w:rPr>
          <w:rStyle w:val="StyleUnderline"/>
        </w:rPr>
        <w:t xml:space="preserve"> novel </w:t>
      </w:r>
      <w:r w:rsidRPr="00AE39E7">
        <w:rPr>
          <w:rStyle w:val="StyleUnderline"/>
          <w:sz w:val="12"/>
          <w:szCs w:val="12"/>
          <w:u w:val="none"/>
        </w:rPr>
        <w:t>concept,</w:t>
      </w:r>
      <w:r w:rsidRPr="00AE39E7">
        <w:rPr>
          <w:rStyle w:val="StyleUnderline"/>
        </w:rPr>
        <w:t xml:space="preserve"> </w:t>
      </w:r>
      <w:r w:rsidRPr="00F54560">
        <w:rPr>
          <w:rStyle w:val="StyleUnderline"/>
        </w:rPr>
        <w:t xml:space="preserve">most </w:t>
      </w:r>
      <w:r w:rsidRPr="002C6CD8">
        <w:rPr>
          <w:rStyle w:val="StyleUnderline"/>
          <w:sz w:val="12"/>
          <w:szCs w:val="12"/>
          <w:u w:val="none"/>
        </w:rPr>
        <w:t>of the</w:t>
      </w:r>
      <w:r w:rsidRPr="002C6CD8">
        <w:rPr>
          <w:rStyle w:val="StyleUnderline"/>
        </w:rPr>
        <w:t xml:space="preserve"> </w:t>
      </w:r>
      <w:r w:rsidRPr="00340194">
        <w:rPr>
          <w:rStyle w:val="StyleUnderline"/>
          <w:highlight w:val="yellow"/>
        </w:rPr>
        <w:t xml:space="preserve">traditional systems use </w:t>
      </w:r>
      <w:r w:rsidRPr="00340194">
        <w:rPr>
          <w:rStyle w:val="StyleUnderline"/>
          <w:b/>
          <w:bCs/>
          <w:highlight w:val="yellow"/>
        </w:rPr>
        <w:t xml:space="preserve">dated technology </w:t>
      </w:r>
      <w:r w:rsidRPr="002C6CD8">
        <w:rPr>
          <w:rStyle w:val="StyleUnderline"/>
          <w:sz w:val="12"/>
          <w:szCs w:val="12"/>
          <w:u w:val="none"/>
        </w:rPr>
        <w:t>that</w:t>
      </w:r>
      <w:r w:rsidRPr="00F54560">
        <w:rPr>
          <w:rStyle w:val="StyleUnderline"/>
        </w:rPr>
        <w:t xml:space="preserve"> have</w:t>
      </w:r>
      <w:r w:rsidRPr="00877923">
        <w:rPr>
          <w:rStyle w:val="StyleUnderline"/>
          <w:sz w:val="12"/>
          <w:szCs w:val="12"/>
          <w:u w:val="none"/>
        </w:rPr>
        <w:t xml:space="preserve"> far</w:t>
      </w:r>
      <w:r w:rsidRPr="004B7640">
        <w:rPr>
          <w:rStyle w:val="StyleUnderline"/>
        </w:rPr>
        <w:t xml:space="preserve"> </w:t>
      </w:r>
      <w:r w:rsidRPr="00F54560">
        <w:rPr>
          <w:rStyle w:val="StyleUnderline"/>
        </w:rPr>
        <w:t xml:space="preserve">less capabilities </w:t>
      </w:r>
      <w:r w:rsidRPr="00877923">
        <w:rPr>
          <w:rStyle w:val="StyleUnderline"/>
          <w:sz w:val="12"/>
          <w:szCs w:val="12"/>
          <w:u w:val="none"/>
        </w:rPr>
        <w:t>with</w:t>
      </w:r>
      <w:r w:rsidRPr="00877923">
        <w:rPr>
          <w:rStyle w:val="StyleUnderline"/>
        </w:rPr>
        <w:t xml:space="preserve"> </w:t>
      </w:r>
      <w:r w:rsidRPr="002C6CD8">
        <w:rPr>
          <w:rStyle w:val="StyleUnderline"/>
          <w:sz w:val="12"/>
          <w:szCs w:val="12"/>
          <w:u w:val="none"/>
        </w:rPr>
        <w:t>regards to</w:t>
      </w:r>
      <w:r w:rsidRPr="002C6CD8">
        <w:rPr>
          <w:rStyle w:val="StyleUnderline"/>
        </w:rPr>
        <w:t xml:space="preserve"> </w:t>
      </w:r>
      <w:r w:rsidRPr="00877923">
        <w:rPr>
          <w:rStyle w:val="StyleUnderline"/>
        </w:rPr>
        <w:t>internet speed, connectivity,</w:t>
      </w:r>
      <w:r w:rsidRPr="004B7640">
        <w:rPr>
          <w:rStyle w:val="StyleUnderline"/>
        </w:rPr>
        <w:t xml:space="preserve"> and </w:t>
      </w:r>
      <w:r w:rsidRPr="00877923">
        <w:rPr>
          <w:rStyle w:val="StyleUnderline"/>
        </w:rPr>
        <w:t>sustainability</w:t>
      </w:r>
      <w:r w:rsidRPr="00173598">
        <w:rPr>
          <w:rFonts w:asciiTheme="minorHAnsi" w:hAnsiTheme="minorHAnsi" w:cstheme="minorHAnsi"/>
          <w:color w:val="333333"/>
          <w:sz w:val="12"/>
          <w:szCs w:val="12"/>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D404AE">
        <w:rPr>
          <w:rFonts w:asciiTheme="minorHAnsi" w:hAnsiTheme="minorHAnsi" w:cstheme="minorHAnsi"/>
          <w:color w:val="333333"/>
          <w:shd w:val="clear" w:color="auto" w:fill="FCFCFC"/>
        </w:rPr>
        <w:t xml:space="preserve"> </w:t>
      </w:r>
      <w:r w:rsidRPr="00340194">
        <w:rPr>
          <w:rStyle w:val="StyleUnderline"/>
          <w:highlight w:val="yellow"/>
        </w:rPr>
        <w:t xml:space="preserve">goal </w:t>
      </w:r>
      <w:r w:rsidRPr="00C1014B">
        <w:rPr>
          <w:rStyle w:val="StyleUnderline"/>
        </w:rPr>
        <w:t>is</w:t>
      </w:r>
      <w:r w:rsidRPr="00340194">
        <w:rPr>
          <w:rStyle w:val="StyleUnderline"/>
          <w:highlight w:val="yellow"/>
        </w:rPr>
        <w:t xml:space="preserve"> to provide high-speed </w:t>
      </w:r>
      <w:r w:rsidRPr="00C1014B">
        <w:rPr>
          <w:rStyle w:val="StyleUnderline"/>
        </w:rPr>
        <w:t>broadband</w:t>
      </w:r>
      <w:r w:rsidRPr="00340194">
        <w:rPr>
          <w:rStyle w:val="StyleUnderline"/>
          <w:highlight w:val="yellow"/>
        </w:rPr>
        <w:t xml:space="preserve"> internet, using </w:t>
      </w:r>
      <w:r w:rsidRPr="00877923">
        <w:rPr>
          <w:rStyle w:val="StyleUnderline"/>
          <w:sz w:val="12"/>
          <w:szCs w:val="12"/>
          <w:u w:val="none"/>
        </w:rPr>
        <w:t xml:space="preserve">cutting-edge satellite </w:t>
      </w:r>
      <w:r w:rsidRPr="00340194">
        <w:rPr>
          <w:rStyle w:val="StyleUnderline"/>
          <w:highlight w:val="yellow"/>
        </w:rPr>
        <w:t>systems that will</w:t>
      </w:r>
      <w:r w:rsidRPr="00173598">
        <w:rPr>
          <w:rFonts w:asciiTheme="minorHAnsi" w:hAnsiTheme="minorHAnsi" w:cstheme="minorHAnsi"/>
          <w:color w:val="333333"/>
          <w:sz w:val="12"/>
          <w:szCs w:val="12"/>
          <w:shd w:val="clear" w:color="auto" w:fill="FCFCFC"/>
        </w:rPr>
        <w:t xml:space="preserve"> also</w:t>
      </w:r>
      <w:r w:rsidRPr="00D404AE">
        <w:rPr>
          <w:rFonts w:asciiTheme="minorHAnsi" w:hAnsiTheme="minorHAnsi" w:cstheme="minorHAnsi"/>
          <w:color w:val="333333"/>
          <w:shd w:val="clear" w:color="auto" w:fill="FCFCFC"/>
        </w:rPr>
        <w:t xml:space="preserve"> </w:t>
      </w:r>
      <w:r w:rsidRPr="00340194">
        <w:rPr>
          <w:rStyle w:val="StyleUnderline"/>
          <w:b/>
          <w:bCs/>
          <w:highlight w:val="yellow"/>
        </w:rPr>
        <w:t>not add to</w:t>
      </w:r>
      <w:r w:rsidRPr="00173598">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the</w:t>
      </w:r>
      <w:r w:rsidRPr="00173598">
        <w:rPr>
          <w:rFonts w:asciiTheme="minorHAnsi" w:hAnsiTheme="minorHAnsi" w:cstheme="minorHAnsi"/>
          <w:color w:val="333333"/>
          <w:shd w:val="clear" w:color="auto" w:fill="FCFCFC"/>
        </w:rPr>
        <w:t xml:space="preserve"> </w:t>
      </w:r>
      <w:r w:rsidRPr="00340194">
        <w:rPr>
          <w:rStyle w:val="StyleUnderline"/>
          <w:highlight w:val="yellow"/>
        </w:rPr>
        <w:t xml:space="preserve">space pollution </w:t>
      </w:r>
      <w:r w:rsidRPr="00F54560">
        <w:rPr>
          <w:rStyle w:val="StyleUnderline"/>
        </w:rPr>
        <w:t>created by traditional systems</w:t>
      </w:r>
      <w:r w:rsidRPr="00F54560">
        <w:rPr>
          <w:rFonts w:asciiTheme="minorHAnsi" w:hAnsiTheme="minorHAnsi" w:cstheme="minorHAnsi"/>
          <w:color w:val="333333"/>
          <w:shd w:val="clear" w:color="auto" w:fill="FCFCFC"/>
        </w:rPr>
        <w:t>.</w:t>
      </w:r>
      <w:r w:rsidRPr="00D404AE">
        <w:rPr>
          <w:rFonts w:asciiTheme="minorHAnsi" w:hAnsiTheme="minorHAnsi" w:cstheme="minorHAnsi"/>
          <w:color w:val="333333"/>
          <w:shd w:val="clear" w:color="auto" w:fill="FCFCFC"/>
        </w:rPr>
        <w:t xml:space="preserve"> </w:t>
      </w:r>
      <w:r w:rsidRPr="00173598">
        <w:rPr>
          <w:rFonts w:asciiTheme="minorHAnsi" w:hAnsiTheme="minorHAnsi" w:cstheme="minorHAnsi"/>
          <w:color w:val="333333"/>
          <w:sz w:val="12"/>
          <w:szCs w:val="12"/>
          <w:shd w:val="clear" w:color="auto" w:fill="FCFCFC"/>
        </w:rPr>
        <w:t>As of now, the company states that it “is targeting service in the Northern U.S. and Canada in 2020, rapidly expanding to near global coverage of the populated world by 2021.” For many,</w:t>
      </w:r>
      <w:r w:rsidRPr="00D404AE">
        <w:rPr>
          <w:rFonts w:asciiTheme="minorHAnsi" w:hAnsiTheme="minorHAnsi" w:cstheme="minorHAnsi"/>
          <w:color w:val="333333"/>
          <w:shd w:val="clear" w:color="auto" w:fill="FCFCFC"/>
        </w:rPr>
        <w:t xml:space="preserve"> </w:t>
      </w:r>
      <w:r w:rsidRPr="000F2346">
        <w:rPr>
          <w:rStyle w:val="StyleUnderline"/>
        </w:rPr>
        <w:t xml:space="preserve">high-speed broadband internet has </w:t>
      </w:r>
      <w:r w:rsidRPr="002C6CD8">
        <w:rPr>
          <w:rStyle w:val="StyleUnderline"/>
          <w:sz w:val="12"/>
          <w:szCs w:val="12"/>
          <w:u w:val="none"/>
        </w:rPr>
        <w:t>incredible</w:t>
      </w:r>
      <w:r w:rsidRPr="00340194">
        <w:rPr>
          <w:rStyle w:val="StyleUnderline"/>
          <w:highlight w:val="yellow"/>
        </w:rPr>
        <w:t xml:space="preserve"> implications for connectivity</w:t>
      </w:r>
      <w:r w:rsidRPr="00D404AE">
        <w:rPr>
          <w:rFonts w:asciiTheme="minorHAnsi" w:hAnsiTheme="minorHAnsi" w:cstheme="minorHAnsi"/>
          <w:color w:val="333333"/>
          <w:shd w:val="clear" w:color="auto" w:fill="FCFCFC"/>
        </w:rPr>
        <w:t xml:space="preserve">. </w:t>
      </w:r>
    </w:p>
    <w:p w14:paraId="71C3E329" w14:textId="77777777" w:rsidR="00A82486" w:rsidRDefault="00A82486" w:rsidP="00A82486">
      <w:pPr>
        <w:rPr>
          <w:rFonts w:asciiTheme="minorHAnsi" w:eastAsia="Times New Roman" w:hAnsiTheme="minorHAnsi" w:cstheme="minorHAnsi"/>
          <w:color w:val="333333"/>
          <w:sz w:val="12"/>
          <w:szCs w:val="12"/>
        </w:rPr>
      </w:pPr>
      <w:r w:rsidRPr="00597EC1">
        <w:rPr>
          <w:rFonts w:asciiTheme="minorHAnsi" w:hAnsiTheme="minorHAnsi" w:cstheme="minorHAnsi"/>
          <w:color w:val="333333"/>
          <w:sz w:val="12"/>
          <w:szCs w:val="12"/>
          <w:shd w:val="clear" w:color="auto" w:fill="FCFCFC"/>
        </w:rPr>
        <w:t>One of the</w:t>
      </w:r>
      <w:r w:rsidRPr="00D404AE">
        <w:rPr>
          <w:rFonts w:asciiTheme="minorHAnsi" w:hAnsiTheme="minorHAnsi" w:cstheme="minorHAnsi"/>
          <w:color w:val="333333"/>
          <w:shd w:val="clear" w:color="auto" w:fill="FCFCFC"/>
        </w:rPr>
        <w:t xml:space="preserve"> </w:t>
      </w:r>
      <w:r w:rsidRPr="00340194">
        <w:rPr>
          <w:rStyle w:val="StyleUnderline"/>
          <w:highlight w:val="yellow"/>
        </w:rPr>
        <w:t>most important</w:t>
      </w:r>
      <w:r w:rsidRPr="00D404AE">
        <w:rPr>
          <w:rFonts w:asciiTheme="minorHAnsi" w:hAnsiTheme="minorHAnsi" w:cstheme="minorHAnsi"/>
          <w:color w:val="333333"/>
          <w:shd w:val="clear" w:color="auto" w:fill="FCFCFC"/>
        </w:rPr>
        <w:t xml:space="preserve"> </w:t>
      </w:r>
      <w:r w:rsidRPr="00597EC1">
        <w:rPr>
          <w:rFonts w:asciiTheme="minorHAnsi" w:hAnsiTheme="minorHAnsi" w:cstheme="minorHAnsi"/>
          <w:color w:val="333333"/>
          <w:sz w:val="12"/>
          <w:szCs w:val="12"/>
          <w:shd w:val="clear" w:color="auto" w:fill="FCFCFC"/>
        </w:rPr>
        <w:t xml:space="preserve">potential benefits of this technology may be </w:t>
      </w:r>
      <w:r w:rsidRPr="002C6CD8">
        <w:rPr>
          <w:rStyle w:val="StyleUnderline"/>
          <w:sz w:val="12"/>
          <w:szCs w:val="12"/>
          <w:u w:val="none"/>
        </w:rPr>
        <w:t xml:space="preserve">its </w:t>
      </w:r>
      <w:r w:rsidRPr="00340194">
        <w:rPr>
          <w:rStyle w:val="StyleUnderline"/>
          <w:highlight w:val="yellow"/>
        </w:rPr>
        <w:t>impact on healthcare and access</w:t>
      </w:r>
      <w:r w:rsidRPr="004B7640">
        <w:rPr>
          <w:rStyle w:val="StyleUnderline"/>
        </w:rPr>
        <w:t xml:space="preserve">-to-care </w:t>
      </w:r>
      <w:r w:rsidRPr="00340194">
        <w:rPr>
          <w:rStyle w:val="StyleUnderline"/>
          <w:highlight w:val="yellow"/>
        </w:rPr>
        <w:t xml:space="preserve">in </w:t>
      </w:r>
      <w:r w:rsidRPr="00340194">
        <w:rPr>
          <w:rStyle w:val="StyleUnderline"/>
          <w:b/>
          <w:bCs/>
          <w:highlight w:val="yellow"/>
        </w:rPr>
        <w:t>underserved areas</w:t>
      </w:r>
      <w:r w:rsidRPr="00597EC1">
        <w:rPr>
          <w:rStyle w:val="StyleUnderline"/>
        </w:rPr>
        <w:t xml:space="preserve">. </w:t>
      </w:r>
      <w:r w:rsidRPr="00877923">
        <w:rPr>
          <w:rStyle w:val="StyleUnderline"/>
          <w:sz w:val="12"/>
          <w:szCs w:val="12"/>
          <w:u w:val="none"/>
        </w:rPr>
        <w:t>For decades</w:t>
      </w:r>
      <w:r w:rsidRPr="00877923">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it has been a well-recognized fact that</w:t>
      </w:r>
      <w:r w:rsidRPr="00D404AE">
        <w:rPr>
          <w:rFonts w:asciiTheme="minorHAnsi" w:eastAsia="Times New Roman" w:hAnsiTheme="minorHAnsi" w:cstheme="minorHAnsi"/>
          <w:color w:val="333333"/>
        </w:rPr>
        <w:t xml:space="preserve"> </w:t>
      </w:r>
      <w:hyperlink r:id="rId16" w:tgtFrame="_blank" w:tooltip="https://www.npr.org/sections/health-shots/2019/05/21/725118232/the-struggle-to-hire-and-keep-doctors-in-rural-areas-means-patients-go-without-c" w:history="1">
        <w:r w:rsidRPr="00340194">
          <w:rPr>
            <w:rStyle w:val="StyleUnderline"/>
            <w:highlight w:val="yellow"/>
          </w:rPr>
          <w:t>rural sites in America</w:t>
        </w:r>
      </w:hyperlink>
      <w:r w:rsidRPr="00340194">
        <w:rPr>
          <w:rStyle w:val="StyleUnderline"/>
          <w:highlight w:val="yellow"/>
        </w:rPr>
        <w:t xml:space="preserve"> have </w:t>
      </w:r>
      <w:r w:rsidRPr="00340194">
        <w:rPr>
          <w:rStyle w:val="StyleUnderline"/>
          <w:b/>
          <w:bCs/>
          <w:highlight w:val="yellow"/>
        </w:rPr>
        <w:t xml:space="preserve">poor access </w:t>
      </w:r>
      <w:r w:rsidRPr="00F54560">
        <w:rPr>
          <w:rStyle w:val="StyleUnderline"/>
        </w:rPr>
        <w:t>to healthcare</w:t>
      </w:r>
      <w:r w:rsidRPr="00F54560">
        <w:rPr>
          <w:rFonts w:asciiTheme="minorHAnsi" w:eastAsia="Times New Roman" w:hAnsiTheme="minorHAnsi" w:cstheme="minorHAnsi"/>
          <w:color w:val="333333"/>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This has not been helped by the rising trend of burnout in healthcare professions, in addition to an ever-growing physician </w:t>
      </w:r>
      <w:r w:rsidRPr="00877923">
        <w:rPr>
          <w:rFonts w:asciiTheme="minorHAnsi" w:eastAsia="Times New Roman" w:hAnsiTheme="minorHAnsi" w:cstheme="minorHAnsi"/>
          <w:color w:val="333333"/>
          <w:sz w:val="12"/>
          <w:szCs w:val="12"/>
        </w:rPr>
        <w:t xml:space="preserve">shortage. </w:t>
      </w:r>
      <w:r w:rsidRPr="00877923">
        <w:rPr>
          <w:rStyle w:val="StyleUnderline"/>
          <w:sz w:val="12"/>
          <w:szCs w:val="12"/>
          <w:u w:val="none"/>
        </w:rPr>
        <w:t>Experts have articulated that the rise of telemedicine may be</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one possible solution to help with this issue</w:t>
      </w:r>
      <w:r w:rsidRPr="00D404AE">
        <w:rPr>
          <w:rFonts w:asciiTheme="minorHAnsi" w:eastAsia="Times New Roman" w:hAnsiTheme="minorHAnsi" w:cstheme="minorHAnsi"/>
          <w:color w:val="333333"/>
        </w:rPr>
        <w:t xml:space="preserve">. </w:t>
      </w:r>
      <w:r w:rsidRPr="00340194">
        <w:rPr>
          <w:rStyle w:val="StyleUnderline"/>
          <w:highlight w:val="yellow"/>
        </w:rPr>
        <w:t>Digital platforms</w:t>
      </w:r>
      <w:r w:rsidRPr="00340194">
        <w:rPr>
          <w:rStyle w:val="StyleUnderline"/>
          <w:sz w:val="12"/>
          <w:szCs w:val="12"/>
          <w:highlight w:val="yellow"/>
          <w:u w:val="none"/>
        </w:rPr>
        <w:t xml:space="preserve"> </w:t>
      </w:r>
      <w:r w:rsidRPr="00877923">
        <w:rPr>
          <w:rStyle w:val="StyleUnderline"/>
          <w:sz w:val="12"/>
          <w:szCs w:val="12"/>
          <w:u w:val="none"/>
        </w:rPr>
        <w:t>that</w:t>
      </w:r>
      <w:r w:rsidRPr="004B7640">
        <w:rPr>
          <w:rStyle w:val="StyleUnderline"/>
        </w:rPr>
        <w:t xml:space="preserve"> </w:t>
      </w:r>
      <w:r w:rsidRPr="00340194">
        <w:rPr>
          <w:rStyle w:val="StyleUnderline"/>
          <w:highlight w:val="yellow"/>
        </w:rPr>
        <w:t>can</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effectively and</w:t>
      </w:r>
      <w:r w:rsidRPr="00D404AE">
        <w:rPr>
          <w:rFonts w:asciiTheme="minorHAnsi" w:eastAsia="Times New Roman" w:hAnsiTheme="minorHAnsi" w:cstheme="minorHAnsi"/>
          <w:color w:val="333333"/>
        </w:rPr>
        <w:t xml:space="preserve"> </w:t>
      </w:r>
      <w:r w:rsidRPr="00340194">
        <w:rPr>
          <w:rStyle w:val="StyleUnderline"/>
          <w:highlight w:val="yellow"/>
        </w:rPr>
        <w:t>safely deliver healthcare without regard to</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distance or</w:t>
      </w:r>
      <w:r w:rsidRPr="00D404AE">
        <w:rPr>
          <w:rFonts w:asciiTheme="minorHAnsi" w:eastAsia="Times New Roman" w:hAnsiTheme="minorHAnsi" w:cstheme="minorHAnsi"/>
          <w:color w:val="333333"/>
        </w:rPr>
        <w:t xml:space="preserve"> </w:t>
      </w:r>
      <w:r w:rsidRPr="00340194">
        <w:rPr>
          <w:rStyle w:val="StyleUnderline"/>
          <w:highlight w:val="yellow"/>
        </w:rPr>
        <w:t xml:space="preserve">location </w:t>
      </w:r>
      <w:r w:rsidRPr="00877923">
        <w:rPr>
          <w:rStyle w:val="StyleUnderline"/>
          <w:u w:val="none"/>
        </w:rPr>
        <w:t>can</w:t>
      </w:r>
      <w:r w:rsidRPr="00877923">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 xml:space="preserve">potentially </w:t>
      </w:r>
      <w:r w:rsidRPr="00340194">
        <w:rPr>
          <w:rStyle w:val="StyleUnderline"/>
          <w:highlight w:val="yellow"/>
        </w:rPr>
        <w:t xml:space="preserve">provide </w:t>
      </w:r>
      <w:r w:rsidRPr="00877923">
        <w:rPr>
          <w:rStyle w:val="StyleUnderline"/>
          <w:sz w:val="12"/>
          <w:szCs w:val="12"/>
          <w:u w:val="none"/>
        </w:rPr>
        <w:t>a viable</w:t>
      </w:r>
      <w:r w:rsidRPr="00877923">
        <w:rPr>
          <w:rStyle w:val="StyleUnderline"/>
        </w:rPr>
        <w:t xml:space="preserve"> </w:t>
      </w:r>
      <w:r w:rsidRPr="00340194">
        <w:rPr>
          <w:rStyle w:val="StyleUnderline"/>
          <w:highlight w:val="yellow"/>
        </w:rPr>
        <w:t xml:space="preserve">solution </w:t>
      </w:r>
      <w:r w:rsidRPr="00C1014B">
        <w:rPr>
          <w:rStyle w:val="StyleUnderline"/>
        </w:rPr>
        <w:t>to connecting underserved populations</w:t>
      </w:r>
      <w:r w:rsidRPr="00D404AE">
        <w:rPr>
          <w:rStyle w:val="StyleUnderline"/>
        </w:rPr>
        <w:t xml:space="preserve"> </w:t>
      </w:r>
      <w:r w:rsidRPr="00877923">
        <w:rPr>
          <w:rStyle w:val="StyleUnderline"/>
          <w:sz w:val="12"/>
          <w:szCs w:val="12"/>
          <w:u w:val="none"/>
        </w:rPr>
        <w:t>with the care</w:t>
      </w:r>
      <w:r w:rsidRPr="00877923">
        <w:rPr>
          <w:rStyle w:val="StyleUnderline"/>
        </w:rPr>
        <w:t xml:space="preserve"> </w:t>
      </w:r>
      <w:r w:rsidRPr="004B7640">
        <w:rPr>
          <w:rStyle w:val="StyleUnderline"/>
          <w:sz w:val="12"/>
          <w:szCs w:val="12"/>
          <w:u w:val="none"/>
        </w:rPr>
        <w:t>they need</w:t>
      </w:r>
      <w:r w:rsidRPr="004B7640">
        <w:rPr>
          <w:rFonts w:asciiTheme="minorHAnsi" w:eastAsia="Times New Roman" w:hAnsiTheme="minorHAnsi" w:cstheme="minorHAnsi"/>
          <w:color w:val="333333"/>
          <w:sz w:val="12"/>
          <w:szCs w:val="12"/>
        </w:rPr>
        <w: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0"/>
          <w:szCs w:val="10"/>
        </w:rPr>
        <w:t>The Covid-19 pandemic has been a great test of this technology. As stay-at-home and social distancing orders became the norm this year due to coronavirus, many healthcare systems, and in-turn patients, often had to rely on telehealth for their care needs.</w:t>
      </w:r>
      <w:r w:rsidRPr="00173598">
        <w:rPr>
          <w:rFonts w:asciiTheme="minorHAnsi" w:eastAsia="Times New Roman" w:hAnsiTheme="minorHAnsi" w:cstheme="minorHAnsi"/>
          <w:color w:val="333333"/>
          <w:sz w:val="10"/>
          <w:szCs w:val="10"/>
        </w:rPr>
        <w:t xml:space="preserve"> </w:t>
      </w:r>
      <w:r w:rsidRPr="00173598">
        <w:rPr>
          <w:rFonts w:asciiTheme="minorHAnsi" w:hAnsiTheme="minorHAnsi" w:cstheme="minorHAnsi"/>
          <w:color w:val="333333"/>
          <w:sz w:val="10"/>
          <w:szCs w:val="10"/>
          <w:shd w:val="clear" w:color="auto" w:fill="FCFCFC"/>
        </w:rPr>
        <w:t xml:space="preserve">Of course, as telehealth services continue to grow, regulators, healthcare professionals, and innovators will need to keep a close eye on many issues that will inevitably emerge, including data-storage concerns, cybersecurity problems, and most importantly, how best to protect patient privacy and information. The latter is especially concerning, given the growing trends in healthcare </w:t>
      </w:r>
      <w:hyperlink r:id="rId17" w:tgtFrame="_self" w:tooltip="https://www.forbes.com/sites/saibala/2020/10/17/healthcare-cybersecurity-continues-to-be-a-major-concern/" w:history="1">
        <w:r w:rsidRPr="00173598">
          <w:rPr>
            <w:rFonts w:asciiTheme="minorHAnsi" w:hAnsiTheme="minorHAnsi" w:cstheme="minorHAnsi"/>
            <w:color w:val="003891"/>
            <w:sz w:val="10"/>
            <w:szCs w:val="10"/>
            <w:u w:val="single"/>
            <w:shd w:val="clear" w:color="auto" w:fill="FCFCFC"/>
          </w:rPr>
          <w:t>cybersecurity breaches</w:t>
        </w:r>
      </w:hyperlink>
      <w:r w:rsidRPr="00173598">
        <w:rPr>
          <w:rFonts w:asciiTheme="minorHAnsi" w:hAnsiTheme="minorHAnsi" w:cstheme="minorHAnsi"/>
          <w:color w:val="333333"/>
          <w:sz w:val="10"/>
          <w:szCs w:val="10"/>
          <w:shd w:val="clear" w:color="auto" w:fill="FCFCFC"/>
        </w:rPr>
        <w:t xml:space="preserve"> in the past decade. </w:t>
      </w:r>
      <w:r w:rsidRPr="00D404AE">
        <w:rPr>
          <w:rFonts w:asciiTheme="minorHAnsi" w:eastAsia="Times New Roman" w:hAnsiTheme="minorHAnsi" w:cstheme="minorHAnsi"/>
          <w:color w:val="333333"/>
          <w:sz w:val="10"/>
          <w:szCs w:val="10"/>
        </w:rPr>
        <w:t>However, if the appropriate oversight bodies can indeed resolve the issues that telemedicine entails, ther</w:t>
      </w:r>
      <w:r w:rsidRPr="004B7640">
        <w:rPr>
          <w:rFonts w:asciiTheme="minorHAnsi" w:eastAsia="Times New Roman" w:hAnsiTheme="minorHAnsi" w:cstheme="minorHAnsi"/>
          <w:color w:val="333333"/>
          <w:sz w:val="12"/>
          <w:szCs w:val="12"/>
        </w:rPr>
        <w:t xml:space="preserve">e </w:t>
      </w:r>
      <w:r w:rsidRPr="004B7640">
        <w:rPr>
          <w:rStyle w:val="StyleUnderline"/>
          <w:sz w:val="12"/>
          <w:szCs w:val="12"/>
          <w:u w:val="none"/>
        </w:rPr>
        <w:t>is</w:t>
      </w:r>
      <w:r w:rsidRPr="004B7640">
        <w:rPr>
          <w:rStyle w:val="StyleUnderline"/>
        </w:rPr>
        <w:t xml:space="preserve"> </w:t>
      </w:r>
      <w:r w:rsidRPr="00340194">
        <w:rPr>
          <w:rStyle w:val="StyleUnderline"/>
          <w:highlight w:val="yellow"/>
        </w:rPr>
        <w:t xml:space="preserve">significant opportunity for </w:t>
      </w:r>
      <w:r w:rsidRPr="004B7640">
        <w:rPr>
          <w:rStyle w:val="StyleUnderline"/>
          <w:sz w:val="12"/>
          <w:szCs w:val="12"/>
          <w:u w:val="none"/>
        </w:rPr>
        <w:t>this</w:t>
      </w:r>
      <w:r w:rsidRPr="00340194">
        <w:rPr>
          <w:rStyle w:val="StyleUnderline"/>
          <w:highlight w:val="yellow"/>
        </w:rPr>
        <w:t xml:space="preserve"> tech</w:t>
      </w:r>
      <w:r w:rsidRPr="00C1014B">
        <w:rPr>
          <w:rStyle w:val="StyleUnderline"/>
        </w:rPr>
        <w:t>nology</w:t>
      </w:r>
      <w:r w:rsidRPr="00340194">
        <w:rPr>
          <w:rStyle w:val="StyleUnderline"/>
          <w:highlight w:val="yellow"/>
        </w:rPr>
        <w:t xml:space="preserve"> to make</w:t>
      </w:r>
      <w:r w:rsidRPr="00C1014B">
        <w:rPr>
          <w:rStyle w:val="StyleUnderline"/>
        </w:rPr>
        <w:t xml:space="preserve"> an </w:t>
      </w:r>
      <w:r w:rsidRPr="00340194">
        <w:rPr>
          <w:rStyle w:val="StyleUnderline"/>
          <w:highlight w:val="yellow"/>
        </w:rPr>
        <w:t>impact</w:t>
      </w:r>
      <w:r w:rsidRPr="00D404AE">
        <w:rPr>
          <w:rFonts w:asciiTheme="minorHAnsi" w:eastAsia="Times New Roman" w:hAnsiTheme="minorHAnsi" w:cstheme="minorHAnsi"/>
          <w:color w:val="333333"/>
        </w:rPr>
        <w:t xml:space="preserve">. </w:t>
      </w:r>
      <w:r w:rsidRPr="00D404AE">
        <w:rPr>
          <w:rFonts w:asciiTheme="minorHAnsi" w:eastAsia="Times New Roman" w:hAnsiTheme="minorHAnsi" w:cstheme="minorHAnsi"/>
          <w:color w:val="333333"/>
          <w:sz w:val="12"/>
          <w:szCs w:val="12"/>
        </w:rPr>
        <w:t>The market has been receptive of this as well, with telehealth companies gaining massive amounts of utilization and market share just this year alone. In fact,</w:t>
      </w:r>
      <w:r w:rsidRPr="00173598">
        <w:rPr>
          <w:rFonts w:asciiTheme="minorHAnsi" w:eastAsia="Times New Roman" w:hAnsiTheme="minorHAnsi" w:cstheme="minorHAnsi"/>
          <w:color w:val="333333"/>
          <w:sz w:val="12"/>
          <w:szCs w:val="12"/>
        </w:rPr>
        <w:t xml:space="preserve"> </w:t>
      </w:r>
      <w:hyperlink r:id="rId18" w:tgtFrame="_blank" w:tooltip="https://www.globenewswire.com/news-release/2020/07/29/2069575/0/en/Telehealth-Market-to-Exhibit-25-2-CAGR-till-2027-Rising-Preference-for-E-visits-Owing-to-Their-Cost-effectiveness-will-Boost-Growth-Fortune-Business-Insights.html" w:history="1">
        <w:r w:rsidRPr="00D404AE">
          <w:rPr>
            <w:rFonts w:asciiTheme="minorHAnsi" w:eastAsia="Times New Roman" w:hAnsiTheme="minorHAnsi" w:cstheme="minorHAnsi"/>
            <w:color w:val="003891"/>
            <w:sz w:val="12"/>
            <w:szCs w:val="12"/>
            <w:u w:val="single"/>
          </w:rPr>
          <w:t>studies indicate</w:t>
        </w:r>
      </w:hyperlink>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that the telehealth market is poised for a 25.2% CAGR (compound annual growth rate) and a valuation of nearly $559.5 billion by 2027.</w:t>
      </w:r>
      <w:r w:rsidRPr="00173598">
        <w:rPr>
          <w:rFonts w:asciiTheme="minorHAnsi" w:eastAsia="Times New Roman" w:hAnsiTheme="minorHAnsi" w:cstheme="minorHAnsi"/>
          <w:color w:val="333333"/>
          <w:sz w:val="12"/>
          <w:szCs w:val="12"/>
        </w:rPr>
        <w:t xml:space="preserve"> </w:t>
      </w:r>
      <w:r w:rsidRPr="00D404AE">
        <w:rPr>
          <w:rFonts w:asciiTheme="minorHAnsi" w:eastAsia="Times New Roman" w:hAnsiTheme="minorHAnsi" w:cstheme="minorHAnsi"/>
          <w:color w:val="333333"/>
          <w:sz w:val="12"/>
          <w:szCs w:val="12"/>
        </w:rPr>
        <w:t>Nonetheless, one of the most important limiting factors for telemedicine is connectivity. Due to the same degree of distance that causes healthcare shortages in rural areas, these locations often also lack reliable and high-speed internet connections—the kind that is needed to support stable telemedicine applications and platforms.</w:t>
      </w:r>
      <w:r w:rsidRPr="00173598">
        <w:rPr>
          <w:rFonts w:asciiTheme="minorHAnsi" w:eastAsia="Times New Roman" w:hAnsiTheme="minorHAnsi" w:cstheme="minorHAnsi"/>
          <w:color w:val="333333"/>
          <w:sz w:val="12"/>
          <w:szCs w:val="12"/>
        </w:rPr>
        <w:t xml:space="preserve"> </w:t>
      </w:r>
    </w:p>
    <w:p w14:paraId="02EE8805" w14:textId="77777777" w:rsidR="00A82486" w:rsidRPr="00173598" w:rsidRDefault="00A82486" w:rsidP="00A82486">
      <w:pPr>
        <w:rPr>
          <w:rFonts w:asciiTheme="minorHAnsi" w:hAnsiTheme="minorHAnsi" w:cstheme="minorHAnsi"/>
          <w:b/>
          <w:bCs/>
          <w:sz w:val="12"/>
          <w:szCs w:val="12"/>
        </w:rPr>
      </w:pPr>
      <w:r w:rsidRPr="00173598">
        <w:rPr>
          <w:rFonts w:asciiTheme="minorHAnsi" w:hAnsiTheme="minorHAnsi" w:cstheme="minorHAnsi"/>
          <w:color w:val="333333"/>
          <w:sz w:val="12"/>
          <w:szCs w:val="12"/>
          <w:shd w:val="clear" w:color="auto" w:fill="FCFCFC"/>
        </w:rPr>
        <w:t xml:space="preserve">This is where </w:t>
      </w:r>
      <w:proofErr w:type="spellStart"/>
      <w:r w:rsidRPr="00173598">
        <w:rPr>
          <w:rFonts w:asciiTheme="minorHAnsi" w:hAnsiTheme="minorHAnsi" w:cstheme="minorHAnsi"/>
          <w:color w:val="333333"/>
          <w:sz w:val="12"/>
          <w:szCs w:val="12"/>
          <w:shd w:val="clear" w:color="auto" w:fill="FCFCFC"/>
        </w:rPr>
        <w:t>Starlink</w:t>
      </w:r>
      <w:proofErr w:type="spellEnd"/>
      <w:r w:rsidRPr="00173598">
        <w:rPr>
          <w:rFonts w:asciiTheme="minorHAnsi" w:hAnsiTheme="minorHAnsi" w:cstheme="minorHAnsi"/>
          <w:color w:val="333333"/>
          <w:sz w:val="12"/>
          <w:szCs w:val="12"/>
          <w:shd w:val="clear" w:color="auto" w:fill="FCFCFC"/>
        </w:rPr>
        <w:t xml:space="preserve"> could potentially become a game-changer</w:t>
      </w:r>
      <w:r w:rsidRPr="004B7640">
        <w:rPr>
          <w:rStyle w:val="StyleUnderline"/>
        </w:rPr>
        <w:t>. If the</w:t>
      </w:r>
      <w:r w:rsidRPr="004B7640">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w:t>
      </w:r>
      <w:proofErr w:type="spellEnd"/>
      <w:r w:rsidRPr="00340194">
        <w:rPr>
          <w:rFonts w:asciiTheme="minorHAnsi" w:hAnsiTheme="minorHAnsi" w:cstheme="minorHAnsi"/>
          <w:color w:val="333333"/>
          <w:highlight w:val="yellow"/>
          <w:shd w:val="clear" w:color="auto" w:fill="FCFCFC"/>
        </w:rPr>
        <w:t xml:space="preserve"> </w:t>
      </w:r>
      <w:r w:rsidRPr="00C1014B">
        <w:rPr>
          <w:rStyle w:val="StyleUnderline"/>
        </w:rPr>
        <w:t xml:space="preserve">service </w:t>
      </w:r>
      <w:r w:rsidRPr="00C1014B">
        <w:rPr>
          <w:rStyle w:val="StyleUnderline"/>
          <w:sz w:val="12"/>
          <w:szCs w:val="12"/>
          <w:u w:val="none"/>
        </w:rPr>
        <w:t>can</w:t>
      </w:r>
      <w:r w:rsidRPr="00C1014B">
        <w:rPr>
          <w:rFonts w:asciiTheme="minorHAnsi" w:hAnsiTheme="minorHAnsi" w:cstheme="minorHAnsi"/>
          <w:color w:val="333333"/>
          <w:sz w:val="12"/>
          <w:szCs w:val="12"/>
          <w:shd w:val="clear" w:color="auto" w:fill="FCFCFC"/>
        </w:rPr>
        <w:t xml:space="preserve"> indeed </w:t>
      </w:r>
      <w:r w:rsidRPr="00C1014B">
        <w:rPr>
          <w:rStyle w:val="StyleUnderline"/>
        </w:rPr>
        <w:t>provide high-speed broadband internet services to rural populations</w:t>
      </w:r>
      <w:r w:rsidRPr="00C1014B">
        <w:rPr>
          <w:rFonts w:asciiTheme="minorHAnsi" w:hAnsiTheme="minorHAnsi" w:cstheme="minorHAnsi"/>
          <w:color w:val="333333"/>
          <w:shd w:val="clear" w:color="auto" w:fill="FCFCFC"/>
        </w:rPr>
        <w:t xml:space="preserve">, </w:t>
      </w:r>
      <w:r w:rsidRPr="00C1014B">
        <w:rPr>
          <w:rStyle w:val="StyleUnderline"/>
        </w:rPr>
        <w:t xml:space="preserve">it may </w:t>
      </w:r>
      <w:r w:rsidRPr="00C1014B">
        <w:rPr>
          <w:rStyle w:val="StyleUnderline"/>
          <w:b/>
          <w:bCs/>
        </w:rPr>
        <w:t>resolve</w:t>
      </w:r>
      <w:r w:rsidRPr="00C1014B">
        <w:rPr>
          <w:rStyle w:val="StyleUnderline"/>
        </w:rPr>
        <w:t xml:space="preserve"> </w:t>
      </w:r>
      <w:r w:rsidRPr="00C1014B">
        <w:rPr>
          <w:rFonts w:asciiTheme="minorHAnsi" w:hAnsiTheme="minorHAnsi" w:cstheme="minorHAnsi"/>
          <w:color w:val="333333"/>
          <w:sz w:val="12"/>
          <w:szCs w:val="12"/>
          <w:shd w:val="clear" w:color="auto" w:fill="FCFCFC"/>
        </w:rPr>
        <w:t>yet another piece of the puzzle in increasing</w:t>
      </w:r>
      <w:r w:rsidRPr="00C1014B">
        <w:rPr>
          <w:rFonts w:asciiTheme="minorHAnsi" w:hAnsiTheme="minorHAnsi" w:cstheme="minorHAnsi"/>
          <w:color w:val="333333"/>
          <w:shd w:val="clear" w:color="auto" w:fill="FCFCFC"/>
        </w:rPr>
        <w:t xml:space="preserve"> </w:t>
      </w:r>
      <w:r w:rsidRPr="00C1014B">
        <w:rPr>
          <w:rStyle w:val="StyleUnderline"/>
        </w:rPr>
        <w:t>access-to-care in underserved communities</w:t>
      </w:r>
      <w:r w:rsidRPr="00C1014B">
        <w:rPr>
          <w:rFonts w:asciiTheme="minorHAnsi" w:hAnsiTheme="minorHAnsi" w:cstheme="minorHAnsi"/>
          <w:color w:val="333333"/>
          <w:shd w:val="clear" w:color="auto" w:fill="FCFCFC"/>
        </w:rPr>
        <w:t xml:space="preserve">. </w:t>
      </w:r>
      <w:r w:rsidRPr="00C1014B">
        <w:rPr>
          <w:rFonts w:asciiTheme="minorHAnsi" w:hAnsiTheme="minorHAnsi" w:cstheme="minorHAnsi"/>
          <w:color w:val="333333"/>
          <w:sz w:val="12"/>
          <w:szCs w:val="12"/>
          <w:shd w:val="clear" w:color="auto" w:fill="FCFCFC"/>
        </w:rPr>
        <w:t>Furthermore</w:t>
      </w:r>
      <w:r w:rsidRPr="00173598">
        <w:rPr>
          <w:rFonts w:asciiTheme="minorHAnsi" w:hAnsiTheme="minorHAnsi" w:cstheme="minorHAnsi"/>
          <w:color w:val="333333"/>
          <w:sz w:val="12"/>
          <w:szCs w:val="12"/>
          <w:shd w:val="clear" w:color="auto" w:fill="FCFCFC"/>
        </w:rPr>
        <w:t>,</w:t>
      </w:r>
      <w:r w:rsidRPr="00877923">
        <w:rPr>
          <w:rFonts w:asciiTheme="minorHAnsi" w:hAnsiTheme="minorHAnsi" w:cstheme="minorHAnsi"/>
          <w:color w:val="333333"/>
          <w:sz w:val="12"/>
          <w:szCs w:val="12"/>
          <w:shd w:val="clear" w:color="auto" w:fill="FCFCFC"/>
        </w:rPr>
        <w:t xml:space="preserve"> </w:t>
      </w:r>
      <w:r w:rsidRPr="00877923">
        <w:rPr>
          <w:rStyle w:val="StyleUnderline"/>
          <w:sz w:val="12"/>
          <w:szCs w:val="12"/>
          <w:u w:val="none"/>
        </w:rPr>
        <w:t>the</w:t>
      </w:r>
      <w:r w:rsidRPr="004B7640">
        <w:rPr>
          <w:rStyle w:val="StyleUnderline"/>
        </w:rPr>
        <w:t xml:space="preserve"> </w:t>
      </w:r>
      <w:r w:rsidRPr="00340194">
        <w:rPr>
          <w:rStyle w:val="StyleUnderline"/>
          <w:highlight w:val="yellow"/>
        </w:rPr>
        <w:t xml:space="preserve">applications of </w:t>
      </w:r>
      <w:r w:rsidRPr="004B7640">
        <w:rPr>
          <w:rStyle w:val="StyleUnderline"/>
          <w:sz w:val="12"/>
          <w:szCs w:val="12"/>
          <w:u w:val="none"/>
        </w:rPr>
        <w:t>this</w:t>
      </w:r>
      <w:r w:rsidRPr="00340194">
        <w:rPr>
          <w:rStyle w:val="StyleUnderline"/>
          <w:highlight w:val="yellow"/>
        </w:rPr>
        <w:t xml:space="preserve"> technology are </w:t>
      </w:r>
      <w:r w:rsidRPr="00340194">
        <w:rPr>
          <w:rStyle w:val="StyleUnderline"/>
          <w:b/>
          <w:bCs/>
          <w:highlight w:val="yellow"/>
        </w:rPr>
        <w:t xml:space="preserve">endless </w:t>
      </w:r>
      <w:r w:rsidRPr="00877923">
        <w:rPr>
          <w:rStyle w:val="StyleUnderline"/>
        </w:rPr>
        <w:t xml:space="preserve">and go </w:t>
      </w:r>
      <w:r w:rsidRPr="00877923">
        <w:rPr>
          <w:rStyle w:val="StyleUnderline"/>
          <w:b/>
          <w:bCs/>
        </w:rPr>
        <w:t>far beyond</w:t>
      </w:r>
      <w:r w:rsidRPr="00877923">
        <w:rPr>
          <w:rStyle w:val="StyleUnderline"/>
        </w:rPr>
        <w:t xml:space="preserve"> </w:t>
      </w:r>
      <w:r w:rsidRPr="00877923">
        <w:rPr>
          <w:rStyle w:val="StyleUnderline"/>
          <w:sz w:val="12"/>
          <w:szCs w:val="12"/>
          <w:u w:val="none"/>
        </w:rPr>
        <w:t>the</w:t>
      </w:r>
      <w:r w:rsidRPr="00877923">
        <w:rPr>
          <w:rStyle w:val="StyleUnderline"/>
        </w:rPr>
        <w:t xml:space="preserve"> American paradigm of rural healthcare</w:t>
      </w:r>
      <w:r w:rsidRPr="00597EC1">
        <w:rPr>
          <w:rStyle w:val="StyleUnderline"/>
        </w:rPr>
        <w:t>.</w:t>
      </w:r>
      <w:r w:rsidRPr="00D404AE">
        <w:rPr>
          <w:rFonts w:asciiTheme="minorHAnsi" w:hAnsiTheme="minorHAnsi" w:cstheme="minorHAnsi"/>
          <w:color w:val="333333"/>
          <w:shd w:val="clear" w:color="auto" w:fill="FCFCFC"/>
        </w:rPr>
        <w:t xml:space="preserve"> </w:t>
      </w:r>
      <w:proofErr w:type="spellStart"/>
      <w:r w:rsidRPr="00173598">
        <w:rPr>
          <w:rFonts w:asciiTheme="minorHAnsi" w:hAnsiTheme="minorHAnsi" w:cstheme="minorHAnsi"/>
          <w:color w:val="333333"/>
          <w:sz w:val="12"/>
          <w:szCs w:val="12"/>
          <w:shd w:val="clear" w:color="auto" w:fill="FCFCFC"/>
        </w:rPr>
        <w:t>Starlink’s</w:t>
      </w:r>
      <w:proofErr w:type="spellEnd"/>
      <w:r w:rsidRPr="00173598">
        <w:rPr>
          <w:rFonts w:asciiTheme="minorHAnsi" w:hAnsiTheme="minorHAnsi" w:cstheme="minorHAnsi"/>
          <w:color w:val="333333"/>
          <w:sz w:val="12"/>
          <w:szCs w:val="12"/>
          <w:shd w:val="clear" w:color="auto" w:fill="FCFCFC"/>
        </w:rPr>
        <w:t xml:space="preserve"> concept, if proven to be scalable and effective, may be able to one day provide internet worldwide, providing the opportunity for underserved communities across the globe to receive much needed medical attention.</w:t>
      </w:r>
    </w:p>
    <w:p w14:paraId="13E4DF7E" w14:textId="77777777" w:rsidR="00A82486" w:rsidRPr="00173598" w:rsidRDefault="00A82486" w:rsidP="00A82486">
      <w:pPr>
        <w:rPr>
          <w:b/>
          <w:bCs/>
          <w:sz w:val="12"/>
          <w:szCs w:val="12"/>
        </w:rPr>
      </w:pPr>
    </w:p>
    <w:p w14:paraId="4E5E96AD" w14:textId="77777777" w:rsidR="00A82486" w:rsidRDefault="00A82486" w:rsidP="00A82486">
      <w:pPr>
        <w:pStyle w:val="Heading4"/>
      </w:pPr>
      <w:r>
        <w:t xml:space="preserve">Telehealth communications solve pandemics </w:t>
      </w:r>
    </w:p>
    <w:p w14:paraId="1DC75AA5" w14:textId="77777777" w:rsidR="00A82486" w:rsidRPr="006B70DF" w:rsidRDefault="00A82486" w:rsidP="00A82486">
      <w:proofErr w:type="spellStart"/>
      <w:r w:rsidRPr="00AB4B3F">
        <w:rPr>
          <w:b/>
          <w:bCs/>
          <w:sz w:val="26"/>
          <w:szCs w:val="26"/>
        </w:rPr>
        <w:t>Monaghesh</w:t>
      </w:r>
      <w:proofErr w:type="spellEnd"/>
      <w:r w:rsidRPr="00AB4B3F">
        <w:rPr>
          <w:b/>
          <w:bCs/>
          <w:sz w:val="26"/>
          <w:szCs w:val="26"/>
        </w:rPr>
        <w:t xml:space="preserve"> and </w:t>
      </w:r>
      <w:proofErr w:type="spellStart"/>
      <w:r w:rsidRPr="00AB4B3F">
        <w:rPr>
          <w:b/>
          <w:bCs/>
          <w:sz w:val="26"/>
          <w:szCs w:val="26"/>
        </w:rPr>
        <w:t>Hajizadeh</w:t>
      </w:r>
      <w:proofErr w:type="spellEnd"/>
      <w:r w:rsidRPr="00AB4B3F">
        <w:rPr>
          <w:b/>
          <w:bCs/>
          <w:sz w:val="26"/>
          <w:szCs w:val="26"/>
        </w:rPr>
        <w:t xml:space="preserve"> 20 </w:t>
      </w:r>
      <w:r w:rsidRPr="006B70DF">
        <w:t xml:space="preserve">– Department of Health Information Technology Student Research Committee </w:t>
      </w:r>
    </w:p>
    <w:p w14:paraId="03ED1FB9" w14:textId="77777777" w:rsidR="00A82486" w:rsidRDefault="00A82486" w:rsidP="00A82486">
      <w:r w:rsidRPr="00AB4B3F">
        <w:t xml:space="preserve">[Elham </w:t>
      </w:r>
      <w:proofErr w:type="spellStart"/>
      <w:r w:rsidRPr="00AB4B3F">
        <w:t>Monaghesh</w:t>
      </w:r>
      <w:proofErr w:type="spellEnd"/>
      <w:r>
        <w:rPr>
          <w:sz w:val="24"/>
          <w:szCs w:val="24"/>
        </w:rPr>
        <w:t xml:space="preserve"> </w:t>
      </w:r>
      <w:r>
        <w:t xml:space="preserve">and </w:t>
      </w:r>
      <w:proofErr w:type="spellStart"/>
      <w:r>
        <w:t>Slireza</w:t>
      </w:r>
      <w:proofErr w:type="spellEnd"/>
      <w:r>
        <w:t xml:space="preserve"> </w:t>
      </w:r>
      <w:proofErr w:type="spellStart"/>
      <w:r>
        <w:t>Haajizadeh</w:t>
      </w:r>
      <w:proofErr w:type="spellEnd"/>
      <w:r>
        <w:t xml:space="preserve">, “ The role of telehealth during COVID-19 outbreak: a systematic review based on current evidence,” BMC Public Health, 08-01/2020, </w:t>
      </w:r>
      <w:hyperlink r:id="rId19" w:history="1">
        <w:r w:rsidRPr="00294FA3">
          <w:rPr>
            <w:rStyle w:val="Hyperlink"/>
          </w:rPr>
          <w:t>https://link.springer.com/article/10.1186/s12889-020-09301-4</w:t>
        </w:r>
      </w:hyperlink>
      <w:r>
        <w:t xml:space="preserve">] </w:t>
      </w:r>
    </w:p>
    <w:p w14:paraId="3AE69D07" w14:textId="77777777" w:rsidR="00A82486" w:rsidRPr="00383EB5" w:rsidRDefault="00A82486" w:rsidP="00A82486"/>
    <w:p w14:paraId="3C22DE73" w14:textId="77777777" w:rsidR="00A82486" w:rsidRDefault="00A82486" w:rsidP="00A82486">
      <w:pPr>
        <w:shd w:val="clear" w:color="auto" w:fill="FCFCFC"/>
        <w:rPr>
          <w:rFonts w:asciiTheme="minorHAnsi" w:hAnsiTheme="minorHAnsi" w:cstheme="minorHAnsi"/>
          <w:color w:val="333333"/>
          <w:sz w:val="12"/>
          <w:szCs w:val="12"/>
        </w:rPr>
      </w:pPr>
      <w:r w:rsidRPr="001027D8">
        <w:rPr>
          <w:rFonts w:asciiTheme="minorHAnsi" w:hAnsiTheme="minorHAnsi" w:cstheme="minorHAnsi"/>
          <w:color w:val="333333"/>
          <w:sz w:val="12"/>
          <w:szCs w:val="12"/>
        </w:rPr>
        <w:t xml:space="preserve">Coronaviruses, a genus of the </w:t>
      </w:r>
      <w:proofErr w:type="spellStart"/>
      <w:r w:rsidRPr="001027D8">
        <w:rPr>
          <w:rFonts w:asciiTheme="minorHAnsi" w:hAnsiTheme="minorHAnsi" w:cstheme="minorHAnsi"/>
          <w:color w:val="333333"/>
          <w:sz w:val="12"/>
          <w:szCs w:val="12"/>
        </w:rPr>
        <w:t>coronaviridae</w:t>
      </w:r>
      <w:proofErr w:type="spellEnd"/>
      <w:r w:rsidRPr="001027D8">
        <w:rPr>
          <w:rFonts w:asciiTheme="minorHAnsi" w:hAnsiTheme="minorHAnsi" w:cstheme="minorHAnsi"/>
          <w:color w:val="333333"/>
          <w:sz w:val="12"/>
          <w:szCs w:val="12"/>
        </w:rPr>
        <w:t xml:space="preserve"> family, may cause illness in animals or humans [</w:t>
      </w:r>
      <w:hyperlink r:id="rId20"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xml:space="preserve">, </w:t>
      </w:r>
      <w:hyperlink r:id="rId21" w:anchor="ref-CR2" w:tooltip="van der Hoek L, Pyrc K, Jebbink MF, Vermeulen-Oost W, Berkhout RJ, Wolthers KC, et al. Identification of a new human coronavirus. Nat Med 2004;10(4):368–373. https://doi.org/&#10;https://doi.org/10.1038/nm1024&#10;&#10;." w:history="1">
        <w:r w:rsidRPr="001027D8">
          <w:rPr>
            <w:rStyle w:val="Hyperlink"/>
            <w:rFonts w:asciiTheme="minorHAnsi" w:hAnsiTheme="minorHAnsi" w:cstheme="minorHAnsi"/>
            <w:color w:val="004B83"/>
            <w:sz w:val="12"/>
            <w:szCs w:val="12"/>
          </w:rPr>
          <w:t>2</w:t>
        </w:r>
      </w:hyperlink>
      <w:r w:rsidRPr="001027D8">
        <w:rPr>
          <w:rFonts w:asciiTheme="minorHAnsi" w:hAnsiTheme="minorHAnsi" w:cstheme="minorHAnsi"/>
          <w:color w:val="333333"/>
          <w:sz w:val="12"/>
          <w:szCs w:val="12"/>
        </w:rPr>
        <w:t>]. In humans, several coronaviruses are known to cause infections of respiratory ranging from the common cold to more serious diseases. The most recently discovered coronavirus causes coronavirus disease-19 (COVID-19) [</w:t>
      </w:r>
      <w:hyperlink r:id="rId22"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The disease originated in Wuhan, China and has kept spreading widely to other regions of the world [</w:t>
      </w:r>
      <w:hyperlink r:id="rId23" w:anchor="ref-CR3" w:tooltip="Lipsitch M, Swerdlow DL, Finelli L. Defining the epidemiology of Covid-19—studies needed. N Engl J Med 2020. https://doi.org/&#10;https://doi.org/10.1056/NEJMp2002125&#10;&#10;." w:history="1">
        <w:r w:rsidRPr="001027D8">
          <w:rPr>
            <w:rStyle w:val="Hyperlink"/>
            <w:rFonts w:asciiTheme="minorHAnsi" w:hAnsiTheme="minorHAnsi" w:cstheme="minorHAnsi"/>
            <w:color w:val="004B83"/>
            <w:sz w:val="12"/>
            <w:szCs w:val="12"/>
          </w:rPr>
          <w:t>3</w:t>
        </w:r>
      </w:hyperlink>
      <w:r w:rsidRPr="001027D8">
        <w:rPr>
          <w:rFonts w:asciiTheme="minorHAnsi" w:hAnsiTheme="minorHAnsi" w:cstheme="minorHAnsi"/>
          <w:color w:val="333333"/>
          <w:sz w:val="12"/>
          <w:szCs w:val="12"/>
        </w:rPr>
        <w:t>]. Primitive symptoms of COVID-19 contain fever, dry cough, breathing difficulty, and boredom [</w:t>
      </w:r>
      <w:hyperlink r:id="rId24" w:anchor="ref-CR4" w:tooltip="Huang C, Wang Y, Li X, Ren L, Zhao J, Hu Y, et al. Clinical features of patients infected with 2019 novel coronavirus in Wuhan, China The Lancet 2020; 395(10223):497–506. https://doi.org/&#10;https://doi.org/10.1016/S0140-6736(20)30183-5&#10;&#10;." w:history="1">
        <w:r w:rsidRPr="001027D8">
          <w:rPr>
            <w:rStyle w:val="Hyperlink"/>
            <w:rFonts w:asciiTheme="minorHAnsi" w:hAnsiTheme="minorHAnsi" w:cstheme="minorHAnsi"/>
            <w:color w:val="004B83"/>
            <w:sz w:val="12"/>
            <w:szCs w:val="12"/>
          </w:rPr>
          <w:t>4</w:t>
        </w:r>
      </w:hyperlink>
      <w:r w:rsidRPr="001027D8">
        <w:rPr>
          <w:rFonts w:asciiTheme="minorHAnsi" w:hAnsiTheme="minorHAnsi" w:cstheme="minorHAnsi"/>
          <w:color w:val="333333"/>
          <w:sz w:val="12"/>
          <w:szCs w:val="12"/>
        </w:rPr>
        <w:t xml:space="preserve">, </w:t>
      </w:r>
      <w:hyperlink r:id="rId25" w:anchor="ref-CR5" w:tooltip="Jiang F, Deng L, Zhang L, Cai Y, Cheung CW, Xia Z. Review of the clinical characteristics of coronavirus disease 2019 (COVID-19). J Gen Intern Med 2020:1–5. https://doi.org/&#10;https://doi.org/10.1007/s11606-020-05762-w&#10;&#10;." w:history="1">
        <w:r w:rsidRPr="001027D8">
          <w:rPr>
            <w:rStyle w:val="Hyperlink"/>
            <w:rFonts w:asciiTheme="minorHAnsi" w:hAnsiTheme="minorHAnsi" w:cstheme="minorHAnsi"/>
            <w:color w:val="004B83"/>
            <w:sz w:val="12"/>
            <w:szCs w:val="12"/>
          </w:rPr>
          <w:t>5</w:t>
        </w:r>
      </w:hyperlink>
      <w:r w:rsidRPr="001027D8">
        <w:rPr>
          <w:rFonts w:asciiTheme="minorHAnsi" w:hAnsiTheme="minorHAnsi" w:cstheme="minorHAnsi"/>
          <w:color w:val="333333"/>
          <w:sz w:val="12"/>
          <w:szCs w:val="12"/>
        </w:rPr>
        <w:t>]. Elderly people and those with underlying medical problems such as hypertension, heart problems, and diabetes are more susceptible to develop the disease in its form of most intensive [</w:t>
      </w:r>
      <w:hyperlink r:id="rId26" w:anchor="ref-CR1" w:tooltip="WHO. Q&amp;A on coronaviruses (COVID-19). Available from: &#10;https://www.who.int/news-room/q-a-detail/q-a-coronaviruses&#10;&#10;. 2020." w:history="1">
        <w:r w:rsidRPr="001027D8">
          <w:rPr>
            <w:rStyle w:val="Hyperlink"/>
            <w:rFonts w:asciiTheme="minorHAnsi" w:hAnsiTheme="minorHAnsi" w:cstheme="minorHAnsi"/>
            <w:color w:val="004B83"/>
            <w:sz w:val="12"/>
            <w:szCs w:val="12"/>
          </w:rPr>
          <w:t>1</w:t>
        </w:r>
      </w:hyperlink>
      <w:r w:rsidRPr="001027D8">
        <w:rPr>
          <w:rFonts w:asciiTheme="minorHAnsi" w:hAnsiTheme="minorHAnsi" w:cstheme="minorHAnsi"/>
          <w:color w:val="333333"/>
          <w:sz w:val="12"/>
          <w:szCs w:val="12"/>
        </w:rPr>
        <w:t>]. This universal event has been announced a pandemic by the World Health Organization (WHO) [</w:t>
      </w:r>
      <w:hyperlink r:id="rId27" w:anchor="ref-CR6" w:tooltip="WHO Novel coronavirus (2019-nCoV) situation reports. Available from: &#10;https://www.who.int/emergencies/diseases/novel-coronavirus-2019/situation-reports&#10;&#10;. [Last accessed on 2020 April 2]." w:history="1">
        <w:r w:rsidRPr="001027D8">
          <w:rPr>
            <w:rStyle w:val="Hyperlink"/>
            <w:rFonts w:asciiTheme="minorHAnsi" w:hAnsiTheme="minorHAnsi" w:cstheme="minorHAnsi"/>
            <w:color w:val="004B83"/>
            <w:sz w:val="12"/>
            <w:szCs w:val="12"/>
          </w:rPr>
          <w:t>6</w:t>
        </w:r>
      </w:hyperlink>
      <w:r w:rsidRPr="001027D8">
        <w:rPr>
          <w:rFonts w:asciiTheme="minorHAnsi" w:hAnsiTheme="minorHAnsi" w:cstheme="minorHAnsi"/>
          <w:color w:val="333333"/>
          <w:sz w:val="12"/>
          <w:szCs w:val="12"/>
        </w:rPr>
        <w:t>]. A</w:t>
      </w:r>
      <w:r w:rsidRPr="00BD42DF">
        <w:rPr>
          <w:rFonts w:asciiTheme="minorHAnsi" w:hAnsiTheme="minorHAnsi" w:cstheme="minorHAnsi"/>
          <w:color w:val="333333"/>
        </w:rPr>
        <w:t xml:space="preserve"> </w:t>
      </w:r>
      <w:r w:rsidRPr="00C564E0">
        <w:rPr>
          <w:rFonts w:asciiTheme="minorHAnsi" w:hAnsiTheme="minorHAnsi" w:cstheme="minorHAnsi"/>
          <w:b/>
          <w:bCs/>
          <w:color w:val="333333"/>
          <w:u w:val="single"/>
        </w:rPr>
        <w:t>significant factor</w:t>
      </w:r>
      <w:r w:rsidRPr="00C564E0">
        <w:rPr>
          <w:rFonts w:asciiTheme="minorHAnsi" w:hAnsiTheme="minorHAnsi" w:cstheme="minorHAnsi"/>
          <w:color w:val="333333"/>
          <w:u w:val="single"/>
        </w:rPr>
        <w:t xml:space="preserve"> in slowing down</w:t>
      </w:r>
      <w:r w:rsidRPr="00C564E0">
        <w:rPr>
          <w:rFonts w:asciiTheme="minorHAnsi" w:hAnsiTheme="minorHAnsi" w:cstheme="minorHAnsi"/>
          <w:color w:val="333333"/>
        </w:rPr>
        <w:t xml:space="preserve"> </w:t>
      </w:r>
      <w:r w:rsidRPr="00C564E0">
        <w:rPr>
          <w:rFonts w:asciiTheme="minorHAnsi" w:hAnsiTheme="minorHAnsi" w:cstheme="minorHAnsi"/>
          <w:color w:val="333333"/>
          <w:sz w:val="12"/>
          <w:szCs w:val="12"/>
        </w:rPr>
        <w:t>the</w:t>
      </w:r>
      <w:r w:rsidRPr="00C564E0">
        <w:rPr>
          <w:rFonts w:asciiTheme="minorHAnsi" w:hAnsiTheme="minorHAnsi" w:cstheme="minorHAnsi"/>
          <w:color w:val="333333"/>
        </w:rPr>
        <w:t xml:space="preserve"> </w:t>
      </w:r>
      <w:r w:rsidRPr="00C564E0">
        <w:rPr>
          <w:rFonts w:asciiTheme="minorHAnsi" w:hAnsiTheme="minorHAnsi" w:cstheme="minorHAnsi"/>
          <w:color w:val="333333"/>
          <w:u w:val="single"/>
        </w:rPr>
        <w:t xml:space="preserve">transmission of </w:t>
      </w:r>
      <w:r w:rsidRPr="00C564E0">
        <w:rPr>
          <w:rFonts w:asciiTheme="minorHAnsi" w:hAnsiTheme="minorHAnsi" w:cstheme="minorHAnsi"/>
          <w:color w:val="333333"/>
          <w:sz w:val="12"/>
          <w:szCs w:val="12"/>
        </w:rPr>
        <w:t>the</w:t>
      </w:r>
      <w:r w:rsidRPr="00C564E0">
        <w:rPr>
          <w:rFonts w:asciiTheme="minorHAnsi" w:hAnsiTheme="minorHAnsi" w:cstheme="minorHAnsi"/>
          <w:color w:val="333333"/>
          <w:u w:val="single"/>
        </w:rPr>
        <w:t xml:space="preserve"> virus is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the “social gap” or</w:t>
      </w:r>
      <w:r w:rsidRPr="00BD42DF">
        <w:rPr>
          <w:rFonts w:asciiTheme="minorHAnsi" w:hAnsiTheme="minorHAnsi" w:cstheme="minorHAnsi"/>
          <w:color w:val="333333"/>
        </w:rPr>
        <w:t xml:space="preserve"> </w:t>
      </w:r>
      <w:r w:rsidRPr="00C564E0">
        <w:rPr>
          <w:rFonts w:asciiTheme="minorHAnsi" w:hAnsiTheme="minorHAnsi" w:cstheme="minorHAnsi"/>
          <w:color w:val="333333"/>
          <w:u w:val="single"/>
        </w:rPr>
        <w:t>social distancing</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that is made possible by the reduction of person-to-person contact [</w:t>
      </w:r>
      <w:hyperlink r:id="rId2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xml:space="preserve">, </w:t>
      </w:r>
      <w:hyperlink r:id="rId29"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To reduce transmission, travel restrictions have been appointed and enforced around the world, and most cities have been quarantined [</w:t>
      </w:r>
      <w:hyperlink r:id="rId30" w:anchor="ref-CR9" w:tooltip="Papadimos TJ, Marcolini EG, Hadian M, Hardart GE, Ward N, Levy MM, et al. Ethics of outbreaks position statement. Part 2: family-centered care. Crit Care Med 2018;46(11):1856–1860. https://doi.org/&#10;https://doi.org/10.1097/CCM.0000000000003363&#10;&#10;." w:history="1">
        <w:r w:rsidRPr="001027D8">
          <w:rPr>
            <w:rStyle w:val="Hyperlink"/>
            <w:rFonts w:asciiTheme="minorHAnsi" w:hAnsiTheme="minorHAnsi" w:cstheme="minorHAnsi"/>
            <w:color w:val="004B83"/>
            <w:sz w:val="12"/>
            <w:szCs w:val="12"/>
          </w:rPr>
          <w:t>9</w:t>
        </w:r>
      </w:hyperlink>
      <w:r w:rsidRPr="001027D8">
        <w:rPr>
          <w:rFonts w:asciiTheme="minorHAnsi" w:hAnsiTheme="minorHAnsi" w:cstheme="minorHAnsi"/>
          <w:color w:val="333333"/>
          <w:sz w:val="12"/>
          <w:szCs w:val="12"/>
        </w:rPr>
        <w:t>]. However, people who are not infected with the COVID-19, especially those who are at greater risk of developing the disease (e.g. Elderly people and those with underlying diseases), should receive daily care without the risk of exposure to other patients in the hospital [</w:t>
      </w:r>
      <w:hyperlink r:id="rId31"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1027D8">
          <w:rPr>
            <w:rStyle w:val="Hyperlink"/>
            <w:rFonts w:asciiTheme="minorHAnsi" w:hAnsiTheme="minorHAnsi" w:cstheme="minorHAnsi"/>
            <w:color w:val="004B83"/>
            <w:sz w:val="12"/>
            <w:szCs w:val="12"/>
          </w:rPr>
          <w:t>7</w:t>
        </w:r>
      </w:hyperlink>
      <w:r w:rsidRPr="001027D8">
        <w:rPr>
          <w:rFonts w:asciiTheme="minorHAnsi" w:hAnsiTheme="minorHAnsi" w:cstheme="minorHAnsi"/>
          <w:color w:val="333333"/>
          <w:sz w:val="12"/>
          <w:szCs w:val="12"/>
        </w:rPr>
        <w:t>]. Moreover, under strict infection control, unnecessary personnel such as clinical psychiatrists strongly refuse to enter COVID-19 patient’s ward [</w:t>
      </w:r>
      <w:hyperlink r:id="rId32" w:anchor="ref-CR10" w:tooltip="Li W, Yang Y, Liu Z-H, Zhao Y-J, Zhang Q, Zhang L, et al. Progression of mental health services during the COVID-19 outbreak in China. Int J Biol Sci 2020;16(10):1732–1738. https://doi.org/&#10;https://doi.org/10.7150/ijbs.45120&#10;&#10;." w:history="1">
        <w:r w:rsidRPr="001027D8">
          <w:rPr>
            <w:rStyle w:val="Hyperlink"/>
            <w:rFonts w:asciiTheme="minorHAnsi" w:hAnsiTheme="minorHAnsi" w:cstheme="minorHAnsi"/>
            <w:color w:val="004B83"/>
            <w:sz w:val="12"/>
            <w:szCs w:val="12"/>
          </w:rPr>
          <w:t>10</w:t>
        </w:r>
      </w:hyperlink>
      <w:r w:rsidRPr="001027D8">
        <w:rPr>
          <w:rFonts w:asciiTheme="minorHAnsi" w:hAnsiTheme="minorHAnsi" w:cstheme="minorHAnsi"/>
          <w:color w:val="333333"/>
          <w:sz w:val="12"/>
          <w:szCs w:val="12"/>
        </w:rPr>
        <w:t xml:space="preserve">, </w:t>
      </w:r>
      <w:hyperlink r:id="rId33" w:anchor="ref-CR11" w:tooltip="Kang L, Li Y, Hu S, Chen M, Yang C, Yang BX, et al. The mental health of medical workers in Wuhan, China dealing with the 2019 novel coronavirus. Lancet Psychiatry 2020;7(3):e14. https://doi.org/&#10;https://doi.org/10.1016/S2215-0366(20)30047-X&#10;&#10;." w:history="1">
        <w:r w:rsidRPr="001027D8">
          <w:rPr>
            <w:rStyle w:val="Hyperlink"/>
            <w:rFonts w:asciiTheme="minorHAnsi" w:hAnsiTheme="minorHAnsi" w:cstheme="minorHAnsi"/>
            <w:color w:val="004B83"/>
            <w:sz w:val="12"/>
            <w:szCs w:val="12"/>
          </w:rPr>
          <w:t>11</w:t>
        </w:r>
      </w:hyperlink>
      <w:r w:rsidRPr="001027D8">
        <w:rPr>
          <w:rFonts w:asciiTheme="minorHAnsi" w:hAnsiTheme="minorHAnsi" w:cstheme="minorHAnsi"/>
          <w:color w:val="333333"/>
          <w:sz w:val="12"/>
          <w:szCs w:val="12"/>
        </w:rPr>
        <w:t>]. Natural disasters and epidemics pose many challenges in providing health care [</w:t>
      </w:r>
      <w:hyperlink r:id="rId34"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1027D8">
          <w:rPr>
            <w:rStyle w:val="Hyperlink"/>
            <w:rFonts w:asciiTheme="minorHAnsi" w:hAnsiTheme="minorHAnsi" w:cstheme="minorHAnsi"/>
            <w:color w:val="004B83"/>
            <w:sz w:val="12"/>
            <w:szCs w:val="12"/>
          </w:rPr>
          <w:t>12</w:t>
        </w:r>
      </w:hyperlink>
      <w:r w:rsidRPr="001027D8">
        <w:rPr>
          <w:rFonts w:asciiTheme="minorHAnsi" w:hAnsiTheme="minorHAnsi" w:cstheme="minorHAnsi"/>
          <w:color w:val="333333"/>
          <w:sz w:val="12"/>
          <w:szCs w:val="12"/>
        </w:rPr>
        <w:t>]. As a result,</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unique and</w:t>
      </w:r>
      <w:r w:rsidRPr="00700DDF">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innovative solutions</w:t>
      </w:r>
      <w:r w:rsidRPr="00700DDF">
        <w:rPr>
          <w:rFonts w:asciiTheme="minorHAnsi" w:hAnsiTheme="minorHAnsi" w:cstheme="minorHAnsi"/>
          <w:color w:val="333333"/>
          <w:sz w:val="12"/>
          <w:szCs w:val="12"/>
        </w:rPr>
        <w:t xml:space="preserve"> are</w:t>
      </w:r>
      <w:r w:rsidRPr="00700DDF">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needed to 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both the critical</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needs of patients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with COVID-19 and other people who need healthcare service. In this respect,</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technological</w:t>
      </w:r>
      <w:r w:rsidRPr="00340194">
        <w:rPr>
          <w:rFonts w:asciiTheme="minorHAnsi" w:hAnsiTheme="minorHAnsi" w:cstheme="minorHAnsi"/>
          <w:color w:val="333333"/>
          <w:highlight w:val="yellow"/>
          <w:u w:val="single"/>
        </w:rPr>
        <w:t xml:space="preserve"> advances provide </w:t>
      </w:r>
      <w:r w:rsidRPr="007761B6">
        <w:rPr>
          <w:rFonts w:asciiTheme="minorHAnsi" w:hAnsiTheme="minorHAnsi" w:cstheme="minorHAnsi"/>
          <w:color w:val="333333"/>
          <w:u w:val="single"/>
        </w:rPr>
        <w:t xml:space="preserve">new </w:t>
      </w:r>
      <w:r w:rsidRPr="00340194">
        <w:rPr>
          <w:rFonts w:asciiTheme="minorHAnsi" w:hAnsiTheme="minorHAnsi" w:cstheme="minorHAnsi"/>
          <w:color w:val="333333"/>
          <w:highlight w:val="yellow"/>
          <w:u w:val="single"/>
        </w:rPr>
        <w:t>options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5" w:anchor="ref-CR13" w:tooltip="Wax RS, Christian MD. Practical recommendations for critical care and anesthesiology teams caring for novel coronavirus (2019-nCoV) patients. Can J Anesth/J Can Anesth 2020:1–9. https://doi.org/&#10;https://doi.org/10.1007/s12630-020-01591-x&#10;&#10;." w:history="1">
        <w:r w:rsidRPr="00635528">
          <w:rPr>
            <w:rStyle w:val="Hyperlink"/>
            <w:rFonts w:asciiTheme="minorHAnsi" w:hAnsiTheme="minorHAnsi" w:cstheme="minorHAnsi"/>
            <w:color w:val="004B83"/>
            <w:sz w:val="12"/>
            <w:szCs w:val="12"/>
          </w:rPr>
          <w:t>13</w:t>
        </w:r>
      </w:hyperlink>
      <w:r w:rsidRPr="00635528">
        <w:rPr>
          <w:rFonts w:asciiTheme="minorHAnsi" w:hAnsiTheme="minorHAnsi" w:cstheme="minorHAnsi"/>
          <w:color w:val="333333"/>
          <w:sz w:val="12"/>
          <w:szCs w:val="12"/>
        </w:rPr>
        <w:t>]. Although the ultimate solution for COVID-19 will be multifaceted, it is one of the effective ways to use existin</w:t>
      </w:r>
      <w:r w:rsidRPr="004B7640">
        <w:rPr>
          <w:rFonts w:asciiTheme="minorHAnsi" w:hAnsiTheme="minorHAnsi" w:cstheme="minorHAnsi"/>
          <w:color w:val="333333"/>
          <w:sz w:val="12"/>
          <w:szCs w:val="12"/>
        </w:rPr>
        <w:t xml:space="preserve">g </w:t>
      </w:r>
      <w:r w:rsidRPr="004B7640">
        <w:rPr>
          <w:rFonts w:asciiTheme="minorHAnsi" w:hAnsiTheme="minorHAnsi" w:cstheme="minorHAnsi"/>
          <w:color w:val="333333"/>
          <w:u w:val="single"/>
        </w:rPr>
        <w:t>technologies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facilitate</w:t>
      </w:r>
      <w:r w:rsidRPr="00635528">
        <w:rPr>
          <w:rFonts w:asciiTheme="minorHAnsi" w:hAnsiTheme="minorHAnsi" w:cstheme="minorHAnsi"/>
          <w:color w:val="333333"/>
          <w:sz w:val="12"/>
          <w:szCs w:val="12"/>
        </w:rPr>
        <w:t xml:space="preserve"> optimal</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 xml:space="preserve">service delivery </w:t>
      </w:r>
      <w:r w:rsidRPr="007761B6">
        <w:rPr>
          <w:rFonts w:asciiTheme="minorHAnsi" w:hAnsiTheme="minorHAnsi" w:cstheme="minorHAnsi"/>
          <w:color w:val="333333"/>
          <w:u w:val="single"/>
        </w:rPr>
        <w:t xml:space="preserve">while </w:t>
      </w:r>
      <w:r w:rsidRPr="00340194">
        <w:rPr>
          <w:rFonts w:asciiTheme="minorHAnsi" w:hAnsiTheme="minorHAnsi" w:cstheme="minorHAnsi"/>
          <w:color w:val="333333"/>
          <w:highlight w:val="yellow"/>
          <w:u w:val="single"/>
        </w:rPr>
        <w:t>minimizing</w:t>
      </w:r>
      <w:r w:rsidRPr="00635528">
        <w:rPr>
          <w:rFonts w:asciiTheme="minorHAnsi" w:hAnsiTheme="minorHAnsi" w:cstheme="minorHAnsi"/>
          <w:color w:val="333333"/>
          <w:sz w:val="12"/>
          <w:szCs w:val="12"/>
        </w:rPr>
        <w:t xml:space="preserve"> the</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 xml:space="preserve">hazard </w:t>
      </w:r>
      <w:r w:rsidRPr="004B7640">
        <w:rPr>
          <w:rFonts w:asciiTheme="minorHAnsi" w:hAnsiTheme="minorHAnsi" w:cstheme="minorHAnsi"/>
          <w:color w:val="333333"/>
          <w:u w:val="single"/>
        </w:rPr>
        <w:t>of direct person-to-person exposure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36"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7"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The use of telemedicine at the time of epidemic conditions (COVID-19 pandemic) has the potential to improve research of epidemiological, control of disease and management of clinical case [</w:t>
      </w:r>
      <w:hyperlink r:id="rId38"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 xml:space="preserve">, </w:t>
      </w:r>
      <w:hyperlink r:id="rId39" w:anchor="ref-CR14" w:tooltip="Zhou X, Snoswell CL, Harding LE, Bambling M, Edirippulige S, Bai X, et al. The role of Telehealth in reducing the mental health burden from COVID-19. Telemed E Health. 2020. &#10;https://doi.org/10.1089/tmj.2020.0068&#10;&#10;." w:history="1">
        <w:r w:rsidRPr="00635528">
          <w:rPr>
            <w:rStyle w:val="Hyperlink"/>
            <w:rFonts w:asciiTheme="minorHAnsi" w:hAnsiTheme="minorHAnsi" w:cstheme="minorHAnsi"/>
            <w:color w:val="004B83"/>
            <w:sz w:val="12"/>
            <w:szCs w:val="12"/>
          </w:rPr>
          <w:t>14</w:t>
        </w:r>
      </w:hyperlink>
      <w:r w:rsidRPr="00635528">
        <w:rPr>
          <w:rFonts w:asciiTheme="minorHAnsi" w:hAnsiTheme="minorHAnsi" w:cstheme="minorHAnsi"/>
          <w:color w:val="333333"/>
          <w:sz w:val="12"/>
          <w:szCs w:val="12"/>
        </w:rPr>
        <w:t xml:space="preserve">, </w:t>
      </w:r>
      <w:hyperlink r:id="rId40" w:anchor="ref-CR15" w:tooltip="Ohannessian R. Telemedicine: potential applications in epidemic situations. Eur Res Telemed/Rech Eur Téléméd 2015;4(3):95–98. https://doi.org/&#10;https://doi.org/10.1016/j.eurtel.2015.08.002&#10;&#10;." w:history="1">
        <w:r w:rsidRPr="00635528">
          <w:rPr>
            <w:rStyle w:val="Hyperlink"/>
            <w:rFonts w:asciiTheme="minorHAnsi" w:hAnsiTheme="minorHAnsi" w:cstheme="minorHAnsi"/>
            <w:color w:val="004B83"/>
            <w:sz w:val="12"/>
            <w:szCs w:val="12"/>
          </w:rPr>
          <w:t>15</w:t>
        </w:r>
      </w:hyperlink>
      <w:r w:rsidRPr="00635528">
        <w:rPr>
          <w:rFonts w:asciiTheme="minorHAnsi" w:hAnsiTheme="minorHAnsi" w:cstheme="minorHAnsi"/>
          <w:color w:val="333333"/>
          <w:sz w:val="12"/>
          <w:szCs w:val="12"/>
        </w:rPr>
        <w:t>]. The</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use of telehealth technology is</w:t>
      </w:r>
      <w:r w:rsidRPr="00340194">
        <w:rPr>
          <w:rFonts w:asciiTheme="minorHAnsi" w:hAnsiTheme="minorHAnsi" w:cstheme="minorHAnsi"/>
          <w:color w:val="333333"/>
          <w:highlight w:val="yellow"/>
        </w:rPr>
        <w:t xml:space="preserve"> </w:t>
      </w:r>
      <w:r w:rsidRPr="00635528">
        <w:rPr>
          <w:rFonts w:asciiTheme="minorHAnsi" w:hAnsiTheme="minorHAnsi" w:cstheme="minorHAnsi"/>
          <w:color w:val="333333"/>
          <w:sz w:val="12"/>
          <w:szCs w:val="12"/>
        </w:rPr>
        <w:t>a twenty-first century</w:t>
      </w:r>
      <w:r w:rsidRPr="00635528">
        <w:rPr>
          <w:rFonts w:asciiTheme="minorHAnsi" w:hAnsiTheme="minorHAnsi" w:cstheme="minorHAnsi"/>
          <w:color w:val="333333"/>
        </w:rPr>
        <w:t xml:space="preserve"> </w:t>
      </w:r>
      <w:r w:rsidRPr="00700DDF">
        <w:rPr>
          <w:rFonts w:asciiTheme="minorHAnsi" w:hAnsiTheme="minorHAnsi" w:cstheme="minorHAnsi"/>
          <w:color w:val="333333"/>
          <w:u w:val="single"/>
        </w:rPr>
        <w:t xml:space="preserve">approach </w:t>
      </w:r>
      <w:r w:rsidRPr="00700DDF">
        <w:rPr>
          <w:rFonts w:asciiTheme="minorHAnsi" w:hAnsiTheme="minorHAnsi" w:cstheme="minorHAnsi"/>
          <w:color w:val="333333"/>
          <w:sz w:val="12"/>
          <w:szCs w:val="12"/>
        </w:rPr>
        <w:t>that is</w:t>
      </w:r>
      <w:r w:rsidRPr="00700DDF">
        <w:rPr>
          <w:rFonts w:asciiTheme="minorHAnsi" w:hAnsiTheme="minorHAnsi" w:cstheme="minorHAnsi"/>
          <w:color w:val="333333"/>
          <w:u w:val="single"/>
        </w:rPr>
        <w:t xml:space="preserve"> </w:t>
      </w:r>
      <w:r w:rsidRPr="004B7640">
        <w:rPr>
          <w:rFonts w:asciiTheme="minorHAnsi" w:hAnsiTheme="minorHAnsi" w:cstheme="minorHAnsi"/>
          <w:color w:val="333333"/>
          <w:sz w:val="12"/>
          <w:szCs w:val="12"/>
        </w:rPr>
        <w:t>both</w:t>
      </w:r>
      <w:r w:rsidRPr="004B7640">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 xml:space="preserve">patient-centered </w:t>
      </w:r>
      <w:r w:rsidRPr="00700DDF">
        <w:rPr>
          <w:rFonts w:asciiTheme="minorHAnsi" w:hAnsiTheme="minorHAnsi" w:cstheme="minorHAnsi"/>
          <w:color w:val="333333"/>
          <w:u w:val="single"/>
        </w:rPr>
        <w:t>and protects patients, physicians</w:t>
      </w:r>
      <w:r w:rsidRPr="00700DDF">
        <w:rPr>
          <w:rFonts w:asciiTheme="minorHAnsi" w:hAnsiTheme="minorHAnsi" w:cstheme="minorHAnsi"/>
          <w:color w:val="333333"/>
        </w:rPr>
        <w:t>,</w:t>
      </w:r>
      <w:r w:rsidRPr="00BD42DF">
        <w:rPr>
          <w:rFonts w:asciiTheme="minorHAnsi" w:hAnsiTheme="minorHAnsi" w:cstheme="minorHAnsi"/>
          <w:color w:val="333333"/>
        </w:rPr>
        <w:t xml:space="preserve"> </w:t>
      </w:r>
      <w:r w:rsidRPr="001027D8">
        <w:rPr>
          <w:rFonts w:asciiTheme="minorHAnsi" w:hAnsiTheme="minorHAnsi" w:cstheme="minorHAnsi"/>
          <w:color w:val="333333"/>
          <w:sz w:val="12"/>
          <w:szCs w:val="12"/>
        </w:rPr>
        <w:t>as well as others [</w:t>
      </w:r>
      <w:hyperlink r:id="rId41" w:anchor="ref-CR16" w:tooltip="Kruse CS, Krowski N, Rodriguez B, Tran L, Vela J, Brooks M. Telehealth and patient satisfaction: a systematic review and narrative analysis. BMJ Open 2017;7(8):e016242. http://dx.doi.org/&#10;https://doi.org/10.1136/bmjopen-2017-016242&#10;&#10;." w:history="1">
        <w:r w:rsidRPr="001027D8">
          <w:rPr>
            <w:rStyle w:val="Hyperlink"/>
            <w:rFonts w:asciiTheme="minorHAnsi" w:hAnsiTheme="minorHAnsi" w:cstheme="minorHAnsi"/>
            <w:color w:val="004B83"/>
            <w:sz w:val="12"/>
            <w:szCs w:val="12"/>
          </w:rPr>
          <w:t>16</w:t>
        </w:r>
      </w:hyperlink>
      <w:r w:rsidRPr="001027D8">
        <w:rPr>
          <w:rFonts w:asciiTheme="minorHAnsi" w:hAnsiTheme="minorHAnsi" w:cstheme="minorHAnsi"/>
          <w:color w:val="333333"/>
          <w:sz w:val="12"/>
          <w:szCs w:val="12"/>
        </w:rPr>
        <w:t xml:space="preserve">, </w:t>
      </w:r>
      <w:hyperlink r:id="rId42" w:anchor="ref-CR17" w:tooltip="Campion EW, Dorsey E, Topol E. State of telehealth. N Engl J Med 2016;375(2):154–161. https://doi.org/&#10;https://doi.org/10.1056/NEJMra1601705&#10;&#10;." w:history="1">
        <w:r w:rsidRPr="001027D8">
          <w:rPr>
            <w:rStyle w:val="Hyperlink"/>
            <w:rFonts w:asciiTheme="minorHAnsi" w:hAnsiTheme="minorHAnsi" w:cstheme="minorHAnsi"/>
            <w:color w:val="004B83"/>
            <w:sz w:val="12"/>
            <w:szCs w:val="12"/>
          </w:rPr>
          <w:t>17</w:t>
        </w:r>
      </w:hyperlink>
      <w:r w:rsidRPr="001027D8">
        <w:rPr>
          <w:rFonts w:asciiTheme="minorHAnsi" w:hAnsiTheme="minorHAnsi" w:cstheme="minorHAnsi"/>
          <w:color w:val="333333"/>
          <w:sz w:val="12"/>
          <w:szCs w:val="12"/>
        </w:rPr>
        <w:t>]. Telehealth is the delivery of health care services by health care professionals, where distance is a critical factor, through using information and communication technologies (ICT) for the exchange of valid and correct information [</w:t>
      </w:r>
      <w:hyperlink r:id="rId43" w:anchor="ref-CR18" w:tooltip="Organization WHO. Telemedicine: opportunities and developments in member states. Report on the second global survey on eHealth: world health Organization; 2010." w:history="1">
        <w:r w:rsidRPr="001027D8">
          <w:rPr>
            <w:rStyle w:val="Hyperlink"/>
            <w:rFonts w:asciiTheme="minorHAnsi" w:hAnsiTheme="minorHAnsi" w:cstheme="minorHAnsi"/>
            <w:color w:val="004B83"/>
            <w:sz w:val="12"/>
            <w:szCs w:val="12"/>
          </w:rPr>
          <w:t>18</w:t>
        </w:r>
      </w:hyperlink>
      <w:r w:rsidRPr="001027D8">
        <w:rPr>
          <w:rFonts w:asciiTheme="minorHAnsi" w:hAnsiTheme="minorHAnsi" w:cstheme="minorHAnsi"/>
          <w:color w:val="333333"/>
          <w:sz w:val="12"/>
          <w:szCs w:val="12"/>
        </w:rPr>
        <w:t xml:space="preserve">]. Telehealth services are </w:t>
      </w:r>
      <w:proofErr w:type="spellStart"/>
      <w:r w:rsidRPr="001027D8">
        <w:rPr>
          <w:rFonts w:asciiTheme="minorHAnsi" w:hAnsiTheme="minorHAnsi" w:cstheme="minorHAnsi"/>
          <w:color w:val="333333"/>
          <w:sz w:val="12"/>
          <w:szCs w:val="12"/>
        </w:rPr>
        <w:t>renderdusing</w:t>
      </w:r>
      <w:proofErr w:type="spellEnd"/>
      <w:r w:rsidRPr="001027D8">
        <w:rPr>
          <w:rFonts w:asciiTheme="minorHAnsi" w:hAnsiTheme="minorHAnsi" w:cstheme="minorHAnsi"/>
          <w:color w:val="333333"/>
          <w:sz w:val="12"/>
          <w:szCs w:val="12"/>
        </w:rPr>
        <w:t xml:space="preserve"> real-time or store-and-forward techniques [</w:t>
      </w:r>
      <w:hyperlink r:id="rId44" w:anchor="ref-CR19" w:tooltip="Bradford N, Caffery L, Smith A. Telehealth services in rural and remote Australia: a systematic review of models of care and factors influencing success and sustainability 2016. https://doi.org/&#10;https://doi.org/10.22605/RRH3808&#10;&#10;." w:history="1">
        <w:r w:rsidRPr="001027D8">
          <w:rPr>
            <w:rStyle w:val="Hyperlink"/>
            <w:rFonts w:asciiTheme="minorHAnsi" w:hAnsiTheme="minorHAnsi" w:cstheme="minorHAnsi"/>
            <w:color w:val="004B83"/>
            <w:sz w:val="12"/>
            <w:szCs w:val="12"/>
          </w:rPr>
          <w:t>19</w:t>
        </w:r>
      </w:hyperlink>
      <w:r w:rsidRPr="001027D8">
        <w:rPr>
          <w:rFonts w:asciiTheme="minorHAnsi" w:hAnsiTheme="minorHAnsi" w:cstheme="minorHAnsi"/>
          <w:color w:val="333333"/>
          <w:sz w:val="12"/>
          <w:szCs w:val="12"/>
        </w:rPr>
        <w:t>]. With the rapid evolution and downsizing of portable electronics, most families have at least one device of digital, such as smartphones [</w:t>
      </w:r>
      <w:hyperlink r:id="rId45" w:anchor="ref-CR20" w:tooltip="Valle J, Godby T, Paul III DP, Smith H, Coustasse A. Use of smartphones for clinical and medical education. Health Care Manag 2017;36(3):293–300. https://doi.org/&#10;https://doi.org/10.1097/HCM.0000000000000176&#10;&#10;." w:history="1">
        <w:r w:rsidRPr="001027D8">
          <w:rPr>
            <w:rStyle w:val="Hyperlink"/>
            <w:rFonts w:asciiTheme="minorHAnsi" w:hAnsiTheme="minorHAnsi" w:cstheme="minorHAnsi"/>
            <w:color w:val="004B83"/>
            <w:sz w:val="12"/>
            <w:szCs w:val="12"/>
          </w:rPr>
          <w:t>20</w:t>
        </w:r>
      </w:hyperlink>
      <w:r w:rsidRPr="001027D8">
        <w:rPr>
          <w:rFonts w:asciiTheme="minorHAnsi" w:hAnsiTheme="minorHAnsi" w:cstheme="minorHAnsi"/>
          <w:color w:val="333333"/>
          <w:sz w:val="12"/>
          <w:szCs w:val="12"/>
        </w:rPr>
        <w:t>] and webcams that provide communication between patient and healthcare provider [</w:t>
      </w:r>
      <w:hyperlink r:id="rId46" w:anchor="ref-CR21" w:tooltip="Jahanshir A, Karimialavijeh E, Sheikh H, Vahedi M, Momeni M. Smartphones and medical applications in the emergency department daily practice. Emergency. 2017;5(1). PMID: 28286821." w:history="1">
        <w:r w:rsidRPr="001027D8">
          <w:rPr>
            <w:rStyle w:val="Hyperlink"/>
            <w:rFonts w:asciiTheme="minorHAnsi" w:hAnsiTheme="minorHAnsi" w:cstheme="minorHAnsi"/>
            <w:color w:val="004B83"/>
            <w:sz w:val="12"/>
            <w:szCs w:val="12"/>
          </w:rPr>
          <w:t>21</w:t>
        </w:r>
      </w:hyperlink>
      <w:r w:rsidRPr="001027D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Video conferencing</w:t>
      </w:r>
      <w:r w:rsidRPr="004B7640">
        <w:rPr>
          <w:rFonts w:asciiTheme="minorHAnsi" w:hAnsiTheme="minorHAnsi" w:cstheme="minorHAnsi"/>
          <w:color w:val="333333"/>
          <w:sz w:val="12"/>
          <w:szCs w:val="12"/>
        </w:rPr>
        <w:t xml:space="preserve"> and</w:t>
      </w:r>
      <w:r w:rsidRPr="004B7640">
        <w:rPr>
          <w:rFonts w:asciiTheme="minorHAnsi" w:hAnsiTheme="minorHAnsi" w:cstheme="minorHAnsi"/>
          <w:color w:val="333333"/>
          <w:u w:val="single"/>
        </w:rPr>
        <w:t xml:space="preserve"> </w:t>
      </w:r>
      <w:r w:rsidRPr="00635528">
        <w:rPr>
          <w:rFonts w:asciiTheme="minorHAnsi" w:hAnsiTheme="minorHAnsi" w:cstheme="minorHAnsi"/>
          <w:color w:val="333333"/>
          <w:sz w:val="12"/>
          <w:szCs w:val="12"/>
          <w:u w:val="single"/>
        </w:rPr>
        <w:t>similar</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television</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 xml:space="preserve">systems </w:t>
      </w:r>
      <w:r w:rsidRPr="004B7640">
        <w:rPr>
          <w:rFonts w:asciiTheme="minorHAnsi" w:hAnsiTheme="minorHAnsi" w:cstheme="minorHAnsi"/>
          <w:color w:val="333333"/>
          <w:sz w:val="12"/>
          <w:szCs w:val="12"/>
        </w:rPr>
        <w:t xml:space="preserve">are </w:t>
      </w:r>
      <w:r w:rsidRPr="00635528">
        <w:rPr>
          <w:rFonts w:asciiTheme="minorHAnsi" w:hAnsiTheme="minorHAnsi" w:cstheme="minorHAnsi"/>
          <w:color w:val="333333"/>
          <w:sz w:val="12"/>
          <w:szCs w:val="12"/>
        </w:rPr>
        <w:t>also</w:t>
      </w:r>
      <w:r w:rsidRPr="00BD42DF">
        <w:rPr>
          <w:rFonts w:asciiTheme="minorHAnsi" w:hAnsiTheme="minorHAnsi" w:cstheme="minorHAnsi"/>
          <w:color w:val="333333"/>
        </w:rPr>
        <w:t xml:space="preserve"> </w:t>
      </w:r>
      <w:r w:rsidRPr="004B7640">
        <w:rPr>
          <w:rFonts w:asciiTheme="minorHAnsi" w:hAnsiTheme="minorHAnsi" w:cstheme="minorHAnsi"/>
          <w:color w:val="333333"/>
          <w:sz w:val="12"/>
          <w:szCs w:val="12"/>
        </w:rPr>
        <w:t>used to</w:t>
      </w:r>
      <w:r w:rsidRPr="004B7640">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 xml:space="preserve">provide </w:t>
      </w:r>
      <w:r w:rsidRPr="007761B6">
        <w:rPr>
          <w:rFonts w:asciiTheme="minorHAnsi" w:hAnsiTheme="minorHAnsi" w:cstheme="minorHAnsi"/>
          <w:color w:val="333333"/>
          <w:u w:val="single"/>
        </w:rPr>
        <w:t xml:space="preserve">health care </w:t>
      </w:r>
      <w:r w:rsidRPr="00340194">
        <w:rPr>
          <w:rFonts w:asciiTheme="minorHAnsi" w:hAnsiTheme="minorHAnsi" w:cstheme="minorHAnsi"/>
          <w:color w:val="333333"/>
          <w:highlight w:val="yellow"/>
          <w:u w:val="single"/>
        </w:rPr>
        <w:t xml:space="preserve">programs for people </w:t>
      </w:r>
      <w:r w:rsidRPr="004B7640">
        <w:rPr>
          <w:rFonts w:asciiTheme="minorHAnsi" w:hAnsiTheme="minorHAnsi" w:cstheme="minorHAnsi"/>
          <w:color w:val="333333"/>
          <w:sz w:val="12"/>
          <w:szCs w:val="12"/>
        </w:rPr>
        <w:t>who are</w:t>
      </w:r>
      <w:r w:rsidRPr="004B7640">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hospitalized or in quarantine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to reduce the risk of exposure to others and employees [</w:t>
      </w:r>
      <w:hyperlink r:id="rId47" w:anchor="ref-CR7" w:tooltip="Smith AC, Thomas E, Snoswell CL, Haydon H, Mehrotra A, Clemensen J, et al. Telehealth for global emergencies: Implications for coronavirus disease 2019 (COVID-19). J Telemed Telecare. 2020:1357633X20916567. https://doi.org/&#10;https://doi.org/10.1177/1357633X2091" w:history="1">
        <w:r w:rsidRPr="00635528">
          <w:rPr>
            <w:rStyle w:val="Hyperlink"/>
            <w:rFonts w:asciiTheme="minorHAnsi" w:hAnsiTheme="minorHAnsi" w:cstheme="minorHAnsi"/>
            <w:color w:val="004B83"/>
            <w:sz w:val="12"/>
            <w:szCs w:val="12"/>
          </w:rPr>
          <w:t>7</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23116D">
        <w:rPr>
          <w:rFonts w:asciiTheme="minorHAnsi" w:hAnsiTheme="minorHAnsi" w:cstheme="minorHAnsi"/>
          <w:color w:val="333333"/>
          <w:u w:val="single"/>
        </w:rPr>
        <w:t>Physicians who are in quarantine can employ these services to take care of their patients remotely [</w:t>
      </w:r>
      <w:hyperlink r:id="rId48" w:anchor="ref-CR8" w:tooltip="Hollander JE, Carr BG. Virtually perfect? Telemedicine for covid-19. N Engl J Med 2020. https://doi.org/&#10;https://doi.org/10.1056/NEJMp2003539&#10;&#10;." w:history="1">
        <w:r w:rsidRPr="00BD42DF">
          <w:rPr>
            <w:rStyle w:val="Hyperlink"/>
            <w:rFonts w:asciiTheme="minorHAnsi" w:hAnsiTheme="minorHAnsi" w:cstheme="minorHAnsi"/>
            <w:color w:val="004B83"/>
          </w:rPr>
          <w:t>8</w:t>
        </w:r>
      </w:hyperlink>
      <w:r w:rsidRPr="00BD42DF">
        <w:rPr>
          <w:rFonts w:asciiTheme="minorHAnsi" w:hAnsiTheme="minorHAnsi" w:cstheme="minorHAnsi"/>
          <w:color w:val="333333"/>
        </w:rPr>
        <w:t xml:space="preserve">, </w:t>
      </w:r>
      <w:hyperlink r:id="rId49" w:anchor="ref-CR22" w:tooltip="Canady VA. COVID-19 outbreak represents a new way of mental health service delivery. Ment Heal Wkly 2020; 30(12):1–4. https://doi.org/&#10;https://doi.org/10.1002/mhw.32282&#10;&#10;." w:history="1">
        <w:r w:rsidRPr="00BD42DF">
          <w:rPr>
            <w:rStyle w:val="Hyperlink"/>
            <w:rFonts w:asciiTheme="minorHAnsi" w:hAnsiTheme="minorHAnsi" w:cstheme="minorHAnsi"/>
            <w:color w:val="004B83"/>
          </w:rPr>
          <w:t>22</w:t>
        </w:r>
      </w:hyperlink>
      <w:r w:rsidRPr="00635528">
        <w:rPr>
          <w:rFonts w:asciiTheme="minorHAnsi" w:hAnsiTheme="minorHAnsi" w:cstheme="minorHAnsi"/>
          <w:color w:val="333333"/>
          <w:sz w:val="12"/>
          <w:szCs w:val="12"/>
        </w:rPr>
        <w:t>]. In addition</w:t>
      </w:r>
      <w:r w:rsidRPr="00BD42DF">
        <w:rPr>
          <w:rFonts w:asciiTheme="minorHAnsi" w:hAnsiTheme="minorHAnsi" w:cstheme="minorHAnsi"/>
          <w:color w:val="333333"/>
        </w:rPr>
        <w:t xml:space="preserve">, </w:t>
      </w:r>
      <w:r w:rsidRPr="00700DDF">
        <w:rPr>
          <w:rFonts w:asciiTheme="minorHAnsi" w:hAnsiTheme="minorHAnsi" w:cstheme="minorHAnsi"/>
          <w:color w:val="333333"/>
          <w:sz w:val="12"/>
          <w:szCs w:val="12"/>
        </w:rPr>
        <w:t>covering multiple sites with a</w:t>
      </w:r>
      <w:r w:rsidRPr="004B7640">
        <w:rPr>
          <w:rFonts w:asciiTheme="minorHAnsi" w:hAnsiTheme="minorHAnsi" w:cstheme="minorHAnsi"/>
          <w:color w:val="333333"/>
          <w:u w:val="single"/>
        </w:rPr>
        <w:t xml:space="preserve"> </w:t>
      </w:r>
      <w:r w:rsidRPr="002D5274">
        <w:rPr>
          <w:rFonts w:asciiTheme="minorHAnsi" w:hAnsiTheme="minorHAnsi" w:cstheme="minorHAnsi"/>
          <w:color w:val="333333"/>
          <w:u w:val="single"/>
        </w:rPr>
        <w:t xml:space="preserve">tele-physician can </w:t>
      </w:r>
      <w:r w:rsidRPr="00340194">
        <w:rPr>
          <w:rFonts w:asciiTheme="minorHAnsi" w:hAnsiTheme="minorHAnsi" w:cstheme="minorHAnsi"/>
          <w:color w:val="333333"/>
          <w:highlight w:val="yellow"/>
          <w:u w:val="single"/>
        </w:rPr>
        <w:t>address</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some of the</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challenges of the workforce</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w:t>
      </w:r>
      <w:hyperlink r:id="rId50" w:anchor="ref-CR8" w:tooltip="Hollander JE, Carr BG. Virtually perfect? Telemedicine for covid-19. N Engl J Med 2020. https://doi.org/&#10;https://doi.org/10.1056/NEJMp2003539&#10;&#10;." w:history="1">
        <w:r w:rsidRPr="00635528">
          <w:rPr>
            <w:rStyle w:val="Hyperlink"/>
            <w:rFonts w:asciiTheme="minorHAnsi" w:hAnsiTheme="minorHAnsi" w:cstheme="minorHAnsi"/>
            <w:color w:val="004B83"/>
            <w:sz w:val="12"/>
            <w:szCs w:val="12"/>
          </w:rPr>
          <w:t>8</w:t>
        </w:r>
      </w:hyperlink>
      <w:r w:rsidRPr="00635528">
        <w:rPr>
          <w:rFonts w:asciiTheme="minorHAnsi" w:hAnsiTheme="minorHAnsi" w:cstheme="minorHAnsi"/>
          <w:color w:val="333333"/>
          <w:sz w:val="12"/>
          <w:szCs w:val="12"/>
        </w:rPr>
        <w:t xml:space="preserve">, </w:t>
      </w:r>
      <w:hyperlink r:id="rId51" w:anchor="ref-CR23" w:tooltip="Greenhalgh T, Wherton J, Shaw S, Morrison C. Video consultations for covid-19. Br Med J Publishing Group; 2020. https://doi.org/&#10;https://doi.org/10.2196/18378&#10;&#10;." w:history="1">
        <w:r w:rsidRPr="00635528">
          <w:rPr>
            <w:rStyle w:val="Hyperlink"/>
            <w:rFonts w:asciiTheme="minorHAnsi" w:hAnsiTheme="minorHAnsi" w:cstheme="minorHAnsi"/>
            <w:color w:val="004B83"/>
            <w:sz w:val="12"/>
            <w:szCs w:val="12"/>
          </w:rPr>
          <w:t>23</w:t>
        </w:r>
      </w:hyperlink>
      <w:r w:rsidRPr="00635528">
        <w:rPr>
          <w:rFonts w:asciiTheme="minorHAnsi" w:hAnsiTheme="minorHAnsi" w:cstheme="minorHAnsi"/>
          <w:color w:val="333333"/>
          <w:sz w:val="12"/>
          <w:szCs w:val="12"/>
        </w:rPr>
        <w:t>]. There are various benefits in using technology of telehealth, especially in non-emergency / routine care and in cases where services do not require direct patient-provider interaction, such as providing psychological services [</w:t>
      </w:r>
      <w:hyperlink r:id="rId52" w:anchor="ref-CR24" w:tooltip="Fortney JC, Pyne JM, Edlund MJ, Williams DK, Robinson DE, Mittal D, et al. A randomized trial of telemedicine-based collaborative care for depression. J Gen Intern Med. 2007;22(8):1086–93." w:history="1">
        <w:r w:rsidRPr="00635528">
          <w:rPr>
            <w:rStyle w:val="Hyperlink"/>
            <w:rFonts w:asciiTheme="minorHAnsi" w:hAnsiTheme="minorHAnsi" w:cstheme="minorHAnsi"/>
            <w:color w:val="004B83"/>
            <w:sz w:val="12"/>
            <w:szCs w:val="12"/>
          </w:rPr>
          <w:t>24</w:t>
        </w:r>
      </w:hyperlink>
      <w:r w:rsidRPr="00635528">
        <w:rPr>
          <w:rFonts w:asciiTheme="minorHAnsi" w:hAnsiTheme="minorHAnsi" w:cstheme="minorHAnsi"/>
          <w:color w:val="333333"/>
          <w:sz w:val="12"/>
          <w:szCs w:val="12"/>
        </w:rPr>
        <w:t>].</w:t>
      </w:r>
      <w:r w:rsidRPr="00BD42DF">
        <w:rPr>
          <w:rFonts w:asciiTheme="minorHAnsi" w:hAnsiTheme="minorHAnsi" w:cstheme="minorHAnsi"/>
          <w:color w:val="333333"/>
        </w:rPr>
        <w:t xml:space="preserve"> </w:t>
      </w:r>
      <w:r w:rsidRPr="00340194">
        <w:rPr>
          <w:rFonts w:asciiTheme="minorHAnsi" w:hAnsiTheme="minorHAnsi" w:cstheme="minorHAnsi"/>
          <w:color w:val="333333"/>
          <w:highlight w:val="yellow"/>
          <w:u w:val="single"/>
        </w:rPr>
        <w:t xml:space="preserve">Remote care </w:t>
      </w:r>
      <w:r w:rsidRPr="00340194">
        <w:rPr>
          <w:rFonts w:asciiTheme="minorHAnsi" w:hAnsiTheme="minorHAnsi" w:cstheme="minorHAnsi"/>
          <w:b/>
          <w:bCs/>
          <w:color w:val="333333"/>
          <w:highlight w:val="yellow"/>
          <w:u w:val="single"/>
        </w:rPr>
        <w:t>reduces</w:t>
      </w:r>
      <w:r w:rsidRPr="00340194">
        <w:rPr>
          <w:rFonts w:asciiTheme="minorHAnsi" w:hAnsiTheme="minorHAnsi" w:cstheme="minorHAnsi"/>
          <w:color w:val="333333"/>
          <w:highlight w:val="yellow"/>
          <w:u w:val="single"/>
        </w:rPr>
        <w:t xml:space="preserve"> </w:t>
      </w:r>
      <w:r w:rsidRPr="004B7640">
        <w:rPr>
          <w:rFonts w:asciiTheme="minorHAnsi" w:hAnsiTheme="minorHAnsi" w:cstheme="minorHAnsi"/>
          <w:color w:val="333333"/>
          <w:sz w:val="12"/>
          <w:szCs w:val="12"/>
        </w:rPr>
        <w:t>the</w:t>
      </w:r>
      <w:r w:rsidRPr="00340194">
        <w:rPr>
          <w:rFonts w:asciiTheme="minorHAnsi" w:hAnsiTheme="minorHAnsi" w:cstheme="minorHAnsi"/>
          <w:color w:val="333333"/>
          <w:highlight w:val="yellow"/>
          <w:u w:val="single"/>
        </w:rPr>
        <w:t xml:space="preserve"> use of resources </w:t>
      </w:r>
      <w:r w:rsidRPr="007761B6">
        <w:rPr>
          <w:rFonts w:asciiTheme="minorHAnsi" w:hAnsiTheme="minorHAnsi" w:cstheme="minorHAnsi"/>
          <w:color w:val="333333"/>
          <w:u w:val="single"/>
        </w:rPr>
        <w:t xml:space="preserve">in health centers, </w:t>
      </w:r>
      <w:r w:rsidRPr="007761B6">
        <w:rPr>
          <w:rFonts w:asciiTheme="minorHAnsi" w:hAnsiTheme="minorHAnsi" w:cstheme="minorHAnsi"/>
          <w:color w:val="333333"/>
          <w:sz w:val="12"/>
          <w:szCs w:val="12"/>
        </w:rPr>
        <w:t>improves</w:t>
      </w:r>
      <w:r w:rsidRPr="004B7640">
        <w:rPr>
          <w:rFonts w:asciiTheme="minorHAnsi" w:hAnsiTheme="minorHAnsi" w:cstheme="minorHAnsi"/>
          <w:color w:val="333333"/>
          <w:sz w:val="12"/>
          <w:szCs w:val="12"/>
        </w:rPr>
        <w:t xml:space="preserve"> access to care,</w:t>
      </w:r>
      <w:r w:rsidRPr="004B7640">
        <w:rPr>
          <w:rFonts w:asciiTheme="minorHAnsi" w:hAnsiTheme="minorHAnsi" w:cstheme="minorHAnsi"/>
          <w:color w:val="333333"/>
          <w:u w:val="single"/>
        </w:rPr>
        <w:t xml:space="preserve"> </w:t>
      </w:r>
      <w:r w:rsidRPr="00340194">
        <w:rPr>
          <w:rFonts w:asciiTheme="minorHAnsi" w:hAnsiTheme="minorHAnsi" w:cstheme="minorHAnsi"/>
          <w:color w:val="333333"/>
          <w:highlight w:val="yellow"/>
          <w:u w:val="single"/>
        </w:rPr>
        <w:t xml:space="preserve">while </w:t>
      </w:r>
      <w:r w:rsidRPr="00340194">
        <w:rPr>
          <w:rFonts w:asciiTheme="minorHAnsi" w:hAnsiTheme="minorHAnsi" w:cstheme="minorHAnsi"/>
          <w:b/>
          <w:bCs/>
          <w:color w:val="333333"/>
          <w:highlight w:val="yellow"/>
          <w:u w:val="single"/>
        </w:rPr>
        <w:t>minimizing</w:t>
      </w:r>
      <w:r w:rsidRPr="00340194">
        <w:rPr>
          <w:rFonts w:asciiTheme="minorHAnsi" w:hAnsiTheme="minorHAnsi" w:cstheme="minorHAnsi"/>
          <w:color w:val="333333"/>
          <w:highlight w:val="yellow"/>
          <w:u w:val="single"/>
        </w:rPr>
        <w:t xml:space="preserve"> </w:t>
      </w:r>
      <w:r w:rsidRPr="00635528">
        <w:rPr>
          <w:rFonts w:asciiTheme="minorHAnsi" w:hAnsiTheme="minorHAnsi" w:cstheme="minorHAnsi"/>
          <w:color w:val="333333"/>
          <w:sz w:val="12"/>
          <w:szCs w:val="12"/>
        </w:rPr>
        <w:t>the</w:t>
      </w:r>
      <w:r w:rsidRPr="00340194">
        <w:rPr>
          <w:rFonts w:asciiTheme="minorHAnsi" w:hAnsiTheme="minorHAnsi" w:cstheme="minorHAnsi"/>
          <w:color w:val="333333"/>
          <w:highlight w:val="yellow"/>
        </w:rPr>
        <w:t xml:space="preserve"> </w:t>
      </w:r>
      <w:r w:rsidRPr="00340194">
        <w:rPr>
          <w:rFonts w:asciiTheme="minorHAnsi" w:hAnsiTheme="minorHAnsi" w:cstheme="minorHAnsi"/>
          <w:color w:val="333333"/>
          <w:highlight w:val="yellow"/>
          <w:u w:val="single"/>
        </w:rPr>
        <w:t>risk of</w:t>
      </w:r>
      <w:r w:rsidRPr="007761B6">
        <w:rPr>
          <w:rFonts w:asciiTheme="minorHAnsi" w:hAnsiTheme="minorHAnsi" w:cstheme="minorHAnsi"/>
          <w:color w:val="333333"/>
          <w:u w:val="single"/>
        </w:rPr>
        <w:t xml:space="preserve"> direct </w:t>
      </w:r>
      <w:r w:rsidRPr="00340194">
        <w:rPr>
          <w:rFonts w:asciiTheme="minorHAnsi" w:hAnsiTheme="minorHAnsi" w:cstheme="minorHAnsi"/>
          <w:color w:val="333333"/>
          <w:highlight w:val="yellow"/>
          <w:u w:val="single"/>
        </w:rPr>
        <w:t>transmission</w:t>
      </w:r>
      <w:r w:rsidRPr="00635528">
        <w:rPr>
          <w:rFonts w:asciiTheme="minorHAnsi" w:hAnsiTheme="minorHAnsi" w:cstheme="minorHAnsi"/>
          <w:color w:val="333333"/>
          <w:u w:val="single"/>
        </w:rPr>
        <w:t xml:space="preserve"> </w:t>
      </w:r>
      <w:r w:rsidRPr="00635528">
        <w:rPr>
          <w:rFonts w:asciiTheme="minorHAnsi" w:hAnsiTheme="minorHAnsi" w:cstheme="minorHAnsi"/>
          <w:color w:val="333333"/>
          <w:sz w:val="12"/>
          <w:szCs w:val="12"/>
        </w:rPr>
        <w:t>of the infectious agent from person to person [</w:t>
      </w:r>
      <w:hyperlink r:id="rId53" w:anchor="ref-CR25" w:tooltip="Charles BL. Telemedicine can lower costs and improve access. Healthc Financ Manage. 2000;54(4):66." w:history="1">
        <w:r w:rsidRPr="00635528">
          <w:rPr>
            <w:rStyle w:val="Hyperlink"/>
            <w:rFonts w:asciiTheme="minorHAnsi" w:hAnsiTheme="minorHAnsi" w:cstheme="minorHAnsi"/>
            <w:color w:val="004B83"/>
            <w:sz w:val="12"/>
            <w:szCs w:val="12"/>
          </w:rPr>
          <w:t>25</w:t>
        </w:r>
      </w:hyperlink>
      <w:r w:rsidRPr="00635528">
        <w:rPr>
          <w:rFonts w:asciiTheme="minorHAnsi" w:hAnsiTheme="minorHAnsi" w:cstheme="minorHAnsi"/>
          <w:color w:val="333333"/>
          <w:sz w:val="12"/>
          <w:szCs w:val="12"/>
        </w:rPr>
        <w:t>]. In addition to being beneficial in keeping people safe, including the general public, patients and health workers, another important advantage is providing widely access to care givers [</w:t>
      </w:r>
      <w:hyperlink r:id="rId54" w:anchor="ref-CR12" w:tooltip="Chauhan V, Galwankar S, Arquilla B, Garg M, Di Somma S, El-Menyar A, et al. Novel coronavirus (COVID-19): Leveraging telemedicine to optimize care while minimizing exposures and viral transmission. J Emergencies Trauma Shock. 2020;13(1):20. https://doi.org/&#10;ht" w:history="1">
        <w:r w:rsidRPr="00635528">
          <w:rPr>
            <w:rStyle w:val="Hyperlink"/>
            <w:rFonts w:asciiTheme="minorHAnsi" w:hAnsiTheme="minorHAnsi" w:cstheme="minorHAnsi"/>
            <w:color w:val="004B83"/>
            <w:sz w:val="12"/>
            <w:szCs w:val="12"/>
          </w:rPr>
          <w:t>12</w:t>
        </w:r>
      </w:hyperlink>
      <w:r w:rsidRPr="00635528">
        <w:rPr>
          <w:rFonts w:asciiTheme="minorHAnsi" w:hAnsiTheme="minorHAnsi" w:cstheme="minorHAnsi"/>
          <w:color w:val="333333"/>
          <w:sz w:val="12"/>
          <w:szCs w:val="12"/>
        </w:rPr>
        <w:t>].. Therefore</w:t>
      </w:r>
      <w:r w:rsidRPr="00BD42DF">
        <w:rPr>
          <w:rFonts w:asciiTheme="minorHAnsi" w:hAnsiTheme="minorHAnsi" w:cstheme="minorHAnsi"/>
          <w:color w:val="333333"/>
        </w:rPr>
        <w:t xml:space="preserve">, </w:t>
      </w:r>
      <w:r w:rsidRPr="007761B6">
        <w:rPr>
          <w:rFonts w:asciiTheme="minorHAnsi" w:hAnsiTheme="minorHAnsi" w:cstheme="minorHAnsi"/>
          <w:color w:val="333333"/>
          <w:u w:val="single"/>
        </w:rPr>
        <w:t>this</w:t>
      </w:r>
      <w:r w:rsidRPr="00340194">
        <w:rPr>
          <w:rFonts w:asciiTheme="minorHAnsi" w:hAnsiTheme="minorHAnsi" w:cstheme="minorHAnsi"/>
          <w:color w:val="333333"/>
          <w:highlight w:val="yellow"/>
          <w:u w:val="single"/>
        </w:rPr>
        <w:t xml:space="preserve"> technology </w:t>
      </w:r>
      <w:r w:rsidRPr="002D5274">
        <w:rPr>
          <w:rFonts w:asciiTheme="minorHAnsi" w:hAnsiTheme="minorHAnsi" w:cstheme="minorHAnsi"/>
          <w:color w:val="333333"/>
          <w:u w:val="single"/>
        </w:rPr>
        <w:t xml:space="preserve">is </w:t>
      </w:r>
      <w:r w:rsidRPr="00340194">
        <w:rPr>
          <w:rFonts w:asciiTheme="minorHAnsi" w:hAnsiTheme="minorHAnsi" w:cstheme="minorHAnsi"/>
          <w:color w:val="333333"/>
          <w:highlight w:val="yellow"/>
          <w:u w:val="single"/>
        </w:rPr>
        <w:t>an</w:t>
      </w:r>
      <w:r w:rsidRPr="00BD42DF">
        <w:rPr>
          <w:rFonts w:asciiTheme="minorHAnsi" w:hAnsiTheme="minorHAnsi" w:cstheme="minorHAnsi"/>
          <w:color w:val="333333"/>
        </w:rPr>
        <w:t xml:space="preserve"> </w:t>
      </w:r>
      <w:r w:rsidRPr="00635528">
        <w:rPr>
          <w:rFonts w:asciiTheme="minorHAnsi" w:hAnsiTheme="minorHAnsi" w:cstheme="minorHAnsi"/>
          <w:color w:val="333333"/>
          <w:sz w:val="12"/>
          <w:szCs w:val="12"/>
        </w:rPr>
        <w:t>attractive,</w:t>
      </w:r>
      <w:r w:rsidRPr="00635528">
        <w:rPr>
          <w:rFonts w:asciiTheme="minorHAnsi" w:hAnsiTheme="minorHAnsi" w:cstheme="minorHAnsi"/>
          <w:color w:val="333333"/>
          <w:u w:val="single"/>
        </w:rPr>
        <w:t xml:space="preserve"> </w:t>
      </w:r>
      <w:r w:rsidRPr="007761B6">
        <w:rPr>
          <w:rFonts w:asciiTheme="minorHAnsi" w:hAnsiTheme="minorHAnsi" w:cstheme="minorHAnsi"/>
          <w:b/>
          <w:bCs/>
          <w:color w:val="333333"/>
          <w:u w:val="single"/>
        </w:rPr>
        <w:t xml:space="preserve">effectual and </w:t>
      </w:r>
      <w:r w:rsidRPr="00340194">
        <w:rPr>
          <w:rFonts w:asciiTheme="minorHAnsi" w:hAnsiTheme="minorHAnsi" w:cstheme="minorHAnsi"/>
          <w:b/>
          <w:bCs/>
          <w:color w:val="333333"/>
          <w:highlight w:val="yellow"/>
          <w:u w:val="single"/>
        </w:rPr>
        <w:t>affordable option</w:t>
      </w:r>
      <w:r w:rsidRPr="00635528">
        <w:rPr>
          <w:rFonts w:asciiTheme="minorHAnsi" w:hAnsiTheme="minorHAnsi" w:cstheme="minorHAnsi"/>
          <w:color w:val="333333"/>
          <w:u w:val="single"/>
        </w:rPr>
        <w:t xml:space="preserve"> </w:t>
      </w:r>
      <w:r w:rsidRPr="00BD42DF">
        <w:rPr>
          <w:rFonts w:asciiTheme="minorHAnsi" w:hAnsiTheme="minorHAnsi" w:cstheme="minorHAnsi"/>
          <w:color w:val="333333"/>
        </w:rPr>
        <w:t>[</w:t>
      </w:r>
      <w:hyperlink r:id="rId55" w:anchor="ref-CR14" w:tooltip="Zhou X, Snoswell CL, Harding LE, Bambling M, Edirippulige S, Bai X, et al. The role of Telehealth in reducing the mental health burden from COVID-19. Telemed E Health. 2020. &#10;https://doi.org/10.1089/tmj.2020.0068&#10;&#10;." w:history="1">
        <w:r w:rsidRPr="001027D8">
          <w:rPr>
            <w:rStyle w:val="Hyperlink"/>
            <w:rFonts w:asciiTheme="minorHAnsi" w:hAnsiTheme="minorHAnsi" w:cstheme="minorHAnsi"/>
            <w:color w:val="004B83"/>
            <w:sz w:val="12"/>
            <w:szCs w:val="12"/>
          </w:rPr>
          <w:t>14</w:t>
        </w:r>
      </w:hyperlink>
      <w:r w:rsidRPr="001027D8">
        <w:rPr>
          <w:rFonts w:asciiTheme="minorHAnsi" w:hAnsiTheme="minorHAnsi" w:cstheme="minorHAnsi"/>
          <w:color w:val="333333"/>
          <w:sz w:val="12"/>
          <w:szCs w:val="12"/>
        </w:rPr>
        <w:t xml:space="preserve">, </w:t>
      </w:r>
      <w:hyperlink r:id="rId56" w:anchor="ref-CR26" w:tooltip="Mehrotra A, Jena AB, Busch AB, Souza J, Uscher-Pines L, Landon BE. Utilization of telemedicine among rural Medicare beneficiaries. Jama 2016;315(18):2015–2016. https://doi.org/&#10;https://doi.org/10.1001/jama.2016.2186&#10;&#10;." w:history="1">
        <w:r w:rsidRPr="001027D8">
          <w:rPr>
            <w:rStyle w:val="Hyperlink"/>
            <w:rFonts w:asciiTheme="minorHAnsi" w:hAnsiTheme="minorHAnsi" w:cstheme="minorHAnsi"/>
            <w:color w:val="004B83"/>
            <w:sz w:val="12"/>
            <w:szCs w:val="12"/>
          </w:rPr>
          <w:t>26</w:t>
        </w:r>
      </w:hyperlink>
      <w:r w:rsidRPr="001027D8">
        <w:rPr>
          <w:rFonts w:asciiTheme="minorHAnsi" w:hAnsiTheme="minorHAnsi" w:cstheme="minorHAnsi"/>
          <w:color w:val="333333"/>
          <w:sz w:val="12"/>
          <w:szCs w:val="12"/>
        </w:rPr>
        <w:t xml:space="preserve">, </w:t>
      </w:r>
      <w:hyperlink r:id="rId57" w:anchor="ref-CR27" w:tooltip="Sauers-Ford HS, Hamline MY, Gosdin MM, Kair LR, Weinberg GM, Marcin JP, et al. Acceptability, usability, and effectiveness: a qualitative study evaluating a pediatric telemedicine program. Acad Emerg Med 2019; 26(9):1022–1033. https://doi.org/&#10;https://doi.org/" w:history="1">
        <w:r w:rsidRPr="001027D8">
          <w:rPr>
            <w:rStyle w:val="Hyperlink"/>
            <w:rFonts w:asciiTheme="minorHAnsi" w:hAnsiTheme="minorHAnsi" w:cstheme="minorHAnsi"/>
            <w:color w:val="004B83"/>
            <w:sz w:val="12"/>
            <w:szCs w:val="12"/>
          </w:rPr>
          <w:t>27</w:t>
        </w:r>
      </w:hyperlink>
      <w:r w:rsidRPr="001027D8">
        <w:rPr>
          <w:rFonts w:asciiTheme="minorHAnsi" w:hAnsiTheme="minorHAnsi" w:cstheme="minorHAnsi"/>
          <w:color w:val="333333"/>
          <w:sz w:val="12"/>
          <w:szCs w:val="12"/>
        </w:rPr>
        <w:t xml:space="preserve">]. </w:t>
      </w:r>
    </w:p>
    <w:p w14:paraId="20BCB181" w14:textId="77777777" w:rsidR="00A82486" w:rsidRDefault="00A82486" w:rsidP="00A82486">
      <w:pPr>
        <w:shd w:val="clear" w:color="auto" w:fill="FCFCFC"/>
        <w:rPr>
          <w:rFonts w:asciiTheme="minorHAnsi" w:hAnsiTheme="minorHAnsi" w:cstheme="minorHAnsi"/>
          <w:color w:val="333333"/>
          <w:sz w:val="12"/>
          <w:szCs w:val="12"/>
        </w:rPr>
      </w:pPr>
    </w:p>
    <w:p w14:paraId="01F25F89" w14:textId="77777777" w:rsidR="00A82486" w:rsidRDefault="00A82486" w:rsidP="00A82486">
      <w:pPr>
        <w:shd w:val="clear" w:color="auto" w:fill="FCFCFC"/>
        <w:rPr>
          <w:rFonts w:asciiTheme="minorHAnsi" w:eastAsia="Times New Roman" w:hAnsiTheme="minorHAnsi" w:cstheme="minorHAnsi"/>
          <w:color w:val="333333"/>
          <w:sz w:val="12"/>
          <w:szCs w:val="12"/>
        </w:rPr>
      </w:pPr>
      <w:r w:rsidRPr="001027D8">
        <w:rPr>
          <w:rFonts w:asciiTheme="minorHAnsi" w:hAnsiTheme="minorHAnsi" w:cstheme="minorHAnsi"/>
          <w:color w:val="333333"/>
          <w:sz w:val="12"/>
          <w:szCs w:val="12"/>
        </w:rPr>
        <w:t>Patients are eager to use telehealth, but hindrances still exist [</w:t>
      </w:r>
      <w:hyperlink r:id="rId58" w:anchor="ref-CR28" w:tooltip="Portnoy J, Waller M, Elliott T. Telemedicine in the era of COVID-19. J Allergy Clin Immunol Pract 2020. https://doi.org/&#10;https://doi.org/10.1016/j.jaip.2020.03.008&#10;&#10;." w:history="1">
        <w:r w:rsidRPr="001027D8">
          <w:rPr>
            <w:rStyle w:val="Hyperlink"/>
            <w:rFonts w:asciiTheme="minorHAnsi" w:hAnsiTheme="minorHAnsi" w:cstheme="minorHAnsi"/>
            <w:color w:val="004B83"/>
            <w:sz w:val="12"/>
            <w:szCs w:val="12"/>
          </w:rPr>
          <w:t>28</w:t>
        </w:r>
      </w:hyperlink>
      <w:r w:rsidRPr="001027D8">
        <w:rPr>
          <w:rFonts w:asciiTheme="minorHAnsi" w:hAnsiTheme="minorHAnsi" w:cstheme="minorHAnsi"/>
          <w:color w:val="333333"/>
          <w:sz w:val="12"/>
          <w:szCs w:val="12"/>
        </w:rPr>
        <w:t xml:space="preserve">, </w:t>
      </w:r>
      <w:hyperlink r:id="rId59" w:anchor="ref-CR29" w:tooltip="Morenz A, Wescott S, Mostaghimi A, Sequist T, Tobey M. Evaluation of barriers to telehealth programs and dermatological care for American Indian individuals in rural communities. JAMA Dermatol 2019; 155(8), 899–905. https://doi.org/&#10;https://doi.org/10.1001/jam" w:history="1">
        <w:r w:rsidRPr="001027D8">
          <w:rPr>
            <w:rStyle w:val="Hyperlink"/>
            <w:rFonts w:asciiTheme="minorHAnsi" w:hAnsiTheme="minorHAnsi" w:cstheme="minorHAnsi"/>
            <w:color w:val="004B83"/>
            <w:sz w:val="12"/>
            <w:szCs w:val="12"/>
          </w:rPr>
          <w:t>29</w:t>
        </w:r>
      </w:hyperlink>
      <w:r w:rsidRPr="001027D8">
        <w:rPr>
          <w:rFonts w:asciiTheme="minorHAnsi" w:hAnsiTheme="minorHAnsi" w:cstheme="minorHAnsi"/>
          <w:color w:val="333333"/>
          <w:sz w:val="12"/>
          <w:szCs w:val="12"/>
        </w:rPr>
        <w:t>]. The barriers of implementing these programs also largely depend on accreditation, payments systems, and insurance [</w:t>
      </w:r>
      <w:hyperlink r:id="rId60" w:anchor="ref-CR8" w:tooltip="Hollander JE, Carr BG. Virtually perfect? Telemedicine for covid-19. N Engl J Med 2020. https://doi.org/&#10;https://doi.org/10.1056/NEJMp2003539&#10;&#10;." w:history="1">
        <w:r w:rsidRPr="001027D8">
          <w:rPr>
            <w:rStyle w:val="Hyperlink"/>
            <w:rFonts w:asciiTheme="minorHAnsi" w:hAnsiTheme="minorHAnsi" w:cstheme="minorHAnsi"/>
            <w:color w:val="004B83"/>
            <w:sz w:val="12"/>
            <w:szCs w:val="12"/>
          </w:rPr>
          <w:t>8</w:t>
        </w:r>
      </w:hyperlink>
      <w:r w:rsidRPr="001027D8">
        <w:rPr>
          <w:rFonts w:asciiTheme="minorHAnsi" w:hAnsiTheme="minorHAnsi" w:cstheme="minorHAnsi"/>
          <w:color w:val="333333"/>
          <w:sz w:val="12"/>
          <w:szCs w:val="12"/>
        </w:rPr>
        <w:t>]. Furthermore, some physicians are concerned about technical and clinical quality, safety, privacy, and accountability [</w:t>
      </w:r>
      <w:hyperlink r:id="rId61" w:anchor="ref-CR23" w:tooltip="Greenhalgh T, Wherton J, Shaw S, Morrison C. Video consultations for covid-19. Br Med J Publishing Group; 2020. https://doi.org/&#10;https://doi.org/10.2196/18378&#10;&#10;." w:history="1">
        <w:r w:rsidRPr="001027D8">
          <w:rPr>
            <w:rStyle w:val="Hyperlink"/>
            <w:rFonts w:asciiTheme="minorHAnsi" w:hAnsiTheme="minorHAnsi" w:cstheme="minorHAnsi"/>
            <w:color w:val="004B83"/>
            <w:sz w:val="12"/>
            <w:szCs w:val="12"/>
          </w:rPr>
          <w:t>23</w:t>
        </w:r>
      </w:hyperlink>
      <w:r w:rsidRPr="001027D8">
        <w:rPr>
          <w:rFonts w:asciiTheme="minorHAnsi" w:hAnsiTheme="minorHAnsi" w:cstheme="minorHAnsi"/>
          <w:color w:val="333333"/>
          <w:sz w:val="12"/>
          <w:szCs w:val="12"/>
        </w:rPr>
        <w:t xml:space="preserve">, </w:t>
      </w:r>
      <w:hyperlink r:id="rId62" w:anchor="ref-CR30" w:tooltip="Greenhalgh T, Koh GCH, Car J. Covid-19: a remote assessment in primary care. BMJ 2020;368. https://doi.org/&#10;https://doi.org/10.1136/bmj.m1182&#10;&#10;." w:history="1">
        <w:r w:rsidRPr="001027D8">
          <w:rPr>
            <w:rStyle w:val="Hyperlink"/>
            <w:rFonts w:asciiTheme="minorHAnsi" w:hAnsiTheme="minorHAnsi" w:cstheme="minorHAnsi"/>
            <w:color w:val="004B83"/>
            <w:sz w:val="12"/>
            <w:szCs w:val="12"/>
          </w:rPr>
          <w:t>30</w:t>
        </w:r>
      </w:hyperlink>
      <w:r w:rsidRPr="001027D8">
        <w:rPr>
          <w:rFonts w:asciiTheme="minorHAnsi" w:hAnsiTheme="minorHAnsi" w:cstheme="minorHAnsi"/>
          <w:color w:val="333333"/>
          <w:sz w:val="12"/>
          <w:szCs w:val="12"/>
        </w:rPr>
        <w:t xml:space="preserve">]. Telehealth can become a basic need for the general population, health care providers, and patients with COVID-19, especially when people are in quarantine, enabling patients in real time through contact with health care provider for advice on their health problems. Thus, the aim of this review was to identify and systematically review the role of telehealth services in preventing, diagnosing, treating, and controlling diseases during COVID-19 outbreak. </w:t>
      </w:r>
      <w:r w:rsidRPr="001027D8">
        <w:rPr>
          <w:rFonts w:asciiTheme="minorHAnsi" w:eastAsia="Times New Roman" w:hAnsiTheme="minorHAnsi" w:cstheme="minorHAnsi"/>
          <w:color w:val="333333"/>
          <w:sz w:val="12"/>
          <w:szCs w:val="12"/>
        </w:rPr>
        <w:t>We recognized eight studies that presented precious data on telehealth regarding the status of people infected with COVID-19. Telehealth has the capability to incorporate several organizations and situations of health care into one virtual network, led by the central clinic. This network can contain physical locations in different region: central and remote clinics, prevention centers, private clinics, and, private offices of physicians, centers of rehab state and all registered patients within their locations. By</w:t>
      </w:r>
      <w:r w:rsidRPr="001027D8">
        <w:rPr>
          <w:rFonts w:asciiTheme="minorHAnsi" w:eastAsia="Times New Roman" w:hAnsiTheme="minorHAnsi" w:cstheme="minorHAnsi"/>
          <w:color w:val="333333"/>
        </w:rPr>
        <w:t xml:space="preserve"> </w:t>
      </w:r>
      <w:r w:rsidRPr="002D5274">
        <w:rPr>
          <w:rFonts w:asciiTheme="minorHAnsi" w:eastAsia="Times New Roman" w:hAnsiTheme="minorHAnsi" w:cstheme="minorHAnsi"/>
          <w:color w:val="333333"/>
          <w:u w:val="single"/>
        </w:rPr>
        <w:t>using</w:t>
      </w:r>
      <w:r w:rsidRPr="00340194">
        <w:rPr>
          <w:rFonts w:asciiTheme="minorHAnsi" w:eastAsia="Times New Roman" w:hAnsiTheme="minorHAnsi" w:cstheme="minorHAnsi"/>
          <w:color w:val="333333"/>
          <w:highlight w:val="yellow"/>
          <w:u w:val="single"/>
        </w:rPr>
        <w:t xml:space="preserve"> virtual care </w:t>
      </w:r>
      <w:r w:rsidRPr="001803E8">
        <w:rPr>
          <w:rFonts w:asciiTheme="minorHAnsi" w:eastAsia="Times New Roman" w:hAnsiTheme="minorHAnsi" w:cstheme="minorHAnsi"/>
          <w:color w:val="333333"/>
          <w:u w:val="single"/>
        </w:rPr>
        <w:t>for</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very regular,</w:t>
      </w:r>
      <w:r w:rsidRPr="00383EB5">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essential medical care</w:t>
      </w:r>
      <w:r w:rsidRPr="001803E8">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and deferring elective procedures or yearly checkups, we </w:t>
      </w:r>
      <w:r w:rsidRPr="001803E8">
        <w:rPr>
          <w:rFonts w:asciiTheme="minorHAnsi" w:eastAsia="Times New Roman" w:hAnsiTheme="minorHAnsi" w:cstheme="minorHAnsi"/>
          <w:color w:val="333333"/>
          <w:u w:val="single"/>
        </w:rPr>
        <w:t>can</w:t>
      </w:r>
      <w:r w:rsidRPr="00340194">
        <w:rPr>
          <w:rFonts w:asciiTheme="minorHAnsi" w:eastAsia="Times New Roman" w:hAnsiTheme="minorHAnsi" w:cstheme="minorHAnsi"/>
          <w:color w:val="333333"/>
          <w:highlight w:val="yellow"/>
          <w:u w:val="single"/>
        </w:rPr>
        <w:t xml:space="preserve"> free up</w:t>
      </w:r>
      <w:r w:rsidRPr="007761B6">
        <w:rPr>
          <w:rFonts w:asciiTheme="minorHAnsi" w:eastAsia="Times New Roman" w:hAnsiTheme="minorHAnsi" w:cstheme="minorHAnsi"/>
          <w:color w:val="333333"/>
          <w:u w:val="single"/>
        </w:rPr>
        <w:t xml:space="preserve"> medical </w:t>
      </w:r>
      <w:r w:rsidRPr="00340194">
        <w:rPr>
          <w:rFonts w:asciiTheme="minorHAnsi" w:eastAsia="Times New Roman" w:hAnsiTheme="minorHAnsi" w:cstheme="minorHAnsi"/>
          <w:color w:val="333333"/>
          <w:highlight w:val="yellow"/>
          <w:u w:val="single"/>
        </w:rPr>
        <w:t>staff and equipment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 xml:space="preserve">required for those who become seriously ill from COVID-19. </w:t>
      </w:r>
    </w:p>
    <w:p w14:paraId="4A47AAB0" w14:textId="77777777" w:rsidR="00A82486" w:rsidRDefault="00A82486" w:rsidP="00A82486">
      <w:pPr>
        <w:shd w:val="clear" w:color="auto" w:fill="FCFCFC"/>
        <w:rPr>
          <w:rFonts w:asciiTheme="minorHAnsi" w:eastAsia="Times New Roman" w:hAnsiTheme="minorHAnsi" w:cstheme="minorHAnsi"/>
          <w:color w:val="333333"/>
          <w:sz w:val="12"/>
          <w:szCs w:val="12"/>
        </w:rPr>
      </w:pPr>
    </w:p>
    <w:p w14:paraId="3A6C0A51" w14:textId="77777777" w:rsidR="00A82486" w:rsidRPr="00340194" w:rsidRDefault="00A82486" w:rsidP="00A82486">
      <w:pPr>
        <w:shd w:val="clear" w:color="auto" w:fill="FCFCFC"/>
        <w:rPr>
          <w:rFonts w:asciiTheme="minorHAnsi" w:eastAsia="Times New Roman" w:hAnsiTheme="minorHAnsi" w:cstheme="minorHAnsi"/>
          <w:color w:val="333333"/>
          <w:sz w:val="12"/>
          <w:szCs w:val="12"/>
          <w:highlight w:val="yellow"/>
        </w:rPr>
      </w:pPr>
      <w:r w:rsidRPr="001027D8">
        <w:rPr>
          <w:rFonts w:asciiTheme="minorHAnsi" w:eastAsia="Times New Roman" w:hAnsiTheme="minorHAnsi" w:cstheme="minorHAnsi"/>
          <w:color w:val="333333"/>
          <w:sz w:val="12"/>
          <w:szCs w:val="12"/>
        </w:rPr>
        <w:t>Additionally, by not congregating in small spaces like waiting rooms, the ability of the coronavirus to transmission from one person to another were thwart. Keeping people discrete is called “social distancing”. Keeping healthcare staffs discrete from patients and other providers is “medical distancing”. In present time the Telehealth is one strategy to help us carry out this.</w:t>
      </w:r>
      <w:r w:rsidRPr="00BD42DF">
        <w:rPr>
          <w:rFonts w:asciiTheme="minorHAnsi" w:eastAsia="Times New Roman" w:hAnsiTheme="minorHAnsi" w:cstheme="minorHAnsi"/>
          <w:color w:val="333333"/>
        </w:rPr>
        <w:t xml:space="preserve"> </w:t>
      </w:r>
      <w:r w:rsidRPr="001803E8">
        <w:rPr>
          <w:rFonts w:asciiTheme="minorHAnsi" w:eastAsia="Times New Roman" w:hAnsiTheme="minorHAnsi" w:cstheme="minorHAnsi"/>
          <w:color w:val="333333"/>
          <w:u w:val="single"/>
        </w:rPr>
        <w:t xml:space="preserve">Telehealth can </w:t>
      </w:r>
      <w:r w:rsidRPr="00340194">
        <w:rPr>
          <w:rFonts w:asciiTheme="minorHAnsi" w:eastAsia="Times New Roman" w:hAnsiTheme="minorHAnsi" w:cstheme="minorHAnsi"/>
          <w:color w:val="333333"/>
          <w:highlight w:val="yellow"/>
          <w:u w:val="single"/>
        </w:rPr>
        <w:t>mobilize all aspects of healthcare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potentials</w:t>
      </w:r>
      <w:r w:rsidRPr="00383EB5">
        <w:rPr>
          <w:rFonts w:asciiTheme="minorHAnsi" w:eastAsia="Times New Roman" w:hAnsiTheme="minorHAnsi" w:cstheme="minorHAnsi"/>
          <w:color w:val="333333"/>
        </w:rPr>
        <w:t xml:space="preserve"> </w:t>
      </w:r>
      <w:r w:rsidRPr="007761B6">
        <w:rPr>
          <w:rFonts w:asciiTheme="minorHAnsi" w:eastAsia="Times New Roman" w:hAnsiTheme="minorHAnsi" w:cstheme="minorHAnsi"/>
          <w:color w:val="333333"/>
          <w:u w:val="single"/>
        </w:rPr>
        <w:t>to decrease transmission of disease,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conduct people to the right level of health care, ensure safety for provide health services online</w:t>
      </w:r>
      <w:r w:rsidRPr="00383EB5">
        <w:rPr>
          <w:rFonts w:asciiTheme="minorHAnsi" w:eastAsia="Times New Roman" w:hAnsiTheme="minorHAnsi" w:cstheme="minorHAnsi"/>
          <w:color w:val="333333"/>
        </w:rPr>
        <w:t xml:space="preserve">, </w:t>
      </w:r>
      <w:r w:rsidRPr="004B7640">
        <w:rPr>
          <w:rFonts w:asciiTheme="minorHAnsi" w:eastAsia="Times New Roman" w:hAnsiTheme="minorHAnsi" w:cstheme="minorHAnsi"/>
          <w:color w:val="333333"/>
          <w:u w:val="single"/>
        </w:rPr>
        <w:t xml:space="preserve">protect patients, clinicians, </w:t>
      </w:r>
      <w:r w:rsidRPr="007761B6">
        <w:rPr>
          <w:rFonts w:asciiTheme="minorHAnsi" w:eastAsia="Times New Roman" w:hAnsiTheme="minorHAnsi" w:cstheme="minorHAnsi"/>
          <w:color w:val="333333"/>
          <w:u w:val="single"/>
        </w:rPr>
        <w:t>and the community from exposure to infection, and</w:t>
      </w:r>
      <w:r w:rsidRPr="00635528">
        <w:rPr>
          <w:rFonts w:asciiTheme="minorHAnsi" w:eastAsia="Times New Roman" w:hAnsiTheme="minorHAnsi" w:cstheme="minorHAnsi"/>
          <w:color w:val="333333"/>
          <w:sz w:val="12"/>
          <w:szCs w:val="12"/>
        </w:rPr>
        <w:t xml:space="preserve"> finally</w:t>
      </w:r>
      <w:r w:rsidRPr="00383EB5">
        <w:rPr>
          <w:rFonts w:asciiTheme="minorHAnsi" w:eastAsia="Times New Roman" w:hAnsiTheme="minorHAnsi" w:cstheme="minorHAnsi"/>
          <w:color w:val="333333"/>
        </w:rPr>
        <w:t xml:space="preserve"> </w:t>
      </w:r>
      <w:r w:rsidRPr="00340194">
        <w:rPr>
          <w:rFonts w:asciiTheme="minorHAnsi" w:eastAsia="Times New Roman" w:hAnsiTheme="minorHAnsi" w:cstheme="minorHAnsi"/>
          <w:color w:val="333333"/>
          <w:highlight w:val="yellow"/>
          <w:u w:val="single"/>
        </w:rPr>
        <w:t>diminish</w:t>
      </w:r>
      <w:r w:rsidRPr="00A5683F">
        <w:rPr>
          <w:rFonts w:asciiTheme="minorHAnsi" w:eastAsia="Times New Roman" w:hAnsiTheme="minorHAnsi" w:cstheme="minorHAnsi"/>
          <w:color w:val="333333"/>
          <w:sz w:val="12"/>
          <w:szCs w:val="12"/>
        </w:rPr>
        <w:t xml:space="preserve"> the</w:t>
      </w:r>
      <w:r w:rsidRPr="00A5683F">
        <w:rPr>
          <w:rFonts w:asciiTheme="minorHAnsi" w:eastAsia="Times New Roman" w:hAnsiTheme="minorHAnsi" w:cstheme="minorHAnsi"/>
          <w:color w:val="333333"/>
        </w:rPr>
        <w:t xml:space="preserve"> </w:t>
      </w:r>
      <w:r w:rsidRPr="00340194">
        <w:rPr>
          <w:rFonts w:asciiTheme="minorHAnsi" w:eastAsia="Times New Roman" w:hAnsiTheme="minorHAnsi" w:cstheme="minorHAnsi"/>
          <w:color w:val="333333"/>
          <w:highlight w:val="yellow"/>
          <w:u w:val="single"/>
        </w:rPr>
        <w:t xml:space="preserve">burden </w:t>
      </w:r>
      <w:r w:rsidRPr="005A1C21">
        <w:rPr>
          <w:rFonts w:asciiTheme="minorHAnsi" w:eastAsia="Times New Roman" w:hAnsiTheme="minorHAnsi" w:cstheme="minorHAnsi"/>
          <w:color w:val="333333"/>
          <w:u w:val="single"/>
        </w:rPr>
        <w:t>on</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the</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u w:val="single"/>
        </w:rPr>
        <w:t>healthcare providers and</w:t>
      </w:r>
      <w:r w:rsidRPr="005A1C21">
        <w:rPr>
          <w:rFonts w:asciiTheme="minorHAnsi" w:eastAsia="Times New Roman" w:hAnsiTheme="minorHAnsi" w:cstheme="minorHAnsi"/>
          <w:color w:val="333333"/>
        </w:rPr>
        <w:t xml:space="preserve"> </w:t>
      </w:r>
      <w:r w:rsidRPr="005A1C21">
        <w:rPr>
          <w:rFonts w:asciiTheme="minorHAnsi" w:eastAsia="Times New Roman" w:hAnsiTheme="minorHAnsi" w:cstheme="minorHAnsi"/>
          <w:color w:val="333333"/>
          <w:sz w:val="12"/>
          <w:szCs w:val="12"/>
        </w:rPr>
        <w:t xml:space="preserve">health </w:t>
      </w:r>
      <w:r w:rsidRPr="005A1C21">
        <w:rPr>
          <w:rFonts w:asciiTheme="minorHAnsi" w:eastAsia="Times New Roman" w:hAnsiTheme="minorHAnsi" w:cstheme="minorHAnsi"/>
          <w:color w:val="333333"/>
          <w:u w:val="single"/>
        </w:rPr>
        <w:t>system</w:t>
      </w:r>
      <w:r w:rsidRPr="005A1C21">
        <w:rPr>
          <w:rFonts w:asciiTheme="minorHAnsi" w:eastAsia="Times New Roman" w:hAnsiTheme="minorHAnsi" w:cstheme="minorHAnsi"/>
          <w:color w:val="333333"/>
        </w:rPr>
        <w:t>.</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Some of the telehealth usage cases for patients were control and triage during the outbreak of COVID-19 pandemic, self and distance monitoring, treatment, patients after discharge in health centers (follow-ups) and implementation of online health services. These</w:t>
      </w:r>
      <w:r w:rsidRPr="00383EB5">
        <w:rPr>
          <w:rFonts w:asciiTheme="minorHAnsi" w:eastAsia="Times New Roman" w:hAnsiTheme="minorHAnsi" w:cstheme="minorHAnsi"/>
          <w:color w:val="333333"/>
        </w:rPr>
        <w:t xml:space="preserve"> </w:t>
      </w:r>
      <w:r w:rsidRPr="00340194">
        <w:rPr>
          <w:rFonts w:asciiTheme="minorHAnsi" w:eastAsia="Times New Roman" w:hAnsiTheme="minorHAnsi" w:cstheme="minorHAnsi"/>
          <w:color w:val="333333"/>
          <w:highlight w:val="yellow"/>
          <w:u w:val="single"/>
        </w:rPr>
        <w:t>methods have</w:t>
      </w:r>
      <w:r w:rsidRPr="00383EB5">
        <w:rPr>
          <w:rFonts w:asciiTheme="minorHAnsi" w:eastAsia="Times New Roman" w:hAnsiTheme="minorHAnsi" w:cstheme="minorHAnsi"/>
          <w:color w:val="333333"/>
        </w:rPr>
        <w:t xml:space="preserve"> </w:t>
      </w:r>
      <w:r w:rsidRPr="00635528">
        <w:rPr>
          <w:rFonts w:asciiTheme="minorHAnsi" w:eastAsia="Times New Roman" w:hAnsiTheme="minorHAnsi" w:cstheme="minorHAnsi"/>
          <w:color w:val="333333"/>
          <w:sz w:val="12"/>
          <w:szCs w:val="12"/>
        </w:rPr>
        <w:t xml:space="preserve">the </w:t>
      </w:r>
      <w:r w:rsidRPr="00340194">
        <w:rPr>
          <w:rFonts w:asciiTheme="minorHAnsi" w:eastAsia="Times New Roman" w:hAnsiTheme="minorHAnsi" w:cstheme="minorHAnsi"/>
          <w:color w:val="333333"/>
          <w:highlight w:val="yellow"/>
          <w:u w:val="single"/>
        </w:rPr>
        <w:t xml:space="preserve">potential to </w:t>
      </w:r>
      <w:r w:rsidRPr="00340194">
        <w:rPr>
          <w:rFonts w:asciiTheme="minorHAnsi" w:eastAsia="Times New Roman" w:hAnsiTheme="minorHAnsi" w:cstheme="minorHAnsi"/>
          <w:b/>
          <w:bCs/>
          <w:color w:val="333333"/>
          <w:highlight w:val="yellow"/>
          <w:u w:val="single"/>
        </w:rPr>
        <w:t xml:space="preserve">reduce morbidity and mortality </w:t>
      </w:r>
      <w:r w:rsidRPr="007761B6">
        <w:rPr>
          <w:rFonts w:asciiTheme="minorHAnsi" w:eastAsia="Times New Roman" w:hAnsiTheme="minorHAnsi" w:cstheme="minorHAnsi"/>
          <w:b/>
          <w:bCs/>
          <w:color w:val="333333"/>
          <w:u w:val="single"/>
        </w:rPr>
        <w:t>during pandemic</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For all healthcare workers and clinicians with mild symptoms can still work remotely with patients, facilitate quick access to medical decision making, seek second opinion for severe cases of patients, exchange cross-border experiences, and offer teleradiology and online trainings for health workers</w:t>
      </w:r>
      <w:r w:rsidRPr="00383EB5">
        <w:rPr>
          <w:rFonts w:asciiTheme="minorHAnsi" w:eastAsia="Times New Roman" w:hAnsiTheme="minorHAnsi" w:cstheme="minorHAnsi"/>
          <w:color w:val="333333"/>
        </w:rPr>
        <w:t xml:space="preserve">. </w:t>
      </w:r>
      <w:r w:rsidRPr="00A5683F">
        <w:rPr>
          <w:rFonts w:asciiTheme="minorHAnsi" w:eastAsia="Times New Roman" w:hAnsiTheme="minorHAnsi" w:cstheme="minorHAnsi"/>
          <w:color w:val="333333"/>
          <w:u w:val="single"/>
        </w:rPr>
        <w:t xml:space="preserve">To provide continued access to necessary health services, </w:t>
      </w:r>
      <w:r w:rsidRPr="00340194">
        <w:rPr>
          <w:rFonts w:asciiTheme="minorHAnsi" w:eastAsia="Times New Roman" w:hAnsiTheme="minorHAnsi" w:cstheme="minorHAnsi"/>
          <w:color w:val="333333"/>
          <w:highlight w:val="yellow"/>
          <w:u w:val="single"/>
        </w:rPr>
        <w:t xml:space="preserve">telehealth </w:t>
      </w:r>
      <w:r w:rsidRPr="007761B6">
        <w:rPr>
          <w:rFonts w:asciiTheme="minorHAnsi" w:eastAsia="Times New Roman" w:hAnsiTheme="minorHAnsi" w:cstheme="minorHAnsi"/>
          <w:color w:val="333333"/>
          <w:u w:val="single"/>
        </w:rPr>
        <w:t xml:space="preserve">should be </w:t>
      </w:r>
      <w:r w:rsidRPr="00340194">
        <w:rPr>
          <w:rFonts w:asciiTheme="minorHAnsi" w:eastAsia="Times New Roman" w:hAnsiTheme="minorHAnsi" w:cstheme="minorHAnsi"/>
          <w:color w:val="333333"/>
          <w:highlight w:val="yellow"/>
          <w:u w:val="single"/>
        </w:rPr>
        <w:t>a</w:t>
      </w:r>
      <w:r w:rsidRPr="00340194">
        <w:rPr>
          <w:rFonts w:asciiTheme="minorHAnsi" w:eastAsia="Times New Roman" w:hAnsiTheme="minorHAnsi" w:cstheme="minorHAnsi"/>
          <w:b/>
          <w:bCs/>
          <w:color w:val="333333"/>
          <w:highlight w:val="yellow"/>
          <w:u w:val="single"/>
        </w:rPr>
        <w:t xml:space="preserve"> key weapon</w:t>
      </w:r>
      <w:r w:rsidRPr="00383EB5">
        <w:rPr>
          <w:rFonts w:asciiTheme="minorHAnsi" w:eastAsia="Times New Roman" w:hAnsiTheme="minorHAnsi" w:cstheme="minorHAnsi"/>
          <w:color w:val="333333"/>
        </w:rPr>
        <w:t xml:space="preserve"> </w:t>
      </w:r>
      <w:r w:rsidRPr="001027D8">
        <w:rPr>
          <w:rFonts w:asciiTheme="minorHAnsi" w:eastAsia="Times New Roman" w:hAnsiTheme="minorHAnsi" w:cstheme="minorHAnsi"/>
          <w:color w:val="333333"/>
          <w:sz w:val="12"/>
          <w:szCs w:val="12"/>
        </w:rPr>
        <w:t>in the fight against the COVID-19outbreak.</w:t>
      </w:r>
    </w:p>
    <w:p w14:paraId="5DD490E1" w14:textId="77777777" w:rsidR="00A82486" w:rsidRDefault="00A82486" w:rsidP="00A82486">
      <w:pPr>
        <w:rPr>
          <w:b/>
          <w:bCs/>
          <w:sz w:val="26"/>
          <w:szCs w:val="26"/>
        </w:rPr>
      </w:pPr>
    </w:p>
    <w:p w14:paraId="3EC6DE35" w14:textId="77777777" w:rsidR="00A82486" w:rsidRDefault="00A82486" w:rsidP="00A82486">
      <w:pPr>
        <w:pStyle w:val="Heading4"/>
      </w:pPr>
      <w:r>
        <w:t xml:space="preserve">Next pandemic causes </w:t>
      </w:r>
      <w:r w:rsidRPr="001C4DE8">
        <w:rPr>
          <w:u w:val="single"/>
        </w:rPr>
        <w:t>extinction</w:t>
      </w:r>
      <w:r>
        <w:t xml:space="preserve"> </w:t>
      </w:r>
    </w:p>
    <w:p w14:paraId="6E476241" w14:textId="77777777" w:rsidR="00A82486" w:rsidRDefault="00A82486" w:rsidP="00A82486">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439150FF" w14:textId="77777777" w:rsidR="00A82486" w:rsidRDefault="00A82486" w:rsidP="00A82486">
      <w:r w:rsidRPr="00742F8D">
        <w:t xml:space="preserve">[Nahid, MD, MALD, "What do we need to build resilience against the next </w:t>
      </w:r>
      <w:proofErr w:type="gramStart"/>
      <w:r w:rsidRPr="00742F8D">
        <w:t>pandemic?,</w:t>
      </w:r>
      <w:proofErr w:type="gramEnd"/>
      <w:r w:rsidRPr="00742F8D">
        <w:t>" Center for Emerging Infectious Diseases Policy &amp; Research, 5-18-2021, https://www.bu.edu/ceid/2021/05/18/placeholder-blog-post/, accessed 10-18-2021]</w:t>
      </w:r>
    </w:p>
    <w:p w14:paraId="38DD2A5E" w14:textId="77777777" w:rsidR="00A82486" w:rsidRPr="00742F8D" w:rsidRDefault="00A82486" w:rsidP="00A82486"/>
    <w:p w14:paraId="17AF28ED" w14:textId="77777777" w:rsidR="00A82486" w:rsidRPr="00742F8D" w:rsidRDefault="00A82486" w:rsidP="00A82486">
      <w:pPr>
        <w:rPr>
          <w:rStyle w:val="StyleUnderline"/>
        </w:rPr>
      </w:pPr>
      <w:r w:rsidRPr="001803E8">
        <w:rPr>
          <w:rStyle w:val="StyleUnderline"/>
        </w:rPr>
        <w:t xml:space="preserve">What do we need to build </w:t>
      </w:r>
      <w:r w:rsidRPr="001803E8">
        <w:rPr>
          <w:rStyle w:val="Emphasis"/>
        </w:rPr>
        <w:t>resilience</w:t>
      </w:r>
      <w:r w:rsidRPr="001803E8">
        <w:rPr>
          <w:rStyle w:val="StyleUnderline"/>
        </w:rPr>
        <w:t xml:space="preserve"> against the </w:t>
      </w:r>
      <w:r w:rsidRPr="001803E8">
        <w:rPr>
          <w:rStyle w:val="Emphasis"/>
        </w:rPr>
        <w:t>next pandemic</w:t>
      </w:r>
      <w:r w:rsidRPr="001803E8">
        <w:rPr>
          <w:rStyle w:val="StyleUnderline"/>
        </w:rPr>
        <w:t>?</w:t>
      </w:r>
    </w:p>
    <w:p w14:paraId="35C1B83B" w14:textId="77777777" w:rsidR="00A82486" w:rsidRDefault="00A82486" w:rsidP="00A82486">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63C588BF" w14:textId="77777777" w:rsidR="00A82486" w:rsidRPr="00742F8D" w:rsidRDefault="00A82486" w:rsidP="00A82486">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2C1BF502" w14:textId="77777777" w:rsidR="00A82486" w:rsidRPr="00742F8D" w:rsidRDefault="00A82486" w:rsidP="00A82486">
      <w:pPr>
        <w:rPr>
          <w:sz w:val="12"/>
        </w:rPr>
      </w:pPr>
      <w:r w:rsidRPr="00742F8D">
        <w:rPr>
          <w:sz w:val="12"/>
        </w:rPr>
        <w:t xml:space="preserve">More urgently, COVID-19 may not be the last pandemic we face in our lifetimes. </w:t>
      </w:r>
      <w:r w:rsidRPr="00340194">
        <w:rPr>
          <w:rStyle w:val="StyleUnderline"/>
          <w:highlight w:val="yellow"/>
        </w:rPr>
        <w:t xml:space="preserve">The </w:t>
      </w:r>
      <w:r w:rsidRPr="00340194">
        <w:rPr>
          <w:rStyle w:val="Emphasis"/>
          <w:highlight w:val="yellow"/>
        </w:rPr>
        <w:t>existential threat</w:t>
      </w:r>
      <w:r w:rsidRPr="00340194">
        <w:rPr>
          <w:rStyle w:val="StyleUnderline"/>
          <w:highlight w:val="yellow"/>
        </w:rPr>
        <w:t xml:space="preserve"> </w:t>
      </w:r>
      <w:r w:rsidRPr="00742F8D">
        <w:rPr>
          <w:rStyle w:val="StyleUnderline"/>
        </w:rPr>
        <w:t xml:space="preserve">of pandemics </w:t>
      </w:r>
      <w:r w:rsidRPr="00340194">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340194">
        <w:rPr>
          <w:rStyle w:val="StyleUnderline"/>
          <w:highlight w:val="yellow"/>
        </w:rPr>
        <w:t>the risk of new</w:t>
      </w:r>
      <w:r w:rsidRPr="00742F8D">
        <w:rPr>
          <w:rStyle w:val="StyleUnderline"/>
        </w:rPr>
        <w:t xml:space="preserve"> infectious </w:t>
      </w:r>
      <w:r w:rsidRPr="00340194">
        <w:rPr>
          <w:rStyle w:val="StyleUnderline"/>
          <w:highlight w:val="yellow"/>
        </w:rPr>
        <w:t>diseases</w:t>
      </w:r>
      <w:r w:rsidRPr="00742F8D">
        <w:rPr>
          <w:rStyle w:val="StyleUnderline"/>
        </w:rPr>
        <w:t xml:space="preserve"> seeping into the human population </w:t>
      </w:r>
      <w:r w:rsidRPr="00340194">
        <w:rPr>
          <w:rStyle w:val="StyleUnderline"/>
          <w:highlight w:val="yellow"/>
        </w:rPr>
        <w:t xml:space="preserve">from </w:t>
      </w:r>
      <w:r w:rsidRPr="00340194">
        <w:rPr>
          <w:rStyle w:val="Emphasis"/>
          <w:highlight w:val="yellow"/>
        </w:rPr>
        <w:t>animal reservoirs</w:t>
      </w:r>
      <w:r w:rsidRPr="00340194">
        <w:rPr>
          <w:rStyle w:val="StyleUnderline"/>
          <w:highlight w:val="yellow"/>
        </w:rPr>
        <w:t xml:space="preserve"> is going to</w:t>
      </w:r>
      <w:r w:rsidRPr="00742F8D">
        <w:rPr>
          <w:sz w:val="12"/>
        </w:rPr>
        <w:t xml:space="preserve"> continue to </w:t>
      </w:r>
      <w:r w:rsidRPr="00340194">
        <w:rPr>
          <w:rStyle w:val="StyleUnderline"/>
          <w:highlight w:val="yellow"/>
        </w:rPr>
        <w:t>grow as</w:t>
      </w:r>
      <w:r w:rsidRPr="00742F8D">
        <w:rPr>
          <w:rStyle w:val="StyleUnderline"/>
        </w:rPr>
        <w:t xml:space="preserve"> we see grow in numbers, </w:t>
      </w:r>
      <w:r w:rsidRPr="00340194">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340194">
        <w:rPr>
          <w:rStyle w:val="StyleUnderline"/>
          <w:highlight w:val="yellow"/>
        </w:rPr>
        <w:t>and close the gap between us and</w:t>
      </w:r>
      <w:r w:rsidRPr="00742F8D">
        <w:rPr>
          <w:rStyle w:val="StyleUnderline"/>
        </w:rPr>
        <w:t xml:space="preserve"> natural </w:t>
      </w:r>
      <w:r w:rsidRPr="00340194">
        <w:rPr>
          <w:rStyle w:val="StyleUnderline"/>
          <w:highlight w:val="yellow"/>
        </w:rPr>
        <w:t>habitats where</w:t>
      </w:r>
      <w:r w:rsidRPr="00742F8D">
        <w:rPr>
          <w:rStyle w:val="StyleUnderline"/>
        </w:rPr>
        <w:t xml:space="preserve"> yet </w:t>
      </w:r>
      <w:r w:rsidRPr="00340194">
        <w:rPr>
          <w:rStyle w:val="Emphasis"/>
          <w:highlight w:val="yellow"/>
        </w:rPr>
        <w:t>undiscovered viruses</w:t>
      </w:r>
      <w:r w:rsidRPr="00340194">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47931D9A" w14:textId="77777777" w:rsidR="00A82486" w:rsidRPr="00742F8D" w:rsidRDefault="00A82486" w:rsidP="00A82486">
      <w:pPr>
        <w:rPr>
          <w:sz w:val="12"/>
        </w:rPr>
      </w:pPr>
      <w:r w:rsidRPr="00742F8D">
        <w:rPr>
          <w:sz w:val="12"/>
        </w:rPr>
        <w:t xml:space="preserve">Within our own lifetimes, we have seen the impact of </w:t>
      </w:r>
      <w:r w:rsidRPr="00340194">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340194">
        <w:rPr>
          <w:rStyle w:val="StyleUnderline"/>
          <w:highlight w:val="yellow"/>
        </w:rPr>
        <w:t xml:space="preserve">will exponentially increase </w:t>
      </w:r>
      <w:r w:rsidRPr="00742F8D">
        <w:rPr>
          <w:rStyle w:val="StyleUnderline"/>
        </w:rPr>
        <w:t xml:space="preserve">the incidence of many </w:t>
      </w:r>
      <w:r w:rsidRPr="00340194">
        <w:rPr>
          <w:rStyle w:val="StyleUnderline"/>
          <w:highlight w:val="yellow"/>
        </w:rPr>
        <w:t>infections</w:t>
      </w:r>
      <w:r w:rsidRPr="00340194">
        <w:rPr>
          <w:sz w:val="12"/>
          <w:highlight w:val="yellow"/>
        </w:rPr>
        <w:t xml:space="preserve"> </w:t>
      </w:r>
      <w:r w:rsidRPr="00742F8D">
        <w:rPr>
          <w:sz w:val="12"/>
        </w:rPr>
        <w:t xml:space="preserve">and change the distribution of others. </w:t>
      </w:r>
    </w:p>
    <w:p w14:paraId="71E3688C" w14:textId="77777777" w:rsidR="00A82486" w:rsidRPr="00742F8D" w:rsidRDefault="00A82486" w:rsidP="00A82486">
      <w:pPr>
        <w:rPr>
          <w:sz w:val="12"/>
        </w:rPr>
      </w:pPr>
      <w:r w:rsidRPr="00742F8D">
        <w:rPr>
          <w:sz w:val="12"/>
        </w:rPr>
        <w:t xml:space="preserve">And as we tackle these complex problems, new challenges are </w:t>
      </w:r>
      <w:proofErr w:type="gramStart"/>
      <w:r w:rsidRPr="00742F8D">
        <w:rPr>
          <w:sz w:val="12"/>
        </w:rPr>
        <w:t>arising:</w:t>
      </w:r>
      <w:proofErr w:type="gramEnd"/>
      <w:r w:rsidRPr="00742F8D">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3C2EA744" w14:textId="77777777" w:rsidR="00A82486" w:rsidRPr="00742F8D" w:rsidRDefault="00A82486" w:rsidP="00A82486">
      <w:pPr>
        <w:rPr>
          <w:sz w:val="12"/>
        </w:rPr>
      </w:pPr>
      <w:r w:rsidRPr="00742F8D">
        <w:rPr>
          <w:sz w:val="12"/>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14:paraId="64D39E76" w14:textId="77777777" w:rsidR="00A82486" w:rsidRPr="00742F8D" w:rsidRDefault="00A82486" w:rsidP="00A82486">
      <w:pPr>
        <w:rPr>
          <w:sz w:val="12"/>
        </w:rPr>
      </w:pPr>
      <w:r w:rsidRPr="00742F8D">
        <w:rPr>
          <w:sz w:val="12"/>
        </w:rPr>
        <w:t xml:space="preserve">There are moments in history when our actions require collective metacognition and urgency. This </w:t>
      </w:r>
      <w:proofErr w:type="gramStart"/>
      <w:r w:rsidRPr="00742F8D">
        <w:rPr>
          <w:sz w:val="12"/>
        </w:rPr>
        <w:t>has to</w:t>
      </w:r>
      <w:proofErr w:type="gramEnd"/>
      <w:r w:rsidRPr="00742F8D">
        <w:rPr>
          <w:sz w:val="12"/>
        </w:rPr>
        <w:t xml:space="preserve"> be one of those moments. </w:t>
      </w:r>
    </w:p>
    <w:p w14:paraId="25730F01" w14:textId="77777777" w:rsidR="00A82486" w:rsidRPr="00742F8D" w:rsidRDefault="00A82486" w:rsidP="00A82486">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4A134FB0" w14:textId="77777777" w:rsidR="00A82486" w:rsidRPr="00742F8D" w:rsidRDefault="00A82486" w:rsidP="00A82486">
      <w:pPr>
        <w:rPr>
          <w:sz w:val="12"/>
        </w:rPr>
      </w:pPr>
      <w:r w:rsidRPr="00742F8D">
        <w:rPr>
          <w:rStyle w:val="StyleUnderline"/>
        </w:rPr>
        <w:t>We are not rudderless</w:t>
      </w:r>
      <w:r w:rsidRPr="00742F8D">
        <w:rPr>
          <w:sz w:val="12"/>
        </w:rPr>
        <w:t xml:space="preserve"> as we head into this future. The </w:t>
      </w:r>
      <w:r w:rsidRPr="00340194">
        <w:rPr>
          <w:rStyle w:val="StyleUnderline"/>
          <w:highlight w:val="yellow"/>
        </w:rPr>
        <w:t>COVID</w:t>
      </w:r>
      <w:r w:rsidRPr="00742F8D">
        <w:rPr>
          <w:sz w:val="12"/>
        </w:rPr>
        <w:t xml:space="preserve">-19 pandemic, like recent Ebola virus disease outbreaks and other recent emergencies, </w:t>
      </w:r>
      <w:r w:rsidRPr="00340194">
        <w:rPr>
          <w:rStyle w:val="StyleUnderline"/>
          <w:highlight w:val="yellow"/>
        </w:rPr>
        <w:t>has shown</w:t>
      </w:r>
      <w:r w:rsidRPr="00742F8D">
        <w:rPr>
          <w:sz w:val="12"/>
        </w:rPr>
        <w:t xml:space="preserve"> that investment in sciences, global collaboration, </w:t>
      </w:r>
      <w:r w:rsidRPr="00340194">
        <w:rPr>
          <w:rStyle w:val="Emphasis"/>
          <w:highlight w:val="yellow"/>
        </w:rPr>
        <w:t>public health</w:t>
      </w:r>
      <w:r w:rsidRPr="00742F8D">
        <w:rPr>
          <w:sz w:val="12"/>
        </w:rPr>
        <w:t xml:space="preserve">, and health-systems readiness </w:t>
      </w:r>
      <w:r w:rsidRPr="00340194">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340194">
        <w:rPr>
          <w:rStyle w:val="StyleUnderline"/>
          <w:highlight w:val="yellow"/>
        </w:rPr>
        <w:t>When families can’t access care</w:t>
      </w:r>
      <w:r w:rsidRPr="00742F8D">
        <w:rPr>
          <w:rStyle w:val="StyleUnderline"/>
        </w:rPr>
        <w:t xml:space="preserve">, we can’t stop cases from becoming </w:t>
      </w:r>
      <w:r w:rsidRPr="00340194">
        <w:rPr>
          <w:rStyle w:val="StyleUnderline"/>
          <w:highlight w:val="yellow"/>
        </w:rPr>
        <w:t>clusters</w:t>
      </w:r>
      <w:r w:rsidRPr="00742F8D">
        <w:rPr>
          <w:rStyle w:val="StyleUnderline"/>
        </w:rPr>
        <w:t xml:space="preserve">, which then </w:t>
      </w:r>
      <w:r w:rsidRPr="00340194">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61E4E0DC" w14:textId="77777777" w:rsidR="00A82486" w:rsidRDefault="00A82486" w:rsidP="00A82486">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742F8D">
        <w:rPr>
          <w:sz w:val="12"/>
        </w:rPr>
        <w:t>artists</w:t>
      </w:r>
      <w:proofErr w:type="gramEnd"/>
      <w:r w:rsidRPr="00742F8D">
        <w:rPr>
          <w:sz w:val="12"/>
        </w:rPr>
        <w:t xml:space="preserve"> and musicians, and those in media and journalism. Because </w:t>
      </w:r>
      <w:r w:rsidRPr="00340194">
        <w:rPr>
          <w:rStyle w:val="StyleUnderline"/>
          <w:highlight w:val="yellow"/>
        </w:rPr>
        <w:t>the solutions</w:t>
      </w:r>
      <w:r w:rsidRPr="00742F8D">
        <w:rPr>
          <w:sz w:val="12"/>
        </w:rPr>
        <w:t xml:space="preserve">, like the questions, </w:t>
      </w:r>
      <w:r w:rsidRPr="00340194">
        <w:rPr>
          <w:rStyle w:val="StyleUnderline"/>
          <w:highlight w:val="yellow"/>
        </w:rPr>
        <w:t>require all of us</w:t>
      </w:r>
      <w:r w:rsidRPr="00340194">
        <w:rPr>
          <w:sz w:val="12"/>
          <w:highlight w:val="yellow"/>
        </w:rPr>
        <w:t xml:space="preserve">. </w:t>
      </w:r>
    </w:p>
    <w:p w14:paraId="24935488" w14:textId="737C800C" w:rsidR="00A95652" w:rsidRDefault="00A95652" w:rsidP="00B55AD5"/>
    <w:p w14:paraId="0A49411A" w14:textId="0A341EA7" w:rsidR="00A82486" w:rsidRDefault="00967254" w:rsidP="00340194">
      <w:pPr>
        <w:pStyle w:val="Heading3"/>
      </w:pPr>
      <w:r>
        <w:t>3</w:t>
      </w:r>
    </w:p>
    <w:p w14:paraId="7C99D066" w14:textId="77777777" w:rsidR="00340194" w:rsidRDefault="00340194" w:rsidP="00340194">
      <w:proofErr w:type="spellStart"/>
      <w:r>
        <w:t>Mutlilat</w:t>
      </w:r>
      <w:proofErr w:type="spellEnd"/>
      <w:r>
        <w:t xml:space="preserve"> ADR CP</w:t>
      </w:r>
    </w:p>
    <w:p w14:paraId="33DCCE2B" w14:textId="77777777" w:rsidR="00340194" w:rsidRDefault="00340194" w:rsidP="00340194">
      <w:pPr>
        <w:pStyle w:val="Heading4"/>
      </w:pPr>
      <w:r>
        <w:t xml:space="preserve">Counterplan: States ought to cooperate on space debris remediation. </w:t>
      </w:r>
    </w:p>
    <w:p w14:paraId="38DE1DDD" w14:textId="77777777" w:rsidR="00340194" w:rsidRPr="00DB641C" w:rsidRDefault="00340194" w:rsidP="00340194">
      <w:pPr>
        <w:pStyle w:val="Heading4"/>
      </w:pPr>
      <w:r>
        <w:t xml:space="preserve">The counterplan solves debris clean-up AND mitigation---it’s a </w:t>
      </w:r>
      <w:r w:rsidRPr="0009339F">
        <w:rPr>
          <w:u w:val="single"/>
        </w:rPr>
        <w:t>launchpad</w:t>
      </w:r>
      <w:r>
        <w:t xml:space="preserve"> for </w:t>
      </w:r>
      <w:r w:rsidRPr="001513A4">
        <w:rPr>
          <w:u w:val="single"/>
        </w:rPr>
        <w:t>broader</w:t>
      </w:r>
      <w:r>
        <w:t xml:space="preserve"> international cooperation.</w:t>
      </w:r>
    </w:p>
    <w:p w14:paraId="3C2C83BF" w14:textId="77777777" w:rsidR="00340194" w:rsidRPr="005466DF" w:rsidRDefault="00340194" w:rsidP="00340194">
      <w:r w:rsidRPr="00815E71">
        <w:rPr>
          <w:rStyle w:val="Style13ptBold"/>
        </w:rPr>
        <w:t>Anzaldua</w:t>
      </w:r>
      <w:r>
        <w:t xml:space="preserve"> and Dunlop </w:t>
      </w:r>
      <w:r w:rsidRPr="00815E71">
        <w:rPr>
          <w:rStyle w:val="Style13ptBold"/>
        </w:rPr>
        <w:t>17</w:t>
      </w:r>
      <w:r>
        <w:t xml:space="preserve"> – * Chair of the National Space Society (NSS) International Committee and Deputy Chair of the NSS Policy Committee. He has authored a series of articles on space-development issues in The Space Review, the Reflector, Ad Astra, and other publications, including the 5th volume of the Aerospace Technology Working Group Book published by the Secure World Foundation, et al. As a member of the NSS Policy Committee, Al is often the lead author of NSS policy papers. Al also has given frequent presentations and exhibitions on space-related subjects dating back to 1985, retired US State Department diplomat and 30-year veteran of space advocacy, he carried out diplomatic and science-related work, primarily in Latin American and Caribbean countries, ** long time member of the National Space Society (NSS), has worked in educational outreach for Michigan Technological University, and first developed the Rockets for Schools Program in Wisconsin with the Wisconsin Space Business Roundtable and subsequently in Michigan. He has an MA Degree in Science Education from the University of Illinois and has held professional positions in Mental Health Administration and Education during his career. He has served on the Board of Directors of the NSS and is currently Chair of the NSS International Committee. He also frequently participates in program planning for the Lunar Track at the annual International Space Development Conference. (Al and Dave, “Why the US and Russia should work together to clean up orbital debris,” </w:t>
      </w:r>
      <w:r w:rsidRPr="006D3970">
        <w:rPr>
          <w:i/>
        </w:rPr>
        <w:t>The Space Review</w:t>
      </w:r>
      <w:r>
        <w:t xml:space="preserve">, </w:t>
      </w:r>
      <w:hyperlink r:id="rId63" w:history="1">
        <w:r w:rsidRPr="00F1612B">
          <w:rPr>
            <w:rStyle w:val="Hyperlink"/>
          </w:rPr>
          <w:t>http://www.thespacereview.com/article/3156/1</w:t>
        </w:r>
      </w:hyperlink>
      <w:r>
        <w:t>)</w:t>
      </w:r>
    </w:p>
    <w:p w14:paraId="12C715C6" w14:textId="77777777" w:rsidR="00340194" w:rsidRDefault="00340194" w:rsidP="00340194">
      <w:pPr>
        <w:rPr>
          <w:rStyle w:val="StyleUnderline"/>
        </w:rPr>
      </w:pPr>
    </w:p>
    <w:p w14:paraId="7A9B092B" w14:textId="77777777" w:rsidR="00340194" w:rsidRDefault="00340194" w:rsidP="00340194">
      <w:pPr>
        <w:rPr>
          <w:sz w:val="16"/>
        </w:rPr>
      </w:pPr>
      <w:proofErr w:type="gramStart"/>
      <w:r w:rsidRPr="00BE310C">
        <w:rPr>
          <w:rStyle w:val="StyleUnderline"/>
        </w:rPr>
        <w:t xml:space="preserve">In </w:t>
      </w:r>
      <w:r w:rsidRPr="00554A92">
        <w:rPr>
          <w:rStyle w:val="StyleUnderline"/>
        </w:rPr>
        <w:t>considering international cooperation, it</w:t>
      </w:r>
      <w:proofErr w:type="gramEnd"/>
      <w:r w:rsidRPr="00554A92">
        <w:rPr>
          <w:rStyle w:val="StyleUnderline"/>
        </w:rPr>
        <w:t xml:space="preserve"> is </w:t>
      </w:r>
      <w:r w:rsidRPr="00340194">
        <w:rPr>
          <w:rStyle w:val="StyleUnderline"/>
          <w:highlight w:val="yellow"/>
        </w:rPr>
        <w:t xml:space="preserve">high time that we move </w:t>
      </w:r>
      <w:r w:rsidRPr="00554A92">
        <w:rPr>
          <w:rStyle w:val="StyleUnderline"/>
        </w:rPr>
        <w:t>beyond tepid multilateral guidelines</w:t>
      </w:r>
      <w:r w:rsidRPr="00BE310C">
        <w:rPr>
          <w:rStyle w:val="StyleUnderline"/>
        </w:rPr>
        <w:t xml:space="preserve"> </w:t>
      </w:r>
      <w:r w:rsidRPr="00E07CD4">
        <w:rPr>
          <w:sz w:val="16"/>
        </w:rPr>
        <w:t xml:space="preserve">for orbital debris mitigation, </w:t>
      </w:r>
      <w:r w:rsidRPr="00554A92">
        <w:rPr>
          <w:rStyle w:val="StyleUnderline"/>
        </w:rPr>
        <w:t xml:space="preserve">and move on </w:t>
      </w:r>
      <w:r w:rsidRPr="00340194">
        <w:rPr>
          <w:rStyle w:val="StyleUnderline"/>
          <w:highlight w:val="yellow"/>
        </w:rPr>
        <w:t xml:space="preserve">to </w:t>
      </w:r>
      <w:r w:rsidRPr="008B3B75">
        <w:rPr>
          <w:rStyle w:val="StyleUnderline"/>
        </w:rPr>
        <w:t>orbital debris cleanup</w:t>
      </w:r>
      <w:r w:rsidRPr="008B3B75">
        <w:rPr>
          <w:sz w:val="16"/>
        </w:rPr>
        <w:t xml:space="preserve">, </w:t>
      </w:r>
      <w:r w:rsidRPr="008B3B75">
        <w:rPr>
          <w:rStyle w:val="StyleUnderline"/>
        </w:rPr>
        <w:t xml:space="preserve">or </w:t>
      </w:r>
      <w:r w:rsidRPr="00340194">
        <w:rPr>
          <w:rStyle w:val="StyleUnderline"/>
          <w:highlight w:val="yellow"/>
        </w:rPr>
        <w:t>remediation</w:t>
      </w:r>
      <w:r w:rsidRPr="00E07CD4">
        <w:rPr>
          <w:sz w:val="16"/>
        </w:rPr>
        <w:t xml:space="preserve"> (</w:t>
      </w:r>
      <w:proofErr w:type="spellStart"/>
      <w:r w:rsidRPr="00E07CD4">
        <w:rPr>
          <w:sz w:val="16"/>
        </w:rPr>
        <w:t>Liou</w:t>
      </w:r>
      <w:proofErr w:type="spellEnd"/>
      <w:r w:rsidRPr="00E07CD4">
        <w:rPr>
          <w:sz w:val="16"/>
        </w:rPr>
        <w:t xml:space="preserve"> 2010), either </w:t>
      </w:r>
      <w:r w:rsidRPr="00340194">
        <w:rPr>
          <w:rStyle w:val="StyleUnderline"/>
          <w:highlight w:val="yellow"/>
        </w:rPr>
        <w:t>by</w:t>
      </w:r>
      <w:r w:rsidRPr="00E07CD4">
        <w:rPr>
          <w:sz w:val="16"/>
        </w:rPr>
        <w:t xml:space="preserve"> active debris removal (</w:t>
      </w:r>
      <w:r w:rsidRPr="00340194">
        <w:rPr>
          <w:rStyle w:val="StyleUnderline"/>
          <w:highlight w:val="yellow"/>
        </w:rPr>
        <w:t>ADR</w:t>
      </w:r>
      <w:r w:rsidRPr="00340194">
        <w:rPr>
          <w:sz w:val="16"/>
          <w:highlight w:val="yellow"/>
        </w:rPr>
        <w:t>)</w:t>
      </w:r>
      <w:r w:rsidRPr="00E07CD4">
        <w:rPr>
          <w:sz w:val="16"/>
        </w:rPr>
        <w:t xml:space="preserve"> </w:t>
      </w:r>
      <w:r w:rsidRPr="008B3B75">
        <w:rPr>
          <w:rStyle w:val="StyleUnderline"/>
        </w:rPr>
        <w:t>or</w:t>
      </w:r>
      <w:r w:rsidRPr="008B3B75">
        <w:rPr>
          <w:sz w:val="16"/>
        </w:rPr>
        <w:t xml:space="preserve"> the </w:t>
      </w:r>
      <w:r w:rsidRPr="008B3B75">
        <w:rPr>
          <w:rStyle w:val="StyleUnderline"/>
        </w:rPr>
        <w:t>rehabilitation of defunct spacecraft</w:t>
      </w:r>
      <w:r w:rsidRPr="00E07CD4">
        <w:rPr>
          <w:sz w:val="16"/>
        </w:rPr>
        <w:t xml:space="preserve"> through on-orbit servicing systems. Servicing can entail refueling or repairing non-functioning </w:t>
      </w:r>
      <w:proofErr w:type="gramStart"/>
      <w:r w:rsidRPr="00E07CD4">
        <w:rPr>
          <w:sz w:val="16"/>
        </w:rPr>
        <w:t>spacecraft, or</w:t>
      </w:r>
      <w:proofErr w:type="gramEnd"/>
      <w:r w:rsidRPr="00E07CD4">
        <w:rPr>
          <w:sz w:val="16"/>
        </w:rPr>
        <w:t xml:space="preserve"> reusing parts of such spacecraft by attaching functioning modules to them. Remediation also includes the eventual possibility of recycling and re-tooling defunct spacecraft materials, such as metals and plastics, for on-orbit assembly and fabrication (NSS 2016). Orbital bands with the largest number of objects pose the greatest current risk or threat to satellites. However, the orbital bands with the highest overall mass represent the greatest future threat, because more mass eventually generates more destructive collisional debris. Based on these criteria, and accounting only for trackable objects 10 centimeters or larger in LEO, orbits around 780 kilometers are currently the most hazardous, and orbits around 640 kilometers, 780 kilometers, 840–860 kilometers, and 920–1,000 kilometers pose the greatest future threat (McKnight 2012). </w:t>
      </w:r>
      <w:r w:rsidRPr="00BE310C">
        <w:rPr>
          <w:rStyle w:val="Emphasis"/>
        </w:rPr>
        <w:t>How Russia fits in</w:t>
      </w:r>
      <w:r>
        <w:rPr>
          <w:rStyle w:val="Emphasis"/>
        </w:rPr>
        <w:t xml:space="preserve"> </w:t>
      </w:r>
      <w:r w:rsidRPr="00554A92">
        <w:rPr>
          <w:rStyle w:val="StyleUnderline"/>
        </w:rPr>
        <w:t>The ISS can serve as a testbed for emerging orbital debris cleanup technologies</w:t>
      </w:r>
      <w:r w:rsidRPr="00E07CD4">
        <w:rPr>
          <w:sz w:val="16"/>
        </w:rPr>
        <w:t xml:space="preserve">, </w:t>
      </w:r>
      <w:r w:rsidRPr="00BE310C">
        <w:rPr>
          <w:rStyle w:val="StyleUnderline"/>
        </w:rPr>
        <w:t xml:space="preserve">while </w:t>
      </w:r>
      <w:r w:rsidRPr="003D2D0C">
        <w:rPr>
          <w:rStyle w:val="StyleUnderline"/>
        </w:rPr>
        <w:t>offering a multi-year avenue to engage the international community and overcome geopolitical rivalries</w:t>
      </w:r>
      <w:r w:rsidRPr="003D2D0C">
        <w:rPr>
          <w:sz w:val="16"/>
        </w:rPr>
        <w:t xml:space="preserve">, especially </w:t>
      </w:r>
      <w:r w:rsidRPr="003D2D0C">
        <w:rPr>
          <w:rStyle w:val="StyleUnderline"/>
        </w:rPr>
        <w:t>with Russia</w:t>
      </w:r>
      <w:r w:rsidRPr="003D2D0C">
        <w:rPr>
          <w:sz w:val="16"/>
        </w:rPr>
        <w:t xml:space="preserve">. </w:t>
      </w:r>
      <w:r w:rsidRPr="003D2D0C">
        <w:rPr>
          <w:rStyle w:val="StyleUnderline"/>
        </w:rPr>
        <w:t>However, the ISS is currently scheduled to operate only through 2024</w:t>
      </w:r>
      <w:r w:rsidRPr="003D2D0C">
        <w:rPr>
          <w:sz w:val="16"/>
        </w:rPr>
        <w:t xml:space="preserve">, with Russia considering then detaching some of its ISS modules for its own station. </w:t>
      </w:r>
      <w:r w:rsidRPr="003D2D0C">
        <w:rPr>
          <w:rStyle w:val="StyleUnderline"/>
        </w:rPr>
        <w:t xml:space="preserve">This future loss of cooperative engagement with Russia will be particularly unfortunate given that Russia and the United States have been the </w:t>
      </w:r>
      <w:r w:rsidRPr="003D2D0C">
        <w:rPr>
          <w:rStyle w:val="Emphasis"/>
        </w:rPr>
        <w:t>major producers</w:t>
      </w:r>
      <w:r w:rsidRPr="003D2D0C">
        <w:rPr>
          <w:rStyle w:val="StyleUnderline"/>
        </w:rPr>
        <w:t xml:space="preserve"> of multi-ton orbiting objects, a </w:t>
      </w:r>
      <w:r w:rsidRPr="003D2D0C">
        <w:rPr>
          <w:rStyle w:val="Emphasis"/>
        </w:rPr>
        <w:t>major source</w:t>
      </w:r>
      <w:r w:rsidRPr="003D2D0C">
        <w:rPr>
          <w:rStyle w:val="StyleUnderline"/>
        </w:rPr>
        <w:t xml:space="preserve"> of future debris in LEO</w:t>
      </w:r>
      <w:r w:rsidRPr="003D2D0C">
        <w:rPr>
          <w:sz w:val="16"/>
        </w:rPr>
        <w:t>. Launching governments, through their classification of technology as “secret” and their dual-use technology transfer rules, have shown themselves to be very sensitive about the characteristics and capabilities of their satellites</w:t>
      </w:r>
      <w:r w:rsidRPr="00E07CD4">
        <w:rPr>
          <w:sz w:val="16"/>
        </w:rPr>
        <w:t xml:space="preserve">, especially military ones. Therefore, </w:t>
      </w:r>
      <w:r w:rsidRPr="00BE310C">
        <w:rPr>
          <w:rStyle w:val="StyleUnderline"/>
        </w:rPr>
        <w:t xml:space="preserve">to induce international cooperation to remove, repurpose, recycle, or rehabilitate large debris objects, </w:t>
      </w:r>
      <w:r w:rsidRPr="008B3B75">
        <w:rPr>
          <w:rStyle w:val="StyleUnderline"/>
        </w:rPr>
        <w:t>it is best to start with much less sensitive, but still dangerous, upper stages</w:t>
      </w:r>
      <w:r w:rsidRPr="008B3B75">
        <w:rPr>
          <w:sz w:val="16"/>
        </w:rPr>
        <w:t xml:space="preserve"> (which mostly aluminum alloy tanks), </w:t>
      </w:r>
      <w:r w:rsidRPr="008B3B75">
        <w:rPr>
          <w:rStyle w:val="StyleUnderline"/>
        </w:rPr>
        <w:t>which make up about half of the LEO debris mass</w:t>
      </w:r>
      <w:r w:rsidRPr="008B3B75">
        <w:rPr>
          <w:sz w:val="16"/>
        </w:rPr>
        <w:t>.</w:t>
      </w:r>
      <w:r w:rsidRPr="00E07CD4">
        <w:rPr>
          <w:sz w:val="16"/>
        </w:rPr>
        <w:t xml:space="preserve"> Although passivation—expelling remaining fuel and discharging batteries—now keeps such stages from exploding, </w:t>
      </w:r>
      <w:r w:rsidRPr="00BE310C">
        <w:rPr>
          <w:rStyle w:val="StyleUnderline"/>
        </w:rPr>
        <w:t>they remain dangerous because of their uncontrolled and tumbling state.</w:t>
      </w:r>
      <w:r w:rsidRPr="00E07CD4">
        <w:rPr>
          <w:sz w:val="16"/>
        </w:rPr>
        <w:t xml:space="preserve"> Even so, capturing aluminum tanks should be a lot less complicated than grabbing or manipulating satellites with solar arrays, antennas, or even nuclear reactors. About 693 tons of the spent stages in LEO, representing 41 percent of multi-ton debris in LEO, consist of Russian rocket bodies (see Figure 2). Removing only Russian rocket bodies from LEO could reduce future shrapnel creation by nearly 62 percent. This exceeds the 48 percent reduction that would occur if all non-Russian mass were removed from LEO (Pearson 2014). Nevertheless, the authors urge that the US transparently begin developing technologies, through public-private Space Act </w:t>
      </w:r>
      <w:r w:rsidRPr="003D2D0C">
        <w:rPr>
          <w:sz w:val="16"/>
        </w:rPr>
        <w:t xml:space="preserve">Agreements, to remove or relocate into salvage orbits defunct US rocket bodies and dead satellites from LEO, which account for just over half of the non-Russian mass in LEO. As the US government, in coordination with US companies, takes steps to clean up its own debris, </w:t>
      </w:r>
      <w:r w:rsidRPr="003D2D0C">
        <w:rPr>
          <w:rStyle w:val="StyleUnderline"/>
        </w:rPr>
        <w:t>the US should approach Russia for further bilateral collaboration in space. A good start would be for talks between Russia and the US on</w:t>
      </w:r>
      <w:r w:rsidRPr="003D2D0C">
        <w:rPr>
          <w:sz w:val="16"/>
        </w:rPr>
        <w:t xml:space="preserve"> the range of </w:t>
      </w:r>
      <w:r w:rsidRPr="003D2D0C">
        <w:rPr>
          <w:rStyle w:val="StyleUnderline"/>
        </w:rPr>
        <w:t>space operations and safety considerations</w:t>
      </w:r>
      <w:r w:rsidRPr="003D2D0C">
        <w:rPr>
          <w:sz w:val="16"/>
        </w:rPr>
        <w:t xml:space="preserve">, </w:t>
      </w:r>
      <w:proofErr w:type="gramStart"/>
      <w:r w:rsidRPr="003D2D0C">
        <w:rPr>
          <w:sz w:val="16"/>
        </w:rPr>
        <w:t>i.e.</w:t>
      </w:r>
      <w:proofErr w:type="gramEnd"/>
      <w:r w:rsidRPr="003D2D0C">
        <w:rPr>
          <w:sz w:val="16"/>
        </w:rPr>
        <w:t xml:space="preserve"> space</w:t>
      </w:r>
      <w:r w:rsidRPr="00E07CD4">
        <w:rPr>
          <w:sz w:val="16"/>
        </w:rPr>
        <w:t xml:space="preserve"> situational awareness (SSA), respective catalogs of space objects, national research and regulations for </w:t>
      </w:r>
      <w:r w:rsidRPr="00340194">
        <w:rPr>
          <w:rStyle w:val="StyleUnderline"/>
          <w:highlight w:val="yellow"/>
        </w:rPr>
        <w:t>debris mitigation, conjunction analysis, and</w:t>
      </w:r>
      <w:r w:rsidRPr="00E07CD4">
        <w:rPr>
          <w:sz w:val="16"/>
        </w:rPr>
        <w:t xml:space="preserve"> more. Ideally, these talks would lead to </w:t>
      </w:r>
      <w:r w:rsidRPr="00BE310C">
        <w:rPr>
          <w:rStyle w:val="StyleUnderline"/>
        </w:rPr>
        <w:t xml:space="preserve">a US-Russia </w:t>
      </w:r>
      <w:r w:rsidRPr="00340194">
        <w:rPr>
          <w:rStyle w:val="StyleUnderline"/>
          <w:highlight w:val="yellow"/>
        </w:rPr>
        <w:t>bilateral orbital debris remediation agreement</w:t>
      </w:r>
      <w:r w:rsidRPr="00E07CD4">
        <w:rPr>
          <w:sz w:val="16"/>
        </w:rPr>
        <w:t xml:space="preserve">, which </w:t>
      </w:r>
      <w:r w:rsidRPr="00340194">
        <w:rPr>
          <w:rStyle w:val="StyleUnderline"/>
          <w:highlight w:val="yellow"/>
        </w:rPr>
        <w:t xml:space="preserve">could deal with about </w:t>
      </w:r>
      <w:r w:rsidRPr="00340194">
        <w:rPr>
          <w:rStyle w:val="Emphasis"/>
          <w:highlight w:val="yellow"/>
        </w:rPr>
        <w:t>86 percent</w:t>
      </w:r>
      <w:r w:rsidRPr="00340194">
        <w:rPr>
          <w:rStyle w:val="StyleUnderline"/>
          <w:highlight w:val="yellow"/>
        </w:rPr>
        <w:t xml:space="preserve"> of the mass in LEO</w:t>
      </w:r>
      <w:r w:rsidRPr="00340194">
        <w:rPr>
          <w:sz w:val="16"/>
          <w:highlight w:val="yellow"/>
        </w:rPr>
        <w:t>.</w:t>
      </w:r>
      <w:r w:rsidRPr="00E07CD4">
        <w:rPr>
          <w:sz w:val="16"/>
        </w:rPr>
        <w:t xml:space="preserve"> Why stop with Russia? How China could participate There is nothing for the US and other countries to lose and much to gain by reaching out to Russia to clean up orbital debris. The same goes for reaching out to China, which has recently been signing space agreements with Russia for cooperation in space. Although the 2011 Wolf amendment effectively bars NASA from engaging in bilateral space agreements with China, the legislation is counterproductive. After all, continuing to exclude China, the source of much orbital debris, from civil space cooperation will not prevent it from developing its own capabilities non-transparently. The consumers of government-provided and commercial satellite services and the political leaders who represent those consumers need to understand that they are in a “pay now or pay more later” situation. The authors therefore urge that the US Congress modify the Wolf amendment to allow cooperation with China on matters related to orbital debris. Congress should also consider allowing scientific exchanges with China in areas of overwhelming common interest such as planetary defense, space weather, disaster response, and environmental monitoring. For dealing with either country, provisions of the International Traffic in Arms Regulations (ITAR) may also need to be amended. The 14-member Inter-Agency Space Debris Coordination Committee (IADC), which already includes Russian and Chinese agencies and NASA, and which has already published voluntary orbital debris mitigation guidelines, may be a good starting place to develop voluntary remediation (</w:t>
      </w:r>
      <w:proofErr w:type="gramStart"/>
      <w:r w:rsidRPr="00E07CD4">
        <w:rPr>
          <w:sz w:val="16"/>
        </w:rPr>
        <w:t>i.e.</w:t>
      </w:r>
      <w:proofErr w:type="gramEnd"/>
      <w:r w:rsidRPr="00E07CD4">
        <w:rPr>
          <w:sz w:val="16"/>
        </w:rPr>
        <w:t xml:space="preserve"> cleanup) guidelines. However, all spacefaring countries (including the public and private space-related entities within their borders), space-related intergovernmental entities, and emerging and extant commercial satellite companies eventually need to be included. Conclusion Developing and utilizing technology and multilateral entities for orbital debris cleanup is bound to be difficult and expensive, and thus beyond the means of any one country. If the past is any indication, public and private space entities will eventually pass on these costs, either through taxes or higher service fees, to the consumers of satellite services. However, the consumers of government-provided and commercial satellite services and the political leaders who represent those consumers need to understand that they are in a “pay now or pay more later” situation. While we ponder orbital debris cleanup costs, it may help to realize that a fee of just one penny per dollar on satellite service bills worldwide would raise more than $1 billion annually—and this is before </w:t>
      </w:r>
      <w:proofErr w:type="gramStart"/>
      <w:r w:rsidRPr="00E07CD4">
        <w:rPr>
          <w:sz w:val="16"/>
        </w:rPr>
        <w:t>taking into account</w:t>
      </w:r>
      <w:proofErr w:type="gramEnd"/>
      <w:r w:rsidRPr="00E07CD4">
        <w:rPr>
          <w:sz w:val="16"/>
        </w:rPr>
        <w:t xml:space="preserve"> the thousands of additional satellites planned for launch in the coming years. No matter how well funded, however, cleaning up orbital debris will not be quick and easy. Space industry leaders worldwide would have to collaborate with one another to distribute funds for the development of technologies and multilateral systems to execute the cleanup. International guidelines and laws dealing with liability and responsibility for defunct orbiting bodies must also be clarified and further elaborated. A lot of hard work lies ahead. On the other hand, if we wait until there are more catastrophic orbital collisions, we will not only suffer disruption to our satellite services, but the bill for a tardy cleanup will be much higher. Still, </w:t>
      </w:r>
      <w:r w:rsidRPr="00923946">
        <w:rPr>
          <w:rStyle w:val="StyleUnderline"/>
        </w:rPr>
        <w:t>avoiding</w:t>
      </w:r>
      <w:r w:rsidRPr="00E07CD4">
        <w:rPr>
          <w:sz w:val="16"/>
        </w:rPr>
        <w:t xml:space="preserve"> such </w:t>
      </w:r>
      <w:r w:rsidRPr="00923946">
        <w:rPr>
          <w:rStyle w:val="StyleUnderline"/>
        </w:rPr>
        <w:t xml:space="preserve">catastrophe and economic hardship are not the only good reasons for immediately moving ahead on an international basis to clean up orbital debris. </w:t>
      </w:r>
      <w:r w:rsidRPr="00340194">
        <w:rPr>
          <w:rStyle w:val="StyleUnderline"/>
          <w:highlight w:val="yellow"/>
        </w:rPr>
        <w:t>Taking on this threat now</w:t>
      </w:r>
      <w:r w:rsidRPr="00923946">
        <w:rPr>
          <w:rStyle w:val="StyleUnderline"/>
        </w:rPr>
        <w:t xml:space="preserve">, beginning </w:t>
      </w:r>
      <w:r w:rsidRPr="00340194">
        <w:rPr>
          <w:rStyle w:val="StyleUnderline"/>
          <w:highlight w:val="yellow"/>
        </w:rPr>
        <w:t>with bilateral</w:t>
      </w:r>
      <w:r w:rsidRPr="00E07CD4">
        <w:rPr>
          <w:sz w:val="16"/>
        </w:rPr>
        <w:t xml:space="preserve"> and multilateral </w:t>
      </w:r>
      <w:r w:rsidRPr="00340194">
        <w:rPr>
          <w:rStyle w:val="StyleUnderline"/>
          <w:highlight w:val="yellow"/>
        </w:rPr>
        <w:t>agreements</w:t>
      </w:r>
      <w:r w:rsidRPr="00923946">
        <w:rPr>
          <w:rStyle w:val="StyleUnderline"/>
        </w:rPr>
        <w:t xml:space="preserve">, </w:t>
      </w:r>
      <w:r w:rsidRPr="00340194">
        <w:rPr>
          <w:rStyle w:val="StyleUnderline"/>
          <w:highlight w:val="yellow"/>
        </w:rPr>
        <w:t>can</w:t>
      </w:r>
      <w:r w:rsidRPr="00923946">
        <w:rPr>
          <w:rStyle w:val="StyleUnderline"/>
        </w:rPr>
        <w:t xml:space="preserve"> be a way to </w:t>
      </w:r>
      <w:r w:rsidRPr="00340194">
        <w:rPr>
          <w:rStyle w:val="Emphasis"/>
          <w:highlight w:val="yellow"/>
        </w:rPr>
        <w:t>calm dangerous geopolitical tensions</w:t>
      </w:r>
      <w:r w:rsidRPr="00E07CD4">
        <w:rPr>
          <w:sz w:val="16"/>
        </w:rPr>
        <w:t xml:space="preserve"> while developing technology that can be used to tap the infinite resources of space for the benefit of all humanity.</w:t>
      </w:r>
    </w:p>
    <w:p w14:paraId="0C88AF95" w14:textId="77777777" w:rsidR="00340194" w:rsidRPr="00340194" w:rsidRDefault="00340194" w:rsidP="00340194"/>
    <w:p w14:paraId="0E487069" w14:textId="4FB72B66" w:rsidR="00A82486" w:rsidRDefault="000F74FD" w:rsidP="000F74FD">
      <w:pPr>
        <w:pStyle w:val="Heading1"/>
      </w:pPr>
      <w:r>
        <w:t>ON</w:t>
      </w:r>
    </w:p>
    <w:p w14:paraId="013D64AE" w14:textId="77777777" w:rsidR="000F74FD" w:rsidRDefault="000F74FD" w:rsidP="000B1374">
      <w:pPr>
        <w:pStyle w:val="Heading4"/>
      </w:pPr>
    </w:p>
    <w:p w14:paraId="6E71A935" w14:textId="0CAA6DA7" w:rsidR="00A82486" w:rsidRDefault="00967254" w:rsidP="00967254">
      <w:pPr>
        <w:pStyle w:val="Heading2"/>
      </w:pPr>
      <w:r>
        <w:t>DEBRIS</w:t>
      </w:r>
    </w:p>
    <w:p w14:paraId="29587EB7" w14:textId="46877D9E" w:rsidR="00380EE1" w:rsidRDefault="00967254" w:rsidP="00D60142">
      <w:pPr>
        <w:pStyle w:val="Heading3"/>
      </w:pPr>
      <w:r>
        <w:t>Turn</w:t>
      </w:r>
    </w:p>
    <w:p w14:paraId="4302014E" w14:textId="616D7842" w:rsidR="00380EE1" w:rsidRPr="007C0DFC" w:rsidRDefault="00380EE1" w:rsidP="00380EE1">
      <w:pPr>
        <w:pStyle w:val="Heading4"/>
      </w:pPr>
      <w:r>
        <w:t xml:space="preserve">Commercial mining solves </w:t>
      </w:r>
      <w:r w:rsidRPr="004C210C">
        <w:rPr>
          <w:u w:val="single"/>
        </w:rPr>
        <w:t>extinction</w:t>
      </w:r>
      <w:r>
        <w:rPr>
          <w:b w:val="0"/>
          <w:bCs/>
        </w:rPr>
        <w:t xml:space="preserve"> </w:t>
      </w:r>
      <w:r w:rsidRPr="004C210C">
        <w:rPr>
          <w:b w:val="0"/>
          <w:bCs/>
        </w:rPr>
        <w:t xml:space="preserve">from </w:t>
      </w:r>
      <w:r w:rsidRPr="004C210C">
        <w:rPr>
          <w:b w:val="0"/>
          <w:bCs/>
          <w:u w:val="single"/>
        </w:rPr>
        <w:t>scarcity</w:t>
      </w:r>
      <w:r w:rsidRPr="004C210C">
        <w:rPr>
          <w:b w:val="0"/>
          <w:bCs/>
        </w:rPr>
        <w:t xml:space="preserve">, </w:t>
      </w:r>
      <w:r w:rsidRPr="004C210C">
        <w:rPr>
          <w:b w:val="0"/>
          <w:bCs/>
          <w:u w:val="single"/>
        </w:rPr>
        <w:t>o-pop</w:t>
      </w:r>
      <w:r w:rsidRPr="004C210C">
        <w:rPr>
          <w:b w:val="0"/>
          <w:bCs/>
        </w:rPr>
        <w:t xml:space="preserve">, </w:t>
      </w:r>
      <w:r w:rsidRPr="004C210C">
        <w:rPr>
          <w:b w:val="0"/>
          <w:bCs/>
          <w:u w:val="single"/>
        </w:rPr>
        <w:t>climate change</w:t>
      </w:r>
      <w:r w:rsidRPr="004C210C">
        <w:rPr>
          <w:b w:val="0"/>
          <w:bCs/>
        </w:rPr>
        <w:t xml:space="preserve">, </w:t>
      </w:r>
      <w:r w:rsidRPr="004C210C">
        <w:rPr>
          <w:b w:val="0"/>
          <w:bCs/>
          <w:u w:val="single"/>
        </w:rPr>
        <w:t>terror</w:t>
      </w:r>
      <w:r w:rsidRPr="004C210C">
        <w:rPr>
          <w:b w:val="0"/>
          <w:bCs/>
        </w:rPr>
        <w:t xml:space="preserve">, </w:t>
      </w:r>
      <w:r w:rsidRPr="004C210C">
        <w:rPr>
          <w:b w:val="0"/>
          <w:bCs/>
          <w:u w:val="single"/>
        </w:rPr>
        <w:t>war</w:t>
      </w:r>
      <w:r w:rsidRPr="004C210C">
        <w:rPr>
          <w:b w:val="0"/>
          <w:bCs/>
        </w:rPr>
        <w:t xml:space="preserve">, </w:t>
      </w:r>
      <w:r w:rsidRPr="004C210C">
        <w:rPr>
          <w:b w:val="0"/>
          <w:bCs/>
          <w:u w:val="single"/>
        </w:rPr>
        <w:t>shortages</w:t>
      </w:r>
      <w:r w:rsidRPr="004C210C">
        <w:rPr>
          <w:b w:val="0"/>
          <w:bCs/>
        </w:rPr>
        <w:t xml:space="preserve">, </w:t>
      </w:r>
      <w:r w:rsidRPr="004C210C">
        <w:rPr>
          <w:b w:val="0"/>
          <w:bCs/>
          <w:u w:val="single"/>
        </w:rPr>
        <w:t>inequality</w:t>
      </w:r>
      <w:r w:rsidRPr="004C210C">
        <w:rPr>
          <w:b w:val="0"/>
          <w:bCs/>
        </w:rPr>
        <w:t xml:space="preserve">, and </w:t>
      </w:r>
      <w:r w:rsidRPr="004C210C">
        <w:rPr>
          <w:b w:val="0"/>
          <w:bCs/>
          <w:u w:val="single"/>
        </w:rPr>
        <w:t>disease</w:t>
      </w:r>
      <w:r>
        <w:rPr>
          <w:b w:val="0"/>
          <w:bCs/>
        </w:rPr>
        <w:t xml:space="preserve">- </w:t>
      </w:r>
      <w:r>
        <w:t xml:space="preserve">timeframe is </w:t>
      </w:r>
      <w:r w:rsidRPr="007C0DFC">
        <w:rPr>
          <w:u w:val="single"/>
        </w:rPr>
        <w:t>mere decades</w:t>
      </w:r>
      <w:r>
        <w:t xml:space="preserve">- </w:t>
      </w:r>
      <w:r>
        <w:rPr>
          <w:u w:val="single"/>
        </w:rPr>
        <w:t>only</w:t>
      </w:r>
      <w:r>
        <w:t xml:space="preserve"> mining solves BUT </w:t>
      </w:r>
      <w:r>
        <w:rPr>
          <w:u w:val="single"/>
        </w:rPr>
        <w:t>now is key</w:t>
      </w:r>
    </w:p>
    <w:p w14:paraId="3EF8EA79" w14:textId="77777777" w:rsidR="00380EE1" w:rsidRDefault="00380EE1" w:rsidP="00380EE1">
      <w:r w:rsidRPr="00596CFE">
        <w:rPr>
          <w:rStyle w:val="Style13ptBold"/>
        </w:rPr>
        <w:t>Pelton, 17</w:t>
      </w:r>
      <w:r>
        <w:t xml:space="preserve"> -- a member of the Executive Board of the International Association for the Advancement of Space Safety</w:t>
      </w:r>
    </w:p>
    <w:p w14:paraId="6E47F554" w14:textId="77777777" w:rsidR="00380EE1" w:rsidRDefault="00380EE1" w:rsidP="00380EE1">
      <w:r>
        <w:t xml:space="preserve">[Dr. Joseph N., former Chairman of the Board of Trustees and Vice President and Dean of the International Space University as well as the Director Emeritus of the Space and Advanced Communications Research Institute (SACRI) at George Washington University, The New Gold Rush: The Riches of Space </w:t>
      </w:r>
      <w:proofErr w:type="gramStart"/>
      <w:r>
        <w:t>Beckon!,</w:t>
      </w:r>
      <w:proofErr w:type="gramEnd"/>
      <w:r>
        <w:t xml:space="preserve"> Springer, 2017, accessed 1-9-22] </w:t>
      </w:r>
    </w:p>
    <w:p w14:paraId="599B7B65" w14:textId="77777777" w:rsidR="00380EE1" w:rsidRDefault="00380EE1" w:rsidP="00380EE1"/>
    <w:p w14:paraId="3CD9B07A" w14:textId="77777777" w:rsidR="00380EE1" w:rsidRDefault="00380EE1" w:rsidP="00380EE1">
      <w:pPr>
        <w:rPr>
          <w:sz w:val="12"/>
        </w:rPr>
      </w:pPr>
      <w:r w:rsidRPr="00340194">
        <w:rPr>
          <w:rStyle w:val="StyleUnderline"/>
          <w:highlight w:val="yellow"/>
        </w:rPr>
        <w:t>The entrepreneurs are taking over</w:t>
      </w:r>
      <w:r w:rsidRPr="00072771">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64311B">
        <w:rPr>
          <w:rStyle w:val="StyleUnderline"/>
        </w:rPr>
        <w:t xml:space="preserve">space </w:t>
      </w:r>
      <w:r w:rsidRPr="00340194">
        <w:rPr>
          <w:rStyle w:val="StyleUnderline"/>
          <w:highlight w:val="yellow"/>
        </w:rPr>
        <w:t>exploration</w:t>
      </w:r>
      <w:r w:rsidRPr="0064311B">
        <w:rPr>
          <w:rStyle w:val="StyleUnderline"/>
        </w:rPr>
        <w:t xml:space="preserve"> is not only desirable; it </w:t>
      </w:r>
      <w:r w:rsidRPr="00340194">
        <w:rPr>
          <w:rStyle w:val="StyleUnderline"/>
          <w:highlight w:val="yellow"/>
        </w:rPr>
        <w:t xml:space="preserve">is a </w:t>
      </w:r>
      <w:r w:rsidRPr="00340194">
        <w:rPr>
          <w:rStyle w:val="Emphasis"/>
          <w:highlight w:val="yellow"/>
        </w:rPr>
        <w:t>duty</w:t>
      </w:r>
      <w:r w:rsidRPr="0064311B">
        <w:rPr>
          <w:rStyle w:val="StyleUnderline"/>
        </w:rPr>
        <w:t xml:space="preserve"> that we, as a species, must undertake </w:t>
      </w:r>
      <w:proofErr w:type="gramStart"/>
      <w:r w:rsidRPr="0064311B">
        <w:rPr>
          <w:rStyle w:val="StyleUnderline"/>
        </w:rPr>
        <w:t xml:space="preserve">in order </w:t>
      </w:r>
      <w:r w:rsidRPr="00340194">
        <w:rPr>
          <w:rStyle w:val="Emphasis"/>
          <w:highlight w:val="yellow"/>
        </w:rPr>
        <w:t>to</w:t>
      </w:r>
      <w:proofErr w:type="gramEnd"/>
      <w:r w:rsidRPr="00340194">
        <w:rPr>
          <w:rStyle w:val="Emphasis"/>
          <w:highlight w:val="yellow"/>
        </w:rPr>
        <w:t xml:space="preserve"> secure</w:t>
      </w:r>
      <w:r w:rsidRPr="00863558">
        <w:rPr>
          <w:rStyle w:val="Emphasis"/>
        </w:rPr>
        <w:t xml:space="preserve"> the </w:t>
      </w:r>
      <w:r w:rsidRPr="00340194">
        <w:rPr>
          <w:rStyle w:val="Emphasis"/>
          <w:highlight w:val="yellow"/>
        </w:rPr>
        <w:t>survival</w:t>
      </w:r>
      <w:r w:rsidRPr="00863558">
        <w:rPr>
          <w:rStyle w:val="Emphasis"/>
        </w:rPr>
        <w:t xml:space="preserve"> of humanity</w:t>
      </w:r>
      <w:r w:rsidRPr="0064311B">
        <w:rPr>
          <w:rStyle w:val="StyleUnderline"/>
        </w:rPr>
        <w:t xml:space="preserve"> over the longer term</w:t>
      </w:r>
      <w:r w:rsidRPr="00072771">
        <w:rPr>
          <w:sz w:val="12"/>
        </w:rPr>
        <w:t xml:space="preserve">. </w:t>
      </w:r>
      <w:r w:rsidRPr="0064311B">
        <w:rPr>
          <w:rStyle w:val="StyleUnderline"/>
        </w:rPr>
        <w:t>Expanding both the resource base and, eventually, the habitats available for humanity means that any expenditure on space exploration</w:t>
      </w:r>
      <w:r w:rsidRPr="00072771">
        <w:rPr>
          <w:sz w:val="12"/>
        </w:rPr>
        <w:t xml:space="preserve">, far from being viewed as frivolous, </w:t>
      </w:r>
      <w:r w:rsidRPr="0064311B">
        <w:rPr>
          <w:rStyle w:val="StyleUnderline"/>
        </w:rPr>
        <w:t>can legitimately be rationalized as an ethical investment choice</w:t>
      </w:r>
      <w:r w:rsidRPr="00072771">
        <w:rPr>
          <w:sz w:val="12"/>
        </w:rPr>
        <w:t xml:space="preserve">. (Newman) On the other hand there are space ethicists and space </w:t>
      </w:r>
      <w:proofErr w:type="spellStart"/>
      <w:r w:rsidRPr="00072771">
        <w:rPr>
          <w:sz w:val="12"/>
        </w:rPr>
        <w:t>exobiologists</w:t>
      </w:r>
      <w:proofErr w:type="spellEnd"/>
      <w:r w:rsidRPr="00072771">
        <w:rPr>
          <w:sz w:val="12"/>
        </w:rPr>
        <w:t xml:space="preserve"> who argue that humans have created ecological ruin on the planet—and now space debris is starting to pollute space. These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float their boat. Legislators, bankers, and aspiring space entrepreneurs are far more interested in the views of the super-rich capitalists called the space billionaires. A number of these billionaires and </w:t>
      </w:r>
      <w:r w:rsidRPr="0064311B">
        <w:rPr>
          <w:rStyle w:val="StyleUnderline"/>
        </w:rPr>
        <w:t>space executives have already put</w:t>
      </w:r>
      <w:r w:rsidRPr="00072771">
        <w:rPr>
          <w:sz w:val="12"/>
        </w:rPr>
        <w:t xml:space="preserve"> some very </w:t>
      </w:r>
      <w:r w:rsidRPr="0064311B">
        <w:rPr>
          <w:rStyle w:val="StyleUnderline"/>
        </w:rPr>
        <w:t>serious money into</w:t>
      </w:r>
      <w:r w:rsidRPr="00072771">
        <w:rPr>
          <w:sz w:val="12"/>
        </w:rPr>
        <w:t xml:space="preserve"> enterprises intent on creating </w:t>
      </w:r>
      <w:r w:rsidRPr="0064311B">
        <w:rPr>
          <w:rStyle w:val="StyleUnderline"/>
        </w:rPr>
        <w:t>a new pathway to the stars</w:t>
      </w:r>
      <w:r w:rsidRPr="00072771">
        <w:rPr>
          <w:sz w:val="12"/>
        </w:rPr>
        <w:t xml:space="preserve">. No less than five billionaires with established space ventures—Elon Musk, Paul Allen, Jeff Bezos, Sir Richard Branson, and Robert Bigelow—have invested millions if not billions of dollars into commercializing space. They are developing new technologies and establishing space enterprises that can bring the wealth of outer space down to Earth. </w:t>
      </w:r>
      <w:r w:rsidRPr="00863558">
        <w:rPr>
          <w:rStyle w:val="StyleUnderline"/>
        </w:rPr>
        <w:t xml:space="preserve">This is not a pipe </w:t>
      </w:r>
      <w:proofErr w:type="gramStart"/>
      <w:r w:rsidRPr="00863558">
        <w:rPr>
          <w:rStyle w:val="StyleUnderline"/>
        </w:rPr>
        <w:t>dream</w:t>
      </w:r>
      <w:r w:rsidRPr="0064311B">
        <w:rPr>
          <w:rStyle w:val="StyleUnderline"/>
        </w:rPr>
        <w:t>, but</w:t>
      </w:r>
      <w:proofErr w:type="gramEnd"/>
      <w:r w:rsidRPr="0064311B">
        <w:rPr>
          <w:rStyle w:val="StyleUnderline"/>
        </w:rPr>
        <w:t xml:space="preserve"> will increasingly be the economic reality of the 2020s</w:t>
      </w:r>
      <w:r w:rsidRPr="00072771">
        <w:rPr>
          <w:sz w:val="12"/>
        </w:rPr>
        <w:t xml:space="preserve">. </w:t>
      </w:r>
      <w:r w:rsidRPr="0064311B">
        <w:rPr>
          <w:rStyle w:val="StyleUnderline"/>
        </w:rPr>
        <w:t xml:space="preserve">These wealthy </w:t>
      </w:r>
      <w:r w:rsidRPr="00340194">
        <w:rPr>
          <w:rStyle w:val="StyleUnderline"/>
          <w:highlight w:val="yellow"/>
        </w:rPr>
        <w:t>space entrepreneurs see</w:t>
      </w:r>
      <w:r w:rsidRPr="0064311B">
        <w:rPr>
          <w:rStyle w:val="StyleUnderline"/>
        </w:rPr>
        <w:t xml:space="preserve"> </w:t>
      </w:r>
      <w:r w:rsidRPr="00863558">
        <w:rPr>
          <w:rStyle w:val="Emphasis"/>
        </w:rPr>
        <w:t xml:space="preserve">major </w:t>
      </w:r>
      <w:r w:rsidRPr="00340194">
        <w:rPr>
          <w:rStyle w:val="Emphasis"/>
          <w:highlight w:val="yellow"/>
        </w:rPr>
        <w:t>new</w:t>
      </w:r>
      <w:r w:rsidRPr="00863558">
        <w:rPr>
          <w:rStyle w:val="Emphasis"/>
        </w:rPr>
        <w:t xml:space="preserve"> economic </w:t>
      </w:r>
      <w:r w:rsidRPr="00340194">
        <w:rPr>
          <w:rStyle w:val="Emphasis"/>
          <w:highlight w:val="yellow"/>
        </w:rPr>
        <w:t>opportunities</w:t>
      </w:r>
      <w:r w:rsidRPr="00072771">
        <w:rPr>
          <w:sz w:val="12"/>
        </w:rPr>
        <w:t xml:space="preserve">. To them space represents the last great frontier for enterprising pioneers. </w:t>
      </w:r>
      <w:proofErr w:type="gramStart"/>
      <w:r w:rsidRPr="00072771">
        <w:rPr>
          <w:sz w:val="12"/>
        </w:rPr>
        <w:t>Thus</w:t>
      </w:r>
      <w:proofErr w:type="gramEnd"/>
      <w:r w:rsidRPr="00072771">
        <w:rPr>
          <w:sz w:val="12"/>
        </w:rPr>
        <w:t xml:space="preserve"> </w:t>
      </w:r>
      <w:r w:rsidRPr="0064311B">
        <w:rPr>
          <w:rStyle w:val="StyleUnderline"/>
        </w:rPr>
        <w:t xml:space="preserve">they see an ever-expanding space frontier that offers opportunities in low-cost space transportation, satellite solar power satellites </w:t>
      </w:r>
      <w:r w:rsidRPr="00340194">
        <w:rPr>
          <w:rStyle w:val="StyleUnderline"/>
          <w:highlight w:val="yellow"/>
        </w:rPr>
        <w:t>to produce</w:t>
      </w:r>
      <w:r w:rsidRPr="0064311B">
        <w:rPr>
          <w:rStyle w:val="StyleUnderline"/>
        </w:rPr>
        <w:t xml:space="preserve"> clean </w:t>
      </w:r>
      <w:r w:rsidRPr="00340194">
        <w:rPr>
          <w:rStyle w:val="Emphasis"/>
          <w:highlight w:val="yellow"/>
        </w:rPr>
        <w:t>energy</w:t>
      </w:r>
      <w:r w:rsidRPr="0064311B">
        <w:rPr>
          <w:rStyle w:val="StyleUnderline"/>
        </w:rPr>
        <w:t xml:space="preserve"> 24h a day, space </w:t>
      </w:r>
      <w:r w:rsidRPr="00340194">
        <w:rPr>
          <w:rStyle w:val="Emphasis"/>
          <w:highlight w:val="yellow"/>
        </w:rPr>
        <w:t>mining</w:t>
      </w:r>
      <w:r w:rsidRPr="0064311B">
        <w:rPr>
          <w:rStyle w:val="StyleUnderline"/>
        </w:rPr>
        <w:t xml:space="preserve">, space </w:t>
      </w:r>
      <w:r w:rsidRPr="00340194">
        <w:rPr>
          <w:rStyle w:val="Emphasis"/>
          <w:highlight w:val="yellow"/>
        </w:rPr>
        <w:t>manufacturing</w:t>
      </w:r>
      <w:r w:rsidRPr="0064311B">
        <w:rPr>
          <w:rStyle w:val="StyleUnderline"/>
        </w:rPr>
        <w:t xml:space="preserve"> and production, </w:t>
      </w:r>
      <w:r w:rsidRPr="00340194">
        <w:rPr>
          <w:rStyle w:val="StyleUnderline"/>
          <w:highlight w:val="yellow"/>
        </w:rPr>
        <w:t>and eventually</w:t>
      </w:r>
      <w:r w:rsidRPr="0064311B">
        <w:rPr>
          <w:rStyle w:val="StyleUnderline"/>
        </w:rPr>
        <w:t xml:space="preserve"> space </w:t>
      </w:r>
      <w:r w:rsidRPr="00340194">
        <w:rPr>
          <w:rStyle w:val="Emphasis"/>
          <w:highlight w:val="yellow"/>
        </w:rPr>
        <w:t>habitats</w:t>
      </w:r>
      <w:r w:rsidRPr="0064311B">
        <w:rPr>
          <w:rStyle w:val="StyleUnderline"/>
        </w:rPr>
        <w:t xml:space="preserve"> and colonies as a trajectory to a better human future</w:t>
      </w:r>
      <w:r w:rsidRPr="00072771">
        <w:rPr>
          <w:sz w:val="12"/>
        </w:rPr>
        <w:t xml:space="preserve">. Some even more visionary thinkers envision the possibility of terraforming </w:t>
      </w:r>
      <w:proofErr w:type="gramStart"/>
      <w:r w:rsidRPr="00072771">
        <w:rPr>
          <w:sz w:val="12"/>
        </w:rPr>
        <w:t>Mars, or</w:t>
      </w:r>
      <w:proofErr w:type="gramEnd"/>
      <w:r w:rsidRPr="00072771">
        <w:rPr>
          <w:sz w:val="12"/>
        </w:rPr>
        <w:t xml:space="preserve"> creating new structures in space to protect our planet from cosmic hazards and even raising Earth’s orbit to escape the rising heat levels of the Sun in millennia to come. </w:t>
      </w:r>
      <w:r w:rsidRPr="0064311B">
        <w:rPr>
          <w:rStyle w:val="StyleUnderline"/>
        </w:rPr>
        <w:t>Some</w:t>
      </w:r>
      <w:r w:rsidRPr="00072771">
        <w:rPr>
          <w:sz w:val="12"/>
        </w:rPr>
        <w:t xml:space="preserve">, of course, will </w:t>
      </w:r>
      <w:r w:rsidRPr="0064311B">
        <w:rPr>
          <w:rStyle w:val="StyleUnderline"/>
        </w:rPr>
        <w:t>say this is sci-fi hogwash</w:t>
      </w:r>
      <w:r w:rsidRPr="00072771">
        <w:rPr>
          <w:sz w:val="12"/>
        </w:rPr>
        <w:t xml:space="preserve">. It can’t be done. We say that </w:t>
      </w:r>
      <w:r w:rsidRPr="0064311B">
        <w:rPr>
          <w:rStyle w:val="StyleUnderline"/>
        </w:rPr>
        <w:t>this is what people would have said in 1900 about airplanes, rocket ships, cell phones and nuclear devices</w:t>
      </w:r>
      <w:r w:rsidRPr="00072771">
        <w:rPr>
          <w:sz w:val="12"/>
        </w:rPr>
        <w:t xml:space="preserve">.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w:t>
      </w:r>
      <w:r w:rsidRPr="0064311B">
        <w:rPr>
          <w:rStyle w:val="StyleUnderline"/>
        </w:rPr>
        <w:t>Before one dismisses the idea</w:t>
      </w:r>
      <w:r w:rsidRPr="00072771">
        <w:rPr>
          <w:sz w:val="12"/>
        </w:rPr>
        <w:t xml:space="preserve"> of an impending major new space economy and a new gold rush, it </w:t>
      </w:r>
      <w:proofErr w:type="gramStart"/>
      <w:r w:rsidRPr="00072771">
        <w:rPr>
          <w:sz w:val="12"/>
        </w:rPr>
        <w:t>might</w:t>
      </w:r>
      <w:proofErr w:type="gramEnd"/>
      <w:r w:rsidRPr="00072771">
        <w:rPr>
          <w:sz w:val="12"/>
        </w:rPr>
        <w:t xml:space="preserve"> useful to </w:t>
      </w:r>
      <w:r w:rsidRPr="0064311B">
        <w:rPr>
          <w:rStyle w:val="StyleUnderline"/>
        </w:rPr>
        <w:t>see what has already transpired in space development</w:t>
      </w:r>
      <w:r w:rsidRPr="00072771">
        <w:rPr>
          <w:sz w:val="12"/>
        </w:rPr>
        <w:t xml:space="preserve"> in just the past five decades. </w:t>
      </w:r>
      <w:r w:rsidRPr="0064311B">
        <w:rPr>
          <w:rStyle w:val="StyleUnderline"/>
        </w:rPr>
        <w:t>The world’s first geosynchronous communications satellite had a throughput capability of about 500 kb / s.</w:t>
      </w:r>
      <w:r w:rsidRPr="00072771">
        <w:rPr>
          <w:sz w:val="12"/>
        </w:rPr>
        <w:t xml:space="preserve"> In contrast, </w:t>
      </w:r>
      <w:r w:rsidRPr="0064311B">
        <w:rPr>
          <w:rStyle w:val="StyleUnderline"/>
        </w:rPr>
        <w:t xml:space="preserve">today’s state of the art </w:t>
      </w:r>
      <w:proofErr w:type="spellStart"/>
      <w:r w:rsidRPr="0064311B">
        <w:rPr>
          <w:rStyle w:val="StyleUnderline"/>
        </w:rPr>
        <w:t>Viasat</w:t>
      </w:r>
      <w:proofErr w:type="spellEnd"/>
      <w:r w:rsidRPr="0064311B">
        <w:rPr>
          <w:rStyle w:val="StyleUnderline"/>
        </w:rPr>
        <w:t xml:space="preserve"> 2 —a half century later— has an impressive throughput of some 140 Gb/s</w:t>
      </w:r>
      <w:r w:rsidRPr="00072771">
        <w:rPr>
          <w:sz w:val="12"/>
        </w:rPr>
        <w:t xml:space="preserve">. This means that the relative throughput is nearly 300,000 greater, while its lifetime is some ten times longer (Figs. 1.1 and </w:t>
      </w:r>
      <w:proofErr w:type="gramStart"/>
      <w:r w:rsidRPr="00072771">
        <w:rPr>
          <w:sz w:val="12"/>
        </w:rPr>
        <w:t>1.2 )</w:t>
      </w:r>
      <w:proofErr w:type="gramEnd"/>
      <w:r w:rsidRPr="00072771">
        <w:rPr>
          <w:sz w:val="12"/>
        </w:rPr>
        <w:t xml:space="preserve">. Each new generation of communications satellite has had more power, better antenna systems, improved pointing and stabilization, and an extended lifetime. And the capabilities represented by remote sensing satellites, meteorological </w:t>
      </w:r>
      <w:proofErr w:type="gramStart"/>
      <w:r w:rsidRPr="00072771">
        <w:rPr>
          <w:sz w:val="12"/>
        </w:rPr>
        <w:t>satellites ,</w:t>
      </w:r>
      <w:proofErr w:type="gramEnd"/>
      <w:r w:rsidRPr="00072771">
        <w:rPr>
          <w:sz w:val="12"/>
        </w:rPr>
        <w:t xml:space="preserve"> and navigation and timing satellites have also expanded their capabilities and performance in an impressive manner. When satellite applications first started, the market was measured in millions of dollars. </w:t>
      </w:r>
      <w:r w:rsidRPr="00AF0B52">
        <w:rPr>
          <w:rStyle w:val="StyleUnderline"/>
        </w:rPr>
        <w:t>Today commercial satellite services exceed a quarter of a billion dollars</w:t>
      </w:r>
      <w:r w:rsidRPr="00072771">
        <w:rPr>
          <w:sz w:val="12"/>
        </w:rPr>
        <w:t xml:space="preserve">. </w:t>
      </w:r>
      <w:r w:rsidRPr="00AF0B52">
        <w:rPr>
          <w:rStyle w:val="StyleUnderline"/>
        </w:rPr>
        <w:t xml:space="preserve">Vital services such as the Internet, aircraft traffic control and management, international banking, </w:t>
      </w:r>
      <w:proofErr w:type="gramStart"/>
      <w:r w:rsidRPr="00AF0B52">
        <w:rPr>
          <w:rStyle w:val="StyleUnderline"/>
        </w:rPr>
        <w:t>search</w:t>
      </w:r>
      <w:proofErr w:type="gramEnd"/>
      <w:r w:rsidRPr="00AF0B52">
        <w:rPr>
          <w:rStyle w:val="StyleUnderline"/>
        </w:rPr>
        <w:t xml:space="preserve"> and rescue and much, much more depend on application satellites</w:t>
      </w:r>
      <w:r w:rsidRPr="00072771">
        <w:rPr>
          <w:sz w:val="12"/>
        </w:rPr>
        <w:t xml:space="preserve">. Those that would doubt the importance of satellites to the global economy might wish to view on You Tube the video “If There Were a Day Without Satellites?” [ </w:t>
      </w:r>
      <w:proofErr w:type="gramStart"/>
      <w:r w:rsidRPr="00072771">
        <w:rPr>
          <w:sz w:val="12"/>
        </w:rPr>
        <w:t>2 ]</w:t>
      </w:r>
      <w:proofErr w:type="gramEnd"/>
      <w:r w:rsidRPr="00072771">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072771">
        <w:rPr>
          <w:sz w:val="12"/>
        </w:rPr>
        <w:t>Of course</w:t>
      </w:r>
      <w:proofErr w:type="gramEnd"/>
      <w:r w:rsidRPr="00072771">
        <w:rPr>
          <w:sz w:val="12"/>
        </w:rPr>
        <w:t xml:space="preserve"> </w:t>
      </w:r>
      <w:r w:rsidRPr="00AF0B52">
        <w:rPr>
          <w:rStyle w:val="StyleUnderline"/>
        </w:rPr>
        <w:t>this twenty-first century breakthrough</w:t>
      </w:r>
      <w:r w:rsidRPr="00072771">
        <w:rPr>
          <w:sz w:val="12"/>
        </w:rPr>
        <w:t xml:space="preserve"> that we call the New Space economy will not come just from new space commerce. It </w:t>
      </w:r>
      <w:r w:rsidRPr="00AF0B52">
        <w:rPr>
          <w:rStyle w:val="StyleUnderline"/>
        </w:rPr>
        <w:t>will also come from the amazing new tech</w:t>
      </w:r>
      <w:r w:rsidRPr="00072771">
        <w:rPr>
          <w:sz w:val="12"/>
        </w:rPr>
        <w:t xml:space="preserve">nologies here </w:t>
      </w:r>
      <w:r w:rsidRPr="00AF0B52">
        <w:rPr>
          <w:rStyle w:val="StyleUnderline"/>
        </w:rPr>
        <w:t>on Earth</w:t>
      </w:r>
      <w:r w:rsidRPr="00072771">
        <w:rPr>
          <w:sz w:val="12"/>
        </w:rPr>
        <w:t xml:space="preserve">. </w:t>
      </w:r>
      <w:r w:rsidRPr="00340194">
        <w:rPr>
          <w:rStyle w:val="Emphasis"/>
          <w:highlight w:val="yellow"/>
        </w:rPr>
        <w:t>Vital new</w:t>
      </w:r>
      <w:r w:rsidRPr="00863558">
        <w:rPr>
          <w:rStyle w:val="Emphasis"/>
        </w:rPr>
        <w:t xml:space="preserve"> terrestrial </w:t>
      </w:r>
      <w:r w:rsidRPr="00340194">
        <w:rPr>
          <w:rStyle w:val="Emphasis"/>
          <w:highlight w:val="yellow"/>
        </w:rPr>
        <w:t>tech</w:t>
      </w:r>
      <w:r w:rsidRPr="00863558">
        <w:rPr>
          <w:rStyle w:val="Emphasis"/>
        </w:rPr>
        <w:t>nologies</w:t>
      </w:r>
      <w:r w:rsidRPr="00AF0B52">
        <w:rPr>
          <w:rStyle w:val="StyleUnderline"/>
        </w:rPr>
        <w:t xml:space="preserve"> </w:t>
      </w:r>
      <w:r w:rsidRPr="00340194">
        <w:rPr>
          <w:rStyle w:val="StyleUnderline"/>
          <w:highlight w:val="yellow"/>
        </w:rPr>
        <w:t>will accompany this</w:t>
      </w:r>
      <w:r w:rsidRPr="00AF0B52">
        <w:rPr>
          <w:rStyle w:val="StyleUnderline"/>
        </w:rPr>
        <w:t xml:space="preserve"> cosmic journey into tomorrow</w:t>
      </w:r>
      <w:r w:rsidRPr="00072771">
        <w:rPr>
          <w:sz w:val="12"/>
        </w:rPr>
        <w:t xml:space="preserve">. </w:t>
      </w:r>
      <w:r w:rsidRPr="00340194">
        <w:rPr>
          <w:rStyle w:val="Emphasis"/>
          <w:highlight w:val="yellow"/>
        </w:rPr>
        <w:t>I</w:t>
      </w:r>
      <w:r w:rsidRPr="00072771">
        <w:rPr>
          <w:sz w:val="12"/>
        </w:rPr>
        <w:t xml:space="preserve">nformation </w:t>
      </w:r>
      <w:r w:rsidRPr="00340194">
        <w:rPr>
          <w:rStyle w:val="Emphasis"/>
          <w:highlight w:val="yellow"/>
        </w:rPr>
        <w:t>t</w:t>
      </w:r>
      <w:r w:rsidRPr="00072771">
        <w:rPr>
          <w:sz w:val="12"/>
        </w:rPr>
        <w:t xml:space="preserve">echnology, </w:t>
      </w:r>
      <w:r w:rsidRPr="00340194">
        <w:rPr>
          <w:rStyle w:val="Emphasis"/>
          <w:highlight w:val="yellow"/>
        </w:rPr>
        <w:t>robotics</w:t>
      </w:r>
      <w:r w:rsidRPr="00AF0B52">
        <w:rPr>
          <w:rStyle w:val="StyleUnderline"/>
        </w:rPr>
        <w:t xml:space="preserve">, </w:t>
      </w:r>
      <w:r w:rsidRPr="00340194">
        <w:rPr>
          <w:rStyle w:val="Emphasis"/>
          <w:highlight w:val="yellow"/>
        </w:rPr>
        <w:t>a</w:t>
      </w:r>
      <w:r w:rsidRPr="00072771">
        <w:rPr>
          <w:sz w:val="12"/>
        </w:rPr>
        <w:t xml:space="preserve">rtificial </w:t>
      </w:r>
      <w:proofErr w:type="gramStart"/>
      <w:r w:rsidRPr="00340194">
        <w:rPr>
          <w:rStyle w:val="Emphasis"/>
          <w:highlight w:val="yellow"/>
        </w:rPr>
        <w:t>i</w:t>
      </w:r>
      <w:r w:rsidRPr="00072771">
        <w:rPr>
          <w:sz w:val="12"/>
        </w:rPr>
        <w:t>ntelligence</w:t>
      </w:r>
      <w:proofErr w:type="gramEnd"/>
      <w:r w:rsidRPr="00072771">
        <w:rPr>
          <w:sz w:val="12"/>
        </w:rPr>
        <w:t xml:space="preserve"> </w:t>
      </w:r>
      <w:r w:rsidRPr="00340194">
        <w:rPr>
          <w:rStyle w:val="StyleUnderline"/>
          <w:highlight w:val="yellow"/>
        </w:rPr>
        <w:t>and</w:t>
      </w:r>
      <w:r w:rsidRPr="00AF0B52">
        <w:rPr>
          <w:rStyle w:val="StyleUnderline"/>
        </w:rPr>
        <w:t xml:space="preserve"> commercial space </w:t>
      </w:r>
      <w:r w:rsidRPr="00340194">
        <w:rPr>
          <w:rStyle w:val="Emphasis"/>
          <w:highlight w:val="yellow"/>
        </w:rPr>
        <w:t>travel systems</w:t>
      </w:r>
      <w:r w:rsidRPr="00AF0B52">
        <w:rPr>
          <w:rStyle w:val="StyleUnderline"/>
        </w:rPr>
        <w:t xml:space="preserve"> have</w:t>
      </w:r>
      <w:r w:rsidRPr="00072771">
        <w:rPr>
          <w:sz w:val="12"/>
        </w:rPr>
        <w:t xml:space="preserve"> now </w:t>
      </w:r>
      <w:r w:rsidRPr="00AF0B52">
        <w:rPr>
          <w:rStyle w:val="StyleUnderline"/>
        </w:rPr>
        <w:t xml:space="preserve">set us on a course to </w:t>
      </w:r>
      <w:r w:rsidRPr="00340194">
        <w:rPr>
          <w:rStyle w:val="StyleUnderline"/>
          <w:highlight w:val="yellow"/>
        </w:rPr>
        <w:t>allow</w:t>
      </w:r>
      <w:r w:rsidRPr="00072771">
        <w:rPr>
          <w:sz w:val="12"/>
        </w:rPr>
        <w:t xml:space="preserve"> us </w:t>
      </w:r>
      <w:r w:rsidRPr="00340194">
        <w:rPr>
          <w:rStyle w:val="StyleUnderline"/>
          <w:highlight w:val="yellow"/>
        </w:rPr>
        <w:t>humans to harvest</w:t>
      </w:r>
      <w:r w:rsidRPr="00AF0B52">
        <w:rPr>
          <w:rStyle w:val="StyleUnderline"/>
        </w:rPr>
        <w:t xml:space="preserve"> the</w:t>
      </w:r>
      <w:r w:rsidRPr="00072771">
        <w:rPr>
          <w:sz w:val="12"/>
        </w:rPr>
        <w:t xml:space="preserve"> amazing </w:t>
      </w:r>
      <w:r w:rsidRPr="00AF0B52">
        <w:rPr>
          <w:rStyle w:val="StyleUnderline"/>
        </w:rPr>
        <w:t>riches in the skies</w:t>
      </w:r>
      <w:r w:rsidRPr="00072771">
        <w:rPr>
          <w:sz w:val="12"/>
        </w:rPr>
        <w:t>—</w:t>
      </w:r>
      <w:r w:rsidRPr="00340194">
        <w:rPr>
          <w:rStyle w:val="StyleUnderline"/>
          <w:highlight w:val="yellow"/>
        </w:rPr>
        <w:t>new</w:t>
      </w:r>
      <w:r w:rsidRPr="00AF0B52">
        <w:rPr>
          <w:rStyle w:val="StyleUnderline"/>
        </w:rPr>
        <w:t xml:space="preserve"> natural </w:t>
      </w:r>
      <w:r w:rsidRPr="00340194">
        <w:rPr>
          <w:rStyle w:val="StyleUnderline"/>
          <w:highlight w:val="yellow"/>
        </w:rPr>
        <w:t>resources</w:t>
      </w:r>
      <w:r w:rsidRPr="00AF0B52">
        <w:rPr>
          <w:rStyle w:val="StyleUnderline"/>
        </w:rPr>
        <w:t>, new energy, and even totally new ways of looking at the purpose of human existe</w:t>
      </w:r>
      <w:r w:rsidRPr="00072771">
        <w:rPr>
          <w:sz w:val="12"/>
        </w:rPr>
        <w:t xml:space="preserve">nce. If we pursue this course steadfastly, it can be the beginning of a New Space renaissance. But </w:t>
      </w:r>
      <w:r w:rsidRPr="00340194">
        <w:rPr>
          <w:rStyle w:val="StyleUnderline"/>
          <w:highlight w:val="yellow"/>
        </w:rPr>
        <w:t>if we don’t seek</w:t>
      </w:r>
      <w:r w:rsidRPr="00AF0B52">
        <w:rPr>
          <w:rStyle w:val="StyleUnderline"/>
        </w:rPr>
        <w:t xml:space="preserve"> to realize our ultimate destiny in </w:t>
      </w:r>
      <w:r w:rsidRPr="00340194">
        <w:rPr>
          <w:rStyle w:val="StyleUnderline"/>
          <w:highlight w:val="yellow"/>
        </w:rPr>
        <w:t>space</w:t>
      </w:r>
      <w:r w:rsidRPr="00AF0B52">
        <w:rPr>
          <w:rStyle w:val="StyleUnderline"/>
        </w:rPr>
        <w:t xml:space="preserve">, </w:t>
      </w:r>
      <w:r w:rsidRPr="00340194">
        <w:rPr>
          <w:rStyle w:val="Emphasis"/>
          <w:highlight w:val="yellow"/>
        </w:rPr>
        <w:t>Homo sapiens can end up in the dustbin</w:t>
      </w:r>
      <w:r w:rsidRPr="00863558">
        <w:rPr>
          <w:rStyle w:val="Emphasis"/>
        </w:rPr>
        <w:t xml:space="preserve"> of history</w:t>
      </w:r>
      <w:r w:rsidRPr="00AF0B52">
        <w:rPr>
          <w:rStyle w:val="StyleUnderline"/>
        </w:rPr>
        <w:t>—just like literally millions of already failed species.</w:t>
      </w:r>
      <w:r w:rsidRPr="00072771">
        <w:rPr>
          <w:sz w:val="12"/>
        </w:rPr>
        <w:t xml:space="preserve"> In </w:t>
      </w:r>
      <w:proofErr w:type="gramStart"/>
      <w:r w:rsidRPr="00072771">
        <w:rPr>
          <w:sz w:val="12"/>
        </w:rPr>
        <w:t>each and every</w:t>
      </w:r>
      <w:proofErr w:type="gramEnd"/>
      <w:r w:rsidRPr="00072771">
        <w:rPr>
          <w:sz w:val="12"/>
        </w:rPr>
        <w:t xml:space="preserve"> one of the five mass extinction events that have occurred over the last 1.5 billion years on Earth, some 50–80 % of all species have gone </w:t>
      </w:r>
      <w:r w:rsidRPr="00AF0B52">
        <w:rPr>
          <w:rStyle w:val="StyleUnderline"/>
        </w:rPr>
        <w:t>the way of the T. Rex, the woolly mammoth, and the Dodo bird along with extinct ferns, grasses and cacti.</w:t>
      </w:r>
      <w:r w:rsidRPr="00072771">
        <w:rPr>
          <w:sz w:val="12"/>
        </w:rPr>
        <w:t xml:space="preserve"> On the other hand, </w:t>
      </w:r>
      <w:r w:rsidRPr="00AF0B52">
        <w:rPr>
          <w:rStyle w:val="StyleUnderline"/>
        </w:rPr>
        <w:t xml:space="preserve">the best days of </w:t>
      </w:r>
      <w:proofErr w:type="gramStart"/>
      <w:r w:rsidRPr="00AF0B52">
        <w:rPr>
          <w:rStyle w:val="StyleUnderline"/>
        </w:rPr>
        <w:t>the human race</w:t>
      </w:r>
      <w:proofErr w:type="gramEnd"/>
      <w:r w:rsidRPr="00AF0B52">
        <w:rPr>
          <w:rStyle w:val="StyleUnderline"/>
        </w:rPr>
        <w:t xml:space="preserve"> could be just beginning</w:t>
      </w:r>
      <w:r w:rsidRPr="00072771">
        <w:rPr>
          <w:sz w:val="12"/>
        </w:rPr>
        <w:t xml:space="preserve">. If we are smart about how we go about discovering and using these riches in the skies and applying the best of our new technologies, it could be the start of a new beginning for humanity. Konstantin </w:t>
      </w:r>
      <w:proofErr w:type="spellStart"/>
      <w:r w:rsidRPr="00072771">
        <w:rPr>
          <w:sz w:val="12"/>
        </w:rPr>
        <w:t>Tsiokovsky</w:t>
      </w:r>
      <w:proofErr w:type="spellEnd"/>
      <w:r w:rsidRPr="00072771">
        <w:rPr>
          <w:sz w:val="12"/>
        </w:rPr>
        <w:t xml:space="preserve">, the Russian astronautics pioneer, who first conceived of practical designs for spaceships, famously said: “A planet is the cradle of mankind, but one cannot live in a cradle forever.” Well before </w:t>
      </w:r>
      <w:proofErr w:type="spellStart"/>
      <w:r w:rsidRPr="00072771">
        <w:rPr>
          <w:sz w:val="12"/>
        </w:rPr>
        <w:t>Tsiokovsky</w:t>
      </w:r>
      <w:proofErr w:type="spellEnd"/>
      <w:r w:rsidRPr="00072771">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w:t>
      </w:r>
      <w:proofErr w:type="gramStart"/>
      <w:r w:rsidRPr="00072771">
        <w:rPr>
          <w:sz w:val="12"/>
        </w:rPr>
        <w:t>should</w:t>
      </w:r>
      <w:proofErr w:type="gramEnd"/>
      <w:r w:rsidRPr="00072771">
        <w:rPr>
          <w:sz w:val="12"/>
        </w:rPr>
        <w:t xml:space="preserve"> and we soon shall go into space and realize the bounty that it can offer to us. The New Space enterprise is today indeed being led by those so-called space billionaires, who have an exciting vision of the future. They and </w:t>
      </w:r>
      <w:r w:rsidRPr="00AF0B52">
        <w:rPr>
          <w:rStyle w:val="StyleUnderline"/>
        </w:rPr>
        <w:t>others in the commercial space economy believe</w:t>
      </w:r>
      <w:r w:rsidRPr="00072771">
        <w:rPr>
          <w:sz w:val="12"/>
        </w:rPr>
        <w:t xml:space="preserve"> that </w:t>
      </w:r>
      <w:r w:rsidRPr="00AF0B52">
        <w:rPr>
          <w:rStyle w:val="StyleUnderline"/>
        </w:rPr>
        <w:t xml:space="preserve">the </w:t>
      </w:r>
      <w:r w:rsidRPr="00340194">
        <w:rPr>
          <w:rStyle w:val="StyleUnderline"/>
          <w:highlight w:val="yellow"/>
        </w:rPr>
        <w:t>exploitation</w:t>
      </w:r>
      <w:r w:rsidRPr="00AF0B52">
        <w:rPr>
          <w:rStyle w:val="StyleUnderline"/>
        </w:rPr>
        <w:t xml:space="preserve"> of outer space may </w:t>
      </w:r>
      <w:proofErr w:type="gramStart"/>
      <w:r w:rsidRPr="00340194">
        <w:rPr>
          <w:rStyle w:val="StyleUnderline"/>
          <w:highlight w:val="yellow"/>
        </w:rPr>
        <w:t>open up</w:t>
      </w:r>
      <w:proofErr w:type="gramEnd"/>
      <w:r w:rsidRPr="00340194">
        <w:rPr>
          <w:rStyle w:val="StyleUnderline"/>
          <w:highlight w:val="yellow"/>
        </w:rPr>
        <w:t xml:space="preserve"> </w:t>
      </w:r>
      <w:r w:rsidRPr="00863558">
        <w:rPr>
          <w:rStyle w:val="StyleUnderline"/>
        </w:rPr>
        <w:t>a</w:t>
      </w:r>
      <w:r w:rsidRPr="00AF0B52">
        <w:rPr>
          <w:rStyle w:val="StyleUnderline"/>
        </w:rPr>
        <w:t xml:space="preserve"> new golden age of </w:t>
      </w:r>
      <w:r w:rsidRPr="00340194">
        <w:rPr>
          <w:rStyle w:val="Emphasis"/>
          <w:highlight w:val="yellow"/>
        </w:rPr>
        <w:t>astral abundance</w:t>
      </w:r>
      <w:r w:rsidRPr="00072771">
        <w:rPr>
          <w:sz w:val="12"/>
        </w:rPr>
        <w:t xml:space="preserve">. </w:t>
      </w:r>
      <w:r w:rsidRPr="00AF0B52">
        <w:rPr>
          <w:rStyle w:val="StyleUnderline"/>
        </w:rPr>
        <w:t>They see outer space as a new frontier that can be a great source of new materials, energy and various forms of new wealth that might even save us from excesses of the past</w:t>
      </w:r>
      <w:r w:rsidRPr="00072771">
        <w:rPr>
          <w:sz w:val="12"/>
        </w:rPr>
        <w:t xml:space="preserve">. This gold rush in the skies represents a new beginning. We are not talking about expensive new space ventures funded by NASA or other space agencies in Europe, Japan, </w:t>
      </w:r>
      <w:proofErr w:type="gramStart"/>
      <w:r w:rsidRPr="00072771">
        <w:rPr>
          <w:sz w:val="12"/>
        </w:rPr>
        <w:t>China</w:t>
      </w:r>
      <w:proofErr w:type="gramEnd"/>
      <w:r w:rsidRPr="00072771">
        <w:rPr>
          <w:sz w:val="12"/>
        </w:rPr>
        <w:t xml:space="preserve"> or India. No, </w:t>
      </w:r>
      <w:r w:rsidRPr="00AF0B52">
        <w:rPr>
          <w:rStyle w:val="StyleUnderline"/>
        </w:rPr>
        <w:t>these efforts</w:t>
      </w:r>
      <w:r w:rsidRPr="00072771">
        <w:rPr>
          <w:sz w:val="12"/>
        </w:rPr>
        <w:t xml:space="preserve"> which we and others call New Space </w:t>
      </w:r>
      <w:r w:rsidRPr="00AF0B52">
        <w:rPr>
          <w:rStyle w:val="StyleUnderline"/>
        </w:rPr>
        <w:t>are</w:t>
      </w:r>
      <w:r w:rsidRPr="00072771">
        <w:rPr>
          <w:sz w:val="12"/>
        </w:rPr>
        <w:t xml:space="preserve"> today </w:t>
      </w:r>
      <w:r w:rsidRPr="00AF0B52">
        <w:rPr>
          <w:rStyle w:val="StyleUnderline"/>
        </w:rPr>
        <w:t>being forged by imaginative and resourceful commercial entrepreneurs</w:t>
      </w:r>
      <w:r w:rsidRPr="00072771">
        <w:rPr>
          <w:sz w:val="12"/>
        </w:rPr>
        <w:t xml:space="preserve">. These twenty-first century visionaries have the fortitude and zeal to look to the abundance above. </w:t>
      </w:r>
      <w:r w:rsidRPr="00AF0B52">
        <w:rPr>
          <w:rStyle w:val="StyleUnderline"/>
        </w:rPr>
        <w:t>New breakthroughs in tech</w:t>
      </w:r>
      <w:r w:rsidRPr="00072771">
        <w:rPr>
          <w:sz w:val="12"/>
        </w:rPr>
        <w:t xml:space="preserve">nology </w:t>
      </w:r>
      <w:r w:rsidRPr="00AF0B52">
        <w:rPr>
          <w:rStyle w:val="StyleUnderline"/>
        </w:rPr>
        <w:t>and New Space enterprises may be able to create an “astral life raft” for humanity</w:t>
      </w:r>
      <w:r w:rsidRPr="00072771">
        <w:rPr>
          <w:sz w:val="12"/>
        </w:rPr>
        <w:t xml:space="preserve">. Just as Columbus and the Vikings had the imaginative drive that led them to discover the riches of a new world, we now have a cadre of space billionaires that are now leading us into this New Space era of tomorrow. These </w:t>
      </w:r>
      <w:r w:rsidRPr="00AF0B52">
        <w:rPr>
          <w:rStyle w:val="StyleUnderline"/>
        </w:rPr>
        <w:t>bold leaders</w:t>
      </w:r>
      <w:r w:rsidRPr="00072771">
        <w:rPr>
          <w:sz w:val="12"/>
        </w:rPr>
        <w:t xml:space="preserve">, such as Paul Allen and Sir Richard Branson, </w:t>
      </w:r>
      <w:r w:rsidRPr="00AF0B52">
        <w:rPr>
          <w:rStyle w:val="StyleUnderline"/>
        </w:rPr>
        <w:t>plus</w:t>
      </w:r>
      <w:r w:rsidRPr="00072771">
        <w:rPr>
          <w:sz w:val="12"/>
        </w:rPr>
        <w:t xml:space="preserve"> other </w:t>
      </w:r>
      <w:r w:rsidRPr="00AF0B52">
        <w:rPr>
          <w:rStyle w:val="StyleUnderline"/>
        </w:rPr>
        <w:t>space entrepreneurs</w:t>
      </w:r>
      <w:r w:rsidRPr="00072771">
        <w:rPr>
          <w:sz w:val="12"/>
        </w:rPr>
        <w:t xml:space="preserve"> including Jeff Bezos of Amazon and Blue Origin, and Robert Bigelow, Chairman of Budget Suites and Bigelow Aerospace, </w:t>
      </w:r>
      <w:r w:rsidRPr="00AF0B52">
        <w:rPr>
          <w:rStyle w:val="StyleUnderline"/>
        </w:rPr>
        <w:t>not only dream of their future in the space industry but also have billions of dollars in assets</w:t>
      </w:r>
      <w:r w:rsidRPr="00072771">
        <w:rPr>
          <w:sz w:val="12"/>
        </w:rPr>
        <w:t xml:space="preserve">. </w:t>
      </w:r>
      <w:r w:rsidRPr="00AF0B52">
        <w:rPr>
          <w:rStyle w:val="StyleUnderline"/>
        </w:rPr>
        <w:t>These are the bright stars of an entirely new industry that are leading us into the age of New Space commerce</w:t>
      </w:r>
      <w:r w:rsidRPr="00072771">
        <w:rPr>
          <w:sz w:val="12"/>
        </w:rPr>
        <w:t xml:space="preserve">. These </w:t>
      </w:r>
      <w:r w:rsidRPr="00AF0B52">
        <w:rPr>
          <w:rStyle w:val="StyleUnderline"/>
        </w:rPr>
        <w:t>space billionaires</w:t>
      </w:r>
      <w:r w:rsidRPr="00072771">
        <w:rPr>
          <w:sz w:val="12"/>
        </w:rPr>
        <w:t xml:space="preserve">, each in their own way, </w:t>
      </w:r>
      <w:r w:rsidRPr="00AF0B52">
        <w:rPr>
          <w:rStyle w:val="StyleUnderline"/>
        </w:rPr>
        <w:t>are proponents of a new age of astral abundance</w:t>
      </w:r>
      <w:r w:rsidRPr="00072771">
        <w:rPr>
          <w:sz w:val="12"/>
        </w:rPr>
        <w:t xml:space="preserve">. </w:t>
      </w:r>
      <w:r w:rsidRPr="00072771">
        <w:rPr>
          <w:rStyle w:val="StyleUnderline"/>
        </w:rPr>
        <w:t>Each of them is launching new commercial space industries. They</w:t>
      </w:r>
      <w:r w:rsidRPr="00AF0B52">
        <w:rPr>
          <w:rStyle w:val="StyleUnderline"/>
        </w:rPr>
        <w:t xml:space="preserve"> are literally transforming our vision of tomorrow</w:t>
      </w:r>
      <w:r w:rsidRPr="00072771">
        <w:rPr>
          <w:sz w:val="12"/>
        </w:rPr>
        <w:t xml:space="preserve">. </w:t>
      </w:r>
      <w:r w:rsidRPr="00072771">
        <w:rPr>
          <w:rStyle w:val="StyleUnderline"/>
        </w:rPr>
        <w:t>These new types of entrepreneurial aerospace companies</w:t>
      </w:r>
      <w:r w:rsidRPr="00072771">
        <w:rPr>
          <w:sz w:val="12"/>
        </w:rPr>
        <w:t>—the New Space enterprises—</w:t>
      </w:r>
      <w:r w:rsidRPr="00072771">
        <w:rPr>
          <w:rStyle w:val="StyleUnderline"/>
        </w:rPr>
        <w:t>give new hope and new promise of transforming our world as we know it today.</w:t>
      </w:r>
      <w:r w:rsidRPr="00072771">
        <w:rPr>
          <w:sz w:val="12"/>
        </w:rPr>
        <w:t xml:space="preserve"> The New Space Frontier What happens in space in the next few decades, plus corresponding new information technologies and advanced robotics, will change our world forever. </w:t>
      </w:r>
      <w:r w:rsidRPr="00072771">
        <w:rPr>
          <w:rStyle w:val="StyleUnderline"/>
        </w:rPr>
        <w:t>These changes will redefine wealth, change our views of work and employment and upend almost everything we think we know about economics, wealth, jobs, and politics</w:t>
      </w:r>
      <w:r w:rsidRPr="00072771">
        <w:rPr>
          <w:sz w:val="12"/>
        </w:rPr>
        <w:t xml:space="preserve">. </w:t>
      </w:r>
      <w:r w:rsidRPr="00072771">
        <w:rPr>
          <w:rStyle w:val="StyleUnderline"/>
        </w:rPr>
        <w:t>These changes are about truly disruptive technologies of the most fundamental kinds</w:t>
      </w:r>
      <w:r w:rsidRPr="00072771">
        <w:rPr>
          <w:sz w:val="12"/>
        </w:rPr>
        <w:t xml:space="preserve">.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072771">
        <w:rPr>
          <w:sz w:val="12"/>
        </w:rPr>
        <w:t>communications</w:t>
      </w:r>
      <w:proofErr w:type="gramEnd"/>
      <w:r w:rsidRPr="00072771">
        <w:rPr>
          <w:sz w:val="12"/>
        </w:rPr>
        <w:t xml:space="preserve"> and the Internet, then read this book. </w:t>
      </w:r>
      <w:r w:rsidRPr="00072771">
        <w:rPr>
          <w:rStyle w:val="StyleUnderline"/>
        </w:rPr>
        <w:t xml:space="preserve">There are truly riches in the skies. Near-Earth </w:t>
      </w:r>
      <w:r w:rsidRPr="00340194">
        <w:rPr>
          <w:rStyle w:val="StyleUnderline"/>
          <w:highlight w:val="yellow"/>
        </w:rPr>
        <w:t>asteroids</w:t>
      </w:r>
      <w:r w:rsidRPr="00072771">
        <w:rPr>
          <w:sz w:val="12"/>
        </w:rPr>
        <w:t xml:space="preserve"> largely </w:t>
      </w:r>
      <w:r w:rsidRPr="00340194">
        <w:rPr>
          <w:rStyle w:val="StyleUnderline"/>
          <w:highlight w:val="yellow"/>
        </w:rPr>
        <w:t xml:space="preserve">composed of </w:t>
      </w:r>
      <w:r w:rsidRPr="00340194">
        <w:rPr>
          <w:rStyle w:val="Emphasis"/>
          <w:highlight w:val="yellow"/>
        </w:rPr>
        <w:t>platinum</w:t>
      </w:r>
      <w:r w:rsidRPr="00340194">
        <w:rPr>
          <w:rStyle w:val="StyleUnderline"/>
          <w:highlight w:val="yellow"/>
        </w:rPr>
        <w:t xml:space="preserve"> and </w:t>
      </w:r>
      <w:r w:rsidRPr="00340194">
        <w:rPr>
          <w:rStyle w:val="Emphasis"/>
          <w:highlight w:val="yellow"/>
        </w:rPr>
        <w:t>r</w:t>
      </w:r>
      <w:r w:rsidRPr="00072771">
        <w:rPr>
          <w:rStyle w:val="StyleUnderline"/>
        </w:rPr>
        <w:t xml:space="preserve">are </w:t>
      </w:r>
      <w:r w:rsidRPr="00340194">
        <w:rPr>
          <w:rStyle w:val="Emphasis"/>
          <w:highlight w:val="yellow"/>
        </w:rPr>
        <w:t>e</w:t>
      </w:r>
      <w:r w:rsidRPr="00072771">
        <w:rPr>
          <w:rStyle w:val="StyleUnderline"/>
        </w:rPr>
        <w:t xml:space="preserve">arth </w:t>
      </w:r>
      <w:r w:rsidRPr="00340194">
        <w:rPr>
          <w:rStyle w:val="Emphasis"/>
          <w:highlight w:val="yellow"/>
        </w:rPr>
        <w:t>m</w:t>
      </w:r>
      <w:r w:rsidRPr="00072771">
        <w:rPr>
          <w:rStyle w:val="StyleUnderline"/>
        </w:rPr>
        <w:t>etal</w:t>
      </w:r>
      <w:r w:rsidRPr="00340194">
        <w:rPr>
          <w:rStyle w:val="StyleUnderline"/>
          <w:highlight w:val="yellow"/>
        </w:rPr>
        <w:t>s</w:t>
      </w:r>
      <w:r w:rsidRPr="00072771">
        <w:rPr>
          <w:rStyle w:val="StyleUnderline"/>
        </w:rPr>
        <w:t xml:space="preserve"> </w:t>
      </w:r>
      <w:r w:rsidRPr="00340194">
        <w:rPr>
          <w:rStyle w:val="StyleUnderline"/>
          <w:highlight w:val="yellow"/>
        </w:rPr>
        <w:t>have</w:t>
      </w:r>
      <w:r w:rsidRPr="00072771">
        <w:rPr>
          <w:rStyle w:val="StyleUnderline"/>
        </w:rPr>
        <w:t xml:space="preserve"> an </w:t>
      </w:r>
      <w:r w:rsidRPr="00340194">
        <w:rPr>
          <w:rStyle w:val="Emphasis"/>
          <w:highlight w:val="yellow"/>
        </w:rPr>
        <w:t>incredible value</w:t>
      </w:r>
      <w:r w:rsidRPr="00072771">
        <w:rPr>
          <w:sz w:val="12"/>
        </w:rPr>
        <w:t xml:space="preserve">. </w:t>
      </w:r>
      <w:r w:rsidRPr="00340194">
        <w:rPr>
          <w:rStyle w:val="Emphasis"/>
          <w:highlight w:val="yellow"/>
        </w:rPr>
        <w:t>Helium-3</w:t>
      </w:r>
      <w:r w:rsidRPr="00863558">
        <w:rPr>
          <w:rStyle w:val="StyleUnderline"/>
        </w:rPr>
        <w:t xml:space="preserve"> i</w:t>
      </w:r>
      <w:r w:rsidRPr="00072771">
        <w:rPr>
          <w:rStyle w:val="StyleUnderline"/>
        </w:rPr>
        <w:t xml:space="preserve">sotopes accessible in outer space could </w:t>
      </w:r>
      <w:r w:rsidRPr="00340194">
        <w:rPr>
          <w:rStyle w:val="StyleUnderline"/>
          <w:highlight w:val="yellow"/>
        </w:rPr>
        <w:t xml:space="preserve">provide </w:t>
      </w:r>
      <w:r w:rsidRPr="00340194">
        <w:rPr>
          <w:rStyle w:val="Emphasis"/>
          <w:highlight w:val="yellow"/>
        </w:rPr>
        <w:t>clean</w:t>
      </w:r>
      <w:r w:rsidRPr="00340194">
        <w:rPr>
          <w:rStyle w:val="StyleUnderline"/>
          <w:highlight w:val="yellow"/>
        </w:rPr>
        <w:t xml:space="preserve"> and </w:t>
      </w:r>
      <w:r w:rsidRPr="00340194">
        <w:rPr>
          <w:rStyle w:val="Emphasis"/>
          <w:highlight w:val="yellow"/>
        </w:rPr>
        <w:t>abundant energy</w:t>
      </w:r>
      <w:r w:rsidRPr="00072771">
        <w:rPr>
          <w:sz w:val="12"/>
        </w:rPr>
        <w:t xml:space="preserve">. </w:t>
      </w:r>
      <w:r w:rsidRPr="00340194">
        <w:rPr>
          <w:rStyle w:val="StyleUnderline"/>
          <w:highlight w:val="yellow"/>
        </w:rPr>
        <w:t>There is</w:t>
      </w:r>
      <w:r w:rsidRPr="00072771">
        <w:rPr>
          <w:rStyle w:val="StyleUnderline"/>
        </w:rPr>
        <w:t xml:space="preserve"> far more </w:t>
      </w:r>
      <w:r w:rsidRPr="00340194">
        <w:rPr>
          <w:rStyle w:val="Emphasis"/>
          <w:highlight w:val="yellow"/>
        </w:rPr>
        <w:t>water</w:t>
      </w:r>
      <w:r w:rsidRPr="00072771">
        <w:rPr>
          <w:rStyle w:val="StyleUnderline"/>
        </w:rPr>
        <w:t xml:space="preserve"> in outer space than is in our oceans</w:t>
      </w:r>
      <w:r w:rsidRPr="00072771">
        <w:rPr>
          <w:sz w:val="12"/>
        </w:rPr>
        <w:t xml:space="preserve">. In the pages that follow we will explain the potential for a cosmic shift in our global economy, our ecology, and our commercial and legal systems. These can take place by the end of this century. And </w:t>
      </w:r>
      <w:r w:rsidRPr="00072771">
        <w:rPr>
          <w:rStyle w:val="StyleUnderline"/>
        </w:rPr>
        <w:t>if these changes do not take place we will be in trouble</w:t>
      </w:r>
      <w:r w:rsidRPr="00072771">
        <w:rPr>
          <w:sz w:val="12"/>
        </w:rPr>
        <w:t xml:space="preserve">. Our </w:t>
      </w:r>
      <w:r w:rsidRPr="00340194">
        <w:rPr>
          <w:rStyle w:val="StyleUnderline"/>
          <w:highlight w:val="yellow"/>
        </w:rPr>
        <w:t>conventional</w:t>
      </w:r>
      <w:r w:rsidRPr="00072771">
        <w:rPr>
          <w:rStyle w:val="StyleUnderline"/>
        </w:rPr>
        <w:t xml:space="preserve"> </w:t>
      </w:r>
      <w:proofErr w:type="spellStart"/>
      <w:r w:rsidRPr="00072771">
        <w:rPr>
          <w:rStyle w:val="StyleUnderline"/>
        </w:rPr>
        <w:t>petro</w:t>
      </w:r>
      <w:proofErr w:type="spellEnd"/>
      <w:r w:rsidRPr="00072771">
        <w:rPr>
          <w:rStyle w:val="StyleUnderline"/>
        </w:rPr>
        <w:t xml:space="preserve">-chemical </w:t>
      </w:r>
      <w:r w:rsidRPr="00340194">
        <w:rPr>
          <w:rStyle w:val="StyleUnderline"/>
          <w:highlight w:val="yellow"/>
        </w:rPr>
        <w:t>energy</w:t>
      </w:r>
      <w:r w:rsidRPr="00072771">
        <w:rPr>
          <w:rStyle w:val="StyleUnderline"/>
        </w:rPr>
        <w:t xml:space="preserve"> systems </w:t>
      </w:r>
      <w:r w:rsidRPr="00340194">
        <w:rPr>
          <w:rStyle w:val="StyleUnderline"/>
          <w:highlight w:val="yellow"/>
        </w:rPr>
        <w:t xml:space="preserve">will </w:t>
      </w:r>
      <w:r w:rsidRPr="00340194">
        <w:rPr>
          <w:rStyle w:val="Emphasis"/>
          <w:highlight w:val="yellow"/>
        </w:rPr>
        <w:t>fail</w:t>
      </w:r>
      <w:r w:rsidRPr="00072771">
        <w:rPr>
          <w:rStyle w:val="StyleUnderline"/>
        </w:rPr>
        <w:t xml:space="preserve"> us economically and eventually blanket us with a hydrocarbon haze of smog that will threaten our health and our very survival</w:t>
      </w:r>
      <w:r w:rsidRPr="00072771">
        <w:rPr>
          <w:sz w:val="12"/>
        </w:rPr>
        <w:t xml:space="preserve">.  </w:t>
      </w:r>
    </w:p>
    <w:p w14:paraId="0654098C" w14:textId="77777777" w:rsidR="00380EE1" w:rsidRDefault="00380EE1" w:rsidP="00380EE1"/>
    <w:p w14:paraId="60FEEF70" w14:textId="77777777" w:rsidR="00380EE1" w:rsidRPr="00E92E39" w:rsidRDefault="00380EE1" w:rsidP="00380EE1"/>
    <w:p w14:paraId="2F3482A4" w14:textId="49E8D5CD" w:rsidR="00380EE1" w:rsidRDefault="00967254" w:rsidP="00D60142">
      <w:pPr>
        <w:pStyle w:val="Heading3"/>
      </w:pPr>
      <w:r>
        <w:t>Defense</w:t>
      </w:r>
    </w:p>
    <w:p w14:paraId="0C849716" w14:textId="77777777" w:rsidR="00380EE1" w:rsidRPr="00B95818" w:rsidRDefault="00380EE1" w:rsidP="00380EE1">
      <w:pPr>
        <w:pStyle w:val="Heading4"/>
      </w:pPr>
      <w:r w:rsidRPr="00B95818">
        <w:rPr>
          <w:rStyle w:val="normaltextrun"/>
          <w:rFonts w:asciiTheme="minorHAnsi" w:hAnsiTheme="minorHAnsi" w:cstheme="minorHAnsi"/>
          <w:bCs/>
          <w:szCs w:val="26"/>
        </w:rPr>
        <w:t>No ‘space war’ – Insurmountable barriers and everyone has an interest in keeping space peaceful</w:t>
      </w:r>
      <w:r w:rsidRPr="00B95818">
        <w:rPr>
          <w:rStyle w:val="eop"/>
          <w:rFonts w:asciiTheme="minorHAnsi" w:hAnsiTheme="minorHAnsi" w:cstheme="minorHAnsi"/>
          <w:szCs w:val="26"/>
        </w:rPr>
        <w:t> </w:t>
      </w:r>
    </w:p>
    <w:p w14:paraId="55A4E1BC" w14:textId="77777777" w:rsidR="00380EE1" w:rsidRDefault="00380EE1" w:rsidP="00380EE1">
      <w:pPr>
        <w:pStyle w:val="paragraph"/>
        <w:spacing w:before="0" w:beforeAutospacing="0" w:after="0" w:afterAutospacing="0"/>
        <w:textAlignment w:val="baseline"/>
        <w:rPr>
          <w:rStyle w:val="normaltextrun"/>
          <w:rFonts w:asciiTheme="minorHAnsi" w:eastAsiaTheme="majorEastAsia" w:hAnsiTheme="minorHAnsi" w:cstheme="minorHAnsi"/>
          <w:b/>
          <w:bCs/>
          <w:szCs w:val="26"/>
        </w:rPr>
      </w:pPr>
      <w:proofErr w:type="spellStart"/>
      <w:r w:rsidRPr="00B95818">
        <w:rPr>
          <w:rStyle w:val="normaltextrun"/>
          <w:rFonts w:asciiTheme="minorHAnsi" w:eastAsiaTheme="majorEastAsia" w:hAnsiTheme="minorHAnsi" w:cstheme="minorHAnsi"/>
          <w:b/>
          <w:bCs/>
          <w:sz w:val="26"/>
          <w:szCs w:val="26"/>
        </w:rPr>
        <w:t>Dobos</w:t>
      </w:r>
      <w:proofErr w:type="spellEnd"/>
      <w:r w:rsidRPr="00B95818">
        <w:rPr>
          <w:rStyle w:val="normaltextrun"/>
          <w:rFonts w:asciiTheme="minorHAnsi" w:eastAsiaTheme="majorEastAsia" w:hAnsiTheme="minorHAnsi" w:cstheme="minorHAnsi"/>
          <w:b/>
          <w:bCs/>
          <w:sz w:val="26"/>
          <w:szCs w:val="26"/>
        </w:rPr>
        <w:t> 19</w:t>
      </w:r>
      <w:r w:rsidRPr="00B95818">
        <w:rPr>
          <w:rStyle w:val="normaltextrun"/>
          <w:rFonts w:asciiTheme="minorHAnsi" w:eastAsiaTheme="majorEastAsia" w:hAnsiTheme="minorHAnsi" w:cstheme="minorHAnsi"/>
          <w:b/>
          <w:bCs/>
          <w:szCs w:val="26"/>
        </w:rPr>
        <w:t> </w:t>
      </w:r>
    </w:p>
    <w:p w14:paraId="3174D2B9" w14:textId="77777777" w:rsidR="00380EE1" w:rsidRPr="00B95818" w:rsidRDefault="00380EE1" w:rsidP="00380EE1">
      <w:pPr>
        <w:pStyle w:val="paragraph"/>
        <w:spacing w:before="0" w:beforeAutospacing="0" w:after="0" w:afterAutospacing="0"/>
        <w:textAlignment w:val="baseline"/>
        <w:rPr>
          <w:rFonts w:asciiTheme="minorHAnsi" w:hAnsiTheme="minorHAnsi" w:cstheme="minorHAnsi"/>
          <w:sz w:val="18"/>
          <w:szCs w:val="18"/>
        </w:rPr>
      </w:pP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Bohumil</w:t>
      </w:r>
      <w:proofErr w:type="spellEnd"/>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Doboš</w:t>
      </w:r>
      <w:proofErr w:type="spellEnd"/>
      <w:r w:rsidRPr="00B95818">
        <w:rPr>
          <w:rStyle w:val="normaltextrun"/>
          <w:rFonts w:asciiTheme="minorHAnsi" w:eastAsiaTheme="majorEastAsia" w:hAnsiTheme="minorHAnsi" w:cstheme="minorHAnsi"/>
          <w:sz w:val="22"/>
          <w:szCs w:val="22"/>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r w:rsidRPr="00B95818">
        <w:rPr>
          <w:rStyle w:val="eop"/>
          <w:rFonts w:asciiTheme="minorHAnsi" w:hAnsiTheme="minorHAnsi" w:cstheme="minorHAnsi"/>
          <w:szCs w:val="22"/>
        </w:rPr>
        <w:t> </w:t>
      </w:r>
    </w:p>
    <w:p w14:paraId="69C4CC7C" w14:textId="77777777" w:rsidR="00380EE1" w:rsidRDefault="00380EE1" w:rsidP="00380EE1">
      <w:pPr>
        <w:pStyle w:val="paragraph"/>
        <w:spacing w:before="0" w:beforeAutospacing="0" w:after="0" w:afterAutospacing="0"/>
        <w:textAlignment w:val="baseline"/>
        <w:rPr>
          <w:rStyle w:val="eop"/>
          <w:rFonts w:asciiTheme="minorHAnsi" w:hAnsiTheme="minorHAnsi" w:cstheme="minorHAnsi"/>
          <w:szCs w:val="22"/>
        </w:rPr>
      </w:pPr>
      <w:r w:rsidRPr="00B95818">
        <w:rPr>
          <w:rStyle w:val="normaltextrun"/>
          <w:rFonts w:asciiTheme="minorHAnsi" w:eastAsiaTheme="majorEastAsia" w:hAnsiTheme="minorHAnsi" w:cstheme="minorHAnsi"/>
          <w:sz w:val="22"/>
          <w:szCs w:val="22"/>
          <w:u w:val="single"/>
        </w:rPr>
        <w:t>Despite </w:t>
      </w:r>
      <w:r w:rsidRPr="00B95818">
        <w:rPr>
          <w:rStyle w:val="normaltextrun"/>
          <w:rFonts w:asciiTheme="minorHAnsi" w:eastAsiaTheme="majorEastAsia" w:hAnsiTheme="minorHAnsi" w:cstheme="minorHAnsi"/>
          <w:sz w:val="22"/>
          <w:szCs w:val="22"/>
        </w:rPr>
        <w:t>the </w:t>
      </w:r>
      <w:r w:rsidRPr="00B95818">
        <w:rPr>
          <w:rStyle w:val="normaltextrun"/>
          <w:rFonts w:asciiTheme="minorHAnsi" w:eastAsiaTheme="majorEastAsia" w:hAnsiTheme="minorHAnsi" w:cstheme="minorHAnsi"/>
          <w:sz w:val="22"/>
          <w:szCs w:val="22"/>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B95818">
        <w:rPr>
          <w:rStyle w:val="normaltextrun"/>
          <w:rFonts w:asciiTheme="minorHAnsi" w:eastAsiaTheme="majorEastAsia" w:hAnsiTheme="minorHAnsi" w:cstheme="minorHAnsi"/>
          <w:sz w:val="22"/>
          <w:szCs w:val="22"/>
        </w:rPr>
        <w:t>(Steinberg 2012, p. 255). </w:t>
      </w:r>
      <w:r w:rsidRPr="00340194">
        <w:rPr>
          <w:rStyle w:val="normaltextrun"/>
          <w:rFonts w:asciiTheme="minorHAnsi" w:eastAsiaTheme="majorEastAsia" w:hAnsiTheme="minorHAnsi" w:cstheme="minorHAnsi"/>
          <w:sz w:val="22"/>
          <w:szCs w:val="22"/>
          <w:highlight w:val="yellow"/>
          <w:u w:val="single"/>
          <w:shd w:val="clear" w:color="auto" w:fill="00FF00"/>
        </w:rPr>
        <w:t>In current</w:t>
      </w:r>
      <w:r w:rsidRPr="00B95818">
        <w:rPr>
          <w:rStyle w:val="normaltextrun"/>
          <w:rFonts w:asciiTheme="minorHAnsi" w:eastAsiaTheme="majorEastAsia" w:hAnsiTheme="minorHAnsi" w:cstheme="minorHAnsi"/>
          <w:sz w:val="22"/>
          <w:szCs w:val="22"/>
          <w:u w:val="single"/>
        </w:rPr>
        <w:t> global international </w:t>
      </w:r>
      <w:r w:rsidRPr="00340194">
        <w:rPr>
          <w:rStyle w:val="normaltextrun"/>
          <w:rFonts w:asciiTheme="minorHAnsi" w:eastAsiaTheme="majorEastAsia" w:hAnsiTheme="minorHAnsi" w:cstheme="minorHAnsi"/>
          <w:sz w:val="22"/>
          <w:szCs w:val="22"/>
          <w:highlight w:val="yellow"/>
          <w:u w:val="single"/>
          <w:shd w:val="clear" w:color="auto" w:fill="00FF00"/>
        </w:rPr>
        <w:t>political</w:t>
      </w:r>
      <w:r w:rsidRPr="00B95818">
        <w:rPr>
          <w:rStyle w:val="normaltextrun"/>
          <w:rFonts w:asciiTheme="minorHAnsi" w:eastAsiaTheme="majorEastAsia" w:hAnsiTheme="minorHAnsi" w:cstheme="minorHAnsi"/>
          <w:sz w:val="22"/>
          <w:szCs w:val="22"/>
          <w:u w:val="single"/>
        </w:rPr>
        <w:t> and technological </w:t>
      </w:r>
      <w:r w:rsidRPr="00340194">
        <w:rPr>
          <w:rStyle w:val="normaltextrun"/>
          <w:rFonts w:asciiTheme="minorHAnsi" w:eastAsiaTheme="majorEastAsia" w:hAnsiTheme="minorHAnsi" w:cstheme="minorHAnsi"/>
          <w:sz w:val="22"/>
          <w:szCs w:val="22"/>
          <w:highlight w:val="yellow"/>
          <w:u w:val="single"/>
          <w:shd w:val="clear" w:color="auto" w:fill="00FF00"/>
        </w:rPr>
        <w:t>setting, the utility of space weapons is</w:t>
      </w:r>
      <w:r w:rsidRPr="00B95818">
        <w:rPr>
          <w:rStyle w:val="normaltextrun"/>
          <w:rFonts w:asciiTheme="minorHAnsi" w:eastAsiaTheme="majorEastAsia" w:hAnsiTheme="minorHAnsi" w:cstheme="minorHAnsi"/>
          <w:sz w:val="22"/>
          <w:szCs w:val="22"/>
          <w:u w:val="single"/>
        </w:rPr>
        <w:t> very </w:t>
      </w:r>
      <w:r w:rsidRPr="00340194">
        <w:rPr>
          <w:rStyle w:val="normaltextrun"/>
          <w:rFonts w:asciiTheme="minorHAnsi" w:eastAsiaTheme="majorEastAsia" w:hAnsiTheme="minorHAnsi" w:cstheme="minorHAnsi"/>
          <w:sz w:val="22"/>
          <w:szCs w:val="22"/>
          <w:highlight w:val="yellow"/>
          <w:u w:val="single"/>
          <w:shd w:val="clear" w:color="auto" w:fill="00FF00"/>
        </w:rPr>
        <w:t>limited</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even if we accept that the ultimate high ground presents the potential to get a decisive tangible military advantage (which is unclear). </w:t>
      </w:r>
      <w:r w:rsidRPr="00B95818">
        <w:rPr>
          <w:rStyle w:val="normaltextrun"/>
          <w:rFonts w:asciiTheme="minorHAnsi" w:eastAsiaTheme="majorEastAsia" w:hAnsiTheme="minorHAnsi" w:cstheme="minorHAnsi"/>
          <w:sz w:val="22"/>
          <w:szCs w:val="22"/>
          <w:u w:val="single"/>
        </w:rPr>
        <w:t>This stands among the reasons for the lack of their utilization so far</w:t>
      </w:r>
      <w:r w:rsidRPr="00B95818">
        <w:rPr>
          <w:rStyle w:val="normaltextrun"/>
          <w:rFonts w:asciiTheme="minorHAnsi" w:eastAsiaTheme="majorEastAsia" w:hAnsiTheme="minorHAnsi" w:cstheme="minorHAnsi"/>
          <w:sz w:val="22"/>
          <w:szCs w:val="22"/>
        </w:rPr>
        <w:t>. Last but not the least, it must be pointed out that </w:t>
      </w:r>
      <w:r w:rsidRPr="00B95818">
        <w:rPr>
          <w:rStyle w:val="normaltextrun"/>
          <w:rFonts w:asciiTheme="minorHAnsi" w:eastAsiaTheme="majorEastAsia" w:hAnsiTheme="minorHAnsi" w:cstheme="minorHAnsi"/>
          <w:sz w:val="22"/>
          <w:szCs w:val="22"/>
          <w:u w:val="single"/>
        </w:rPr>
        <w:t>the </w:t>
      </w:r>
      <w:r w:rsidRPr="00340194">
        <w:rPr>
          <w:rStyle w:val="normaltextrun"/>
          <w:rFonts w:asciiTheme="minorHAnsi" w:eastAsiaTheme="majorEastAsia" w:hAnsiTheme="minorHAnsi" w:cstheme="minorHAnsi"/>
          <w:sz w:val="22"/>
          <w:szCs w:val="22"/>
          <w:highlight w:val="yellow"/>
          <w:u w:val="single"/>
          <w:shd w:val="clear" w:color="auto" w:fill="00FF00"/>
        </w:rPr>
        <w:t>states also develop passive defense systems</w:t>
      </w:r>
      <w:r w:rsidRPr="00B95818">
        <w:rPr>
          <w:rStyle w:val="normaltextrun"/>
          <w:rFonts w:asciiTheme="minorHAnsi" w:eastAsiaTheme="majorEastAsia" w:hAnsiTheme="minorHAnsi" w:cstheme="minorHAnsi"/>
          <w:sz w:val="22"/>
          <w:szCs w:val="22"/>
          <w:u w:val="single"/>
        </w:rPr>
        <w:t> designed </w:t>
      </w:r>
      <w:r w:rsidRPr="00340194">
        <w:rPr>
          <w:rStyle w:val="normaltextrun"/>
          <w:rFonts w:asciiTheme="minorHAnsi" w:eastAsiaTheme="majorEastAsia" w:hAnsiTheme="minorHAnsi" w:cstheme="minorHAnsi"/>
          <w:sz w:val="22"/>
          <w:szCs w:val="22"/>
          <w:highlight w:val="yellow"/>
          <w:u w:val="single"/>
          <w:shd w:val="clear" w:color="auto" w:fill="00FF00"/>
        </w:rPr>
        <w:t>to protect</w:t>
      </w:r>
      <w:r w:rsidRPr="00B95818">
        <w:rPr>
          <w:rStyle w:val="normaltextrun"/>
          <w:rFonts w:asciiTheme="minorHAnsi" w:eastAsiaTheme="majorEastAsia" w:hAnsiTheme="minorHAnsi" w:cstheme="minorHAnsi"/>
          <w:sz w:val="22"/>
          <w:szCs w:val="22"/>
          <w:u w:val="single"/>
        </w:rPr>
        <w:t> the </w:t>
      </w:r>
      <w:r w:rsidRPr="00340194">
        <w:rPr>
          <w:rStyle w:val="normaltextrun"/>
          <w:rFonts w:asciiTheme="minorHAnsi" w:eastAsiaTheme="majorEastAsia" w:hAnsiTheme="minorHAnsi" w:cstheme="minorHAnsi"/>
          <w:sz w:val="22"/>
          <w:szCs w:val="22"/>
          <w:highlight w:val="yellow"/>
          <w:u w:val="single"/>
          <w:shd w:val="clear" w:color="auto" w:fill="00FF00"/>
        </w:rPr>
        <w:t>satellites</w:t>
      </w:r>
      <w:r w:rsidRPr="00B95818">
        <w:rPr>
          <w:rStyle w:val="normaltextrun"/>
          <w:rFonts w:asciiTheme="minorHAnsi" w:eastAsiaTheme="majorEastAsia" w:hAnsiTheme="minorHAnsi" w:cstheme="minorHAnsi"/>
          <w:sz w:val="22"/>
          <w:szCs w:val="22"/>
          <w:u w:val="single"/>
        </w:rPr>
        <w:t> on orbit or critical capabilities they provide. These further decrease the utility of space weapons.</w:t>
      </w:r>
      <w:r w:rsidRPr="00B95818">
        <w:rPr>
          <w:rStyle w:val="normaltextrun"/>
          <w:rFonts w:asciiTheme="minorHAnsi" w:eastAsiaTheme="majorEastAsia" w:hAnsiTheme="minorHAnsi" w:cstheme="minorHAnsi"/>
          <w:sz w:val="22"/>
          <w:szCs w:val="22"/>
        </w:rPr>
        <w:t>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B95818">
        <w:rPr>
          <w:rStyle w:val="normaltextrun"/>
          <w:rFonts w:asciiTheme="minorHAnsi" w:eastAsiaTheme="majorEastAsia" w:hAnsiTheme="minorHAnsi" w:cstheme="minorHAnsi"/>
          <w:sz w:val="22"/>
          <w:szCs w:val="22"/>
        </w:rPr>
        <w:t>Moltz</w:t>
      </w:r>
      <w:proofErr w:type="spellEnd"/>
      <w:r w:rsidRPr="00B95818">
        <w:rPr>
          <w:rStyle w:val="normaltextrun"/>
          <w:rFonts w:asciiTheme="minorHAnsi" w:eastAsiaTheme="majorEastAsia" w:hAnsiTheme="minorHAnsi" w:cstheme="minorHAnsi"/>
          <w:sz w:val="22"/>
          <w:szCs w:val="22"/>
        </w:rPr>
        <w:t> 2014, p. 31). </w:t>
      </w:r>
      <w:r w:rsidRPr="00B95818">
        <w:rPr>
          <w:rStyle w:val="normaltextrun"/>
          <w:rFonts w:asciiTheme="minorHAnsi" w:eastAsiaTheme="majorEastAsia" w:hAnsiTheme="minorHAnsi" w:cstheme="minorHAnsi"/>
          <w:sz w:val="22"/>
          <w:szCs w:val="22"/>
          <w:u w:val="single"/>
        </w:rPr>
        <w:t>Finally, we must look at the main obstacles of connection of the outer space and warfare. </w:t>
      </w:r>
      <w:r w:rsidRPr="00340194">
        <w:rPr>
          <w:rStyle w:val="normaltextrun"/>
          <w:rFonts w:asciiTheme="minorHAnsi" w:eastAsiaTheme="majorEastAsia" w:hAnsiTheme="minorHAnsi" w:cstheme="minorHAnsi"/>
          <w:sz w:val="22"/>
          <w:szCs w:val="22"/>
          <w:highlight w:val="yellow"/>
          <w:u w:val="single"/>
          <w:shd w:val="clear" w:color="auto" w:fill="00FF00"/>
        </w:rPr>
        <w:t>The first set of barriers is</w:t>
      </w:r>
      <w:r w:rsidRPr="00B95818">
        <w:rPr>
          <w:rStyle w:val="normaltextrun"/>
          <w:rFonts w:asciiTheme="minorHAnsi" w:eastAsiaTheme="majorEastAsia" w:hAnsiTheme="minorHAnsi" w:cstheme="minorHAnsi"/>
          <w:sz w:val="22"/>
          <w:szCs w:val="22"/>
          <w:u w:val="single"/>
        </w:rPr>
        <w:t> comprised of </w:t>
      </w:r>
      <w:r w:rsidRPr="00340194">
        <w:rPr>
          <w:rStyle w:val="normaltextrun"/>
          <w:rFonts w:asciiTheme="minorHAnsi" w:eastAsiaTheme="majorEastAsia" w:hAnsiTheme="minorHAnsi" w:cstheme="minorHAnsi"/>
          <w:b/>
          <w:bCs/>
          <w:sz w:val="22"/>
          <w:szCs w:val="22"/>
          <w:highlight w:val="yellow"/>
          <w:u w:val="single"/>
          <w:shd w:val="clear" w:color="auto" w:fill="00FF00"/>
        </w:rPr>
        <w:t>physical obstructions</w:t>
      </w:r>
      <w:r w:rsidRPr="00B95818">
        <w:rPr>
          <w:rStyle w:val="normaltextrun"/>
          <w:rFonts w:asciiTheme="minorHAnsi" w:eastAsiaTheme="majorEastAsia" w:hAnsiTheme="minorHAnsi" w:cstheme="minorHAnsi"/>
          <w:sz w:val="22"/>
          <w:szCs w:val="22"/>
        </w:rPr>
        <w:t>. As has been presented in the previous chapter, </w:t>
      </w:r>
      <w:r w:rsidRPr="00B95818">
        <w:rPr>
          <w:rStyle w:val="normaltextrun"/>
          <w:rFonts w:asciiTheme="minorHAnsi" w:eastAsiaTheme="majorEastAsia" w:hAnsiTheme="minorHAnsi" w:cstheme="minorHAnsi"/>
          <w:sz w:val="22"/>
          <w:szCs w:val="22"/>
          <w:u w:val="single"/>
        </w:rPr>
        <w:t>the </w:t>
      </w:r>
      <w:r w:rsidRPr="00340194">
        <w:rPr>
          <w:rStyle w:val="normaltextrun"/>
          <w:rFonts w:asciiTheme="minorHAnsi" w:eastAsiaTheme="majorEastAsia" w:hAnsiTheme="minorHAnsi" w:cstheme="minorHAnsi"/>
          <w:sz w:val="22"/>
          <w:szCs w:val="22"/>
          <w:highlight w:val="yellow"/>
          <w:u w:val="single"/>
          <w:shd w:val="clear" w:color="auto" w:fill="00FF00"/>
        </w:rPr>
        <w:t>outer space is</w:t>
      </w:r>
      <w:r w:rsidRPr="00B95818">
        <w:rPr>
          <w:rStyle w:val="normaltextrun"/>
          <w:rFonts w:asciiTheme="minorHAnsi" w:eastAsiaTheme="majorEastAsia" w:hAnsiTheme="minorHAnsi" w:cstheme="minorHAnsi"/>
          <w:sz w:val="22"/>
          <w:szCs w:val="22"/>
          <w:u w:val="single"/>
        </w:rPr>
        <w:t> very </w:t>
      </w:r>
      <w:r w:rsidRPr="00340194">
        <w:rPr>
          <w:rStyle w:val="normaltextrun"/>
          <w:rFonts w:asciiTheme="minorHAnsi" w:eastAsiaTheme="majorEastAsia" w:hAnsiTheme="minorHAnsi" w:cstheme="minorHAnsi"/>
          <w:sz w:val="22"/>
          <w:szCs w:val="22"/>
          <w:highlight w:val="yellow"/>
          <w:u w:val="single"/>
          <w:shd w:val="clear" w:color="auto" w:fill="00FF00"/>
        </w:rPr>
        <w:t>challenging</w:t>
      </w:r>
      <w:r w:rsidRPr="00B95818">
        <w:rPr>
          <w:rStyle w:val="normaltextrun"/>
          <w:rFonts w:asciiTheme="minorHAnsi" w:eastAsiaTheme="majorEastAsia" w:hAnsiTheme="minorHAnsi" w:cstheme="minorHAnsi"/>
          <w:sz w:val="22"/>
          <w:szCs w:val="22"/>
          <w:u w:val="single"/>
        </w:rPr>
        <w:t> domain </w:t>
      </w:r>
      <w:r w:rsidRPr="00340194">
        <w:rPr>
          <w:rStyle w:val="normaltextrun"/>
          <w:rFonts w:asciiTheme="minorHAnsi" w:eastAsiaTheme="majorEastAsia" w:hAnsiTheme="minorHAnsi" w:cstheme="minorHAnsi"/>
          <w:sz w:val="22"/>
          <w:szCs w:val="22"/>
          <w:highlight w:val="yellow"/>
          <w:u w:val="single"/>
          <w:shd w:val="clear" w:color="auto" w:fill="00FF00"/>
        </w:rPr>
        <w:t>to operate in</w:t>
      </w:r>
      <w:r w:rsidRPr="00B95818">
        <w:rPr>
          <w:rStyle w:val="normaltextrun"/>
          <w:rFonts w:asciiTheme="minorHAnsi" w:eastAsiaTheme="majorEastAsia" w:hAnsiTheme="minorHAnsi" w:cstheme="minorHAnsi"/>
          <w:sz w:val="22"/>
          <w:szCs w:val="22"/>
          <w:u w:val="single"/>
        </w:rPr>
        <w:t>. Environmental factors still present the largest threat to any space military capabilities if compared to any man-made threats </w:t>
      </w:r>
      <w:r w:rsidRPr="00B95818">
        <w:rPr>
          <w:rStyle w:val="normaltextrun"/>
          <w:rFonts w:asciiTheme="minorHAnsi" w:eastAsiaTheme="majorEastAsia" w:hAnsiTheme="minorHAnsi" w:cstheme="minorHAnsi"/>
          <w:sz w:val="22"/>
          <w:szCs w:val="22"/>
        </w:rPr>
        <w:t>(</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79). </w:t>
      </w:r>
      <w:r w:rsidRPr="00B95818">
        <w:rPr>
          <w:rStyle w:val="normaltextrun"/>
          <w:rFonts w:asciiTheme="minorHAnsi" w:eastAsiaTheme="majorEastAsia" w:hAnsiTheme="minorHAnsi" w:cstheme="minorHAnsi"/>
          <w:sz w:val="22"/>
          <w:szCs w:val="22"/>
          <w:u w:val="singl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RPr="00B95818">
        <w:rPr>
          <w:rStyle w:val="normaltextrun"/>
          <w:rFonts w:asciiTheme="minorHAnsi" w:eastAsiaTheme="majorEastAsia" w:hAnsiTheme="minorHAnsi" w:cstheme="minorHAnsi"/>
          <w:sz w:val="22"/>
          <w:szCs w:val="22"/>
        </w:rPr>
        <w:t> (spectrometers, etc.) (Norris 2010, p. 196)-</w:t>
      </w:r>
      <w:r w:rsidRPr="00B95818">
        <w:rPr>
          <w:rStyle w:val="normaltextrun"/>
          <w:rFonts w:asciiTheme="minorHAnsi" w:eastAsiaTheme="majorEastAsia" w:hAnsiTheme="minorHAnsi" w:cstheme="minorHAnsi"/>
          <w:sz w:val="22"/>
          <w:szCs w:val="22"/>
          <w:u w:val="single"/>
        </w:rPr>
        <w:t>but the hide-and-seek game is on. </w:t>
      </w:r>
      <w:r w:rsidRPr="00B95818">
        <w:rPr>
          <w:rStyle w:val="normaltextrun"/>
          <w:rFonts w:asciiTheme="minorHAnsi" w:eastAsiaTheme="majorEastAsia" w:hAnsiTheme="minorHAnsi" w:cstheme="minorHAnsi"/>
          <w:sz w:val="22"/>
          <w:szCs w:val="22"/>
        </w:rPr>
        <w:t>This same principle is, however, in place for </w:t>
      </w:r>
      <w:r w:rsidRPr="00B95818">
        <w:rPr>
          <w:rStyle w:val="normaltextrun"/>
          <w:rFonts w:asciiTheme="minorHAnsi" w:eastAsiaTheme="majorEastAsia" w:hAnsiTheme="minorHAnsi" w:cstheme="minorHAnsi"/>
          <w:sz w:val="22"/>
          <w:szCs w:val="22"/>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B95818">
        <w:rPr>
          <w:rStyle w:val="normaltextrun"/>
          <w:rFonts w:asciiTheme="minorHAnsi" w:eastAsiaTheme="majorEastAsia" w:hAnsiTheme="minorHAnsi" w:cstheme="minorHAnsi"/>
          <w:sz w:val="22"/>
          <w:szCs w:val="22"/>
        </w:rPr>
        <w:t>, directly connected to the first one, </w:t>
      </w:r>
      <w:r w:rsidRPr="00B95818">
        <w:rPr>
          <w:rStyle w:val="normaltextrun"/>
          <w:rFonts w:asciiTheme="minorHAnsi" w:eastAsiaTheme="majorEastAsia" w:hAnsiTheme="minorHAnsi" w:cstheme="minorHAnsi"/>
          <w:sz w:val="22"/>
          <w:szCs w:val="22"/>
          <w:u w:val="single"/>
        </w:rPr>
        <w:t>is the utilization of weak physical protection of space objects that need to be as light as possible to reach the orbit and to be able to withstand harsh conditions of the domain</w:t>
      </w:r>
      <w:r w:rsidRPr="00B95818">
        <w:rPr>
          <w:rStyle w:val="normaltextrun"/>
          <w:rFonts w:asciiTheme="minorHAnsi" w:eastAsiaTheme="majorEastAsia" w:hAnsiTheme="minorHAnsi" w:cstheme="minorHAnsi"/>
          <w:sz w:val="22"/>
          <w:szCs w:val="22"/>
        </w:rPr>
        <w:t>. This means that their protection against ASAT weapons is very limited, and, </w:t>
      </w:r>
      <w:r w:rsidRPr="00B95818">
        <w:rPr>
          <w:rStyle w:val="normaltextrun"/>
          <w:rFonts w:asciiTheme="minorHAnsi" w:eastAsiaTheme="majorEastAsia" w:hAnsiTheme="minorHAnsi" w:cstheme="minorHAnsi"/>
          <w:sz w:val="22"/>
          <w:szCs w:val="22"/>
          <w:u w:val="single"/>
        </w:rPr>
        <w:t>whereas some avoidance techniques are being discussed, they are of limited use in case of ASAT attack. We can thus add to the issue of predictability also the issue of easy destructibility of space weapons and other military hardware </w:t>
      </w:r>
      <w:r w:rsidRPr="00B95818">
        <w:rPr>
          <w:rStyle w:val="normaltextrun"/>
          <w:rFonts w:asciiTheme="minorHAnsi" w:eastAsiaTheme="majorEastAsia" w:hAnsiTheme="minorHAnsi" w:cstheme="minorHAnsi"/>
          <w:sz w:val="22"/>
          <w:szCs w:val="22"/>
        </w:rPr>
        <w:t>(Dolman 2005, p. 40; </w:t>
      </w:r>
      <w:proofErr w:type="spellStart"/>
      <w:r w:rsidRPr="00B95818">
        <w:rPr>
          <w:rStyle w:val="spellingerror"/>
          <w:rFonts w:asciiTheme="minorHAnsi" w:hAnsiTheme="minorHAnsi" w:cstheme="minorHAnsi"/>
          <w:sz w:val="22"/>
          <w:szCs w:val="22"/>
        </w:rPr>
        <w:t>Anantatmula</w:t>
      </w:r>
      <w:proofErr w:type="spellEnd"/>
      <w:r w:rsidRPr="00B95818">
        <w:rPr>
          <w:rStyle w:val="normaltextrun"/>
          <w:rFonts w:asciiTheme="minorHAnsi" w:eastAsiaTheme="majorEastAsia" w:hAnsiTheme="minorHAnsi" w:cstheme="minorHAnsi"/>
          <w:sz w:val="22"/>
          <w:szCs w:val="22"/>
        </w:rPr>
        <w:t>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340194">
        <w:rPr>
          <w:rStyle w:val="normaltextrun"/>
          <w:rFonts w:asciiTheme="minorHAnsi" w:eastAsiaTheme="majorEastAsia" w:hAnsiTheme="minorHAnsi" w:cstheme="minorHAnsi"/>
          <w:sz w:val="22"/>
          <w:szCs w:val="22"/>
          <w:highlight w:val="yellow"/>
          <w:u w:val="single"/>
          <w:shd w:val="clear" w:color="auto" w:fill="00FF00"/>
        </w:rPr>
        <w:t>Electromagnetic communication with satellites might be jammed or hacked</w:t>
      </w:r>
      <w:r w:rsidRPr="00B95818">
        <w:rPr>
          <w:rStyle w:val="normaltextrun"/>
          <w:rFonts w:asciiTheme="minorHAnsi" w:eastAsiaTheme="majorEastAsia" w:hAnsiTheme="minorHAnsi" w:cstheme="minorHAnsi"/>
          <w:sz w:val="22"/>
          <w:szCs w:val="22"/>
          <w:u w:val="single"/>
        </w:rPr>
        <w:t> and the ground facilities infiltrated or destroyed thus </w:t>
      </w:r>
      <w:r w:rsidRPr="00340194">
        <w:rPr>
          <w:rStyle w:val="normaltextrun"/>
          <w:rFonts w:asciiTheme="minorHAnsi" w:eastAsiaTheme="majorEastAsia" w:hAnsiTheme="minorHAnsi" w:cstheme="minorHAnsi"/>
          <w:sz w:val="22"/>
          <w:szCs w:val="22"/>
          <w:highlight w:val="yellow"/>
          <w:u w:val="single"/>
          <w:shd w:val="clear" w:color="auto" w:fill="00FF00"/>
        </w:rPr>
        <w:t>rendering the possible space weapons useless</w:t>
      </w:r>
      <w:r w:rsidRPr="00B95818">
        <w:rPr>
          <w:rStyle w:val="normaltextrun"/>
          <w:rFonts w:asciiTheme="minorHAnsi" w:eastAsiaTheme="majorEastAsia" w:hAnsiTheme="minorHAnsi" w:cstheme="minorHAnsi"/>
          <w:sz w:val="22"/>
          <w:szCs w:val="22"/>
          <w:u w:val="single"/>
        </w:rPr>
        <w:t> </w:t>
      </w:r>
      <w:r w:rsidRPr="00B95818">
        <w:rPr>
          <w:rStyle w:val="normaltextrun"/>
          <w:rFonts w:asciiTheme="minorHAnsi" w:eastAsiaTheme="majorEastAsia" w:hAnsiTheme="minorHAnsi" w:cstheme="minorHAnsi"/>
          <w:sz w:val="22"/>
          <w:szCs w:val="22"/>
        </w:rPr>
        <w:t>(Klein 2006, p. 105; </w:t>
      </w:r>
      <w:proofErr w:type="spellStart"/>
      <w:r w:rsidRPr="00B95818">
        <w:rPr>
          <w:rStyle w:val="normaltextrun"/>
          <w:rFonts w:asciiTheme="minorHAnsi" w:eastAsiaTheme="majorEastAsia" w:hAnsiTheme="minorHAnsi" w:cstheme="minorHAnsi"/>
          <w:sz w:val="22"/>
          <w:szCs w:val="22"/>
        </w:rPr>
        <w:t>Rendleman</w:t>
      </w:r>
      <w:proofErr w:type="spellEnd"/>
      <w:r w:rsidRPr="00B95818">
        <w:rPr>
          <w:rStyle w:val="normaltextrun"/>
          <w:rFonts w:asciiTheme="minorHAnsi" w:eastAsiaTheme="majorEastAsia" w:hAnsiTheme="minorHAnsi" w:cstheme="minorHAnsi"/>
          <w:sz w:val="22"/>
          <w:szCs w:val="22"/>
        </w:rPr>
        <w:t> 2013, p. 81). This issue might be overcome by the establishment of a base controlling these assets outside the Earth-on Moon or lunar orbit, at lunar L-points, etc.-but </w:t>
      </w:r>
      <w:r w:rsidRPr="00B95818">
        <w:rPr>
          <w:rStyle w:val="normaltextrun"/>
          <w:rFonts w:asciiTheme="minorHAnsi" w:eastAsiaTheme="majorEastAsia" w:hAnsiTheme="minorHAnsi" w:cstheme="minorHAnsi"/>
          <w:sz w:val="22"/>
          <w:szCs w:val="22"/>
          <w:u w:val="single"/>
        </w:rPr>
        <w:t>this perspective remains, for now, unrealistic. </w:t>
      </w:r>
      <w:r w:rsidRPr="00B95818">
        <w:rPr>
          <w:rStyle w:val="normaltextrun"/>
          <w:rFonts w:asciiTheme="minorHAnsi" w:eastAsiaTheme="majorEastAsia" w:hAnsiTheme="minorHAnsi" w:cstheme="minorHAnsi"/>
          <w:sz w:val="22"/>
          <w:szCs w:val="22"/>
        </w:rPr>
        <w:t>Furthermore, </w:t>
      </w:r>
      <w:r w:rsidRPr="00340194">
        <w:rPr>
          <w:rStyle w:val="normaltextrun"/>
          <w:rFonts w:asciiTheme="minorHAnsi" w:eastAsiaTheme="majorEastAsia" w:hAnsiTheme="minorHAnsi" w:cstheme="minorHAnsi"/>
          <w:b/>
          <w:bCs/>
          <w:sz w:val="22"/>
          <w:szCs w:val="22"/>
          <w:highlight w:val="yellow"/>
          <w:u w:val="single"/>
          <w:shd w:val="clear" w:color="auto" w:fill="00FF00"/>
        </w:rPr>
        <w:t>no</w:t>
      </w:r>
      <w:r w:rsidRPr="00B95818">
        <w:rPr>
          <w:rStyle w:val="normaltextrun"/>
          <w:rFonts w:asciiTheme="minorHAnsi" w:eastAsiaTheme="majorEastAsia" w:hAnsiTheme="minorHAnsi" w:cstheme="minorHAnsi"/>
          <w:b/>
          <w:bCs/>
          <w:sz w:val="22"/>
          <w:szCs w:val="22"/>
          <w:u w:val="single"/>
        </w:rPr>
        <w:t> contemporary </w:t>
      </w:r>
      <w:r w:rsidRPr="00340194">
        <w:rPr>
          <w:rStyle w:val="normaltextrun"/>
          <w:rFonts w:asciiTheme="minorHAnsi" w:eastAsiaTheme="majorEastAsia" w:hAnsiTheme="minorHAnsi" w:cstheme="minorHAnsi"/>
          <w:b/>
          <w:bCs/>
          <w:sz w:val="22"/>
          <w:szCs w:val="22"/>
          <w:highlight w:val="yellow"/>
          <w:u w:val="single"/>
          <w:shd w:val="clear" w:color="auto" w:fill="00FF00"/>
        </w:rPr>
        <w:t>actor will risk full</w:t>
      </w:r>
      <w:r w:rsidRPr="00B95818">
        <w:rPr>
          <w:rStyle w:val="normaltextrun"/>
          <w:rFonts w:asciiTheme="minorHAnsi" w:eastAsiaTheme="majorEastAsia" w:hAnsiTheme="minorHAnsi" w:cstheme="minorHAnsi"/>
          <w:b/>
          <w:bCs/>
          <w:sz w:val="22"/>
          <w:szCs w:val="22"/>
          <w:u w:val="single"/>
          <w:shd w:val="clear" w:color="auto" w:fill="00FF00"/>
        </w:rPr>
        <w:t xml:space="preserve"> </w:t>
      </w:r>
      <w:r w:rsidRPr="00340194">
        <w:rPr>
          <w:rStyle w:val="normaltextrun"/>
          <w:rFonts w:asciiTheme="minorHAnsi" w:eastAsiaTheme="majorEastAsia" w:hAnsiTheme="minorHAnsi" w:cstheme="minorHAnsi"/>
          <w:b/>
          <w:bCs/>
          <w:sz w:val="22"/>
          <w:szCs w:val="22"/>
          <w:highlight w:val="yellow"/>
          <w:u w:val="single"/>
          <w:shd w:val="clear" w:color="auto" w:fill="00FF00"/>
        </w:rPr>
        <w:t>space weaponization in the face of possible competition</w:t>
      </w:r>
      <w:r w:rsidRPr="00340194">
        <w:rPr>
          <w:rStyle w:val="normaltextrun"/>
          <w:rFonts w:asciiTheme="minorHAnsi" w:eastAsiaTheme="majorEastAsia" w:hAnsiTheme="minorHAnsi" w:cstheme="minorHAnsi"/>
          <w:b/>
          <w:bCs/>
          <w:sz w:val="22"/>
          <w:szCs w:val="22"/>
          <w:highlight w:val="yellow"/>
          <w:u w:val="single"/>
        </w:rPr>
        <w:t> </w:t>
      </w:r>
      <w:r w:rsidRPr="001F0956">
        <w:rPr>
          <w:rStyle w:val="normaltextrun"/>
          <w:rFonts w:asciiTheme="minorHAnsi" w:eastAsiaTheme="majorEastAsia" w:hAnsiTheme="minorHAnsi" w:cstheme="minorHAnsi"/>
          <w:b/>
          <w:bCs/>
          <w:sz w:val="22"/>
          <w:szCs w:val="22"/>
          <w:u w:val="single"/>
        </w:rPr>
        <w:t>and the</w:t>
      </w:r>
      <w:r w:rsidRPr="00B95818">
        <w:rPr>
          <w:rStyle w:val="normaltextrun"/>
          <w:rFonts w:asciiTheme="minorHAnsi" w:eastAsiaTheme="majorEastAsia" w:hAnsiTheme="minorHAnsi" w:cstheme="minorHAnsi"/>
          <w:b/>
          <w:bCs/>
          <w:sz w:val="22"/>
          <w:szCs w:val="22"/>
          <w:u w:val="single"/>
        </w:rPr>
        <w:t xml:space="preserve"> possibility of rendering the outer space useless.</w:t>
      </w:r>
      <w:r w:rsidRPr="00B95818">
        <w:rPr>
          <w:rStyle w:val="normaltextrun"/>
          <w:rFonts w:asciiTheme="minorHAnsi" w:eastAsiaTheme="majorEastAsia" w:hAnsiTheme="minorHAnsi" w:cstheme="minorHAnsi"/>
          <w:sz w:val="22"/>
          <w:szCs w:val="22"/>
          <w:u w:val="single"/>
        </w:rPr>
        <w:t> No actor is dominant enough to prevent others to challenge any possible attempts to dominate the domain by military means</w:t>
      </w:r>
      <w:r w:rsidRPr="00B95818">
        <w:rPr>
          <w:rStyle w:val="normaltextrun"/>
          <w:rFonts w:asciiTheme="minorHAnsi" w:eastAsiaTheme="majorEastAsia" w:hAnsiTheme="minorHAnsi" w:cstheme="minorHAnsi"/>
          <w:sz w:val="22"/>
          <w:szCs w:val="22"/>
        </w:rPr>
        <w:t>. To quote 2016 Stratfor analysis, "(a) war in space would be devastating to all, </w:t>
      </w:r>
      <w:r w:rsidRPr="00B95818">
        <w:rPr>
          <w:rStyle w:val="normaltextrun"/>
          <w:rFonts w:asciiTheme="minorHAnsi" w:eastAsiaTheme="majorEastAsia" w:hAnsiTheme="minorHAnsi" w:cstheme="minorHAnsi"/>
          <w:sz w:val="22"/>
          <w:szCs w:val="22"/>
          <w:u w:val="single"/>
        </w:rPr>
        <w:t>and preventing it, rather than finding ways to fight it, will likely remain the goal</w:t>
      </w:r>
      <w:r w:rsidRPr="00B95818">
        <w:rPr>
          <w:rStyle w:val="normaltextrun"/>
          <w:rFonts w:asciiTheme="minorHAnsi" w:eastAsiaTheme="majorEastAsia" w:hAnsiTheme="minorHAnsi" w:cstheme="minorHAnsi"/>
          <w:sz w:val="22"/>
          <w:szCs w:val="22"/>
        </w:rPr>
        <w:t>" (</w:t>
      </w:r>
      <w:proofErr w:type="spellStart"/>
      <w:r w:rsidRPr="00B95818">
        <w:rPr>
          <w:rStyle w:val="spellingerror"/>
          <w:rFonts w:asciiTheme="minorHAnsi" w:hAnsiTheme="minorHAnsi" w:cstheme="minorHAnsi"/>
          <w:sz w:val="22"/>
          <w:szCs w:val="22"/>
        </w:rPr>
        <w:t>Larnrani</w:t>
      </w:r>
      <w:proofErr w:type="spellEnd"/>
      <w:r w:rsidRPr="00B95818">
        <w:rPr>
          <w:rStyle w:val="normaltextrun"/>
          <w:rFonts w:asciiTheme="minorHAnsi" w:eastAsiaTheme="majorEastAsia" w:hAnsiTheme="minorHAnsi" w:cstheme="minorHAnsi"/>
          <w:sz w:val="22"/>
          <w:szCs w:val="22"/>
        </w:rPr>
        <w:t> 20 16). This stands true unless some space actor finds a utility in disrupting the arena for others.</w:t>
      </w:r>
      <w:r w:rsidRPr="00B95818">
        <w:rPr>
          <w:rStyle w:val="eop"/>
          <w:rFonts w:asciiTheme="minorHAnsi" w:hAnsiTheme="minorHAnsi" w:cstheme="minorHAnsi"/>
          <w:szCs w:val="22"/>
        </w:rPr>
        <w:t> </w:t>
      </w:r>
    </w:p>
    <w:p w14:paraId="3DE5A39D" w14:textId="77777777" w:rsidR="00380EE1" w:rsidRPr="00B95818" w:rsidRDefault="00380EE1" w:rsidP="00380EE1">
      <w:pPr>
        <w:pStyle w:val="paragraph"/>
        <w:spacing w:before="0" w:beforeAutospacing="0" w:after="0" w:afterAutospacing="0"/>
        <w:textAlignment w:val="baseline"/>
        <w:rPr>
          <w:rFonts w:asciiTheme="minorHAnsi" w:hAnsiTheme="minorHAnsi" w:cstheme="minorHAnsi"/>
          <w:sz w:val="18"/>
          <w:szCs w:val="18"/>
        </w:rPr>
      </w:pPr>
    </w:p>
    <w:p w14:paraId="416196BC" w14:textId="77777777" w:rsidR="00224373" w:rsidRDefault="00224373" w:rsidP="00224373">
      <w:pPr>
        <w:pStyle w:val="Heading4"/>
      </w:pPr>
      <w:r>
        <w:t xml:space="preserve">Their card admits impact in more than a century away – even with increasing levels of debris </w:t>
      </w:r>
    </w:p>
    <w:p w14:paraId="57E082F0" w14:textId="77777777" w:rsidR="00224373" w:rsidRPr="002401A3" w:rsidRDefault="00224373" w:rsidP="00224373">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5B0C0674" w14:textId="77777777" w:rsidR="00224373" w:rsidRPr="002401A3" w:rsidRDefault="00224373" w:rsidP="00224373">
      <w:pPr>
        <w:rPr>
          <w:sz w:val="10"/>
        </w:rPr>
      </w:pPr>
      <w:r w:rsidRPr="002401A3">
        <w:rPr>
          <w:sz w:val="10"/>
        </w:rPr>
        <w:t xml:space="preserve">Debris poses a threat to functioning space objects and astronauts in space, and may cause damage to the earth’s surface upon re-entry.29 Much of the small </w:t>
      </w:r>
      <w:r w:rsidRPr="00340194">
        <w:rPr>
          <w:highlight w:val="yellow"/>
          <w:u w:val="single"/>
        </w:rPr>
        <w:t>debris cannot be tracked due to</w:t>
      </w:r>
      <w:r w:rsidRPr="002401A3">
        <w:rPr>
          <w:sz w:val="10"/>
        </w:rPr>
        <w:t xml:space="preserve"> its </w:t>
      </w:r>
      <w:r w:rsidRPr="00340194">
        <w:rPr>
          <w:highlight w:val="yellow"/>
          <w:u w:val="single"/>
        </w:rPr>
        <w:t>size and</w:t>
      </w:r>
      <w:r w:rsidRPr="002401A3">
        <w:rPr>
          <w:sz w:val="10"/>
        </w:rPr>
        <w:t xml:space="preserve"> the </w:t>
      </w:r>
      <w:r w:rsidRPr="00340194">
        <w:rPr>
          <w:highlight w:val="yellow"/>
          <w:u w:val="single"/>
        </w:rPr>
        <w:t>velocity</w:t>
      </w:r>
      <w:r w:rsidRPr="002401A3">
        <w:rPr>
          <w:sz w:val="10"/>
        </w:rPr>
        <w:t xml:space="preserve"> at which it travels, </w:t>
      </w:r>
      <w:r w:rsidRPr="00340194">
        <w:rPr>
          <w:rStyle w:val="Emphasis"/>
          <w:highlight w:val="yellow"/>
        </w:rPr>
        <w:t>making it impossible to</w:t>
      </w:r>
      <w:r w:rsidRPr="002401A3">
        <w:rPr>
          <w:sz w:val="10"/>
        </w:rPr>
        <w:t xml:space="preserve"> anticipate and maneuver to </w:t>
      </w:r>
      <w:r w:rsidRPr="00340194">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340194">
        <w:rPr>
          <w:rStyle w:val="StyleUnderline"/>
          <w:highlight w:val="yellow"/>
        </w:rPr>
        <w:t>pieces</w:t>
      </w:r>
      <w:r w:rsidRPr="002401A3">
        <w:rPr>
          <w:sz w:val="10"/>
        </w:rPr>
        <w:t xml:space="preserve"> of debris “continuously </w:t>
      </w:r>
      <w:r w:rsidRPr="00340194">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340194">
        <w:rPr>
          <w:highlight w:val="yellow"/>
          <w:u w:val="single"/>
        </w:rPr>
        <w:t>and</w:t>
      </w:r>
      <w:r w:rsidRPr="002401A3">
        <w:rPr>
          <w:sz w:val="10"/>
        </w:rPr>
        <w:t xml:space="preserve"> may </w:t>
      </w:r>
      <w:r w:rsidRPr="00340194">
        <w:rPr>
          <w:highlight w:val="yellow"/>
          <w:u w:val="single"/>
        </w:rPr>
        <w:t>stay in orbit for</w:t>
      </w:r>
      <w:r w:rsidRPr="002401A3">
        <w:rPr>
          <w:sz w:val="10"/>
        </w:rPr>
        <w:t xml:space="preserve"> decades or even </w:t>
      </w:r>
      <w:r w:rsidRPr="00340194">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340194">
        <w:rPr>
          <w:rStyle w:val="StyleUnderline"/>
          <w:highlight w:val="yellow"/>
        </w:rPr>
        <w:t>objects</w:t>
      </w:r>
      <w:r w:rsidRPr="002401A3">
        <w:rPr>
          <w:sz w:val="10"/>
        </w:rPr>
        <w:t xml:space="preserve"> remaining in orbit </w:t>
      </w:r>
      <w:r w:rsidRPr="00340194">
        <w:rPr>
          <w:highlight w:val="yellow"/>
          <w:u w:val="single"/>
        </w:rPr>
        <w:t>are a collision threat</w:t>
      </w:r>
      <w:r w:rsidRPr="002401A3">
        <w:rPr>
          <w:sz w:val="10"/>
        </w:rPr>
        <w:t xml:space="preserve">, capable of creating huge amounts of space debris and </w:t>
      </w:r>
      <w:r w:rsidRPr="00340194">
        <w:rPr>
          <w:highlight w:val="yellow"/>
          <w:u w:val="single"/>
        </w:rPr>
        <w:t>taking up</w:t>
      </w:r>
      <w:r w:rsidRPr="002401A3">
        <w:rPr>
          <w:sz w:val="10"/>
        </w:rPr>
        <w:t xml:space="preserve"> otherwise </w:t>
      </w:r>
      <w:r w:rsidRPr="00340194">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t>
      </w:r>
      <w:r w:rsidRPr="006C3544">
        <w:t xml:space="preserve">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40194">
        <w:rPr>
          <w:highlight w:val="yellow"/>
          <w:u w:val="single"/>
        </w:rPr>
        <w:t>commercial space tourism will</w:t>
      </w:r>
      <w:r w:rsidRPr="002401A3">
        <w:rPr>
          <w:sz w:val="10"/>
        </w:rPr>
        <w:t xml:space="preserve"> also </w:t>
      </w:r>
      <w:r w:rsidRPr="00340194">
        <w:rPr>
          <w:highlight w:val="yellow"/>
          <w:u w:val="single"/>
        </w:rPr>
        <w:t>increase</w:t>
      </w:r>
      <w:r w:rsidRPr="002401A3">
        <w:rPr>
          <w:u w:val="single"/>
        </w:rPr>
        <w:t xml:space="preserve"> the number of objects launched into space and thus the amount of </w:t>
      </w:r>
      <w:r w:rsidRPr="00340194">
        <w:rPr>
          <w:highlight w:val="yellow"/>
          <w:u w:val="single"/>
        </w:rPr>
        <w:t>debris.</w:t>
      </w:r>
      <w:r w:rsidRPr="002401A3">
        <w:rPr>
          <w:sz w:val="10"/>
        </w:rPr>
        <w:t xml:space="preserve">42 </w:t>
      </w:r>
      <w:r w:rsidRPr="006C3544">
        <w:t xml:space="preserve">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340194">
        <w:rPr>
          <w:highlight w:val="yellow"/>
          <w:u w:val="single"/>
        </w:rPr>
        <w:t xml:space="preserve">The </w:t>
      </w:r>
      <w:r w:rsidRPr="00340194">
        <w:rPr>
          <w:rStyle w:val="Emphasis"/>
          <w:highlight w:val="yellow"/>
        </w:rPr>
        <w:t>Kessler Syndrome</w:t>
      </w:r>
      <w:r w:rsidRPr="00340194">
        <w:rPr>
          <w:highlight w:val="yellow"/>
          <w:u w:val="single"/>
        </w:rPr>
        <w:t xml:space="preserve"> is</w:t>
      </w:r>
      <w:r w:rsidRPr="002401A3">
        <w:rPr>
          <w:sz w:val="10"/>
        </w:rPr>
        <w:t xml:space="preserve"> a cascade </w:t>
      </w:r>
      <w:r w:rsidRPr="002401A3">
        <w:rPr>
          <w:u w:val="single"/>
        </w:rPr>
        <w:t xml:space="preserve">created </w:t>
      </w:r>
      <w:r w:rsidRPr="00340194">
        <w:rPr>
          <w:highlight w:val="yellow"/>
          <w:u w:val="single"/>
        </w:rPr>
        <w:t xml:space="preserve">when debris hits a space object, creating new debris and </w:t>
      </w:r>
      <w:r w:rsidRPr="00340194">
        <w:rPr>
          <w:rStyle w:val="Emphasis"/>
          <w:highlight w:val="yellow"/>
        </w:rPr>
        <w:t>setting off a chain reaction</w:t>
      </w:r>
      <w:r w:rsidRPr="00340194">
        <w:rPr>
          <w:highlight w:val="yellow"/>
          <w:u w:val="single"/>
        </w:rPr>
        <w:t xml:space="preserve"> of collisions that</w:t>
      </w:r>
      <w:r w:rsidRPr="002401A3">
        <w:rPr>
          <w:sz w:val="10"/>
        </w:rPr>
        <w:t xml:space="preserve"> eventually </w:t>
      </w:r>
      <w:r w:rsidRPr="00340194">
        <w:rPr>
          <w:rStyle w:val="Emphasis"/>
          <w:highlight w:val="yellow"/>
        </w:rPr>
        <w:t>closes off entire orbits.</w:t>
      </w:r>
      <w:r w:rsidRPr="002401A3">
        <w:rPr>
          <w:sz w:val="10"/>
        </w:rPr>
        <w:t xml:space="preserve">48 </w:t>
      </w:r>
      <w:r w:rsidRPr="001B6FB0">
        <w:t xml:space="preserve">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1B6FB0">
        <w:rPr>
          <w:u w:val="single"/>
        </w:rPr>
        <w:t xml:space="preserve">In 2011, The National Research Council predicted that the Kessler Syndrome </w:t>
      </w:r>
      <w:r w:rsidRPr="001B6FB0">
        <w:rPr>
          <w:rStyle w:val="Emphasis"/>
        </w:rPr>
        <w:t>could happen within ten to twenty years.</w:t>
      </w:r>
      <w:r w:rsidRPr="001B6FB0">
        <w:t xml:space="preserve">51 Donald J. Kessler, the astrophysicist and NASA scientist who theorized the Kessler Syndrome in 1978, </w:t>
      </w:r>
      <w:r w:rsidRPr="00224373">
        <w:rPr>
          <w:highlight w:val="cyan"/>
        </w:rPr>
        <w:t xml:space="preserve">believes this cascade may be a </w:t>
      </w:r>
      <w:r w:rsidRPr="00224373">
        <w:rPr>
          <w:b/>
          <w:bCs/>
          <w:sz w:val="26"/>
          <w:szCs w:val="26"/>
          <w:highlight w:val="cyan"/>
          <w:u w:val="single"/>
        </w:rPr>
        <w:t>century away</w:t>
      </w:r>
      <w:r w:rsidRPr="00224373">
        <w:rPr>
          <w:highlight w:val="cyan"/>
        </w:rPr>
        <w:t xml:space="preserve">, meaning that there is </w:t>
      </w:r>
      <w:r w:rsidRPr="00224373">
        <w:rPr>
          <w:b/>
          <w:bCs/>
          <w:sz w:val="26"/>
          <w:szCs w:val="26"/>
          <w:highlight w:val="cyan"/>
          <w:u w:val="single"/>
        </w:rPr>
        <w:t>still time to develop a solution</w:t>
      </w:r>
      <w:r w:rsidRPr="00224373">
        <w:rPr>
          <w:highlight w:val="cyan"/>
        </w:rPr>
        <w:t>.52</w:t>
      </w:r>
      <w:r w:rsidRPr="002401A3">
        <w:rPr>
          <w:sz w:val="10"/>
        </w:rPr>
        <w:t xml:space="preserve"> </w:t>
      </w:r>
    </w:p>
    <w:p w14:paraId="2DC28D76" w14:textId="77777777" w:rsidR="00380EE1" w:rsidRPr="00973D9C" w:rsidRDefault="00380EE1" w:rsidP="00380EE1"/>
    <w:p w14:paraId="1BB9B007" w14:textId="77777777" w:rsidR="00380EE1" w:rsidRPr="003026F3" w:rsidRDefault="00380EE1" w:rsidP="00380EE1">
      <w:pPr>
        <w:pStyle w:val="Heading4"/>
      </w:pPr>
      <w:r w:rsidRPr="002A3C21">
        <w:rPr>
          <w:bCs/>
          <w:szCs w:val="26"/>
        </w:rPr>
        <w:t>Ri</w:t>
      </w:r>
      <w:r w:rsidRPr="003026F3">
        <w:t xml:space="preserve">sks are overestimated </w:t>
      </w:r>
    </w:p>
    <w:p w14:paraId="3DA2ACF2" w14:textId="77777777" w:rsidR="00380EE1" w:rsidRDefault="00380EE1" w:rsidP="00380EE1">
      <w:pPr>
        <w:rPr>
          <w:b/>
          <w:bCs/>
          <w:sz w:val="26"/>
          <w:szCs w:val="26"/>
        </w:rPr>
      </w:pPr>
      <w:r>
        <w:rPr>
          <w:b/>
          <w:bCs/>
          <w:sz w:val="26"/>
          <w:szCs w:val="26"/>
        </w:rPr>
        <w:t xml:space="preserve">Wattles 19 </w:t>
      </w:r>
    </w:p>
    <w:p w14:paraId="24D1A6CB" w14:textId="77777777" w:rsidR="00380EE1" w:rsidRPr="002A3C21" w:rsidRDefault="00380EE1" w:rsidP="00380EE1">
      <w:r>
        <w:t xml:space="preserve">[ Jackie Wattles – Reporter, “Space junk poses terrifying threats. Here’s what that means for SpaceX’s </w:t>
      </w:r>
      <w:proofErr w:type="spellStart"/>
      <w:r>
        <w:t>megaconstellation</w:t>
      </w:r>
      <w:proofErr w:type="spellEnd"/>
      <w:r>
        <w:t xml:space="preserve">,”: CNN Business, 05-30-2019, </w:t>
      </w:r>
      <w:hyperlink r:id="rId64" w:history="1">
        <w:r w:rsidRPr="00294FA3">
          <w:rPr>
            <w:rStyle w:val="Hyperlink"/>
          </w:rPr>
          <w:t>https://www.cnn.com/2019/05/30/tech/spacex-starlink-space-junk-debris/index.html</w:t>
        </w:r>
      </w:hyperlink>
      <w:r>
        <w:t xml:space="preserve">] </w:t>
      </w:r>
    </w:p>
    <w:p w14:paraId="19F87C49" w14:textId="77777777" w:rsidR="00380EE1" w:rsidRPr="00451361" w:rsidRDefault="00380EE1" w:rsidP="00380EE1">
      <w:pPr>
        <w:pStyle w:val="paragraph"/>
        <w:shd w:val="clear" w:color="auto" w:fill="FFFFFF"/>
        <w:spacing w:before="0" w:beforeAutospacing="0" w:after="240" w:afterAutospacing="0"/>
        <w:rPr>
          <w:rFonts w:asciiTheme="minorHAnsi" w:hAnsiTheme="minorHAnsi" w:cstheme="minorHAnsi"/>
          <w:color w:val="0C0C0C"/>
          <w:spacing w:val="6"/>
          <w:sz w:val="22"/>
          <w:szCs w:val="22"/>
          <w:u w:val="single"/>
        </w:rPr>
      </w:pPr>
      <w:r w:rsidRPr="00451361">
        <w:rPr>
          <w:rFonts w:asciiTheme="minorHAnsi" w:hAnsiTheme="minorHAnsi" w:cstheme="minorHAnsi"/>
          <w:color w:val="0C0C0C"/>
          <w:spacing w:val="6"/>
          <w:sz w:val="10"/>
          <w:szCs w:val="10"/>
        </w:rPr>
        <w:t xml:space="preserve">SpaceX fired </w:t>
      </w:r>
      <w:hyperlink r:id="rId65" w:tgtFrame="_blank" w:history="1">
        <w:r w:rsidRPr="00451361">
          <w:rPr>
            <w:rStyle w:val="Hyperlink"/>
            <w:rFonts w:asciiTheme="minorHAnsi" w:eastAsiaTheme="majorEastAsia" w:hAnsiTheme="minorHAnsi" w:cstheme="minorHAnsi"/>
            <w:spacing w:val="6"/>
            <w:sz w:val="10"/>
            <w:szCs w:val="10"/>
          </w:rPr>
          <w:t>60 small satellites</w:t>
        </w:r>
      </w:hyperlink>
      <w:r w:rsidRPr="00451361">
        <w:rPr>
          <w:rFonts w:asciiTheme="minorHAnsi" w:hAnsiTheme="minorHAnsi" w:cstheme="minorHAnsi"/>
          <w:color w:val="0C0C0C"/>
          <w:spacing w:val="6"/>
          <w:sz w:val="10"/>
          <w:szCs w:val="10"/>
        </w:rPr>
        <w:t xml:space="preserve"> into orbit last week, the first installment of an internet-beaming </w:t>
      </w:r>
      <w:hyperlink r:id="rId66" w:tgtFrame="_blank" w:history="1">
        <w:proofErr w:type="spellStart"/>
        <w:r w:rsidRPr="00451361">
          <w:rPr>
            <w:rStyle w:val="Hyperlink"/>
            <w:rFonts w:asciiTheme="minorHAnsi" w:eastAsiaTheme="majorEastAsia" w:hAnsiTheme="minorHAnsi" w:cstheme="minorHAnsi"/>
            <w:spacing w:val="6"/>
            <w:sz w:val="10"/>
            <w:szCs w:val="10"/>
          </w:rPr>
          <w:t>megaconstellation</w:t>
        </w:r>
        <w:proofErr w:type="spellEnd"/>
      </w:hyperlink>
      <w:r w:rsidRPr="00451361">
        <w:rPr>
          <w:rFonts w:asciiTheme="minorHAnsi" w:hAnsiTheme="minorHAnsi" w:cstheme="minorHAnsi"/>
          <w:color w:val="0C0C0C"/>
          <w:spacing w:val="6"/>
          <w:sz w:val="10"/>
          <w:szCs w:val="10"/>
        </w:rPr>
        <w:t xml:space="preserve"> that the company hopes will grow to include thousands of satellites</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in just a few years. Elon Musk’s space company is just one of several with its eyes on beaming broadband to Earth from space. Companies including Amazon </w:t>
      </w:r>
      <w:hyperlink r:id="rId67" w:history="1">
        <w:r w:rsidRPr="00451361">
          <w:rPr>
            <w:rStyle w:val="Hyperlink"/>
            <w:rFonts w:asciiTheme="minorHAnsi" w:eastAsiaTheme="majorEastAsia" w:hAnsiTheme="minorHAnsi" w:cstheme="minorHAnsi"/>
            <w:spacing w:val="6"/>
            <w:sz w:val="10"/>
            <w:szCs w:val="10"/>
          </w:rPr>
          <w:t>(AMZN)</w:t>
        </w:r>
      </w:hyperlink>
      <w:r w:rsidRPr="00451361">
        <w:rPr>
          <w:rFonts w:asciiTheme="minorHAnsi" w:hAnsiTheme="minorHAnsi" w:cstheme="minorHAnsi"/>
          <w:color w:val="0C0C0C"/>
          <w:spacing w:val="6"/>
          <w:sz w:val="10"/>
          <w:szCs w:val="10"/>
        </w:rPr>
        <w:t xml:space="preserve"> and </w:t>
      </w:r>
      <w:hyperlink r:id="rId68" w:tgtFrame="_blank" w:history="1">
        <w:proofErr w:type="spellStart"/>
        <w:r w:rsidRPr="00451361">
          <w:rPr>
            <w:rStyle w:val="Hyperlink"/>
            <w:rFonts w:asciiTheme="minorHAnsi" w:eastAsiaTheme="majorEastAsia" w:hAnsiTheme="minorHAnsi" w:cstheme="minorHAnsi"/>
            <w:spacing w:val="6"/>
            <w:sz w:val="10"/>
            <w:szCs w:val="10"/>
          </w:rPr>
          <w:t>OneWeb</w:t>
        </w:r>
        <w:proofErr w:type="spellEnd"/>
      </w:hyperlink>
      <w:r w:rsidRPr="00451361">
        <w:rPr>
          <w:rFonts w:asciiTheme="minorHAnsi" w:hAnsiTheme="minorHAnsi" w:cstheme="minorHAnsi"/>
          <w:color w:val="0C0C0C"/>
          <w:spacing w:val="6"/>
          <w:sz w:val="10"/>
          <w:szCs w:val="10"/>
        </w:rPr>
        <w:t xml:space="preserve"> also have similar plans. Looking ahead, </w:t>
      </w:r>
      <w:hyperlink r:id="rId69" w:tgtFrame="_blank" w:history="1">
        <w:r w:rsidRPr="00451361">
          <w:rPr>
            <w:rStyle w:val="Hyperlink"/>
            <w:rFonts w:asciiTheme="minorHAnsi" w:eastAsiaTheme="majorEastAsia" w:hAnsiTheme="minorHAnsi" w:cstheme="minorHAnsi"/>
            <w:spacing w:val="6"/>
            <w:sz w:val="10"/>
            <w:szCs w:val="10"/>
          </w:rPr>
          <w:t>a lot could go wrong for them</w:t>
        </w:r>
      </w:hyperlink>
      <w:r w:rsidRPr="00451361">
        <w:rPr>
          <w:rFonts w:asciiTheme="minorHAnsi" w:hAnsiTheme="minorHAnsi" w:cstheme="minorHAnsi"/>
          <w:color w:val="0C0C0C"/>
          <w:spacing w:val="6"/>
          <w:sz w:val="10"/>
          <w:szCs w:val="10"/>
        </w:rPr>
        <w:t xml:space="preserve"> — financially or technologically. The most nightmarish calamity, however unlikely, wouldn’t just impact their businesses. It could set back </w:t>
      </w:r>
      <w:proofErr w:type="gramStart"/>
      <w:r w:rsidRPr="00451361">
        <w:rPr>
          <w:rFonts w:asciiTheme="minorHAnsi" w:hAnsiTheme="minorHAnsi" w:cstheme="minorHAnsi"/>
          <w:color w:val="0C0C0C"/>
          <w:spacing w:val="6"/>
          <w:sz w:val="10"/>
          <w:szCs w:val="10"/>
        </w:rPr>
        <w:t>all of</w:t>
      </w:r>
      <w:proofErr w:type="gramEnd"/>
      <w:r w:rsidRPr="00451361">
        <w:rPr>
          <w:rFonts w:asciiTheme="minorHAnsi" w:hAnsiTheme="minorHAnsi" w:cstheme="minorHAnsi"/>
          <w:color w:val="0C0C0C"/>
          <w:spacing w:val="6"/>
          <w:sz w:val="10"/>
          <w:szCs w:val="10"/>
        </w:rPr>
        <w:t xml:space="preserve"> human civilization. </w:t>
      </w:r>
      <w:r w:rsidRPr="00451361">
        <w:rPr>
          <w:rFonts w:asciiTheme="minorHAnsi" w:hAnsiTheme="minorHAnsi" w:cstheme="minorHAnsi"/>
          <w:color w:val="0C0C0C"/>
          <w:spacing w:val="6"/>
          <w:sz w:val="10"/>
          <w:szCs w:val="10"/>
          <w:shd w:val="clear" w:color="auto" w:fill="FFFFFF"/>
        </w:rPr>
        <w:t>Imagine this scenario: A single satellite loses power and smashes, uncontrolled, into another</w:t>
      </w:r>
      <w:r w:rsidRPr="00451361">
        <w:rPr>
          <w:rStyle w:val="Strong"/>
          <w:rFonts w:asciiTheme="minorHAnsi" w:hAnsiTheme="minorHAnsi" w:cstheme="minorHAnsi"/>
          <w:color w:val="0C0C0C"/>
          <w:spacing w:val="6"/>
          <w:sz w:val="10"/>
          <w:szCs w:val="10"/>
          <w:shd w:val="clear" w:color="auto" w:fill="FFFFFF"/>
        </w:rPr>
        <w:t xml:space="preserve"> </w:t>
      </w:r>
      <w:r w:rsidRPr="00451361">
        <w:rPr>
          <w:rFonts w:asciiTheme="minorHAnsi" w:hAnsiTheme="minorHAnsi" w:cstheme="minorHAnsi"/>
          <w:color w:val="0C0C0C"/>
          <w:spacing w:val="6"/>
          <w:sz w:val="10"/>
          <w:szCs w:val="10"/>
          <w:shd w:val="clear" w:color="auto" w:fill="FFFFFF"/>
        </w:rPr>
        <w:t xml:space="preserve">satellite. They explode, sending plumes of junk charging through space at </w:t>
      </w:r>
      <w:hyperlink r:id="rId70" w:tgtFrame="_blank" w:history="1">
        <w:r w:rsidRPr="00451361">
          <w:rPr>
            <w:rStyle w:val="Hyperlink"/>
            <w:rFonts w:asciiTheme="minorHAnsi" w:eastAsiaTheme="majorEastAsia" w:hAnsiTheme="minorHAnsi" w:cstheme="minorHAnsi"/>
            <w:spacing w:val="6"/>
            <w:sz w:val="10"/>
            <w:szCs w:val="10"/>
            <w:shd w:val="clear" w:color="auto" w:fill="FFFFFF"/>
          </w:rPr>
          <w:t>23 times</w:t>
        </w:r>
      </w:hyperlink>
      <w:r w:rsidRPr="00451361">
        <w:rPr>
          <w:rFonts w:asciiTheme="minorHAnsi" w:hAnsiTheme="minorHAnsi" w:cstheme="minorHAnsi"/>
          <w:color w:val="0C0C0C"/>
          <w:spacing w:val="6"/>
          <w:sz w:val="10"/>
          <w:szCs w:val="10"/>
          <w:shd w:val="clear" w:color="auto" w:fill="FFFFFF"/>
        </w:rPr>
        <w:t xml:space="preserve"> the speed of sound. </w:t>
      </w:r>
      <w:r w:rsidRPr="00451361">
        <w:rPr>
          <w:rFonts w:asciiTheme="minorHAnsi" w:hAnsiTheme="minorHAnsi" w:cstheme="minorHAnsi"/>
          <w:color w:val="0C0C0C"/>
          <w:spacing w:val="6"/>
          <w:sz w:val="10"/>
          <w:szCs w:val="10"/>
        </w:rPr>
        <w:t xml:space="preserve">A piece of that debris slams into another satellite, and it sets off a chain reaction that obliterates everything orbiting in nearby altitudes. In low-Earth orbit, that could include multibillion-dollar networks like </w:t>
      </w:r>
      <w:proofErr w:type="spellStart"/>
      <w:r w:rsidRPr="00451361">
        <w:rPr>
          <w:rFonts w:asciiTheme="minorHAnsi" w:hAnsiTheme="minorHAnsi" w:cstheme="minorHAnsi"/>
          <w:color w:val="0C0C0C"/>
          <w:spacing w:val="6"/>
          <w:sz w:val="10"/>
          <w:szCs w:val="10"/>
        </w:rPr>
        <w:t>Starlink</w:t>
      </w:r>
      <w:proofErr w:type="spellEnd"/>
      <w:r w:rsidRPr="00451361">
        <w:rPr>
          <w:rFonts w:asciiTheme="minorHAnsi" w:hAnsiTheme="minorHAnsi" w:cstheme="minorHAnsi"/>
          <w:color w:val="0C0C0C"/>
          <w:spacing w:val="6"/>
          <w:sz w:val="10"/>
          <w:szCs w:val="10"/>
        </w:rPr>
        <w:t xml:space="preserve">, the </w:t>
      </w:r>
      <w:hyperlink r:id="rId71" w:tgtFrame="_blank" w:history="1">
        <w:r w:rsidRPr="00451361">
          <w:rPr>
            <w:rStyle w:val="Hyperlink"/>
            <w:rFonts w:asciiTheme="minorHAnsi" w:eastAsiaTheme="majorEastAsia" w:hAnsiTheme="minorHAnsi" w:cstheme="minorHAnsi"/>
            <w:spacing w:val="6"/>
            <w:sz w:val="10"/>
            <w:szCs w:val="10"/>
          </w:rPr>
          <w:t>International Space Station</w:t>
        </w:r>
      </w:hyperlink>
      <w:r w:rsidRPr="00451361">
        <w:rPr>
          <w:rFonts w:asciiTheme="minorHAnsi" w:hAnsiTheme="minorHAnsi" w:cstheme="minorHAnsi"/>
          <w:color w:val="0C0C0C"/>
          <w:spacing w:val="6"/>
          <w:sz w:val="10"/>
          <w:szCs w:val="10"/>
        </w:rPr>
        <w:t xml:space="preserve">, spy satellites and </w:t>
      </w:r>
      <w:hyperlink r:id="rId72" w:tgtFrame="_blank" w:history="1">
        <w:r w:rsidRPr="00451361">
          <w:rPr>
            <w:rStyle w:val="Hyperlink"/>
            <w:rFonts w:asciiTheme="minorHAnsi" w:eastAsiaTheme="majorEastAsia" w:hAnsiTheme="minorHAnsi" w:cstheme="minorHAnsi"/>
            <w:spacing w:val="6"/>
            <w:sz w:val="10"/>
            <w:szCs w:val="10"/>
          </w:rPr>
          <w:t>Earth-imaging</w:t>
        </w:r>
      </w:hyperlink>
      <w:r w:rsidRPr="00451361">
        <w:rPr>
          <w:rFonts w:asciiTheme="minorHAnsi" w:hAnsiTheme="minorHAnsi" w:cstheme="minorHAnsi"/>
          <w:color w:val="0C0C0C"/>
          <w:spacing w:val="6"/>
          <w:sz w:val="10"/>
          <w:szCs w:val="10"/>
        </w:rPr>
        <w:t xml:space="preserve"> technology. Nothing would remain except an impenetrable graveyard of rubbish that could ground rocket launches for years, maybe even </w:t>
      </w:r>
      <w:hyperlink r:id="rId73" w:tgtFrame="_blank" w:history="1">
        <w:r w:rsidRPr="00451361">
          <w:rPr>
            <w:rStyle w:val="Hyperlink"/>
            <w:rFonts w:asciiTheme="minorHAnsi" w:eastAsiaTheme="majorEastAsia" w:hAnsiTheme="minorHAnsi" w:cstheme="minorHAnsi"/>
            <w:spacing w:val="6"/>
            <w:sz w:val="10"/>
            <w:szCs w:val="10"/>
          </w:rPr>
          <w:t>centuries</w:t>
        </w:r>
      </w:hyperlink>
      <w:r w:rsidRPr="00451361">
        <w:rPr>
          <w:rFonts w:asciiTheme="minorHAnsi" w:hAnsiTheme="minorHAnsi" w:cstheme="minorHAnsi"/>
          <w:color w:val="0C0C0C"/>
          <w:spacing w:val="6"/>
          <w:sz w:val="10"/>
          <w:szCs w:val="10"/>
        </w:rPr>
        <w:t xml:space="preserve">. In the rarest of situations, </w:t>
      </w:r>
      <w:hyperlink r:id="rId74" w:tgtFrame="_blank" w:history="1">
        <w:r w:rsidRPr="00451361">
          <w:rPr>
            <w:rStyle w:val="Hyperlink"/>
            <w:rFonts w:asciiTheme="minorHAnsi" w:eastAsiaTheme="majorEastAsia" w:hAnsiTheme="minorHAnsi" w:cstheme="minorHAnsi"/>
            <w:spacing w:val="6"/>
            <w:sz w:val="10"/>
            <w:szCs w:val="10"/>
          </w:rPr>
          <w:t>all satellite technology</w:t>
        </w:r>
      </w:hyperlink>
      <w:r w:rsidRPr="00451361">
        <w:rPr>
          <w:rFonts w:asciiTheme="minorHAnsi" w:hAnsiTheme="minorHAnsi" w:cstheme="minorHAnsi"/>
          <w:color w:val="0C0C0C"/>
          <w:spacing w:val="6"/>
          <w:sz w:val="10"/>
          <w:szCs w:val="10"/>
        </w:rPr>
        <w:t xml:space="preserve"> could be done for. GPS services would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cut out; weather tracking technology would be lost, potentially grounding commercial flights worldwide; satellite television and phone service would be gone; the loss in bandwidth could</w:t>
      </w:r>
      <w:r w:rsidRPr="00451361">
        <w:rPr>
          <w:rStyle w:val="Strong"/>
          <w:rFonts w:asciiTheme="minorHAnsi" w:hAnsiTheme="minorHAnsi" w:cstheme="minorHAnsi"/>
          <w:color w:val="0C0C0C"/>
          <w:spacing w:val="6"/>
          <w:sz w:val="10"/>
          <w:szCs w:val="10"/>
        </w:rPr>
        <w:t xml:space="preserve"> </w:t>
      </w:r>
      <w:r w:rsidRPr="00451361">
        <w:rPr>
          <w:rFonts w:asciiTheme="minorHAnsi" w:hAnsiTheme="minorHAnsi" w:cstheme="minorHAnsi"/>
          <w:color w:val="0C0C0C"/>
          <w:spacing w:val="6"/>
          <w:sz w:val="10"/>
          <w:szCs w:val="10"/>
        </w:rPr>
        <w:t xml:space="preserve">clog ground-based systems and jam up internet and phone services. From there, </w:t>
      </w:r>
      <w:hyperlink r:id="rId75" w:tgtFrame="_blank" w:history="1">
        <w:r w:rsidRPr="00451361">
          <w:rPr>
            <w:rStyle w:val="Hyperlink"/>
            <w:rFonts w:asciiTheme="minorHAnsi" w:eastAsiaTheme="majorEastAsia" w:hAnsiTheme="minorHAnsi" w:cstheme="minorHAnsi"/>
            <w:spacing w:val="6"/>
            <w:sz w:val="10"/>
            <w:szCs w:val="10"/>
          </w:rPr>
          <w:t>economies</w:t>
        </w:r>
      </w:hyperlink>
      <w:r w:rsidRPr="00451361">
        <w:rPr>
          <w:rFonts w:asciiTheme="minorHAnsi" w:hAnsiTheme="minorHAnsi" w:cstheme="minorHAnsi"/>
          <w:color w:val="0C0C0C"/>
          <w:spacing w:val="6"/>
          <w:sz w:val="10"/>
          <w:szCs w:val="10"/>
        </w:rPr>
        <w:t xml:space="preserve"> could be crippled.</w:t>
      </w:r>
      <w:r>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22"/>
          <w:szCs w:val="22"/>
          <w:u w:val="single"/>
        </w:rPr>
        <w:t xml:space="preserve">Such a </w:t>
      </w:r>
      <w:r w:rsidRPr="00340194">
        <w:rPr>
          <w:rFonts w:asciiTheme="minorHAnsi" w:hAnsiTheme="minorHAnsi" w:cstheme="minorHAnsi"/>
          <w:color w:val="0C0C0C"/>
          <w:spacing w:val="6"/>
          <w:sz w:val="22"/>
          <w:szCs w:val="22"/>
          <w:highlight w:val="yellow"/>
          <w:u w:val="single"/>
        </w:rPr>
        <w:t xml:space="preserve">scenario remains </w:t>
      </w:r>
      <w:r w:rsidRPr="00340194">
        <w:rPr>
          <w:rFonts w:asciiTheme="minorHAnsi" w:hAnsiTheme="minorHAnsi" w:cstheme="minorHAnsi"/>
          <w:b/>
          <w:bCs/>
          <w:color w:val="0C0C0C"/>
          <w:spacing w:val="6"/>
          <w:sz w:val="22"/>
          <w:szCs w:val="22"/>
          <w:highlight w:val="yellow"/>
          <w:u w:val="single"/>
        </w:rPr>
        <w:t>highly,</w:t>
      </w:r>
      <w:r w:rsidRPr="00340194">
        <w:rPr>
          <w:rFonts w:asciiTheme="minorHAnsi" w:hAnsiTheme="minorHAnsi" w:cstheme="minorHAnsi"/>
          <w:b/>
          <w:bCs/>
          <w:color w:val="0C0C0C"/>
          <w:spacing w:val="6"/>
          <w:highlight w:val="yellow"/>
          <w:u w:val="single"/>
        </w:rPr>
        <w:t xml:space="preserve"> </w:t>
      </w:r>
      <w:r w:rsidRPr="00340194">
        <w:rPr>
          <w:rFonts w:asciiTheme="minorHAnsi" w:hAnsiTheme="minorHAnsi" w:cstheme="minorHAnsi"/>
          <w:b/>
          <w:bCs/>
          <w:i/>
          <w:iCs/>
          <w:color w:val="0C0C0C"/>
          <w:spacing w:val="6"/>
          <w:sz w:val="22"/>
          <w:szCs w:val="22"/>
          <w:highlight w:val="yellow"/>
          <w:u w:val="single"/>
        </w:rPr>
        <w:t>highly</w:t>
      </w:r>
      <w:r w:rsidRPr="00340194">
        <w:rPr>
          <w:rFonts w:asciiTheme="minorHAnsi" w:hAnsiTheme="minorHAnsi" w:cstheme="minorHAnsi"/>
          <w:b/>
          <w:bCs/>
          <w:color w:val="0C0C0C"/>
          <w:spacing w:val="6"/>
          <w:highlight w:val="yellow"/>
          <w:u w:val="single"/>
        </w:rPr>
        <w:t xml:space="preserve"> </w:t>
      </w:r>
      <w:r w:rsidRPr="00340194">
        <w:rPr>
          <w:rFonts w:asciiTheme="minorHAnsi" w:hAnsiTheme="minorHAnsi" w:cstheme="minorHAnsi"/>
          <w:b/>
          <w:bCs/>
          <w:color w:val="0C0C0C"/>
          <w:spacing w:val="6"/>
          <w:sz w:val="22"/>
          <w:szCs w:val="22"/>
          <w:highlight w:val="yellow"/>
          <w:u w:val="single"/>
        </w:rPr>
        <w:t>unlikely</w:t>
      </w:r>
      <w:r w:rsidRPr="00451361">
        <w:rPr>
          <w:rFonts w:asciiTheme="minorHAnsi" w:hAnsiTheme="minorHAnsi" w:cstheme="minorHAnsi"/>
          <w:color w:val="0C0C0C"/>
          <w:spacing w:val="6"/>
          <w:sz w:val="22"/>
          <w:szCs w:val="22"/>
        </w:rPr>
        <w:t xml:space="preserve">. </w:t>
      </w:r>
      <w:r w:rsidRPr="00340194">
        <w:rPr>
          <w:rFonts w:asciiTheme="minorHAnsi" w:hAnsiTheme="minorHAnsi" w:cstheme="minorHAnsi"/>
          <w:color w:val="0C0C0C"/>
          <w:spacing w:val="6"/>
          <w:sz w:val="22"/>
          <w:szCs w:val="22"/>
          <w:highlight w:val="yellow"/>
          <w:u w:val="single"/>
        </w:rPr>
        <w:t xml:space="preserve">Space is huge </w:t>
      </w:r>
      <w:r w:rsidRPr="00670AC6">
        <w:rPr>
          <w:rFonts w:asciiTheme="minorHAnsi" w:hAnsiTheme="minorHAnsi" w:cstheme="minorHAnsi"/>
          <w:color w:val="0C0C0C"/>
          <w:spacing w:val="6"/>
          <w:sz w:val="22"/>
          <w:szCs w:val="22"/>
          <w:u w:val="single"/>
        </w:rPr>
        <w:t>and</w:t>
      </w:r>
      <w:r w:rsidRPr="00340194">
        <w:rPr>
          <w:rFonts w:asciiTheme="minorHAnsi" w:hAnsiTheme="minorHAnsi" w:cstheme="minorHAnsi"/>
          <w:color w:val="0C0C0C"/>
          <w:spacing w:val="6"/>
          <w:sz w:val="22"/>
          <w:szCs w:val="22"/>
          <w:highlight w:val="yellow"/>
          <w:u w:val="single"/>
        </w:rPr>
        <w:t xml:space="preserve"> satellites are </w:t>
      </w:r>
      <w:r w:rsidRPr="00670AC6">
        <w:rPr>
          <w:rFonts w:asciiTheme="minorHAnsi" w:hAnsiTheme="minorHAnsi" w:cstheme="minorHAnsi"/>
          <w:color w:val="0C0C0C"/>
          <w:spacing w:val="6"/>
          <w:sz w:val="22"/>
          <w:szCs w:val="22"/>
          <w:u w:val="single"/>
        </w:rPr>
        <w:t xml:space="preserve">still </w:t>
      </w:r>
      <w:r w:rsidRPr="00340194">
        <w:rPr>
          <w:rFonts w:asciiTheme="minorHAnsi" w:hAnsiTheme="minorHAnsi" w:cstheme="minorHAnsi"/>
          <w:color w:val="0C0C0C"/>
          <w:spacing w:val="6"/>
          <w:sz w:val="22"/>
          <w:szCs w:val="22"/>
          <w:highlight w:val="yellow"/>
          <w:u w:val="single"/>
        </w:rPr>
        <w:t xml:space="preserve">far from “crowded” </w:t>
      </w:r>
      <w:r w:rsidRPr="00670AC6">
        <w:rPr>
          <w:rFonts w:asciiTheme="minorHAnsi" w:hAnsiTheme="minorHAnsi" w:cstheme="minorHAnsi"/>
          <w:color w:val="0C0C0C"/>
          <w:spacing w:val="6"/>
          <w:sz w:val="22"/>
          <w:szCs w:val="22"/>
          <w:u w:val="single"/>
        </w:rPr>
        <w:t>up there</w:t>
      </w:r>
      <w:r w:rsidRPr="00451361">
        <w:rPr>
          <w:rFonts w:asciiTheme="minorHAnsi" w:hAnsiTheme="minorHAnsi" w:cstheme="minorHAnsi"/>
          <w:color w:val="0C0C0C"/>
          <w:spacing w:val="6"/>
          <w:sz w:val="12"/>
          <w:szCs w:val="12"/>
        </w:rPr>
        <w:t>.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sidRPr="00451361">
        <w:rPr>
          <w:rFonts w:asciiTheme="minorHAnsi" w:hAnsiTheme="minorHAnsi" w:cstheme="minorHAnsi"/>
          <w:color w:val="0C0C0C"/>
          <w:spacing w:val="6"/>
          <w:sz w:val="22"/>
          <w:szCs w:val="22"/>
        </w:rPr>
        <w:t>.</w:t>
      </w:r>
      <w:r>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Each active </w:t>
      </w:r>
      <w:proofErr w:type="spellStart"/>
      <w:r w:rsidRPr="00CB3882">
        <w:rPr>
          <w:rFonts w:asciiTheme="minorHAnsi" w:hAnsiTheme="minorHAnsi" w:cstheme="minorHAnsi"/>
          <w:color w:val="0C0C0C"/>
          <w:spacing w:val="6"/>
          <w:sz w:val="22"/>
          <w:szCs w:val="22"/>
          <w:u w:val="single"/>
        </w:rPr>
        <w:t>Starlink</w:t>
      </w:r>
      <w:proofErr w:type="spellEnd"/>
      <w:r w:rsidRPr="00CB3882">
        <w:rPr>
          <w:rFonts w:asciiTheme="minorHAnsi" w:hAnsiTheme="minorHAnsi" w:cstheme="minorHAnsi"/>
          <w:color w:val="0C0C0C"/>
          <w:spacing w:val="6"/>
          <w:sz w:val="22"/>
          <w:szCs w:val="22"/>
          <w:u w:val="single"/>
        </w:rPr>
        <w:t xml:space="preserve"> satellite will be able to automatically dodge traceable pieces of debris headed their way,</w:t>
      </w:r>
      <w:r w:rsidRPr="00451361">
        <w:rPr>
          <w:rFonts w:asciiTheme="minorHAnsi" w:hAnsiTheme="minorHAnsi" w:cstheme="minorHAnsi"/>
          <w:color w:val="0C0C0C"/>
          <w:spacing w:val="6"/>
          <w:sz w:val="22"/>
          <w:szCs w:val="22"/>
          <w:u w:val="single"/>
        </w:rPr>
        <w:t xml:space="preserve"> </w:t>
      </w:r>
      <w:r w:rsidRPr="00451361">
        <w:rPr>
          <w:rFonts w:asciiTheme="minorHAnsi" w:hAnsiTheme="minorHAnsi" w:cstheme="minorHAnsi"/>
          <w:color w:val="0C0C0C"/>
          <w:spacing w:val="6"/>
          <w:sz w:val="12"/>
          <w:szCs w:val="12"/>
        </w:rPr>
        <w:t>Musk said. The</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 xml:space="preserve">satellites will also save enough fuel </w:t>
      </w:r>
      <w:r w:rsidRPr="00670AC6">
        <w:rPr>
          <w:rFonts w:asciiTheme="minorHAnsi" w:hAnsiTheme="minorHAnsi" w:cstheme="minorHAnsi"/>
          <w:color w:val="0C0C0C"/>
          <w:spacing w:val="6"/>
          <w:sz w:val="22"/>
          <w:szCs w:val="22"/>
          <w:u w:val="single"/>
        </w:rPr>
        <w:t xml:space="preserve">at the end of their lives </w:t>
      </w:r>
      <w:r w:rsidRPr="00CB3882">
        <w:rPr>
          <w:rFonts w:asciiTheme="minorHAnsi" w:hAnsiTheme="minorHAnsi" w:cstheme="minorHAnsi"/>
          <w:color w:val="0C0C0C"/>
          <w:spacing w:val="6"/>
          <w:sz w:val="22"/>
          <w:szCs w:val="22"/>
          <w:u w:val="single"/>
        </w:rPr>
        <w:t xml:space="preserve">so that they can intentionally plunge back toward Earth to get out of </w:t>
      </w:r>
      <w:r w:rsidRPr="00670AC6">
        <w:rPr>
          <w:rFonts w:asciiTheme="minorHAnsi" w:hAnsiTheme="minorHAnsi" w:cstheme="minorHAnsi"/>
          <w:color w:val="0C0C0C"/>
          <w:spacing w:val="6"/>
          <w:sz w:val="22"/>
          <w:szCs w:val="22"/>
          <w:u w:val="single"/>
        </w:rPr>
        <w:t>th</w:t>
      </w:r>
      <w:r w:rsidRPr="00CB3882">
        <w:rPr>
          <w:rFonts w:asciiTheme="minorHAnsi" w:hAnsiTheme="minorHAnsi" w:cstheme="minorHAnsi"/>
          <w:color w:val="0C0C0C"/>
          <w:spacing w:val="6"/>
          <w:sz w:val="22"/>
          <w:szCs w:val="22"/>
          <w:u w:val="single"/>
        </w:rPr>
        <w:t>e way of new devices</w:t>
      </w:r>
      <w:r w:rsidRPr="00CB3882">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12"/>
          <w:szCs w:val="12"/>
        </w:rPr>
        <w:t>SpaceX</w:t>
      </w:r>
      <w:r w:rsidRPr="00451361">
        <w:rPr>
          <w:rFonts w:asciiTheme="minorHAnsi" w:hAnsiTheme="minorHAnsi" w:cstheme="minorHAnsi"/>
          <w:color w:val="0C0C0C"/>
          <w:spacing w:val="6"/>
          <w:sz w:val="12"/>
          <w:szCs w:val="12"/>
        </w:rPr>
        <w:t xml:space="preserve"> says.</w:t>
      </w:r>
      <w:r w:rsidRPr="00451361">
        <w:rPr>
          <w:rFonts w:asciiTheme="minorHAnsi" w:hAnsiTheme="minorHAnsi" w:cstheme="minorHAnsi"/>
          <w:color w:val="0C0C0C"/>
          <w:spacing w:val="6"/>
          <w:sz w:val="22"/>
          <w:szCs w:val="22"/>
        </w:rPr>
        <w:t xml:space="preserve"> </w:t>
      </w:r>
      <w:r w:rsidRPr="00CB3882">
        <w:rPr>
          <w:rFonts w:asciiTheme="minorHAnsi" w:hAnsiTheme="minorHAnsi" w:cstheme="minorHAnsi"/>
          <w:color w:val="0C0C0C"/>
          <w:spacing w:val="6"/>
          <w:sz w:val="22"/>
          <w:szCs w:val="22"/>
          <w:u w:val="single"/>
        </w:rPr>
        <w:t>Even if a satellite unexpectedly dies, it’ll</w:t>
      </w:r>
      <w:r w:rsidRPr="00670AC6">
        <w:rPr>
          <w:rFonts w:asciiTheme="minorHAnsi" w:hAnsiTheme="minorHAnsi" w:cstheme="minorHAnsi"/>
          <w:color w:val="0C0C0C"/>
          <w:spacing w:val="6"/>
          <w:sz w:val="22"/>
          <w:szCs w:val="22"/>
          <w:u w:val="single"/>
        </w:rPr>
        <w:t xml:space="preserve"> be in </w:t>
      </w:r>
      <w:r w:rsidRPr="00CB3882">
        <w:rPr>
          <w:rFonts w:asciiTheme="minorHAnsi" w:hAnsiTheme="minorHAnsi" w:cstheme="minorHAnsi"/>
          <w:color w:val="0C0C0C"/>
          <w:spacing w:val="6"/>
          <w:sz w:val="22"/>
          <w:szCs w:val="22"/>
          <w:u w:val="single"/>
        </w:rPr>
        <w:t xml:space="preserve">such a low altitude that gravity will naturally pull it out of orbit </w:t>
      </w:r>
      <w:r w:rsidRPr="00670AC6">
        <w:rPr>
          <w:rFonts w:asciiTheme="minorHAnsi" w:hAnsiTheme="minorHAnsi" w:cstheme="minorHAnsi"/>
          <w:color w:val="0C0C0C"/>
          <w:spacing w:val="6"/>
          <w:sz w:val="22"/>
          <w:szCs w:val="22"/>
          <w:u w:val="single"/>
        </w:rPr>
        <w:t>in one-to-five year</w:t>
      </w:r>
      <w:r w:rsidRPr="00CB3882">
        <w:rPr>
          <w:rFonts w:asciiTheme="minorHAnsi" w:hAnsiTheme="minorHAnsi" w:cstheme="minorHAnsi"/>
          <w:color w:val="0C0C0C"/>
          <w:spacing w:val="6"/>
          <w:sz w:val="22"/>
          <w:szCs w:val="22"/>
          <w:u w:val="single"/>
        </w:rPr>
        <w:t>s,</w:t>
      </w:r>
      <w:r w:rsidRPr="00451361">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12"/>
          <w:szCs w:val="12"/>
        </w:rPr>
        <w:t>according to the company. The Federal Communications Commission, which approves satellites for launch,</w:t>
      </w:r>
      <w:r w:rsidRPr="00451361">
        <w:rPr>
          <w:rFonts w:asciiTheme="minorHAnsi" w:hAnsiTheme="minorHAnsi" w:cstheme="minorHAnsi"/>
          <w:color w:val="0C0C0C"/>
          <w:spacing w:val="6"/>
          <w:sz w:val="22"/>
          <w:szCs w:val="22"/>
        </w:rPr>
        <w:t xml:space="preserve"> approved of SpaceX’s designs and</w:t>
      </w:r>
      <w:r>
        <w:rPr>
          <w:rFonts w:asciiTheme="minorHAnsi" w:hAnsiTheme="minorHAnsi" w:cstheme="minorHAnsi"/>
          <w:color w:val="0C0C0C"/>
          <w:spacing w:val="6"/>
          <w:sz w:val="22"/>
          <w:szCs w:val="22"/>
        </w:rPr>
        <w:t xml:space="preserve"> </w:t>
      </w:r>
      <w:hyperlink r:id="rId76" w:tgtFrame="_blank" w:history="1">
        <w:r w:rsidRPr="00451361">
          <w:rPr>
            <w:rStyle w:val="Hyperlink"/>
            <w:rFonts w:asciiTheme="minorHAnsi" w:eastAsiaTheme="majorEastAsia" w:hAnsiTheme="minorHAnsi" w:cstheme="minorHAnsi"/>
            <w:spacing w:val="6"/>
            <w:sz w:val="22"/>
            <w:szCs w:val="22"/>
          </w:rPr>
          <w:t>said</w:t>
        </w:r>
      </w:hyperlink>
      <w:r>
        <w:rPr>
          <w:rFonts w:asciiTheme="minorHAnsi" w:hAnsiTheme="minorHAnsi" w:cstheme="minorHAnsi"/>
          <w:color w:val="0C0C0C"/>
          <w:spacing w:val="6"/>
          <w:sz w:val="22"/>
          <w:szCs w:val="22"/>
        </w:rPr>
        <w:t xml:space="preserve"> </w:t>
      </w:r>
      <w:r w:rsidRPr="00451361">
        <w:rPr>
          <w:rFonts w:asciiTheme="minorHAnsi" w:hAnsiTheme="minorHAnsi" w:cstheme="minorHAnsi"/>
          <w:color w:val="0C0C0C"/>
          <w:spacing w:val="6"/>
          <w:sz w:val="22"/>
          <w:szCs w:val="22"/>
        </w:rPr>
        <w:t xml:space="preserve">its </w:t>
      </w:r>
      <w:proofErr w:type="spellStart"/>
      <w:r w:rsidRPr="00670AC6">
        <w:rPr>
          <w:rFonts w:asciiTheme="minorHAnsi" w:hAnsiTheme="minorHAnsi" w:cstheme="minorHAnsi"/>
          <w:color w:val="0C0C0C"/>
          <w:spacing w:val="6"/>
          <w:sz w:val="22"/>
          <w:szCs w:val="22"/>
          <w:u w:val="single"/>
        </w:rPr>
        <w:t>Starlink</w:t>
      </w:r>
      <w:proofErr w:type="spellEnd"/>
      <w:r w:rsidRPr="00670AC6">
        <w:rPr>
          <w:rFonts w:asciiTheme="minorHAnsi" w:hAnsiTheme="minorHAnsi" w:cstheme="minorHAnsi"/>
          <w:color w:val="0C0C0C"/>
          <w:spacing w:val="6"/>
          <w:sz w:val="22"/>
          <w:szCs w:val="22"/>
          <w:u w:val="single"/>
        </w:rPr>
        <w:t xml:space="preserve"> satellites have </w:t>
      </w:r>
      <w:r w:rsidRPr="00340194">
        <w:rPr>
          <w:rFonts w:asciiTheme="minorHAnsi" w:hAnsiTheme="minorHAnsi" w:cstheme="minorHAnsi"/>
          <w:color w:val="0C0C0C"/>
          <w:spacing w:val="6"/>
          <w:sz w:val="22"/>
          <w:szCs w:val="22"/>
          <w:highlight w:val="yellow"/>
          <w:u w:val="single"/>
        </w:rPr>
        <w:t>“</w:t>
      </w:r>
      <w:r w:rsidRPr="00340194">
        <w:rPr>
          <w:rFonts w:asciiTheme="minorHAnsi" w:hAnsiTheme="minorHAnsi" w:cstheme="minorHAnsi"/>
          <w:b/>
          <w:bCs/>
          <w:color w:val="0C0C0C"/>
          <w:spacing w:val="6"/>
          <w:sz w:val="22"/>
          <w:szCs w:val="22"/>
          <w:highlight w:val="yellow"/>
          <w:u w:val="single"/>
        </w:rPr>
        <w:t xml:space="preserve">zero, </w:t>
      </w:r>
      <w:r w:rsidRPr="00E918A8">
        <w:rPr>
          <w:rFonts w:asciiTheme="minorHAnsi" w:hAnsiTheme="minorHAnsi" w:cstheme="minorHAnsi"/>
          <w:b/>
          <w:bCs/>
          <w:color w:val="0C0C0C"/>
          <w:spacing w:val="6"/>
          <w:sz w:val="22"/>
          <w:szCs w:val="22"/>
          <w:u w:val="single"/>
        </w:rPr>
        <w:t xml:space="preserve">or near zero” </w:t>
      </w:r>
      <w:r w:rsidRPr="00340194">
        <w:rPr>
          <w:rFonts w:asciiTheme="minorHAnsi" w:hAnsiTheme="minorHAnsi" w:cstheme="minorHAnsi"/>
          <w:b/>
          <w:bCs/>
          <w:color w:val="0C0C0C"/>
          <w:spacing w:val="6"/>
          <w:sz w:val="22"/>
          <w:szCs w:val="22"/>
          <w:highlight w:val="yellow"/>
          <w:u w:val="single"/>
        </w:rPr>
        <w:t xml:space="preserve">risk of collision </w:t>
      </w:r>
      <w:r w:rsidRPr="00670AC6">
        <w:rPr>
          <w:rFonts w:asciiTheme="minorHAnsi" w:hAnsiTheme="minorHAnsi" w:cstheme="minorHAnsi"/>
          <w:color w:val="0C0C0C"/>
          <w:spacing w:val="6"/>
          <w:sz w:val="22"/>
          <w:szCs w:val="22"/>
          <w:u w:val="single"/>
        </w:rPr>
        <w:t>while operational.</w:t>
      </w:r>
      <w:r w:rsidRPr="00670AC6">
        <w:rPr>
          <w:rFonts w:asciiTheme="minorHAnsi" w:hAnsiTheme="minorHAnsi" w:cstheme="minorHAnsi"/>
          <w:color w:val="0C0C0C"/>
          <w:spacing w:val="6"/>
          <w:sz w:val="22"/>
          <w:szCs w:val="22"/>
        </w:rPr>
        <w:t xml:space="preserve"> </w:t>
      </w:r>
      <w:r w:rsidRPr="00670AC6">
        <w:rPr>
          <w:rFonts w:asciiTheme="minorHAnsi" w:hAnsiTheme="minorHAnsi" w:cstheme="minorHAnsi"/>
          <w:color w:val="0C0C0C"/>
          <w:spacing w:val="6"/>
          <w:sz w:val="12"/>
          <w:szCs w:val="12"/>
        </w:rPr>
        <w:t>The</w:t>
      </w:r>
      <w:r w:rsidRPr="00451361">
        <w:rPr>
          <w:rFonts w:asciiTheme="minorHAnsi" w:hAnsiTheme="minorHAnsi" w:cstheme="minorHAnsi"/>
          <w:color w:val="0C0C0C"/>
          <w:spacing w:val="6"/>
          <w:sz w:val="12"/>
          <w:szCs w:val="12"/>
        </w:rPr>
        <w:t xml:space="preserve"> first 60 </w:t>
      </w:r>
      <w:proofErr w:type="spellStart"/>
      <w:r w:rsidRPr="00451361">
        <w:rPr>
          <w:rFonts w:asciiTheme="minorHAnsi" w:hAnsiTheme="minorHAnsi" w:cstheme="minorHAnsi"/>
          <w:color w:val="0C0C0C"/>
          <w:spacing w:val="6"/>
          <w:sz w:val="12"/>
          <w:szCs w:val="12"/>
        </w:rPr>
        <w:t>Starlink</w:t>
      </w:r>
      <w:proofErr w:type="spellEnd"/>
      <w:r w:rsidRPr="00451361">
        <w:rPr>
          <w:rFonts w:asciiTheme="minorHAnsi" w:hAnsiTheme="minorHAnsi" w:cstheme="minorHAnsi"/>
          <w:color w:val="0C0C0C"/>
          <w:spacing w:val="6"/>
          <w:sz w:val="12"/>
          <w:szCs w:val="12"/>
        </w:rPr>
        <w:t xml:space="preserve"> satellites have now been in orbit about a week, and everything seems to be going smoothly</w:t>
      </w:r>
      <w:r w:rsidRPr="00451361">
        <w:rPr>
          <w:rFonts w:asciiTheme="minorHAnsi" w:hAnsiTheme="minorHAnsi" w:cstheme="minorHAnsi"/>
          <w:color w:val="0C0C0C"/>
          <w:spacing w:val="6"/>
          <w:sz w:val="22"/>
          <w:szCs w:val="22"/>
        </w:rPr>
        <w:t xml:space="preserve">. </w:t>
      </w:r>
      <w:r w:rsidRPr="00340194">
        <w:rPr>
          <w:rFonts w:asciiTheme="minorHAnsi" w:hAnsiTheme="minorHAnsi" w:cstheme="minorHAnsi"/>
          <w:b/>
          <w:bCs/>
          <w:color w:val="0C0C0C"/>
          <w:spacing w:val="6"/>
          <w:sz w:val="22"/>
          <w:szCs w:val="22"/>
          <w:highlight w:val="yellow"/>
          <w:u w:val="single"/>
        </w:rPr>
        <w:t>No</w:t>
      </w:r>
      <w:r w:rsidRPr="00340194">
        <w:rPr>
          <w:rFonts w:asciiTheme="minorHAnsi" w:hAnsiTheme="minorHAnsi" w:cstheme="minorHAnsi"/>
          <w:color w:val="0C0C0C"/>
          <w:spacing w:val="6"/>
          <w:sz w:val="22"/>
          <w:szCs w:val="22"/>
          <w:highlight w:val="yellow"/>
          <w:u w:val="single"/>
        </w:rPr>
        <w:t xml:space="preserve"> malfunctioning satellites or failed propulsion systems </w:t>
      </w:r>
      <w:r w:rsidRPr="00670AC6">
        <w:rPr>
          <w:rFonts w:asciiTheme="minorHAnsi" w:hAnsiTheme="minorHAnsi" w:cstheme="minorHAnsi"/>
          <w:color w:val="0C0C0C"/>
          <w:spacing w:val="6"/>
          <w:sz w:val="22"/>
          <w:szCs w:val="22"/>
          <w:u w:val="single"/>
        </w:rPr>
        <w:t xml:space="preserve">have been </w:t>
      </w:r>
      <w:r w:rsidRPr="00340194">
        <w:rPr>
          <w:rFonts w:asciiTheme="minorHAnsi" w:hAnsiTheme="minorHAnsi" w:cstheme="minorHAnsi"/>
          <w:color w:val="0C0C0C"/>
          <w:spacing w:val="6"/>
          <w:sz w:val="22"/>
          <w:szCs w:val="22"/>
          <w:highlight w:val="yellow"/>
          <w:u w:val="single"/>
        </w:rPr>
        <w:t>reported.</w:t>
      </w:r>
    </w:p>
    <w:p w14:paraId="6CC4BB62" w14:textId="77777777" w:rsidR="00380EE1" w:rsidRPr="00FF7B04" w:rsidRDefault="00380EE1" w:rsidP="00380EE1">
      <w:pPr>
        <w:pStyle w:val="paragraph"/>
        <w:shd w:val="clear" w:color="auto" w:fill="FFFFFF"/>
        <w:spacing w:before="0" w:beforeAutospacing="0" w:after="240" w:afterAutospacing="0"/>
        <w:rPr>
          <w:rFonts w:asciiTheme="minorHAnsi" w:hAnsiTheme="minorHAnsi" w:cstheme="minorHAnsi"/>
          <w:color w:val="0C0C0C"/>
          <w:spacing w:val="6"/>
          <w:sz w:val="12"/>
          <w:szCs w:val="12"/>
        </w:rPr>
      </w:pPr>
      <w:r w:rsidRPr="00670AC6">
        <w:rPr>
          <w:color w:val="0C0C0C"/>
          <w:spacing w:val="6"/>
          <w:sz w:val="22"/>
          <w:szCs w:val="22"/>
          <w:u w:val="single"/>
          <w:shd w:val="clear" w:color="auto" w:fill="FFFFFF"/>
        </w:rPr>
        <w:t xml:space="preserve">SpaceX’s debris mitigation plan </w:t>
      </w:r>
      <w:r w:rsidRPr="00670AC6">
        <w:rPr>
          <w:b/>
          <w:bCs/>
          <w:color w:val="0C0C0C"/>
          <w:spacing w:val="6"/>
          <w:sz w:val="22"/>
          <w:szCs w:val="22"/>
          <w:u w:val="single"/>
          <w:shd w:val="clear" w:color="auto" w:fill="FFFFFF"/>
        </w:rPr>
        <w:t>matches or exceeds</w:t>
      </w:r>
      <w:r w:rsidRPr="00670AC6">
        <w:rPr>
          <w:color w:val="0C0C0C"/>
          <w:spacing w:val="6"/>
          <w:sz w:val="22"/>
          <w:szCs w:val="22"/>
          <w:u w:val="single"/>
          <w:shd w:val="clear" w:color="auto" w:fill="FFFFFF"/>
        </w:rPr>
        <w:t xml:space="preserve"> expert guidelines on best practices</w:t>
      </w:r>
      <w:r w:rsidRPr="00451361">
        <w:rPr>
          <w:color w:val="0C0C0C"/>
          <w:spacing w:val="6"/>
          <w:sz w:val="22"/>
          <w:szCs w:val="22"/>
          <w:u w:val="single"/>
          <w:shd w:val="clear" w:color="auto" w:fill="FFFFFF"/>
        </w:rPr>
        <w:t xml:space="preserve">. </w:t>
      </w:r>
      <w:r w:rsidRPr="00670AC6">
        <w:rPr>
          <w:color w:val="0C0C0C"/>
          <w:spacing w:val="6"/>
          <w:sz w:val="22"/>
          <w:szCs w:val="22"/>
          <w:u w:val="single"/>
          <w:shd w:val="clear" w:color="auto" w:fill="FFFFFF"/>
        </w:rPr>
        <w:t xml:space="preserve">SpaceX competitor </w:t>
      </w:r>
      <w:proofErr w:type="spellStart"/>
      <w:r w:rsidRPr="00670AC6">
        <w:rPr>
          <w:color w:val="0C0C0C"/>
          <w:spacing w:val="6"/>
          <w:sz w:val="22"/>
          <w:szCs w:val="22"/>
          <w:u w:val="single"/>
          <w:shd w:val="clear" w:color="auto" w:fill="FFFFFF"/>
        </w:rPr>
        <w:t>OneWeb</w:t>
      </w:r>
      <w:proofErr w:type="spellEnd"/>
      <w:r w:rsidRPr="00670AC6">
        <w:rPr>
          <w:color w:val="0C0C0C"/>
          <w:spacing w:val="6"/>
          <w:sz w:val="22"/>
          <w:szCs w:val="22"/>
          <w:u w:val="single"/>
          <w:shd w:val="clear" w:color="auto" w:fill="FFFFFF"/>
        </w:rPr>
        <w:t xml:space="preserve"> also has </w:t>
      </w:r>
      <w:hyperlink r:id="rId77" w:tgtFrame="_blank" w:history="1">
        <w:r w:rsidRPr="00670AC6">
          <w:rPr>
            <w:rStyle w:val="Hyperlink"/>
            <w:rFonts w:eastAsiaTheme="majorEastAsia"/>
            <w:spacing w:val="6"/>
            <w:sz w:val="22"/>
            <w:szCs w:val="22"/>
            <w:u w:val="single"/>
            <w:shd w:val="clear" w:color="auto" w:fill="FFFFFF"/>
          </w:rPr>
          <w:t>plans</w:t>
        </w:r>
      </w:hyperlink>
      <w:r w:rsidRPr="00670AC6">
        <w:rPr>
          <w:color w:val="0C0C0C"/>
          <w:spacing w:val="6"/>
          <w:sz w:val="22"/>
          <w:szCs w:val="22"/>
          <w:u w:val="single"/>
          <w:shd w:val="clear" w:color="auto" w:fill="FFFFFF"/>
        </w:rPr>
        <w:t xml:space="preserve"> to ensure its satellites don’t become spaceborne </w:t>
      </w:r>
      <w:proofErr w:type="spellStart"/>
      <w:r w:rsidRPr="00670AC6">
        <w:rPr>
          <w:color w:val="0C0C0C"/>
          <w:spacing w:val="6"/>
          <w:sz w:val="22"/>
          <w:szCs w:val="22"/>
          <w:u w:val="single"/>
          <w:shd w:val="clear" w:color="auto" w:fill="FFFFFF"/>
        </w:rPr>
        <w:t>garbage</w:t>
      </w:r>
      <w:r w:rsidRPr="00670AC6">
        <w:rPr>
          <w:color w:val="0C0C0C"/>
          <w:spacing w:val="6"/>
          <w:sz w:val="22"/>
          <w:szCs w:val="22"/>
          <w:shd w:val="clear" w:color="auto" w:fill="FFFFFF"/>
        </w:rPr>
        <w:t>.</w:t>
      </w:r>
      <w:r w:rsidRPr="00670AC6">
        <w:rPr>
          <w:rFonts w:asciiTheme="minorHAnsi" w:hAnsiTheme="minorHAnsi" w:cstheme="minorHAnsi"/>
          <w:color w:val="0C0C0C"/>
          <w:spacing w:val="6"/>
          <w:sz w:val="12"/>
          <w:szCs w:val="12"/>
          <w:shd w:val="clear" w:color="auto" w:fill="FFFFFF"/>
        </w:rPr>
        <w:t>W</w:t>
      </w:r>
      <w:r w:rsidRPr="00670AC6">
        <w:rPr>
          <w:rFonts w:asciiTheme="minorHAnsi" w:hAnsiTheme="minorHAnsi" w:cstheme="minorHAnsi"/>
          <w:color w:val="0C0C0C"/>
          <w:spacing w:val="6"/>
          <w:sz w:val="12"/>
          <w:szCs w:val="12"/>
        </w:rPr>
        <w:t>ith</w:t>
      </w:r>
      <w:proofErr w:type="spellEnd"/>
      <w:r w:rsidRPr="00451361">
        <w:rPr>
          <w:rFonts w:asciiTheme="minorHAnsi" w:hAnsiTheme="minorHAnsi" w:cstheme="minorHAnsi"/>
          <w:color w:val="0C0C0C"/>
          <w:spacing w:val="6"/>
          <w:sz w:val="12"/>
          <w:szCs w:val="12"/>
        </w:rPr>
        <w:t xml:space="preserve"> spaceflight growing cheaper and more common, however, businesses with all types of</w:t>
      </w:r>
      <w:r>
        <w:rPr>
          <w:rFonts w:asciiTheme="minorHAnsi" w:hAnsiTheme="minorHAnsi" w:cstheme="minorHAnsi"/>
          <w:color w:val="0C0C0C"/>
          <w:spacing w:val="6"/>
          <w:sz w:val="12"/>
          <w:szCs w:val="12"/>
        </w:rPr>
        <w:t xml:space="preserve"> </w:t>
      </w:r>
      <w:hyperlink r:id="rId78" w:tgtFrame="_blank" w:history="1">
        <w:r w:rsidRPr="00451361">
          <w:rPr>
            <w:rStyle w:val="Hyperlink"/>
            <w:rFonts w:asciiTheme="minorHAnsi" w:eastAsiaTheme="majorEastAsia" w:hAnsiTheme="minorHAnsi" w:cstheme="minorHAnsi"/>
            <w:spacing w:val="6"/>
            <w:sz w:val="12"/>
            <w:szCs w:val="12"/>
          </w:rPr>
          <w:t>goals</w:t>
        </w:r>
      </w:hyperlink>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(and little stake in whether or not space stays safe) can afford to send something into orbit.</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Yet no formal international rules or punishments exist to hold satellite operators accountable for debris creation or general carelessness in space. Some countries,</w:t>
      </w:r>
      <w:r>
        <w:rPr>
          <w:rFonts w:asciiTheme="minorHAnsi" w:hAnsiTheme="minorHAnsi" w:cstheme="minorHAnsi"/>
          <w:color w:val="0C0C0C"/>
          <w:spacing w:val="6"/>
          <w:sz w:val="12"/>
          <w:szCs w:val="12"/>
        </w:rPr>
        <w:t xml:space="preserve"> </w:t>
      </w:r>
      <w:hyperlink r:id="rId79" w:tgtFrame="_blank" w:history="1">
        <w:r w:rsidRPr="00451361">
          <w:rPr>
            <w:rStyle w:val="Hyperlink"/>
            <w:rFonts w:asciiTheme="minorHAnsi" w:eastAsiaTheme="majorEastAsia" w:hAnsiTheme="minorHAnsi" w:cstheme="minorHAnsi"/>
            <w:spacing w:val="6"/>
            <w:sz w:val="12"/>
            <w:szCs w:val="12"/>
          </w:rPr>
          <w:t>including the United States</w:t>
        </w:r>
      </w:hyperlink>
      <w:r w:rsidRPr="00451361">
        <w:rPr>
          <w:rFonts w:asciiTheme="minorHAnsi" w:hAnsiTheme="minorHAnsi" w:cstheme="minorHAnsi"/>
          <w:color w:val="0C0C0C"/>
          <w:spacing w:val="6"/>
          <w:sz w:val="12"/>
          <w:szCs w:val="12"/>
        </w:rPr>
        <w:t>, are considering stricter regulations.</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 xml:space="preserve">For now, companies and organizations mostly </w:t>
      </w:r>
      <w:proofErr w:type="gramStart"/>
      <w:r w:rsidRPr="00451361">
        <w:rPr>
          <w:rFonts w:asciiTheme="minorHAnsi" w:hAnsiTheme="minorHAnsi" w:cstheme="minorHAnsi"/>
          <w:color w:val="0C0C0C"/>
          <w:spacing w:val="6"/>
          <w:sz w:val="12"/>
          <w:szCs w:val="12"/>
        </w:rPr>
        <w:t>have to</w:t>
      </w:r>
      <w:proofErr w:type="gramEnd"/>
      <w:r w:rsidRPr="00451361">
        <w:rPr>
          <w:rFonts w:asciiTheme="minorHAnsi" w:hAnsiTheme="minorHAnsi" w:cstheme="minorHAnsi"/>
          <w:color w:val="0C0C0C"/>
          <w:spacing w:val="6"/>
          <w:sz w:val="12"/>
          <w:szCs w:val="12"/>
        </w:rPr>
        <w:t xml:space="preserve"> take it upon themselves to research and invest in being good patrons of space.</w:t>
      </w:r>
      <w:r>
        <w:rPr>
          <w:rFonts w:asciiTheme="minorHAnsi" w:hAnsiTheme="minorHAnsi" w:cstheme="minorHAnsi"/>
          <w:color w:val="0C0C0C"/>
          <w:spacing w:val="6"/>
          <w:sz w:val="12"/>
          <w:szCs w:val="12"/>
        </w:rPr>
        <w:t xml:space="preserve"> </w:t>
      </w:r>
      <w:r w:rsidRPr="00451361">
        <w:rPr>
          <w:rFonts w:asciiTheme="minorHAnsi" w:hAnsiTheme="minorHAnsi" w:cstheme="minorHAnsi"/>
          <w:color w:val="0C0C0C"/>
          <w:spacing w:val="6"/>
          <w:sz w:val="12"/>
          <w:szCs w:val="12"/>
        </w:rPr>
        <w:t>“It’s like any kind of environmental stewardship,” Kelso said. There isn’t always a business incentive to do the right thing, but “you don’t want to reach the point where you’re saying, ‘Gee, I wish we did this earlier.’”</w:t>
      </w:r>
    </w:p>
    <w:p w14:paraId="525587A6" w14:textId="77777777" w:rsidR="00380EE1" w:rsidRDefault="00380EE1" w:rsidP="00380EE1"/>
    <w:p w14:paraId="3641DE9F" w14:textId="77777777" w:rsidR="00380EE1" w:rsidRDefault="00380EE1" w:rsidP="00380EE1"/>
    <w:p w14:paraId="18064225" w14:textId="77777777" w:rsidR="00380EE1" w:rsidRPr="00530659" w:rsidRDefault="00380EE1" w:rsidP="00380EE1">
      <w:pPr>
        <w:pStyle w:val="Heading4"/>
      </w:pPr>
      <w:r w:rsidRPr="00530659">
        <w:t xml:space="preserve">No debris cascades—This </w:t>
      </w:r>
      <w:proofErr w:type="spellStart"/>
      <w:r w:rsidRPr="00530659">
        <w:t>ev</w:t>
      </w:r>
      <w:proofErr w:type="spellEnd"/>
      <w:r w:rsidRPr="00530659">
        <w:t xml:space="preserve"> answers all </w:t>
      </w:r>
      <w:proofErr w:type="spellStart"/>
      <w:r w:rsidRPr="00530659">
        <w:t>aff</w:t>
      </w:r>
      <w:proofErr w:type="spellEnd"/>
      <w:r w:rsidRPr="00530659">
        <w:t xml:space="preserve"> warrants</w:t>
      </w:r>
    </w:p>
    <w:p w14:paraId="43244AC0" w14:textId="77777777" w:rsidR="00380EE1" w:rsidRDefault="00380EE1" w:rsidP="00380EE1">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62548243" w14:textId="77777777" w:rsidR="00380EE1" w:rsidRPr="00FA1819" w:rsidRDefault="00380EE1" w:rsidP="00380EE1">
      <w:pPr>
        <w:rPr>
          <w:sz w:val="16"/>
        </w:rPr>
      </w:pPr>
      <w:r w:rsidRPr="00340194">
        <w:rPr>
          <w:rStyle w:val="StyleUnderline"/>
          <w:highlight w:val="yellow"/>
        </w:rPr>
        <w:t>Kessler</w:t>
      </w:r>
      <w:r w:rsidRPr="00AB73EE">
        <w:rPr>
          <w:rStyle w:val="StyleUnderline"/>
        </w:rPr>
        <w:t xml:space="preserve"> Syndrome </w:t>
      </w:r>
      <w:r w:rsidRPr="00340194">
        <w:rPr>
          <w:rStyle w:val="StyleUnderline"/>
          <w:highlight w:val="yellow"/>
        </w:rPr>
        <w:t xml:space="preserve">is </w:t>
      </w:r>
      <w:r w:rsidRPr="00340194">
        <w:rPr>
          <w:rStyle w:val="Emphasis"/>
          <w:highlight w:val="yellow"/>
        </w:rPr>
        <w:t>overhyped</w:t>
      </w:r>
      <w:r w:rsidRPr="00340194">
        <w:rPr>
          <w:rStyle w:val="StyleUnderline"/>
          <w:highlight w:val="yellow"/>
        </w:rPr>
        <w:t xml:space="preserve">. A </w:t>
      </w:r>
      <w:r w:rsidRPr="00340194">
        <w:rPr>
          <w:rStyle w:val="Emphasis"/>
          <w:highlight w:val="yellow"/>
        </w:rPr>
        <w:t>chorus of</w:t>
      </w:r>
      <w:r w:rsidRPr="00AB73EE">
        <w:rPr>
          <w:rStyle w:val="Emphasis"/>
        </w:rPr>
        <w:t xml:space="preserve"> online </w:t>
      </w:r>
      <w:r w:rsidRPr="00340194">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340194">
        <w:rPr>
          <w:rStyle w:val="StyleUnderline"/>
          <w:highlight w:val="yellow"/>
        </w:rPr>
        <w:t xml:space="preserve">are </w:t>
      </w:r>
      <w:r w:rsidRPr="00340194">
        <w:rPr>
          <w:rStyle w:val="Emphasis"/>
          <w:highlight w:val="yellow"/>
        </w:rPr>
        <w:t>wrong</w:t>
      </w:r>
      <w:r w:rsidRPr="00FA1819">
        <w:rPr>
          <w:sz w:val="16"/>
        </w:rPr>
        <w:t>.</w:t>
      </w:r>
    </w:p>
    <w:p w14:paraId="5F162E5D" w14:textId="77777777" w:rsidR="00380EE1" w:rsidRPr="00FA1819" w:rsidRDefault="00380EE1" w:rsidP="00380EE1">
      <w:pPr>
        <w:rPr>
          <w:sz w:val="16"/>
        </w:rPr>
      </w:pPr>
      <w:r w:rsidRPr="00FA1819">
        <w:rPr>
          <w:sz w:val="16"/>
        </w:rPr>
        <w:t>What is Kessler Syndrome?</w:t>
      </w:r>
    </w:p>
    <w:p w14:paraId="70FD8072" w14:textId="77777777" w:rsidR="00380EE1" w:rsidRPr="00FA1819" w:rsidRDefault="00380EE1" w:rsidP="00380EE1">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8358D60" w14:textId="77777777" w:rsidR="00380EE1" w:rsidRPr="00FA1819" w:rsidRDefault="00380EE1" w:rsidP="00380EE1">
      <w:pPr>
        <w:rPr>
          <w:sz w:val="16"/>
        </w:rPr>
      </w:pPr>
      <w:r w:rsidRPr="00FA1819">
        <w:rPr>
          <w:sz w:val="16"/>
        </w:rPr>
        <w:t>It is a dark picture.</w:t>
      </w:r>
    </w:p>
    <w:p w14:paraId="497D6E5F" w14:textId="77777777" w:rsidR="00380EE1" w:rsidRPr="00AB73EE" w:rsidRDefault="00380EE1" w:rsidP="00380EE1">
      <w:pPr>
        <w:rPr>
          <w:rStyle w:val="StyleUnderline"/>
        </w:rPr>
      </w:pPr>
      <w:r w:rsidRPr="00AB73EE">
        <w:rPr>
          <w:rStyle w:val="StyleUnderline"/>
        </w:rPr>
        <w:t>Is Kessler Syndrome likely to happen?</w:t>
      </w:r>
    </w:p>
    <w:p w14:paraId="6C000BD3" w14:textId="77777777" w:rsidR="00380EE1" w:rsidRPr="00FA1819" w:rsidRDefault="00380EE1" w:rsidP="00380EE1">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58D28B45" w14:textId="77777777" w:rsidR="00380EE1" w:rsidRPr="00AB73EE" w:rsidRDefault="00380EE1" w:rsidP="00380EE1">
      <w:pPr>
        <w:rPr>
          <w:rStyle w:val="StyleUnderline"/>
        </w:rPr>
      </w:pPr>
      <w:r w:rsidRPr="00AB73EE">
        <w:rPr>
          <w:rStyle w:val="StyleUnderline"/>
        </w:rPr>
        <w:t xml:space="preserve">The </w:t>
      </w:r>
      <w:r w:rsidRPr="00340194">
        <w:rPr>
          <w:rStyle w:val="StyleUnderline"/>
          <w:highlight w:val="yellow"/>
        </w:rPr>
        <w:t>orbital area</w:t>
      </w:r>
      <w:r w:rsidRPr="00AB73EE">
        <w:rPr>
          <w:rStyle w:val="StyleUnderline"/>
        </w:rPr>
        <w:t xml:space="preserve"> around earth </w:t>
      </w:r>
      <w:r w:rsidRPr="00340194">
        <w:rPr>
          <w:rStyle w:val="StyleUnderline"/>
          <w:highlight w:val="yellow"/>
        </w:rPr>
        <w:t>can be broken</w:t>
      </w:r>
      <w:r w:rsidRPr="00AB73EE">
        <w:rPr>
          <w:rStyle w:val="StyleUnderline"/>
        </w:rPr>
        <w:t xml:space="preserve"> down </w:t>
      </w:r>
      <w:r w:rsidRPr="00340194">
        <w:rPr>
          <w:rStyle w:val="StyleUnderline"/>
          <w:highlight w:val="yellow"/>
        </w:rPr>
        <w:t>into four regions.</w:t>
      </w:r>
    </w:p>
    <w:p w14:paraId="2035CC61" w14:textId="77777777" w:rsidR="00380EE1" w:rsidRDefault="00380EE1" w:rsidP="00380EE1">
      <w:pPr>
        <w:rPr>
          <w:rStyle w:val="StyleUnderline"/>
        </w:rPr>
      </w:pPr>
      <w:r w:rsidRPr="006C6766">
        <w:rPr>
          <w:rStyle w:val="Emphasis"/>
        </w:rPr>
        <w:t>Low LEO</w:t>
      </w:r>
      <w:r w:rsidRPr="00AB73EE">
        <w:rPr>
          <w:rStyle w:val="StyleUnderline"/>
        </w:rPr>
        <w:t xml:space="preserve"> </w:t>
      </w:r>
    </w:p>
    <w:p w14:paraId="4AEE77CF" w14:textId="77777777" w:rsidR="00380EE1" w:rsidRDefault="00380EE1" w:rsidP="00380EE1">
      <w:pPr>
        <w:rPr>
          <w:rStyle w:val="StyleUnderline"/>
        </w:rPr>
      </w:pPr>
    </w:p>
    <w:p w14:paraId="3977207C" w14:textId="77777777" w:rsidR="00380EE1" w:rsidRPr="00FA1819" w:rsidRDefault="00380EE1" w:rsidP="00380EE1">
      <w:pPr>
        <w:rPr>
          <w:sz w:val="16"/>
        </w:rPr>
      </w:pPr>
      <w:r w:rsidRPr="00AB73EE">
        <w:rPr>
          <w:rStyle w:val="StyleUnderline"/>
        </w:rPr>
        <w:t xml:space="preserve">- Up to about 400km. </w:t>
      </w:r>
      <w:r w:rsidRPr="006C6766">
        <w:rPr>
          <w:rStyle w:val="StyleUnderline"/>
        </w:rPr>
        <w:t>Things</w:t>
      </w:r>
      <w:r w:rsidRPr="00AB73EE">
        <w:rPr>
          <w:rStyle w:val="StyleUnderline"/>
        </w:rPr>
        <w:t xml:space="preserve"> that orbit </w:t>
      </w:r>
      <w:r w:rsidRPr="006C6766">
        <w:rPr>
          <w:rStyle w:val="StyleUnderline"/>
        </w:rPr>
        <w:t>here burn up</w:t>
      </w:r>
      <w:r w:rsidRPr="00AB73EE">
        <w:rPr>
          <w:rStyle w:val="StyleUnderline"/>
        </w:rPr>
        <w:t xml:space="preserve"> in the earth’s atmosphere </w:t>
      </w:r>
      <w:r w:rsidRPr="006C6766">
        <w:rPr>
          <w:rStyle w:val="StyleUnderline"/>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2A25F82F" w14:textId="77777777" w:rsidR="00380EE1" w:rsidRPr="00FA1819" w:rsidRDefault="00380EE1" w:rsidP="00380EE1">
      <w:pPr>
        <w:rPr>
          <w:sz w:val="16"/>
        </w:rPr>
      </w:pPr>
      <w:r w:rsidRPr="006C6766">
        <w:rPr>
          <w:rStyle w:val="Emphasis"/>
        </w:rPr>
        <w:t>High LEO</w:t>
      </w:r>
      <w:r w:rsidRPr="00AB73EE">
        <w:rPr>
          <w:rStyle w:val="StyleUnderline"/>
        </w:rPr>
        <w:t xml:space="preserve"> - 400km to 2000km. This </w:t>
      </w:r>
      <w:r w:rsidRPr="006C6766">
        <w:rPr>
          <w:rStyle w:val="StyleUnderline"/>
        </w:rPr>
        <w:t>where most</w:t>
      </w:r>
      <w:r w:rsidRPr="00AB73EE">
        <w:rPr>
          <w:rStyle w:val="StyleUnderline"/>
        </w:rPr>
        <w:t xml:space="preserve"> heavy satellites and most space </w:t>
      </w:r>
      <w:r w:rsidRPr="006C6766">
        <w:rPr>
          <w:rStyle w:val="StyleUnderline"/>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340194">
        <w:rPr>
          <w:rStyle w:val="StyleUnderline"/>
          <w:highlight w:val="yellow"/>
        </w:rPr>
        <w:t xml:space="preserve">is </w:t>
      </w:r>
      <w:r w:rsidRPr="006C6766">
        <w:rPr>
          <w:rStyle w:val="StyleUnderline"/>
        </w:rPr>
        <w:t>where Kessler</w:t>
      </w:r>
      <w:r w:rsidRPr="00AB73EE">
        <w:rPr>
          <w:rStyle w:val="StyleUnderline"/>
        </w:rPr>
        <w:t xml:space="preserve"> Syndrome </w:t>
      </w:r>
      <w:r w:rsidRPr="006C6766">
        <w:rPr>
          <w:rStyle w:val="StyleUnderline"/>
        </w:rPr>
        <w:t>could be</w:t>
      </w:r>
      <w:r w:rsidRPr="00AB73EE">
        <w:rPr>
          <w:rStyle w:val="StyleUnderline"/>
        </w:rPr>
        <w:t xml:space="preserve"> an issue</w:t>
      </w:r>
      <w:r w:rsidRPr="00FA1819">
        <w:rPr>
          <w:sz w:val="16"/>
        </w:rPr>
        <w:t>.</w:t>
      </w:r>
    </w:p>
    <w:p w14:paraId="0DAEF353" w14:textId="77777777" w:rsidR="00380EE1" w:rsidRPr="00FA1819" w:rsidRDefault="00380EE1" w:rsidP="00380EE1">
      <w:pPr>
        <w:rPr>
          <w:sz w:val="16"/>
        </w:rPr>
      </w:pPr>
      <w:r w:rsidRPr="006C6766">
        <w:rPr>
          <w:rStyle w:val="Emphasis"/>
        </w:rPr>
        <w:t>Mid Orbit</w:t>
      </w:r>
      <w:r w:rsidRPr="006C6766">
        <w:rPr>
          <w:rStyle w:val="StyleUnderline"/>
        </w:rPr>
        <w:t xml:space="preserve"> - </w:t>
      </w:r>
      <w:r w:rsidRPr="006C6766">
        <w:rPr>
          <w:rStyle w:val="Emphasis"/>
        </w:rPr>
        <w:t>GPS</w:t>
      </w:r>
      <w:r w:rsidRPr="00AB73EE">
        <w:rPr>
          <w:rStyle w:val="StyleUnderline"/>
        </w:rPr>
        <w:t xml:space="preserve"> satellites </w:t>
      </w:r>
      <w:r w:rsidRPr="006C6766">
        <w:rPr>
          <w:rStyle w:val="StyleUnderline"/>
        </w:rPr>
        <w:t>and</w:t>
      </w:r>
      <w:r w:rsidRPr="00AB73EE">
        <w:rPr>
          <w:rStyle w:val="StyleUnderline"/>
        </w:rPr>
        <w:t xml:space="preserve"> other </w:t>
      </w:r>
      <w:r w:rsidRPr="006C6766">
        <w:rPr>
          <w:rStyle w:val="StyleUnderline"/>
        </w:rPr>
        <w:t>nav</w:t>
      </w:r>
      <w:r w:rsidRPr="00AB73EE">
        <w:rPr>
          <w:rStyle w:val="StyleUnderline"/>
        </w:rPr>
        <w:t xml:space="preserve">igation </w:t>
      </w:r>
      <w:r w:rsidRPr="006C6766">
        <w:rPr>
          <w:rStyle w:val="StyleUnderline"/>
        </w:rPr>
        <w:t>satellites travel here in</w:t>
      </w:r>
      <w:r w:rsidRPr="00AB73EE">
        <w:rPr>
          <w:rStyle w:val="StyleUnderline"/>
        </w:rPr>
        <w:t xml:space="preserve"> lonely, long lives. The </w:t>
      </w:r>
      <w:r w:rsidRPr="006C6766">
        <w:rPr>
          <w:rStyle w:val="Emphasis"/>
        </w:rPr>
        <w:t>volume</w:t>
      </w:r>
      <w:r w:rsidRPr="00AB73EE">
        <w:rPr>
          <w:rStyle w:val="Emphasis"/>
        </w:rPr>
        <w:t xml:space="preserve"> of space </w:t>
      </w:r>
      <w:r w:rsidRPr="006C6766">
        <w:rPr>
          <w:rStyle w:val="Emphasis"/>
        </w:rPr>
        <w:t>is so huge</w:t>
      </w:r>
      <w:r w:rsidRPr="006C6766">
        <w:rPr>
          <w:rStyle w:val="StyleUnderline"/>
        </w:rPr>
        <w:t>, and</w:t>
      </w:r>
      <w:r w:rsidRPr="00AB73EE">
        <w:rPr>
          <w:rStyle w:val="StyleUnderline"/>
        </w:rPr>
        <w:t xml:space="preserve"> the </w:t>
      </w:r>
      <w:r w:rsidRPr="006C6766">
        <w:rPr>
          <w:rStyle w:val="Emphasis"/>
        </w:rPr>
        <w:t>number of satellites so few</w:t>
      </w:r>
      <w:r w:rsidRPr="006C6766">
        <w:rPr>
          <w:rStyle w:val="StyleUnderline"/>
        </w:rPr>
        <w:t>,</w:t>
      </w:r>
      <w:r w:rsidRPr="00AB73EE">
        <w:rPr>
          <w:rStyle w:val="StyleUnderline"/>
        </w:rPr>
        <w:t xml:space="preserve"> that </w:t>
      </w:r>
      <w:r w:rsidRPr="006C6766">
        <w:rPr>
          <w:rStyle w:val="StyleUnderline"/>
        </w:rPr>
        <w:t xml:space="preserve">we </w:t>
      </w:r>
      <w:r w:rsidRPr="006C6766">
        <w:rPr>
          <w:rStyle w:val="Emphasis"/>
        </w:rPr>
        <w:t>don’t</w:t>
      </w:r>
      <w:r w:rsidRPr="00AB73EE">
        <w:rPr>
          <w:rStyle w:val="Emphasis"/>
        </w:rPr>
        <w:t xml:space="preserve"> need to </w:t>
      </w:r>
      <w:r w:rsidRPr="006C6766">
        <w:rPr>
          <w:rStyle w:val="Emphasis"/>
        </w:rPr>
        <w:t>worry</w:t>
      </w:r>
      <w:r w:rsidRPr="00AB73EE">
        <w:rPr>
          <w:rStyle w:val="StyleUnderline"/>
        </w:rPr>
        <w:t xml:space="preserve"> about </w:t>
      </w:r>
      <w:r w:rsidRPr="006C6766">
        <w:rPr>
          <w:rStyle w:val="StyleUnderline"/>
        </w:rPr>
        <w:t xml:space="preserve">Kessler </w:t>
      </w:r>
      <w:r w:rsidRPr="006C6766">
        <w:rPr>
          <w:rStyle w:val="Emphasis"/>
        </w:rPr>
        <w:t>here</w:t>
      </w:r>
      <w:r w:rsidRPr="006C6766">
        <w:rPr>
          <w:sz w:val="16"/>
        </w:rPr>
        <w:t>.</w:t>
      </w:r>
    </w:p>
    <w:p w14:paraId="0BB97F3D" w14:textId="77777777" w:rsidR="00380EE1" w:rsidRPr="00FA1819" w:rsidRDefault="00380EE1" w:rsidP="00380EE1">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6766">
        <w:rPr>
          <w:rStyle w:val="StyleUnderline"/>
        </w:rPr>
        <w:t>GEO orbit is</w:t>
      </w:r>
      <w:r w:rsidRPr="00AB73EE">
        <w:rPr>
          <w:rStyle w:val="StyleUnderline"/>
        </w:rPr>
        <w:t xml:space="preserve"> roughly a ring 384,400 km around. However, all</w:t>
      </w:r>
      <w:r w:rsidRPr="00FA1819">
        <w:rPr>
          <w:sz w:val="16"/>
        </w:rPr>
        <w:t xml:space="preserve"> th</w:t>
      </w:r>
      <w:r w:rsidRPr="006C6766">
        <w:rPr>
          <w:sz w:val="16"/>
        </w:rPr>
        <w:t xml:space="preserve">e </w:t>
      </w:r>
      <w:r w:rsidRPr="006C6766">
        <w:rPr>
          <w:rStyle w:val="StyleUnderline"/>
        </w:rPr>
        <w:t>satellites</w:t>
      </w:r>
      <w:r w:rsidRPr="00AB73EE">
        <w:rPr>
          <w:rStyle w:val="StyleUnderline"/>
        </w:rPr>
        <w:t xml:space="preserve"> here are </w:t>
      </w:r>
      <w:r w:rsidRPr="006C6766">
        <w:rPr>
          <w:rStyle w:val="StyleUnderline"/>
        </w:rPr>
        <w:t>moving the same</w:t>
      </w:r>
      <w:r w:rsidRPr="00AB73EE">
        <w:rPr>
          <w:rStyle w:val="StyleUnderline"/>
        </w:rPr>
        <w:t xml:space="preserve"> direction at the sam</w:t>
      </w:r>
      <w:r w:rsidRPr="006C6766">
        <w:rPr>
          <w:rStyle w:val="StyleUnderline"/>
        </w:rPr>
        <w:t>e speed</w:t>
      </w:r>
      <w:r w:rsidRPr="00AB73EE">
        <w:rPr>
          <w:rStyle w:val="StyleUnderline"/>
        </w:rPr>
        <w:t xml:space="preserve"> - debris doesn’t get free velocity</w:t>
      </w:r>
      <w:r w:rsidRPr="00FA1819">
        <w:rPr>
          <w:sz w:val="16"/>
        </w:rPr>
        <w:t xml:space="preserve"> from the speed of the satellites</w:t>
      </w:r>
      <w:r w:rsidRPr="006C6766">
        <w:rPr>
          <w:sz w:val="16"/>
        </w:rPr>
        <w:t xml:space="preserve">. </w:t>
      </w:r>
      <w:r w:rsidRPr="006C6766">
        <w:rPr>
          <w:rStyle w:val="StyleUnderline"/>
        </w:rPr>
        <w:t>Also,</w:t>
      </w:r>
      <w:r w:rsidRPr="00974FE4">
        <w:rPr>
          <w:rStyle w:val="StyleUnderline"/>
        </w:rPr>
        <w:t xml:space="preserve"> it’s</w:t>
      </w:r>
      <w:r w:rsidRPr="00AB73EE">
        <w:rPr>
          <w:rStyle w:val="StyleUnderline"/>
        </w:rPr>
        <w:t xml:space="preserve"> quite expensive to get a satellite here, and so there aren’t many, </w:t>
      </w:r>
      <w:r w:rsidRPr="006C6766">
        <w:rPr>
          <w:rStyle w:val="StyleUnderline"/>
        </w:rPr>
        <w:t>only</w:t>
      </w:r>
      <w:r w:rsidRPr="00AB73EE">
        <w:rPr>
          <w:rStyle w:val="StyleUnderline"/>
        </w:rPr>
        <w:t xml:space="preserve"> about </w:t>
      </w:r>
      <w:r w:rsidRPr="006C6766">
        <w:rPr>
          <w:rStyle w:val="Emphasis"/>
        </w:rPr>
        <w:t>one</w:t>
      </w:r>
      <w:r w:rsidRPr="00BB6B55">
        <w:rPr>
          <w:rStyle w:val="Emphasis"/>
        </w:rPr>
        <w:t xml:space="preserve"> satellite</w:t>
      </w:r>
      <w:r w:rsidRPr="00AB73EE">
        <w:rPr>
          <w:rStyle w:val="Emphasis"/>
        </w:rPr>
        <w:t xml:space="preserve"> </w:t>
      </w:r>
      <w:r w:rsidRPr="006C6766">
        <w:rPr>
          <w:rStyle w:val="Emphasis"/>
        </w:rPr>
        <w:t>per 1000km</w:t>
      </w:r>
      <w:r w:rsidRPr="00AB73EE">
        <w:rPr>
          <w:rStyle w:val="StyleUnderline"/>
        </w:rPr>
        <w:t xml:space="preserve"> of the ring. Kessler is </w:t>
      </w:r>
      <w:r w:rsidRPr="006C6766">
        <w:rPr>
          <w:rStyle w:val="Emphasis"/>
        </w:rPr>
        <w:t>not a problem</w:t>
      </w:r>
      <w:r w:rsidRPr="00AB73EE">
        <w:rPr>
          <w:rStyle w:val="StyleUnderline"/>
        </w:rPr>
        <w:t xml:space="preserve"> here</w:t>
      </w:r>
      <w:r w:rsidRPr="00FA1819">
        <w:rPr>
          <w:sz w:val="16"/>
        </w:rPr>
        <w:t>.</w:t>
      </w:r>
    </w:p>
    <w:p w14:paraId="6652F098" w14:textId="77777777" w:rsidR="00380EE1" w:rsidRPr="00FA1819" w:rsidRDefault="00380EE1" w:rsidP="00380EE1">
      <w:pPr>
        <w:rPr>
          <w:sz w:val="16"/>
        </w:rPr>
      </w:pPr>
      <w:r w:rsidRPr="00FA1819">
        <w:rPr>
          <w:sz w:val="16"/>
        </w:rPr>
        <w:t>How bad could Kessler Syndrome in High LEO be?</w:t>
      </w:r>
    </w:p>
    <w:p w14:paraId="16E4E238" w14:textId="77777777" w:rsidR="00380EE1" w:rsidRPr="00FA1819" w:rsidRDefault="00380EE1" w:rsidP="00380EE1">
      <w:pPr>
        <w:rPr>
          <w:sz w:val="16"/>
        </w:rPr>
      </w:pPr>
      <w:r w:rsidRPr="00FA1819">
        <w:rPr>
          <w:sz w:val="16"/>
        </w:rPr>
        <w:t xml:space="preserve">Let’s </w:t>
      </w:r>
      <w:r w:rsidRPr="00074DCB">
        <w:rPr>
          <w:rStyle w:val="StyleUnderline"/>
        </w:rPr>
        <w:t xml:space="preserve">imagine a </w:t>
      </w:r>
      <w:proofErr w:type="gramStart"/>
      <w:r w:rsidRPr="00340194">
        <w:rPr>
          <w:rStyle w:val="Emphasis"/>
          <w:highlight w:val="yellow"/>
        </w:rPr>
        <w:t>worst case</w:t>
      </w:r>
      <w:proofErr w:type="gramEnd"/>
      <w:r w:rsidRPr="00340194">
        <w:rPr>
          <w:rStyle w:val="StyleUnderline"/>
          <w:highlight w:val="yellow"/>
        </w:rPr>
        <w:t xml:space="preserve"> scenario</w:t>
      </w:r>
      <w:r w:rsidRPr="00FA1819">
        <w:rPr>
          <w:sz w:val="16"/>
        </w:rPr>
        <w:t>.</w:t>
      </w:r>
    </w:p>
    <w:p w14:paraId="65C74081" w14:textId="77777777" w:rsidR="00380EE1" w:rsidRPr="00AB73EE" w:rsidRDefault="00380EE1" w:rsidP="00380EE1">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28027D9D" w14:textId="77777777" w:rsidR="00380EE1" w:rsidRPr="00FA1819" w:rsidRDefault="00380EE1" w:rsidP="00380EE1">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074DCB">
        <w:rPr>
          <w:rStyle w:val="StyleUnderline"/>
        </w:rPr>
        <w:t>a rocket</w:t>
      </w:r>
      <w:r w:rsidRPr="00AB73EE">
        <w:rPr>
          <w:rStyle w:val="StyleUnderline"/>
        </w:rPr>
        <w:t xml:space="preserve"> traveled through that, its </w:t>
      </w:r>
      <w:r w:rsidRPr="00340194">
        <w:rPr>
          <w:rStyle w:val="StyleUnderline"/>
          <w:highlight w:val="yellow"/>
        </w:rPr>
        <w:t>odds of hitting</w:t>
      </w:r>
      <w:r w:rsidRPr="00AB73EE">
        <w:rPr>
          <w:rStyle w:val="StyleUnderline"/>
        </w:rPr>
        <w:t xml:space="preserve"> that cube </w:t>
      </w:r>
      <w:r w:rsidRPr="001803E8">
        <w:rPr>
          <w:rStyle w:val="StyleUnderline"/>
        </w:rPr>
        <w:t xml:space="preserve">are </w:t>
      </w:r>
      <w:r w:rsidRPr="001803E8">
        <w:rPr>
          <w:rStyle w:val="Emphasis"/>
        </w:rPr>
        <w:t xml:space="preserve">tiny </w:t>
      </w:r>
      <w:r w:rsidRPr="00340194">
        <w:rPr>
          <w:rStyle w:val="Emphasis"/>
          <w:highlight w:val="yellow"/>
        </w:rPr>
        <w:t>- less than 1 in 10,000</w:t>
      </w:r>
      <w:r w:rsidRPr="00FA1819">
        <w:rPr>
          <w:sz w:val="16"/>
        </w:rPr>
        <w:t>.</w:t>
      </w:r>
    </w:p>
    <w:p w14:paraId="0299C755" w14:textId="77777777" w:rsidR="00380EE1" w:rsidRPr="00FA1819" w:rsidRDefault="00380EE1" w:rsidP="00380EE1">
      <w:pPr>
        <w:rPr>
          <w:sz w:val="16"/>
        </w:rPr>
      </w:pPr>
      <w:r w:rsidRPr="00FA1819">
        <w:rPr>
          <w:sz w:val="16"/>
        </w:rPr>
        <w:t xml:space="preserve">So </w:t>
      </w:r>
      <w:r w:rsidRPr="00AB73EE">
        <w:rPr>
          <w:rStyle w:val="Emphasis"/>
        </w:rPr>
        <w:t xml:space="preserve">even in the worst case, </w:t>
      </w:r>
      <w:r w:rsidRPr="00340194">
        <w:rPr>
          <w:rStyle w:val="Emphasis"/>
          <w:highlight w:val="yellow"/>
        </w:rPr>
        <w:t>we don’t lose access</w:t>
      </w:r>
      <w:r w:rsidRPr="00AB73EE">
        <w:rPr>
          <w:rStyle w:val="Emphasis"/>
        </w:rPr>
        <w:t xml:space="preserve"> to space</w:t>
      </w:r>
      <w:r w:rsidRPr="00FA1819">
        <w:rPr>
          <w:sz w:val="16"/>
        </w:rPr>
        <w:t>.</w:t>
      </w:r>
    </w:p>
    <w:p w14:paraId="6080AC71" w14:textId="77777777" w:rsidR="00380EE1" w:rsidRPr="00FA1819" w:rsidRDefault="00380EE1" w:rsidP="00380EE1">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43645D78" w14:textId="77777777" w:rsidR="00380EE1" w:rsidRPr="00FA1819" w:rsidRDefault="00380EE1" w:rsidP="00380EE1">
      <w:pPr>
        <w:rPr>
          <w:rStyle w:val="StyleUnderline"/>
        </w:rPr>
      </w:pPr>
      <w:r w:rsidRPr="00340194">
        <w:rPr>
          <w:rStyle w:val="StyleUnderline"/>
          <w:highlight w:val="yellow"/>
        </w:rPr>
        <w:t xml:space="preserve">In </w:t>
      </w:r>
      <w:r w:rsidRPr="00340194">
        <w:rPr>
          <w:rStyle w:val="Emphasis"/>
          <w:highlight w:val="yellow"/>
        </w:rPr>
        <w:t>real life</w:t>
      </w:r>
      <w:r w:rsidRPr="00FA1819">
        <w:rPr>
          <w:rStyle w:val="StyleUnderline"/>
        </w:rPr>
        <w:t xml:space="preserve">, </w:t>
      </w:r>
      <w:r w:rsidRPr="006C6766">
        <w:rPr>
          <w:rStyle w:val="StyleUnderline"/>
        </w:rPr>
        <w:t xml:space="preserve">there’s a </w:t>
      </w:r>
      <w:r w:rsidRPr="006C6766">
        <w:rPr>
          <w:rStyle w:val="Emphasis"/>
        </w:rPr>
        <w:t>lot of factors</w:t>
      </w:r>
      <w:r w:rsidRPr="00FA1819">
        <w:rPr>
          <w:rStyle w:val="StyleUnderline"/>
        </w:rPr>
        <w:t xml:space="preserve"> that </w:t>
      </w:r>
      <w:r w:rsidRPr="006C6766">
        <w:rPr>
          <w:rStyle w:val="StyleUnderline"/>
        </w:rPr>
        <w:t xml:space="preserve">make </w:t>
      </w:r>
      <w:r w:rsidRPr="00340194">
        <w:rPr>
          <w:rStyle w:val="StyleUnderline"/>
          <w:highlight w:val="yellow"/>
        </w:rPr>
        <w:t>Kessler</w:t>
      </w:r>
      <w:r w:rsidRPr="00FA1819">
        <w:rPr>
          <w:rStyle w:val="StyleUnderline"/>
        </w:rPr>
        <w:t xml:space="preserve"> syndrome </w:t>
      </w:r>
      <w:r w:rsidRPr="00340194">
        <w:rPr>
          <w:rStyle w:val="Emphasis"/>
          <w:highlight w:val="yellow"/>
        </w:rPr>
        <w:t>even less of a problem</w:t>
      </w:r>
      <w:r w:rsidRPr="00FA1819">
        <w:rPr>
          <w:rStyle w:val="StyleUnderline"/>
        </w:rPr>
        <w:t xml:space="preserve"> than our worst case though experiment.</w:t>
      </w:r>
    </w:p>
    <w:p w14:paraId="7C629D15" w14:textId="77777777" w:rsidR="00380EE1" w:rsidRPr="00FA1819" w:rsidRDefault="00380EE1" w:rsidP="00380EE1">
      <w:pPr>
        <w:pStyle w:val="ListParagraph"/>
        <w:numPr>
          <w:ilvl w:val="0"/>
          <w:numId w:val="11"/>
        </w:numPr>
        <w:rPr>
          <w:sz w:val="16"/>
        </w:rPr>
      </w:pPr>
      <w:r w:rsidRPr="00340194">
        <w:rPr>
          <w:rStyle w:val="StyleUnderline"/>
          <w:highlight w:val="yellow"/>
        </w:rPr>
        <w:t>Debris</w:t>
      </w:r>
      <w:r w:rsidRPr="00FA1819">
        <w:rPr>
          <w:rStyle w:val="StyleUnderline"/>
        </w:rPr>
        <w:t xml:space="preserve"> would be </w:t>
      </w:r>
      <w:r w:rsidRPr="00340194">
        <w:rPr>
          <w:rStyle w:val="Emphasis"/>
          <w:highlight w:val="yellow"/>
        </w:rPr>
        <w:t>spread</w:t>
      </w:r>
      <w:r w:rsidRPr="00340194">
        <w:rPr>
          <w:rStyle w:val="StyleUnderline"/>
          <w:highlight w:val="yellow"/>
        </w:rPr>
        <w:t xml:space="preserve"> over</w:t>
      </w:r>
      <w:r w:rsidRPr="00FA1819">
        <w:rPr>
          <w:rStyle w:val="StyleUnderline"/>
        </w:rPr>
        <w:t xml:space="preserve"> a </w:t>
      </w:r>
      <w:r w:rsidRPr="00340194">
        <w:rPr>
          <w:rStyle w:val="Emphasis"/>
          <w:highlight w:val="yellow"/>
        </w:rPr>
        <w:t>volume</w:t>
      </w:r>
      <w:r w:rsidRPr="00FA1819">
        <w:rPr>
          <w:rStyle w:val="StyleUnderline"/>
        </w:rPr>
        <w:t xml:space="preserve"> of space, </w:t>
      </w:r>
      <w:r w:rsidRPr="00340194">
        <w:rPr>
          <w:rStyle w:val="StyleUnderline"/>
          <w:highlight w:val="yellow"/>
        </w:rPr>
        <w:t xml:space="preserve">not a </w:t>
      </w:r>
      <w:r w:rsidRPr="00340194">
        <w:rPr>
          <w:rStyle w:val="Emphasis"/>
          <w:highlight w:val="yellow"/>
        </w:rPr>
        <w:t>single</w:t>
      </w:r>
      <w:r w:rsidRPr="00FA1819">
        <w:rPr>
          <w:rStyle w:val="Emphasis"/>
        </w:rPr>
        <w:t xml:space="preserve"> orbital </w:t>
      </w:r>
      <w:r w:rsidRPr="00340194">
        <w:rPr>
          <w:rStyle w:val="Emphasis"/>
          <w:highlight w:val="yellow"/>
        </w:rPr>
        <w:t>surface</w:t>
      </w:r>
      <w:r w:rsidRPr="00340194">
        <w:rPr>
          <w:rStyle w:val="StyleUnderline"/>
          <w:highlight w:val="yellow"/>
        </w:rPr>
        <w:t xml:space="preserve">, making collisions </w:t>
      </w:r>
      <w:r w:rsidRPr="00340194">
        <w:rPr>
          <w:rStyle w:val="Emphasis"/>
          <w:highlight w:val="yellow"/>
        </w:rPr>
        <w:t>orders of magnitudes less likely</w:t>
      </w:r>
      <w:r w:rsidRPr="00FA1819">
        <w:rPr>
          <w:sz w:val="16"/>
        </w:rPr>
        <w:t>.</w:t>
      </w:r>
    </w:p>
    <w:p w14:paraId="6E311C52" w14:textId="77777777" w:rsidR="00380EE1" w:rsidRPr="00FA1819" w:rsidRDefault="00380EE1" w:rsidP="00380EE1">
      <w:pPr>
        <w:pStyle w:val="ListParagraph"/>
        <w:numPr>
          <w:ilvl w:val="0"/>
          <w:numId w:val="11"/>
        </w:numPr>
        <w:rPr>
          <w:rStyle w:val="Emphasis"/>
        </w:rPr>
      </w:pPr>
      <w:r w:rsidRPr="00340194">
        <w:rPr>
          <w:rStyle w:val="StyleUnderline"/>
          <w:highlight w:val="yellow"/>
        </w:rPr>
        <w:t>Most</w:t>
      </w:r>
      <w:r w:rsidRPr="00FA1819">
        <w:rPr>
          <w:rStyle w:val="StyleUnderline"/>
        </w:rPr>
        <w:t xml:space="preserve"> impact debris will </w:t>
      </w:r>
      <w:r w:rsidRPr="00340194">
        <w:rPr>
          <w:rStyle w:val="StyleUnderline"/>
          <w:highlight w:val="yellow"/>
        </w:rPr>
        <w:t xml:space="preserve">have a </w:t>
      </w:r>
      <w:r w:rsidRPr="00340194">
        <w:rPr>
          <w:rStyle w:val="Emphasis"/>
          <w:highlight w:val="yellow"/>
        </w:rPr>
        <w:t>slower</w:t>
      </w:r>
      <w:r w:rsidRPr="00FA1819">
        <w:rPr>
          <w:rStyle w:val="Emphasis"/>
        </w:rPr>
        <w:t xml:space="preserve"> orbital </w:t>
      </w:r>
      <w:r w:rsidRPr="00340194">
        <w:rPr>
          <w:rStyle w:val="Emphasis"/>
          <w:highlight w:val="yellow"/>
        </w:rPr>
        <w:t>velocity</w:t>
      </w:r>
      <w:r w:rsidRPr="00FA1819">
        <w:rPr>
          <w:rStyle w:val="StyleUnderline"/>
        </w:rPr>
        <w:t xml:space="preserve"> than either of its original pieces - </w:t>
      </w:r>
      <w:r w:rsidRPr="00340194">
        <w:rPr>
          <w:rStyle w:val="StyleUnderline"/>
          <w:highlight w:val="yellow"/>
        </w:rPr>
        <w:t xml:space="preserve">this makes it deorbit </w:t>
      </w:r>
      <w:r w:rsidRPr="00340194">
        <w:rPr>
          <w:rStyle w:val="Emphasis"/>
          <w:highlight w:val="yellow"/>
        </w:rPr>
        <w:t>much sooner</w:t>
      </w:r>
      <w:r w:rsidRPr="00FA1819">
        <w:rPr>
          <w:sz w:val="16"/>
        </w:rPr>
        <w:t>.</w:t>
      </w:r>
    </w:p>
    <w:p w14:paraId="6D1872FE" w14:textId="045F0094" w:rsidR="00380EE1" w:rsidRDefault="00380EE1" w:rsidP="00380EE1"/>
    <w:p w14:paraId="4BA5DED8" w14:textId="63063881" w:rsidR="00967254" w:rsidRPr="003026F3" w:rsidRDefault="00967254" w:rsidP="00967254">
      <w:pPr>
        <w:pStyle w:val="Heading3"/>
      </w:pPr>
      <w:r>
        <w:t>Turn</w:t>
      </w:r>
    </w:p>
    <w:p w14:paraId="5E006831" w14:textId="77777777" w:rsidR="00380EE1" w:rsidRDefault="00380EE1" w:rsidP="00380EE1">
      <w:pPr>
        <w:pStyle w:val="Heading4"/>
      </w:pPr>
      <w:r w:rsidRPr="003026F3">
        <w:t xml:space="preserve">Turn – only new private tech can solve for space debris </w:t>
      </w:r>
    </w:p>
    <w:p w14:paraId="50AA0B9F" w14:textId="77777777" w:rsidR="00380EE1" w:rsidRPr="00DE5A0D" w:rsidRDefault="00380EE1" w:rsidP="00380EE1">
      <w:pPr>
        <w:rPr>
          <w:b/>
          <w:bCs/>
          <w:sz w:val="26"/>
          <w:szCs w:val="26"/>
        </w:rPr>
      </w:pPr>
      <w:r w:rsidRPr="00DE5A0D">
        <w:rPr>
          <w:b/>
          <w:bCs/>
          <w:sz w:val="26"/>
          <w:szCs w:val="26"/>
        </w:rPr>
        <w:t xml:space="preserve">Giordano 21 </w:t>
      </w:r>
    </w:p>
    <w:p w14:paraId="268CBB37" w14:textId="77777777" w:rsidR="00380EE1" w:rsidRPr="007A08E6" w:rsidRDefault="00380EE1" w:rsidP="00380EE1">
      <w:r>
        <w:t xml:space="preserve">[ David Giordano – Staffer, “Space Debris: Another Frontier in the Commercialization of Space,” Columbia Journal of Transnational Law, 10-31-2021, </w:t>
      </w:r>
      <w:hyperlink r:id="rId80" w:history="1">
        <w:r w:rsidRPr="00294FA3">
          <w:rPr>
            <w:rStyle w:val="Hyperlink"/>
          </w:rPr>
          <w:t>https://www.jtl.columbia.edu/bulletin-blog/space-debris-another-frontier-in-the-commercialization-of-space</w:t>
        </w:r>
      </w:hyperlink>
      <w:r>
        <w:t xml:space="preserve">] </w:t>
      </w:r>
    </w:p>
    <w:p w14:paraId="7FF6E865" w14:textId="77777777" w:rsidR="00380EE1" w:rsidRPr="007A08E6" w:rsidRDefault="00380EE1" w:rsidP="00380EE1">
      <w:pPr>
        <w:rPr>
          <w:sz w:val="12"/>
          <w:szCs w:val="12"/>
        </w:rPr>
      </w:pPr>
    </w:p>
    <w:p w14:paraId="3E3E6C78" w14:textId="77777777" w:rsidR="00380EE1" w:rsidRDefault="00380EE1" w:rsidP="00380EE1">
      <w:pPr>
        <w:shd w:val="clear" w:color="auto" w:fill="FFFFFF"/>
        <w:spacing w:before="100" w:beforeAutospacing="1"/>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 xml:space="preserve">In the Summer of 2021, we got a glimpse of what some hope will be commonplace in the future: space tourism. </w:t>
      </w:r>
      <w:hyperlink r:id="rId81" w:history="1">
        <w:r w:rsidRPr="007A08E6">
          <w:rPr>
            <w:rStyle w:val="Hyperlink"/>
            <w:rFonts w:asciiTheme="minorHAnsi" w:hAnsiTheme="minorHAnsi" w:cstheme="minorHAnsi"/>
            <w:color w:val="222222"/>
            <w:spacing w:val="11"/>
            <w:sz w:val="12"/>
            <w:szCs w:val="12"/>
          </w:rPr>
          <w:t>While it might be billionaires and their associates for now</w:t>
        </w:r>
      </w:hyperlink>
      <w:r w:rsidRPr="007A08E6">
        <w:rPr>
          <w:rFonts w:asciiTheme="minorHAnsi" w:hAnsiTheme="minorHAnsi" w:cstheme="minorHAnsi"/>
          <w:color w:val="222222"/>
          <w:spacing w:val="11"/>
          <w:sz w:val="12"/>
          <w:szCs w:val="12"/>
        </w:rPr>
        <w:t>, if this technology is to follow the arc of many other advancements previously reserved for the rich (</w:t>
      </w:r>
      <w:hyperlink r:id="rId82" w:history="1">
        <w:r w:rsidRPr="007A08E6">
          <w:rPr>
            <w:rStyle w:val="Hyperlink"/>
            <w:rFonts w:asciiTheme="minorHAnsi" w:hAnsiTheme="minorHAnsi" w:cstheme="minorHAnsi"/>
            <w:color w:val="222222"/>
            <w:spacing w:val="11"/>
            <w:sz w:val="12"/>
            <w:szCs w:val="12"/>
          </w:rPr>
          <w:t>cell phones</w:t>
        </w:r>
      </w:hyperlink>
      <w:r w:rsidRPr="007A08E6">
        <w:rPr>
          <w:rFonts w:asciiTheme="minorHAnsi" w:hAnsiTheme="minorHAnsi" w:cstheme="minorHAnsi"/>
          <w:color w:val="222222"/>
          <w:spacing w:val="11"/>
          <w:sz w:val="12"/>
          <w:szCs w:val="12"/>
        </w:rPr>
        <w:t xml:space="preserve"> and</w:t>
      </w:r>
      <w:hyperlink r:id="rId83" w:history="1">
        <w:r w:rsidRPr="007A08E6">
          <w:rPr>
            <w:rStyle w:val="Hyperlink"/>
            <w:rFonts w:asciiTheme="minorHAnsi" w:hAnsiTheme="minorHAnsi" w:cstheme="minorHAnsi"/>
            <w:color w:val="222222"/>
            <w:spacing w:val="11"/>
            <w:sz w:val="12"/>
            <w:szCs w:val="12"/>
          </w:rPr>
          <w:t xml:space="preserve"> air travel</w:t>
        </w:r>
      </w:hyperlink>
      <w:r w:rsidRPr="007A08E6">
        <w:rPr>
          <w:rFonts w:asciiTheme="minorHAnsi" w:hAnsiTheme="minorHAnsi" w:cstheme="minorHAnsi"/>
          <w:color w:val="222222"/>
          <w:spacing w:val="11"/>
          <w:sz w:val="12"/>
          <w:szCs w:val="12"/>
        </w:rPr>
        <w:t>, for example), eventually there may come a time in the future where space tourism is a realistic financial goal for those of more restricted means.</w:t>
      </w:r>
      <w:r>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As humanity broaches this</w:t>
      </w:r>
      <w:r w:rsidRPr="001803E8">
        <w:rPr>
          <w:rFonts w:asciiTheme="minorHAnsi" w:hAnsiTheme="minorHAnsi" w:cstheme="minorHAnsi"/>
          <w:color w:val="222222"/>
          <w:spacing w:val="11"/>
          <w:sz w:val="12"/>
          <w:szCs w:val="12"/>
        </w:rPr>
        <w:t xml:space="preserve"> great</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commercial frontier, it will have to clear the</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great and neglected</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hurdle of “space junk,”</w:t>
      </w:r>
      <w:r w:rsidRPr="001803E8">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u w:val="single"/>
        </w:rPr>
        <w:t>and</w:t>
      </w:r>
      <w:r w:rsidRPr="001803E8">
        <w:rPr>
          <w:rFonts w:asciiTheme="minorHAnsi" w:hAnsiTheme="minorHAnsi" w:cstheme="minorHAnsi"/>
          <w:color w:val="222222"/>
          <w:spacing w:val="11"/>
          <w:u w:val="single"/>
        </w:rPr>
        <w:t xml:space="preserve"> current trends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appear to</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indicate that industry will shape not only the technology designed to solve the problem, but the policy as well</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 xml:space="preserve">As satellites and other projectiles blast into orbit, upon collision they can disintegrate into shards, sometimes just centimeters wide, that remain in orbit, risking further collision. Hollywood captured the potential perils of </w:t>
      </w:r>
      <w:proofErr w:type="gramStart"/>
      <w:r w:rsidRPr="001803E8">
        <w:rPr>
          <w:rFonts w:asciiTheme="minorHAnsi" w:hAnsiTheme="minorHAnsi" w:cstheme="minorHAnsi"/>
          <w:color w:val="222222"/>
          <w:spacing w:val="11"/>
          <w:sz w:val="12"/>
          <w:szCs w:val="12"/>
        </w:rPr>
        <w:t>fairly large</w:t>
      </w:r>
      <w:proofErr w:type="gramEnd"/>
      <w:r w:rsidRPr="001803E8">
        <w:rPr>
          <w:rFonts w:asciiTheme="minorHAnsi" w:hAnsiTheme="minorHAnsi" w:cstheme="minorHAnsi"/>
          <w:color w:val="222222"/>
          <w:spacing w:val="11"/>
          <w:sz w:val="12"/>
          <w:szCs w:val="12"/>
        </w:rPr>
        <w:t xml:space="preserve"> pieces of space debris in the opening minutes of the 2013 film </w:t>
      </w:r>
      <w:hyperlink r:id="rId84" w:history="1">
        <w:r w:rsidRPr="001803E8">
          <w:rPr>
            <w:rStyle w:val="Emphasis"/>
            <w:rFonts w:asciiTheme="minorHAnsi" w:hAnsiTheme="minorHAnsi" w:cstheme="minorHAnsi"/>
            <w:color w:val="222222"/>
            <w:spacing w:val="11"/>
            <w:sz w:val="12"/>
            <w:szCs w:val="12"/>
          </w:rPr>
          <w:t>Gravity</w:t>
        </w:r>
      </w:hyperlink>
      <w:r w:rsidRPr="001803E8">
        <w:rPr>
          <w:rFonts w:asciiTheme="minorHAnsi" w:hAnsiTheme="minorHAnsi" w:cstheme="minorHAnsi"/>
          <w:color w:val="222222"/>
          <w:spacing w:val="11"/>
          <w:sz w:val="12"/>
          <w:szCs w:val="12"/>
        </w:rPr>
        <w:t>, where space junk threatens the lives of astronauts on a mission.</w:t>
      </w:r>
      <w:r>
        <w:rPr>
          <w:rFonts w:asciiTheme="minorHAnsi" w:hAnsiTheme="minorHAnsi" w:cstheme="minorHAnsi"/>
          <w:color w:val="222222"/>
          <w:spacing w:val="11"/>
        </w:rPr>
        <w:t xml:space="preserve"> </w:t>
      </w:r>
    </w:p>
    <w:p w14:paraId="7BD40225" w14:textId="77777777" w:rsidR="00380EE1" w:rsidRDefault="00380EE1" w:rsidP="00380EE1">
      <w:pPr>
        <w:shd w:val="clear" w:color="auto" w:fill="FFFFFF"/>
        <w:spacing w:before="100" w:beforeAutospacing="1"/>
        <w:rPr>
          <w:rFonts w:asciiTheme="minorHAnsi" w:hAnsiTheme="minorHAnsi" w:cstheme="minorHAnsi"/>
          <w:color w:val="222222"/>
          <w:spacing w:val="11"/>
        </w:rPr>
      </w:pPr>
      <w:r w:rsidRPr="007A08E6">
        <w:rPr>
          <w:rFonts w:asciiTheme="minorHAnsi" w:hAnsiTheme="minorHAnsi" w:cstheme="minorHAnsi"/>
          <w:color w:val="222222"/>
          <w:spacing w:val="11"/>
          <w:sz w:val="12"/>
          <w:szCs w:val="12"/>
        </w:rPr>
        <w:t>Outside the realms of fictional space-thrillers, even the smallest pieces of space junk can present real danger. In 2016, a tiny piece of space junk, believed to be a paint chip or a piece of metal no more than a few thousandths of a millimeter across,</w:t>
      </w:r>
      <w:hyperlink r:id="rId85" w:history="1">
        <w:r w:rsidRPr="007A08E6">
          <w:rPr>
            <w:rStyle w:val="Hyperlink"/>
            <w:rFonts w:asciiTheme="minorHAnsi" w:hAnsiTheme="minorHAnsi" w:cstheme="minorHAnsi"/>
            <w:color w:val="222222"/>
            <w:spacing w:val="11"/>
            <w:sz w:val="12"/>
            <w:szCs w:val="12"/>
          </w:rPr>
          <w:t xml:space="preserve"> cracked the window of the International Space Station</w:t>
        </w:r>
      </w:hyperlink>
      <w:r w:rsidRPr="007A08E6">
        <w:rPr>
          <w:rFonts w:asciiTheme="minorHAnsi" w:hAnsiTheme="minorHAnsi" w:cstheme="minorHAnsi"/>
          <w:color w:val="222222"/>
          <w:spacing w:val="11"/>
          <w:sz w:val="12"/>
          <w:szCs w:val="12"/>
        </w:rPr>
        <w:t>. In May 2021, a piece of space debris</w:t>
      </w:r>
      <w:hyperlink r:id="rId86" w:history="1">
        <w:r w:rsidRPr="007A08E6">
          <w:rPr>
            <w:rStyle w:val="Hyperlink"/>
            <w:rFonts w:asciiTheme="minorHAnsi" w:hAnsiTheme="minorHAnsi" w:cstheme="minorHAnsi"/>
            <w:color w:val="222222"/>
            <w:spacing w:val="11"/>
            <w:sz w:val="12"/>
            <w:szCs w:val="12"/>
          </w:rPr>
          <w:t xml:space="preserve"> punctured</w:t>
        </w:r>
      </w:hyperlink>
      <w:r w:rsidRPr="007A08E6">
        <w:rPr>
          <w:rFonts w:asciiTheme="minorHAnsi" w:hAnsiTheme="minorHAnsi" w:cstheme="minorHAnsi"/>
          <w:color w:val="222222"/>
          <w:spacing w:val="11"/>
          <w:sz w:val="12"/>
          <w:szCs w:val="12"/>
        </w:rPr>
        <w:t xml:space="preserve"> the robotic arm of the International Space Station. This is seriously concerning, as,</w:t>
      </w:r>
      <w:hyperlink r:id="rId87" w:history="1">
        <w:r w:rsidRPr="007A08E6">
          <w:rPr>
            <w:rStyle w:val="Hyperlink"/>
            <w:rFonts w:asciiTheme="minorHAnsi" w:hAnsiTheme="minorHAnsi" w:cstheme="minorHAnsi"/>
            <w:color w:val="222222"/>
            <w:spacing w:val="11"/>
            <w:sz w:val="12"/>
            <w:szCs w:val="12"/>
          </w:rPr>
          <w:t xml:space="preserve"> according to the European Space Agency</w:t>
        </w:r>
      </w:hyperlink>
      <w:r w:rsidRPr="007A08E6">
        <w:rPr>
          <w:rFonts w:asciiTheme="minorHAnsi" w:hAnsiTheme="minorHAnsi" w:cstheme="minorHAnsi"/>
          <w:color w:val="222222"/>
          <w:spacing w:val="11"/>
          <w:sz w:val="12"/>
          <w:szCs w:val="12"/>
        </w:rPr>
        <w:t>, there are 670,000 pieces of space debris larger than 1cm and 170,000,000 between 1mm and 1cm in width. Unfortunately</w:t>
      </w:r>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public action and policy struggles</w:t>
      </w:r>
      <w:r w:rsidRPr="001803E8">
        <w:rPr>
          <w:rFonts w:asciiTheme="minorHAnsi" w:hAnsiTheme="minorHAnsi" w:cstheme="minorHAnsi"/>
          <w:color w:val="222222"/>
          <w:spacing w:val="11"/>
          <w:u w:val="single"/>
        </w:rPr>
        <w:t xml:space="preserve"> to keep up with these risks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International law affords little clarity on the problem, as its control is a novel, </w:t>
      </w:r>
      <w:hyperlink r:id="rId88" w:history="1">
        <w:r w:rsidRPr="007A08E6">
          <w:rPr>
            <w:rStyle w:val="Hyperlink"/>
            <w:rFonts w:asciiTheme="minorHAnsi" w:hAnsiTheme="minorHAnsi" w:cstheme="minorHAnsi"/>
            <w:color w:val="222222"/>
            <w:spacing w:val="11"/>
            <w:sz w:val="12"/>
            <w:szCs w:val="12"/>
          </w:rPr>
          <w:t>emerging field</w:t>
        </w:r>
      </w:hyperlink>
      <w:r w:rsidRPr="007A08E6">
        <w:rPr>
          <w:rFonts w:asciiTheme="minorHAnsi" w:hAnsiTheme="minorHAnsi" w:cstheme="minorHAnsi"/>
          <w:color w:val="222222"/>
          <w:spacing w:val="11"/>
          <w:sz w:val="12"/>
          <w:szCs w:val="12"/>
        </w:rPr>
        <w:t xml:space="preserve"> with many technical </w:t>
      </w:r>
      <w:hyperlink r:id="rId89" w:history="1">
        <w:r w:rsidRPr="007A08E6">
          <w:rPr>
            <w:rStyle w:val="Hyperlink"/>
            <w:rFonts w:asciiTheme="minorHAnsi" w:hAnsiTheme="minorHAnsi" w:cstheme="minorHAnsi"/>
            <w:color w:val="222222"/>
            <w:spacing w:val="11"/>
            <w:sz w:val="12"/>
            <w:szCs w:val="12"/>
          </w:rPr>
          <w:t>tracking</w:t>
        </w:r>
      </w:hyperlink>
      <w:r w:rsidRPr="007A08E6">
        <w:rPr>
          <w:rFonts w:asciiTheme="minorHAnsi" w:hAnsiTheme="minorHAnsi" w:cstheme="minorHAnsi"/>
          <w:color w:val="222222"/>
          <w:spacing w:val="11"/>
          <w:sz w:val="12"/>
          <w:szCs w:val="12"/>
        </w:rPr>
        <w:t xml:space="preserve"> and </w:t>
      </w:r>
      <w:hyperlink r:id="rId90" w:anchor=":~:text=There%20is%20no%20doubt%20that,antisatellite%20weapon%2C%E2%80%9D%20she%20says." w:history="1">
        <w:r w:rsidRPr="007A08E6">
          <w:rPr>
            <w:rStyle w:val="Hyperlink"/>
            <w:rFonts w:asciiTheme="minorHAnsi" w:hAnsiTheme="minorHAnsi" w:cstheme="minorHAnsi"/>
            <w:color w:val="222222"/>
            <w:spacing w:val="11"/>
            <w:sz w:val="12"/>
            <w:szCs w:val="12"/>
          </w:rPr>
          <w:t>removal</w:t>
        </w:r>
      </w:hyperlink>
      <w:r w:rsidRPr="007A08E6">
        <w:rPr>
          <w:rFonts w:asciiTheme="minorHAnsi" w:hAnsiTheme="minorHAnsi" w:cstheme="minorHAnsi"/>
          <w:color w:val="222222"/>
          <w:spacing w:val="11"/>
          <w:sz w:val="12"/>
          <w:szCs w:val="12"/>
        </w:rPr>
        <w:t xml:space="preserve"> </w:t>
      </w:r>
      <w:r w:rsidRPr="001803E8">
        <w:rPr>
          <w:rFonts w:asciiTheme="minorHAnsi" w:hAnsiTheme="minorHAnsi" w:cstheme="minorHAnsi"/>
          <w:color w:val="222222"/>
          <w:spacing w:val="11"/>
          <w:sz w:val="12"/>
          <w:szCs w:val="12"/>
        </w:rPr>
        <w:t>challenges</w:t>
      </w:r>
      <w:r w:rsidRPr="001803E8">
        <w:rPr>
          <w:rFonts w:asciiTheme="minorHAnsi" w:hAnsiTheme="minorHAnsi" w:cstheme="minorHAnsi"/>
          <w:color w:val="222222"/>
          <w:spacing w:val="11"/>
        </w:rPr>
        <w:t>.</w:t>
      </w:r>
      <w:r w:rsidRPr="001803E8">
        <w:rPr>
          <w:rFonts w:asciiTheme="minorHAnsi" w:hAnsiTheme="minorHAnsi" w:cstheme="minorHAnsi"/>
          <w:b/>
          <w:bCs/>
          <w:color w:val="222222"/>
          <w:spacing w:val="11"/>
        </w:rPr>
        <w:t xml:space="preserve"> </w:t>
      </w:r>
      <w:r w:rsidRPr="001803E8">
        <w:rPr>
          <w:rFonts w:asciiTheme="minorHAnsi" w:hAnsiTheme="minorHAnsi" w:cstheme="minorHAnsi"/>
          <w:b/>
          <w:bCs/>
          <w:color w:val="222222"/>
          <w:spacing w:val="11"/>
          <w:u w:val="single"/>
        </w:rPr>
        <w:t>None</w:t>
      </w:r>
      <w:r w:rsidRPr="001803E8">
        <w:rPr>
          <w:rFonts w:asciiTheme="minorHAnsi" w:hAnsiTheme="minorHAnsi" w:cstheme="minorHAnsi"/>
          <w:color w:val="222222"/>
          <w:spacing w:val="11"/>
          <w:u w:val="single"/>
        </w:rPr>
        <w:t xml:space="preserve"> of the existing space treaties</w:t>
      </w:r>
      <w:hyperlink r:id="rId91" w:history="1">
        <w:r w:rsidRPr="001803E8">
          <w:rPr>
            <w:rStyle w:val="Hyperlink"/>
            <w:rFonts w:asciiTheme="minorHAnsi" w:hAnsiTheme="minorHAnsi" w:cstheme="minorHAnsi"/>
            <w:color w:val="222222"/>
            <w:spacing w:val="11"/>
            <w:u w:val="single"/>
          </w:rPr>
          <w:t xml:space="preserve"> directly tackle the issue</w:t>
        </w:r>
      </w:hyperlink>
      <w:r w:rsidRPr="001803E8">
        <w:rPr>
          <w:rFonts w:asciiTheme="minorHAnsi" w:hAnsiTheme="minorHAnsi" w:cstheme="minorHAnsi"/>
          <w:color w:val="222222"/>
          <w:spacing w:val="11"/>
          <w:u w:val="single"/>
        </w:rPr>
        <w:t>, rendering</w:t>
      </w:r>
      <w:hyperlink r:id="rId92" w:history="1">
        <w:r w:rsidRPr="001803E8">
          <w:rPr>
            <w:rStyle w:val="Hyperlink"/>
            <w:rFonts w:asciiTheme="minorHAnsi" w:hAnsiTheme="minorHAnsi" w:cstheme="minorHAnsi"/>
            <w:color w:val="222222"/>
            <w:spacing w:val="11"/>
            <w:u w:val="single"/>
          </w:rPr>
          <w:t xml:space="preserve"> responsibility for it</w:t>
        </w:r>
      </w:hyperlink>
      <w:r w:rsidRPr="001803E8">
        <w:rPr>
          <w:rFonts w:asciiTheme="minorHAnsi" w:hAnsiTheme="minorHAnsi" w:cstheme="minorHAnsi"/>
          <w:color w:val="222222"/>
          <w:spacing w:val="11"/>
          <w:u w:val="single"/>
        </w:rPr>
        <w:t xml:space="preserve"> ambiguous.</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sz w:val="12"/>
          <w:szCs w:val="12"/>
        </w:rPr>
        <w:t>Absent</w:t>
      </w:r>
      <w:r w:rsidRPr="007A08E6">
        <w:rPr>
          <w:rFonts w:asciiTheme="minorHAnsi" w:hAnsiTheme="minorHAnsi" w:cstheme="minorHAnsi"/>
          <w:color w:val="222222"/>
          <w:spacing w:val="11"/>
          <w:sz w:val="12"/>
          <w:szCs w:val="12"/>
        </w:rPr>
        <w:t xml:space="preserve"> such responsibility,</w:t>
      </w:r>
      <w:hyperlink r:id="rId93" w:history="1">
        <w:r w:rsidRPr="007A08E6">
          <w:rPr>
            <w:rStyle w:val="Hyperlink"/>
            <w:rFonts w:asciiTheme="minorHAnsi" w:hAnsiTheme="minorHAnsi" w:cstheme="minorHAnsi"/>
            <w:color w:val="222222"/>
            <w:spacing w:val="11"/>
            <w:sz w:val="12"/>
            <w:szCs w:val="12"/>
          </w:rPr>
          <w:t xml:space="preserve"> legal incentives are non-existent</w:t>
        </w:r>
      </w:hyperlink>
      <w:r w:rsidRPr="007A08E6">
        <w:rPr>
          <w:rFonts w:asciiTheme="minorHAnsi" w:hAnsiTheme="minorHAnsi" w:cstheme="minorHAnsi"/>
          <w:color w:val="222222"/>
          <w:spacing w:val="11"/>
          <w:sz w:val="12"/>
          <w:szCs w:val="12"/>
        </w:rPr>
        <w:t xml:space="preserve">. </w:t>
      </w:r>
      <w:hyperlink r:id="rId94" w:history="1">
        <w:r w:rsidRPr="007A08E6">
          <w:rPr>
            <w:rStyle w:val="Hyperlink"/>
            <w:rFonts w:asciiTheme="minorHAnsi" w:hAnsiTheme="minorHAnsi" w:cstheme="minorHAnsi"/>
            <w:color w:val="222222"/>
            <w:spacing w:val="11"/>
            <w:sz w:val="12"/>
            <w:szCs w:val="12"/>
          </w:rPr>
          <w:t>Guidelines are occasionally issued</w:t>
        </w:r>
      </w:hyperlink>
      <w:r w:rsidRPr="007A08E6">
        <w:rPr>
          <w:rFonts w:asciiTheme="minorHAnsi" w:hAnsiTheme="minorHAnsi" w:cstheme="minorHAnsi"/>
          <w:color w:val="222222"/>
          <w:spacing w:val="11"/>
          <w:sz w:val="12"/>
          <w:szCs w:val="12"/>
        </w:rPr>
        <w:t xml:space="preserve"> by international governing </w:t>
      </w:r>
      <w:proofErr w:type="gramStart"/>
      <w:r w:rsidRPr="007A08E6">
        <w:rPr>
          <w:rFonts w:asciiTheme="minorHAnsi" w:hAnsiTheme="minorHAnsi" w:cstheme="minorHAnsi"/>
          <w:color w:val="222222"/>
          <w:spacing w:val="11"/>
          <w:sz w:val="12"/>
          <w:szCs w:val="12"/>
        </w:rPr>
        <w:t>bodies, but</w:t>
      </w:r>
      <w:proofErr w:type="gramEnd"/>
      <w:r w:rsidRPr="007A08E6">
        <w:rPr>
          <w:rFonts w:asciiTheme="minorHAnsi" w:hAnsiTheme="minorHAnsi" w:cstheme="minorHAnsi"/>
          <w:color w:val="222222"/>
          <w:spacing w:val="11"/>
          <w:sz w:val="12"/>
          <w:szCs w:val="12"/>
        </w:rPr>
        <w:t xml:space="preserve"> provide little legal significance and are</w:t>
      </w:r>
      <w:hyperlink r:id="rId95" w:history="1">
        <w:r w:rsidRPr="007A08E6">
          <w:rPr>
            <w:rStyle w:val="Hyperlink"/>
            <w:rFonts w:asciiTheme="minorHAnsi" w:hAnsiTheme="minorHAnsi" w:cstheme="minorHAnsi"/>
            <w:color w:val="222222"/>
            <w:spacing w:val="11"/>
            <w:sz w:val="12"/>
            <w:szCs w:val="12"/>
          </w:rPr>
          <w:t xml:space="preserve"> more targeted at the practicalities of tracking and removal</w:t>
        </w:r>
      </w:hyperlink>
      <w:r w:rsidRPr="007A08E6">
        <w:rPr>
          <w:rFonts w:asciiTheme="minorHAnsi" w:hAnsiTheme="minorHAnsi" w:cstheme="minorHAnsi"/>
          <w:color w:val="222222"/>
          <w:spacing w:val="11"/>
          <w:sz w:val="12"/>
          <w:szCs w:val="12"/>
        </w:rPr>
        <w:t>. The nation best positioned to notify space actors of collision risks is the United States, and the burden of that task currently falls on the</w:t>
      </w:r>
      <w:hyperlink r:id="rId96" w:history="1">
        <w:r w:rsidRPr="007A08E6">
          <w:rPr>
            <w:rStyle w:val="Hyperlink"/>
            <w:rFonts w:asciiTheme="minorHAnsi" w:hAnsiTheme="minorHAnsi" w:cstheme="minorHAnsi"/>
            <w:color w:val="222222"/>
            <w:spacing w:val="11"/>
            <w:sz w:val="12"/>
            <w:szCs w:val="12"/>
          </w:rPr>
          <w:t xml:space="preserve"> Department of Defense</w:t>
        </w:r>
      </w:hyperlink>
      <w:r w:rsidRPr="007A08E6">
        <w:rPr>
          <w:rFonts w:asciiTheme="minorHAnsi" w:hAnsiTheme="minorHAnsi" w:cstheme="minorHAnsi"/>
          <w:color w:val="222222"/>
          <w:spacing w:val="11"/>
          <w:sz w:val="12"/>
          <w:szCs w:val="12"/>
        </w:rPr>
        <w:t>. However, the Trump administration issued a</w:t>
      </w:r>
      <w:hyperlink r:id="rId97" w:history="1">
        <w:r w:rsidRPr="007A08E6">
          <w:rPr>
            <w:rStyle w:val="Hyperlink"/>
            <w:rFonts w:asciiTheme="minorHAnsi" w:hAnsiTheme="minorHAnsi" w:cstheme="minorHAnsi"/>
            <w:color w:val="222222"/>
            <w:spacing w:val="11"/>
            <w:sz w:val="12"/>
            <w:szCs w:val="12"/>
          </w:rPr>
          <w:t xml:space="preserve"> directive in 2018</w:t>
        </w:r>
      </w:hyperlink>
      <w:r w:rsidRPr="007A08E6">
        <w:rPr>
          <w:rFonts w:asciiTheme="minorHAnsi" w:hAnsiTheme="minorHAnsi" w:cstheme="minorHAnsi"/>
          <w:color w:val="222222"/>
          <w:spacing w:val="11"/>
          <w:sz w:val="12"/>
          <w:szCs w:val="12"/>
        </w:rPr>
        <w:t>, shifting the responsibility from the DoD to the Department of Commerce, and the</w:t>
      </w:r>
      <w:hyperlink r:id="rId98" w:history="1">
        <w:r w:rsidRPr="007A08E6">
          <w:rPr>
            <w:rStyle w:val="Hyperlink"/>
            <w:rFonts w:asciiTheme="minorHAnsi" w:hAnsiTheme="minorHAnsi" w:cstheme="minorHAnsi"/>
            <w:color w:val="222222"/>
            <w:spacing w:val="11"/>
            <w:sz w:val="12"/>
            <w:szCs w:val="12"/>
          </w:rPr>
          <w:t xml:space="preserve"> transition has yet to materialize</w:t>
        </w:r>
      </w:hyperlink>
      <w:r w:rsidRPr="007A08E6">
        <w:rPr>
          <w:rFonts w:asciiTheme="minorHAnsi" w:hAnsiTheme="minorHAnsi" w:cstheme="minorHAnsi"/>
          <w:color w:val="222222"/>
          <w:spacing w:val="11"/>
          <w:sz w:val="12"/>
          <w:szCs w:val="12"/>
        </w:rPr>
        <w:t>, leaving DoD struggling to keep pace</w:t>
      </w:r>
      <w:hyperlink r:id="rId99" w:history="1">
        <w:r w:rsidRPr="007A08E6">
          <w:rPr>
            <w:rStyle w:val="Hyperlink"/>
            <w:rFonts w:asciiTheme="minorHAnsi" w:hAnsiTheme="minorHAnsi" w:cstheme="minorHAnsi"/>
            <w:color w:val="222222"/>
            <w:spacing w:val="11"/>
            <w:sz w:val="12"/>
            <w:szCs w:val="12"/>
          </w:rPr>
          <w:t xml:space="preserve"> with increasing commercial activity</w:t>
        </w:r>
      </w:hyperlink>
      <w:r w:rsidRPr="007A08E6">
        <w:rPr>
          <w:rFonts w:asciiTheme="minorHAnsi" w:hAnsiTheme="minorHAnsi" w:cstheme="minorHAnsi"/>
          <w:color w:val="222222"/>
          <w:spacing w:val="11"/>
          <w:u w:val="single"/>
        </w:rPr>
        <w:t xml:space="preserve">. </w:t>
      </w:r>
      <w:r w:rsidRPr="001803E8">
        <w:rPr>
          <w:rFonts w:asciiTheme="minorHAnsi" w:hAnsiTheme="minorHAnsi" w:cstheme="minorHAnsi"/>
          <w:color w:val="222222"/>
          <w:spacing w:val="11"/>
          <w:u w:val="single"/>
        </w:rPr>
        <w:t>In the face of public paralysis, addressing the problem through industry looks more and more attractive.</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 xml:space="preserve">This has led some to call for a new legal order that still leaves room for </w:t>
      </w:r>
      <w:proofErr w:type="gramStart"/>
      <w:r w:rsidRPr="007A08E6">
        <w:rPr>
          <w:rFonts w:asciiTheme="minorHAnsi" w:hAnsiTheme="minorHAnsi" w:cstheme="minorHAnsi"/>
          <w:color w:val="222222"/>
          <w:spacing w:val="11"/>
          <w:sz w:val="12"/>
          <w:szCs w:val="12"/>
        </w:rPr>
        <w:t>government, but</w:t>
      </w:r>
      <w:proofErr w:type="gramEnd"/>
      <w:r w:rsidRPr="007A08E6">
        <w:rPr>
          <w:rFonts w:asciiTheme="minorHAnsi" w:hAnsiTheme="minorHAnsi" w:cstheme="minorHAnsi"/>
          <w:color w:val="222222"/>
          <w:spacing w:val="11"/>
          <w:sz w:val="12"/>
          <w:szCs w:val="12"/>
        </w:rPr>
        <w:t xml:space="preserve"> reframes who the rules exist to serve. Rather than our current, rudimentary treaty regime designed to</w:t>
      </w:r>
      <w:hyperlink r:id="rId100" w:history="1">
        <w:r w:rsidRPr="007A08E6">
          <w:rPr>
            <w:rStyle w:val="Hyperlink"/>
            <w:rFonts w:asciiTheme="minorHAnsi" w:hAnsiTheme="minorHAnsi" w:cstheme="minorHAnsi"/>
            <w:color w:val="222222"/>
            <w:spacing w:val="11"/>
            <w:sz w:val="12"/>
            <w:szCs w:val="12"/>
          </w:rPr>
          <w:t xml:space="preserve"> prevent international conflict</w:t>
        </w:r>
      </w:hyperlink>
      <w:r w:rsidRPr="007A08E6">
        <w:rPr>
          <w:rFonts w:asciiTheme="minorHAnsi" w:hAnsiTheme="minorHAnsi" w:cstheme="minorHAnsi"/>
          <w:color w:val="222222"/>
          <w:spacing w:val="11"/>
          <w:sz w:val="12"/>
          <w:szCs w:val="12"/>
        </w:rPr>
        <w:t xml:space="preserve">, </w:t>
      </w:r>
      <w:hyperlink r:id="rId101" w:history="1">
        <w:r w:rsidRPr="007A08E6">
          <w:rPr>
            <w:rStyle w:val="Hyperlink"/>
            <w:rFonts w:asciiTheme="minorHAnsi" w:hAnsiTheme="minorHAnsi" w:cstheme="minorHAnsi"/>
            <w:color w:val="222222"/>
            <w:spacing w:val="11"/>
            <w:sz w:val="12"/>
            <w:szCs w:val="12"/>
          </w:rPr>
          <w:t>commentators</w:t>
        </w:r>
      </w:hyperlink>
      <w:r w:rsidRPr="007A08E6">
        <w:rPr>
          <w:rFonts w:asciiTheme="minorHAnsi" w:hAnsiTheme="minorHAnsi" w:cstheme="minorHAnsi"/>
          <w:color w:val="222222"/>
          <w:spacing w:val="11"/>
          <w:sz w:val="12"/>
          <w:szCs w:val="12"/>
        </w:rPr>
        <w:t xml:space="preserve"> have called for an additional regime resembling</w:t>
      </w:r>
      <w:hyperlink r:id="rId102" w:history="1">
        <w:r w:rsidRPr="007A08E6">
          <w:rPr>
            <w:rStyle w:val="Hyperlink"/>
            <w:rFonts w:asciiTheme="minorHAnsi" w:hAnsiTheme="minorHAnsi" w:cstheme="minorHAnsi"/>
            <w:color w:val="222222"/>
            <w:spacing w:val="11"/>
            <w:sz w:val="12"/>
            <w:szCs w:val="12"/>
          </w:rPr>
          <w:t xml:space="preserve"> maritime law</w:t>
        </w:r>
      </w:hyperlink>
      <w:r w:rsidRPr="007A08E6">
        <w:rPr>
          <w:rFonts w:asciiTheme="minorHAnsi" w:hAnsiTheme="minorHAnsi" w:cstheme="minorHAnsi"/>
          <w:color w:val="222222"/>
          <w:spacing w:val="11"/>
          <w:sz w:val="12"/>
          <w:szCs w:val="12"/>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w:t>
      </w:r>
      <w:r>
        <w:rPr>
          <w:rFonts w:asciiTheme="minorHAnsi" w:hAnsiTheme="minorHAnsi" w:cstheme="minorHAnsi"/>
          <w:color w:val="222222"/>
          <w:spacing w:val="11"/>
        </w:rPr>
        <w:t xml:space="preserve"> </w:t>
      </w:r>
    </w:p>
    <w:p w14:paraId="0F633B62" w14:textId="77777777" w:rsidR="00380EE1" w:rsidRPr="007A08E6" w:rsidRDefault="00380EE1" w:rsidP="00380EE1">
      <w:pPr>
        <w:shd w:val="clear" w:color="auto" w:fill="FFFFFF"/>
        <w:spacing w:before="100" w:beforeAutospacing="1"/>
        <w:rPr>
          <w:rFonts w:asciiTheme="minorHAnsi" w:hAnsiTheme="minorHAnsi" w:cstheme="minorHAnsi"/>
          <w:color w:val="222222"/>
          <w:spacing w:val="11"/>
          <w:u w:val="single"/>
        </w:rPr>
      </w:pPr>
      <w:r w:rsidRPr="007A08E6">
        <w:rPr>
          <w:rFonts w:asciiTheme="minorHAnsi" w:hAnsiTheme="minorHAnsi" w:cstheme="minorHAnsi"/>
          <w:color w:val="222222"/>
          <w:spacing w:val="11"/>
          <w:sz w:val="12"/>
          <w:szCs w:val="12"/>
        </w:rPr>
        <w:t xml:space="preserve">Furthermore, governments seem ready and willing to construct the legal and incentive framework in concert with such private action. </w:t>
      </w:r>
      <w:hyperlink r:id="rId103" w:history="1">
        <w:r w:rsidRPr="007A08E6">
          <w:rPr>
            <w:rStyle w:val="Hyperlink"/>
            <w:rFonts w:asciiTheme="minorHAnsi" w:hAnsiTheme="minorHAnsi" w:cstheme="minorHAnsi"/>
            <w:color w:val="222222"/>
            <w:spacing w:val="11"/>
            <w:sz w:val="12"/>
            <w:szCs w:val="12"/>
          </w:rPr>
          <w:t>In a joint statement this summer</w:t>
        </w:r>
      </w:hyperlink>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 xml:space="preserve">G7 members expressed </w:t>
      </w:r>
      <w:r w:rsidRPr="00340194">
        <w:rPr>
          <w:rFonts w:asciiTheme="minorHAnsi" w:hAnsiTheme="minorHAnsi" w:cstheme="minorHAnsi"/>
          <w:b/>
          <w:bCs/>
          <w:color w:val="222222"/>
          <w:spacing w:val="11"/>
          <w:highlight w:val="yellow"/>
          <w:u w:val="single"/>
        </w:rPr>
        <w:t>openness</w:t>
      </w:r>
      <w:r w:rsidRPr="00340194">
        <w:rPr>
          <w:rFonts w:asciiTheme="minorHAnsi" w:hAnsiTheme="minorHAnsi" w:cstheme="minorHAnsi"/>
          <w:color w:val="222222"/>
          <w:spacing w:val="11"/>
          <w:highlight w:val="yellow"/>
          <w:u w:val="single"/>
        </w:rPr>
        <w:t xml:space="preserve"> to resolving</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the</w:t>
      </w:r>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technical aspects of the debris problem with private institutions,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and</w:t>
      </w:r>
      <w:r w:rsidRPr="007A08E6">
        <w:rPr>
          <w:rFonts w:asciiTheme="minorHAnsi" w:hAnsiTheme="minorHAnsi" w:cstheme="minorHAnsi"/>
          <w:color w:val="222222"/>
          <w:spacing w:val="11"/>
        </w:rPr>
        <w:t xml:space="preserve"> </w:t>
      </w:r>
      <w:r w:rsidRPr="00340194">
        <w:rPr>
          <w:rFonts w:asciiTheme="minorHAnsi" w:hAnsiTheme="minorHAnsi" w:cstheme="minorHAnsi"/>
          <w:color w:val="222222"/>
          <w:spacing w:val="11"/>
          <w:highlight w:val="yellow"/>
          <w:u w:val="single"/>
        </w:rPr>
        <w:t>there is</w:t>
      </w:r>
      <w:r w:rsidRPr="007A08E6">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some</w:t>
      </w:r>
      <w:r w:rsidRPr="007A08E6">
        <w:rPr>
          <w:rFonts w:asciiTheme="minorHAnsi" w:hAnsiTheme="minorHAnsi" w:cstheme="minorHAnsi"/>
          <w:color w:val="222222"/>
          <w:spacing w:val="11"/>
        </w:rPr>
        <w:t xml:space="preserve"> </w:t>
      </w:r>
      <w:r w:rsidRPr="00340194">
        <w:rPr>
          <w:rFonts w:asciiTheme="minorHAnsi" w:hAnsiTheme="minorHAnsi" w:cstheme="minorHAnsi"/>
          <w:b/>
          <w:bCs/>
          <w:color w:val="222222"/>
          <w:spacing w:val="11"/>
          <w:highlight w:val="yellow"/>
          <w:u w:val="single"/>
        </w:rPr>
        <w:t>promising progress</w:t>
      </w:r>
      <w:r w:rsidRPr="007A08E6">
        <w:rPr>
          <w:rFonts w:asciiTheme="minorHAnsi" w:hAnsiTheme="minorHAnsi" w:cstheme="minorHAnsi"/>
          <w:color w:val="222222"/>
          <w:spacing w:val="11"/>
        </w:rPr>
        <w:t>.</w:t>
      </w:r>
      <w:r>
        <w:rPr>
          <w:rFonts w:asciiTheme="minorHAnsi" w:hAnsiTheme="minorHAnsi" w:cstheme="minorHAnsi"/>
          <w:color w:val="222222"/>
          <w:spacing w:val="11"/>
        </w:rPr>
        <w:t xml:space="preserve"> </w:t>
      </w:r>
      <w:r w:rsidRPr="007A08E6">
        <w:rPr>
          <w:rFonts w:asciiTheme="minorHAnsi" w:hAnsiTheme="minorHAnsi" w:cstheme="minorHAnsi"/>
          <w:color w:val="222222"/>
          <w:spacing w:val="11"/>
          <w:sz w:val="12"/>
          <w:szCs w:val="12"/>
        </w:rPr>
        <w:t>Apple co-founder</w:t>
      </w:r>
      <w:hyperlink r:id="rId104" w:history="1">
        <w:r w:rsidRPr="007A08E6">
          <w:rPr>
            <w:rStyle w:val="Hyperlink"/>
            <w:rFonts w:asciiTheme="minorHAnsi" w:hAnsiTheme="minorHAnsi" w:cstheme="minorHAnsi"/>
            <w:color w:val="222222"/>
            <w:spacing w:val="11"/>
            <w:sz w:val="12"/>
            <w:szCs w:val="12"/>
          </w:rPr>
          <w:t xml:space="preserve"> Steve Wozniak</w:t>
        </w:r>
      </w:hyperlink>
      <w:r w:rsidRPr="007A08E6">
        <w:rPr>
          <w:rFonts w:asciiTheme="minorHAnsi" w:hAnsiTheme="minorHAnsi" w:cstheme="minorHAnsi"/>
          <w:color w:val="222222"/>
          <w:spacing w:val="11"/>
          <w:sz w:val="12"/>
          <w:szCs w:val="12"/>
        </w:rPr>
        <w:t xml:space="preserve"> signaled his plans to address the problem through a new company with a telling na</w:t>
      </w:r>
      <w:r w:rsidRPr="001803E8">
        <w:rPr>
          <w:rFonts w:asciiTheme="minorHAnsi" w:hAnsiTheme="minorHAnsi" w:cstheme="minorHAnsi"/>
          <w:color w:val="222222"/>
          <w:spacing w:val="11"/>
          <w:sz w:val="12"/>
          <w:szCs w:val="12"/>
        </w:rPr>
        <w:t xml:space="preserve">me: Privateer Space.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a UK-based company, successfully launched a pair of satellites in the Spring of 2021</w:t>
      </w:r>
      <w:hyperlink r:id="rId105" w:history="1">
        <w:r w:rsidRPr="001803E8">
          <w:rPr>
            <w:rStyle w:val="Hyperlink"/>
            <w:rFonts w:asciiTheme="minorHAnsi" w:hAnsiTheme="minorHAnsi" w:cstheme="minorHAnsi"/>
            <w:color w:val="222222"/>
            <w:spacing w:val="11"/>
            <w:u w:val="single"/>
          </w:rPr>
          <w:t xml:space="preserve"> that will remove certain space debris from orbit</w:t>
        </w:r>
      </w:hyperlink>
      <w:r w:rsidRPr="001803E8">
        <w:rPr>
          <w:rFonts w:asciiTheme="minorHAnsi" w:hAnsiTheme="minorHAnsi" w:cstheme="minorHAnsi"/>
          <w:color w:val="222222"/>
          <w:spacing w:val="11"/>
        </w:rPr>
        <w:t xml:space="preserve">. </w:t>
      </w:r>
      <w:proofErr w:type="spellStart"/>
      <w:r w:rsidRPr="001803E8">
        <w:rPr>
          <w:rFonts w:asciiTheme="minorHAnsi" w:hAnsiTheme="minorHAnsi" w:cstheme="minorHAnsi"/>
          <w:color w:val="222222"/>
          <w:spacing w:val="11"/>
          <w:sz w:val="12"/>
          <w:szCs w:val="12"/>
        </w:rPr>
        <w:t>Astroscale</w:t>
      </w:r>
      <w:proofErr w:type="spellEnd"/>
      <w:r w:rsidRPr="001803E8">
        <w:rPr>
          <w:rFonts w:asciiTheme="minorHAnsi" w:hAnsiTheme="minorHAnsi" w:cstheme="minorHAnsi"/>
          <w:color w:val="222222"/>
          <w:spacing w:val="11"/>
          <w:sz w:val="12"/>
          <w:szCs w:val="12"/>
        </w:rPr>
        <w:t xml:space="preserve"> also</w:t>
      </w:r>
      <w:hyperlink r:id="rId106" w:history="1">
        <w:r w:rsidRPr="001803E8">
          <w:rPr>
            <w:rStyle w:val="Hyperlink"/>
            <w:rFonts w:asciiTheme="minorHAnsi" w:hAnsiTheme="minorHAnsi" w:cstheme="minorHAnsi"/>
            <w:color w:val="222222"/>
            <w:spacing w:val="11"/>
            <w:sz w:val="12"/>
            <w:szCs w:val="12"/>
          </w:rPr>
          <w:t xml:space="preserve"> stated their desire</w:t>
        </w:r>
      </w:hyperlink>
      <w:r w:rsidRPr="001803E8">
        <w:rPr>
          <w:rFonts w:asciiTheme="minorHAnsi" w:hAnsiTheme="minorHAnsi" w:cstheme="minorHAnsi"/>
          <w:color w:val="222222"/>
          <w:spacing w:val="11"/>
          <w:sz w:val="12"/>
          <w:szCs w:val="12"/>
        </w:rPr>
        <w:t xml:space="preserve"> to work with governments and international governing bodies to craft</w:t>
      </w:r>
      <w:r w:rsidRPr="007A08E6">
        <w:rPr>
          <w:rFonts w:asciiTheme="minorHAnsi" w:hAnsiTheme="minorHAnsi" w:cstheme="minorHAnsi"/>
          <w:color w:val="222222"/>
          <w:spacing w:val="11"/>
          <w:sz w:val="12"/>
          <w:szCs w:val="12"/>
        </w:rPr>
        <w:t xml:space="preserve"> policy with private efforts to control the problem top of mind. In light of public policy’s silence on space debris, the initiative of actors like </w:t>
      </w:r>
      <w:proofErr w:type="spellStart"/>
      <w:r w:rsidRPr="007A08E6">
        <w:rPr>
          <w:rFonts w:asciiTheme="minorHAnsi" w:hAnsiTheme="minorHAnsi" w:cstheme="minorHAnsi"/>
          <w:color w:val="222222"/>
          <w:spacing w:val="11"/>
          <w:sz w:val="12"/>
          <w:szCs w:val="12"/>
        </w:rPr>
        <w:t>Astroscale</w:t>
      </w:r>
      <w:proofErr w:type="spellEnd"/>
      <w:r w:rsidRPr="007A08E6">
        <w:rPr>
          <w:rFonts w:asciiTheme="minorHAnsi" w:hAnsiTheme="minorHAnsi" w:cstheme="minorHAnsi"/>
          <w:color w:val="222222"/>
          <w:spacing w:val="11"/>
          <w:sz w:val="12"/>
          <w:szCs w:val="12"/>
        </w:rPr>
        <w:t xml:space="preserve"> involving themselves in policy may be advised, as it</w:t>
      </w:r>
      <w:r w:rsidRPr="007A08E6">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could</w:t>
      </w:r>
      <w:r w:rsidRPr="00340194">
        <w:rPr>
          <w:rFonts w:asciiTheme="minorHAnsi" w:hAnsiTheme="minorHAnsi" w:cstheme="minorHAnsi"/>
          <w:color w:val="222222"/>
          <w:spacing w:val="11"/>
          <w:highlight w:val="yellow"/>
          <w:u w:val="single"/>
        </w:rPr>
        <w:t xml:space="preserve"> </w:t>
      </w:r>
      <w:hyperlink r:id="rId107" w:history="1">
        <w:r w:rsidRPr="00340194">
          <w:rPr>
            <w:rStyle w:val="Hyperlink"/>
            <w:rFonts w:asciiTheme="minorHAnsi" w:hAnsiTheme="minorHAnsi" w:cstheme="minorHAnsi"/>
            <w:color w:val="222222"/>
            <w:spacing w:val="11"/>
            <w:highlight w:val="yellow"/>
            <w:u w:val="single"/>
          </w:rPr>
          <w:t>promote further private investment</w:t>
        </w:r>
      </w:hyperlink>
      <w:r w:rsidRPr="00340194">
        <w:rPr>
          <w:rFonts w:asciiTheme="minorHAnsi" w:hAnsiTheme="minorHAnsi" w:cstheme="minorHAnsi"/>
          <w:color w:val="222222"/>
          <w:spacing w:val="11"/>
          <w:highlight w:val="yellow"/>
          <w:u w:val="single"/>
        </w:rPr>
        <w:t xml:space="preserve"> in tech</w:t>
      </w:r>
      <w:r w:rsidRPr="001803E8">
        <w:rPr>
          <w:rFonts w:asciiTheme="minorHAnsi" w:hAnsiTheme="minorHAnsi" w:cstheme="minorHAnsi"/>
          <w:color w:val="222222"/>
          <w:spacing w:val="11"/>
          <w:u w:val="single"/>
        </w:rPr>
        <w:t>nology for space debris removal</w:t>
      </w:r>
      <w:r w:rsidRPr="001803E8">
        <w:rPr>
          <w:rFonts w:asciiTheme="minorHAnsi" w:hAnsiTheme="minorHAnsi" w:cstheme="minorHAnsi"/>
          <w:color w:val="222222"/>
          <w:spacing w:val="11"/>
          <w:sz w:val="12"/>
          <w:szCs w:val="12"/>
        </w:rPr>
        <w:t>. A</w:t>
      </w:r>
      <w:r w:rsidRPr="001803E8">
        <w:rPr>
          <w:rFonts w:asciiTheme="minorHAnsi" w:hAnsiTheme="minorHAnsi" w:cstheme="minorHAnsi"/>
          <w:color w:val="222222"/>
          <w:spacing w:val="11"/>
        </w:rPr>
        <w:t xml:space="preserve"> </w:t>
      </w:r>
      <w:r w:rsidRPr="001803E8">
        <w:rPr>
          <w:rFonts w:asciiTheme="minorHAnsi" w:hAnsiTheme="minorHAnsi" w:cstheme="minorHAnsi"/>
          <w:color w:val="222222"/>
          <w:spacing w:val="11"/>
          <w:u w:val="single"/>
        </w:rPr>
        <w:t>popular</w:t>
      </w:r>
      <w:hyperlink r:id="rId108" w:history="1">
        <w:r w:rsidRPr="001803E8">
          <w:rPr>
            <w:rStyle w:val="Hyperlink"/>
            <w:rFonts w:asciiTheme="minorHAnsi" w:hAnsiTheme="minorHAnsi" w:cstheme="minorHAnsi"/>
            <w:color w:val="222222"/>
            <w:spacing w:val="11"/>
            <w:u w:val="single"/>
          </w:rPr>
          <w:t xml:space="preserve"> policy recommendation</w:t>
        </w:r>
      </w:hyperlink>
      <w:r w:rsidRPr="001803E8">
        <w:rPr>
          <w:rFonts w:asciiTheme="minorHAnsi" w:hAnsiTheme="minorHAnsi" w:cstheme="minorHAnsi"/>
          <w:color w:val="222222"/>
          <w:spacing w:val="11"/>
          <w:u w:val="single"/>
        </w:rPr>
        <w:t xml:space="preserve"> among experts is the establishment of public-private partnerships, and </w:t>
      </w:r>
      <w:proofErr w:type="spellStart"/>
      <w:r w:rsidRPr="001803E8">
        <w:rPr>
          <w:rFonts w:asciiTheme="minorHAnsi" w:hAnsiTheme="minorHAnsi" w:cstheme="minorHAnsi"/>
          <w:color w:val="222222"/>
          <w:spacing w:val="11"/>
          <w:u w:val="single"/>
        </w:rPr>
        <w:t>Astroscale</w:t>
      </w:r>
      <w:proofErr w:type="spellEnd"/>
      <w:r w:rsidRPr="001803E8">
        <w:rPr>
          <w:rFonts w:asciiTheme="minorHAnsi" w:hAnsiTheme="minorHAnsi" w:cstheme="minorHAnsi"/>
          <w:color w:val="222222"/>
          <w:spacing w:val="11"/>
          <w:u w:val="single"/>
        </w:rPr>
        <w:t xml:space="preserve"> has entered several such agreements including with</w:t>
      </w:r>
      <w:hyperlink r:id="rId109" w:history="1">
        <w:r w:rsidRPr="001803E8">
          <w:rPr>
            <w:rStyle w:val="Hyperlink"/>
            <w:rFonts w:asciiTheme="minorHAnsi" w:hAnsiTheme="minorHAnsi" w:cstheme="minorHAnsi"/>
            <w:color w:val="222222"/>
            <w:spacing w:val="11"/>
            <w:u w:val="single"/>
          </w:rPr>
          <w:t xml:space="preserve"> Japan</w:t>
        </w:r>
      </w:hyperlink>
      <w:r w:rsidRPr="001803E8">
        <w:rPr>
          <w:rFonts w:asciiTheme="minorHAnsi" w:hAnsiTheme="minorHAnsi" w:cstheme="minorHAnsi"/>
          <w:color w:val="222222"/>
          <w:spacing w:val="11"/>
          <w:u w:val="single"/>
        </w:rPr>
        <w:t xml:space="preserve"> and the</w:t>
      </w:r>
      <w:hyperlink r:id="rId110" w:history="1">
        <w:r w:rsidRPr="001803E8">
          <w:rPr>
            <w:rStyle w:val="Hyperlink"/>
            <w:rFonts w:asciiTheme="minorHAnsi" w:hAnsiTheme="minorHAnsi" w:cstheme="minorHAnsi"/>
            <w:color w:val="222222"/>
            <w:spacing w:val="11"/>
            <w:u w:val="single"/>
          </w:rPr>
          <w:t xml:space="preserve"> European Space Agency</w:t>
        </w:r>
      </w:hyperlink>
      <w:r w:rsidRPr="001803E8">
        <w:rPr>
          <w:rFonts w:asciiTheme="minorHAnsi" w:hAnsiTheme="minorHAnsi" w:cstheme="minorHAnsi"/>
          <w:color w:val="222222"/>
          <w:spacing w:val="11"/>
        </w:rPr>
        <w:t xml:space="preserve">. </w:t>
      </w:r>
    </w:p>
    <w:p w14:paraId="6CE9CE7A" w14:textId="77777777" w:rsidR="00380EE1" w:rsidRPr="002A1927" w:rsidRDefault="00380EE1" w:rsidP="00380EE1"/>
    <w:p w14:paraId="4C6066E7" w14:textId="77777777" w:rsidR="00380EE1" w:rsidRDefault="00380EE1" w:rsidP="00D60142"/>
    <w:p w14:paraId="71F7A325" w14:textId="726F3BD7" w:rsidR="00870A79" w:rsidRDefault="00967254" w:rsidP="00967254">
      <w:pPr>
        <w:pStyle w:val="Heading2"/>
      </w:pPr>
      <w:r>
        <w:t>CORPORATE COLONIALISM</w:t>
      </w:r>
    </w:p>
    <w:p w14:paraId="305798EC" w14:textId="4E6DEBDF" w:rsidR="00340194" w:rsidRPr="00340194" w:rsidRDefault="00340194" w:rsidP="00340194">
      <w:pPr>
        <w:pStyle w:val="Heading4"/>
      </w:pPr>
      <w:r>
        <w:rPr>
          <w:shd w:val="clear" w:color="auto" w:fill="FFFFFF"/>
        </w:rPr>
        <w:t xml:space="preserve">No spillover- establishing a </w:t>
      </w:r>
      <w:proofErr w:type="gramStart"/>
      <w:r>
        <w:rPr>
          <w:shd w:val="clear" w:color="auto" w:fill="FFFFFF"/>
        </w:rPr>
        <w:t>commons</w:t>
      </w:r>
      <w:proofErr w:type="gramEnd"/>
      <w:r>
        <w:rPr>
          <w:shd w:val="clear" w:color="auto" w:fill="FFFFFF"/>
        </w:rPr>
        <w:t xml:space="preserve"> in space does not result in a commons on Earth. You don’t solve the reasons for cap on earth – can’t solve link chain </w:t>
      </w:r>
    </w:p>
    <w:p w14:paraId="6760795A" w14:textId="67F95177" w:rsidR="00967254" w:rsidRPr="00967254" w:rsidRDefault="00967254" w:rsidP="00967254">
      <w:pPr>
        <w:pStyle w:val="Heading3"/>
      </w:pPr>
      <w:r>
        <w:t>Cap Good</w:t>
      </w:r>
    </w:p>
    <w:p w14:paraId="7DFE17C4" w14:textId="2D42AD1B" w:rsidR="00870A79" w:rsidRPr="005C7BCC" w:rsidRDefault="00870A79" w:rsidP="00870A79">
      <w:pPr>
        <w:pStyle w:val="Heading4"/>
        <w:rPr>
          <w:rFonts w:cs="Calibri"/>
        </w:rPr>
      </w:pPr>
      <w:r w:rsidRPr="005C7BCC">
        <w:rPr>
          <w:rFonts w:cs="Calibri"/>
        </w:rPr>
        <w:t>No root cause</w:t>
      </w:r>
      <w:r>
        <w:rPr>
          <w:rFonts w:cs="Calibri"/>
        </w:rPr>
        <w:t xml:space="preserve">. Their argument describes a correlation not a causation. They can’t solve their impacts. </w:t>
      </w:r>
    </w:p>
    <w:p w14:paraId="17E2B158" w14:textId="77777777" w:rsidR="00870A79" w:rsidRPr="005C7BCC" w:rsidRDefault="00870A79" w:rsidP="00870A79">
      <w:pPr>
        <w:rPr>
          <w:b/>
        </w:rPr>
      </w:pPr>
      <w:proofErr w:type="spellStart"/>
      <w:r w:rsidRPr="005C7BCC">
        <w:rPr>
          <w:rStyle w:val="Style13ptBold"/>
        </w:rPr>
        <w:t>Larrivee</w:t>
      </w:r>
      <w:proofErr w:type="spellEnd"/>
      <w:r w:rsidRPr="005C7BCC">
        <w:rPr>
          <w:rStyle w:val="Style13ptBold"/>
        </w:rPr>
        <w:t xml:space="preserve"> 10</w:t>
      </w:r>
      <w:r w:rsidRPr="005C7BCC">
        <w:t xml:space="preserve"> – (John </w:t>
      </w:r>
      <w:proofErr w:type="spellStart"/>
      <w:r w:rsidRPr="005C7BCC">
        <w:t>Larrivee</w:t>
      </w:r>
      <w:proofErr w:type="spellEnd"/>
      <w:r w:rsidRPr="005C7BCC">
        <w:t xml:space="preserve"> is professor of economics at Mount St. Mary’s University with a masters from Harvard Kennedy School and </w:t>
      </w:r>
      <w:proofErr w:type="spellStart"/>
      <w:r w:rsidRPr="005C7BCC">
        <w:t>Phd</w:t>
      </w:r>
      <w:proofErr w:type="spellEnd"/>
      <w:r w:rsidRPr="005C7BCC">
        <w:t xml:space="preserve"> in economics from Wisconsin., 10-1-10, </w:t>
      </w:r>
      <w:hyperlink r:id="rId111" w:history="1">
        <w:r w:rsidRPr="005C7BCC">
          <w:rPr>
            <w:rStyle w:val="Hyperlink"/>
            <w:rFonts w:eastAsia="Times New Roman"/>
          </w:rPr>
          <w:t>http://www.teacheconomicfreedom.org/files/larrivee-paper-1.pdf</w:t>
        </w:r>
      </w:hyperlink>
      <w:r w:rsidRPr="005C7BCC">
        <w:t xml:space="preserve"> /DOA: 6/28/2018)//</w:t>
      </w:r>
      <w:proofErr w:type="spellStart"/>
      <w:r w:rsidRPr="005C7BCC">
        <w:t>JDi</w:t>
      </w:r>
      <w:proofErr w:type="spellEnd"/>
    </w:p>
    <w:p w14:paraId="6EBA2940" w14:textId="77777777" w:rsidR="00870A79" w:rsidRPr="005C7BCC" w:rsidRDefault="00870A79" w:rsidP="00870A79">
      <w:pPr>
        <w:pStyle w:val="cardtext"/>
        <w:ind w:left="0"/>
        <w:rPr>
          <w:rStyle w:val="StyleUnderline"/>
          <w:bCs/>
          <w:sz w:val="12"/>
        </w:rPr>
      </w:pPr>
      <w:r w:rsidRPr="005C7BCC">
        <w:rPr>
          <w:sz w:val="14"/>
        </w:rPr>
        <w:t xml:space="preserve">The Second Focal Point: Moral, Social, and Cultural Issues of Capitalism </w:t>
      </w:r>
      <w:r w:rsidRPr="00340194">
        <w:rPr>
          <w:rStyle w:val="Emphasis"/>
          <w:highlight w:val="yellow"/>
        </w:rPr>
        <w:t>Logical errors abound in critical commentary on capitalism</w:t>
      </w:r>
      <w:r w:rsidRPr="00340194">
        <w:rPr>
          <w:rStyle w:val="StyleUnderline"/>
          <w:highlight w:val="yellow"/>
        </w:rPr>
        <w:t xml:space="preserve">. Some critics observe a problem and conclude: “I see X in our society. We have a capitalist economy. </w:t>
      </w:r>
      <w:proofErr w:type="gramStart"/>
      <w:r w:rsidRPr="00340194">
        <w:rPr>
          <w:rStyle w:val="Emphasis"/>
          <w:highlight w:val="yellow"/>
        </w:rPr>
        <w:t>Therefore</w:t>
      </w:r>
      <w:proofErr w:type="gramEnd"/>
      <w:r w:rsidRPr="00340194">
        <w:rPr>
          <w:rStyle w:val="Emphasis"/>
          <w:highlight w:val="yellow"/>
        </w:rPr>
        <w:t xml:space="preserve"> capitalism causes X</w:t>
      </w:r>
      <w:r w:rsidRPr="00340194">
        <w:rPr>
          <w:rStyle w:val="StyleUnderline"/>
          <w:highlight w:val="yellow"/>
        </w:rPr>
        <w:t>.</w:t>
      </w:r>
      <w:r w:rsidRPr="005C7BCC">
        <w:rPr>
          <w:sz w:val="14"/>
        </w:rPr>
        <w:t xml:space="preserve">” They draw their conclusion by looking at a phenomenon as it appears only in one system. Others merely follow a host of popular theories according to which capitalism is particularly bad. 6 </w:t>
      </w:r>
      <w:r w:rsidRPr="005C7BCC">
        <w:rPr>
          <w:rStyle w:val="Emphasis"/>
        </w:rPr>
        <w:t>The solution to such flawed reasoning is to be comprehensive</w:t>
      </w:r>
      <w:r w:rsidRPr="005C7BCC">
        <w:rPr>
          <w:rStyle w:val="StyleUnderline"/>
        </w:rPr>
        <w:t>, to look at the good and bad</w:t>
      </w:r>
      <w:r w:rsidRPr="005C7BCC">
        <w:rPr>
          <w:sz w:val="14"/>
        </w:rPr>
        <w:t>, in market and non-market systems. Thus the following section considers a number of issues—</w:t>
      </w:r>
      <w:proofErr w:type="gramStart"/>
      <w:r w:rsidRPr="005C7BCC">
        <w:rPr>
          <w:sz w:val="14"/>
        </w:rPr>
        <w:t>greed,  selfishness</w:t>
      </w:r>
      <w:proofErr w:type="gramEnd"/>
      <w:r w:rsidRPr="005C7BCC">
        <w:rPr>
          <w:sz w:val="14"/>
        </w:rPr>
        <w:t xml:space="preserve"> and human relationships, honesty and truth, alienation and work satisfaction, moral  decay, and religious participation—that have often been associated with capitalism, but have  </w:t>
      </w:r>
      <w:r w:rsidRPr="005C7BCC">
        <w:rPr>
          <w:rStyle w:val="StyleUnderline"/>
        </w:rPr>
        <w:t>also  been problematic in other systems  and usually in more extreme form</w:t>
      </w:r>
      <w:r w:rsidRPr="005C7BCC">
        <w:rPr>
          <w:sz w:val="14"/>
        </w:rPr>
        <w:t xml:space="preserve">. I conclude with </w:t>
      </w:r>
      <w:proofErr w:type="gramStart"/>
      <w:r w:rsidRPr="005C7BCC">
        <w:rPr>
          <w:sz w:val="14"/>
        </w:rPr>
        <w:t>some  evidence</w:t>
      </w:r>
      <w:proofErr w:type="gramEnd"/>
      <w:r w:rsidRPr="005C7BCC">
        <w:rPr>
          <w:sz w:val="14"/>
        </w:rPr>
        <w:t xml:space="preserve"> for the view that markets foster (at least some) virtues rather than undermining them. My purpose is not to smear communism or to make the simplistic argument that “</w:t>
      </w:r>
      <w:proofErr w:type="gramStart"/>
      <w:r w:rsidRPr="005C7BCC">
        <w:rPr>
          <w:sz w:val="14"/>
        </w:rPr>
        <w:t>capitalism  isn’t</w:t>
      </w:r>
      <w:proofErr w:type="gramEnd"/>
      <w:r w:rsidRPr="005C7BCC">
        <w:rPr>
          <w:sz w:val="14"/>
        </w:rPr>
        <w:t xml:space="preserve"> so bad because other systems have problems too.” </w:t>
      </w:r>
      <w:r w:rsidRPr="00340194">
        <w:rPr>
          <w:rStyle w:val="Emphasis"/>
          <w:highlight w:val="yellow"/>
        </w:rPr>
        <w:t>The critical point is that certain people</w:t>
      </w:r>
      <w:r w:rsidRPr="00340194">
        <w:rPr>
          <w:rStyle w:val="StyleUnderline"/>
          <w:highlight w:val="yellow"/>
        </w:rPr>
        <w:t xml:space="preserve"> thought various social ills resulted from capitalism</w:t>
      </w:r>
      <w:r w:rsidRPr="005C7BCC">
        <w:rPr>
          <w:rStyle w:val="StyleUnderline"/>
        </w:rPr>
        <w:t xml:space="preserve">, and on this </w:t>
      </w:r>
      <w:proofErr w:type="gramStart"/>
      <w:r w:rsidRPr="005C7BCC">
        <w:rPr>
          <w:rStyle w:val="StyleUnderline"/>
        </w:rPr>
        <w:t>basis</w:t>
      </w:r>
      <w:proofErr w:type="gramEnd"/>
      <w:r w:rsidRPr="005C7BCC">
        <w:rPr>
          <w:rStyle w:val="StyleUnderline"/>
        </w:rPr>
        <w:t xml:space="preserve"> they took action to establish </w:t>
      </w:r>
      <w:r w:rsidRPr="00340194">
        <w:rPr>
          <w:rStyle w:val="StyleUnderline"/>
          <w:highlight w:val="yellow"/>
        </w:rPr>
        <w:t>alternative economic systems</w:t>
      </w:r>
      <w:r w:rsidRPr="005C7BCC">
        <w:rPr>
          <w:rStyle w:val="StyleUnderline"/>
        </w:rPr>
        <w:t xml:space="preserve"> to solve the problems they had identified. That they </w:t>
      </w:r>
      <w:r w:rsidRPr="00340194">
        <w:rPr>
          <w:rStyle w:val="StyleUnderline"/>
          <w:highlight w:val="yellow"/>
        </w:rPr>
        <w:t>failed to solve the problems, and in fact exacerbated them while also creating new problems,</w:t>
      </w:r>
      <w:r w:rsidRPr="005C7BCC">
        <w:rPr>
          <w:rStyle w:val="StyleUnderline"/>
        </w:rPr>
        <w:t xml:space="preserve"> implies </w:t>
      </w:r>
      <w:r w:rsidRPr="00575B66">
        <w:rPr>
          <w:rStyle w:val="StyleUnderline"/>
        </w:rPr>
        <w:t xml:space="preserve">that </w:t>
      </w:r>
      <w:r w:rsidRPr="00340194">
        <w:rPr>
          <w:rStyle w:val="StyleUnderline"/>
          <w:highlight w:val="yellow"/>
        </w:rPr>
        <w:t>capitalism itself wasn’t the cause of the problems in the first place</w:t>
      </w:r>
      <w:r w:rsidRPr="005C7BCC">
        <w:rPr>
          <w:sz w:val="14"/>
        </w:rPr>
        <w:t xml:space="preserve">, at least not to the degree theorized. </w:t>
      </w:r>
    </w:p>
    <w:p w14:paraId="76CD6380" w14:textId="77777777" w:rsidR="00870A79" w:rsidRDefault="00870A79" w:rsidP="00870A79"/>
    <w:p w14:paraId="406F0B07" w14:textId="3D056727" w:rsidR="00870A79" w:rsidRPr="005C7BCC" w:rsidRDefault="00870A79" w:rsidP="00870A79">
      <w:pPr>
        <w:pStyle w:val="Heading4"/>
        <w:rPr>
          <w:rFonts w:cs="Calibri"/>
        </w:rPr>
      </w:pPr>
      <w:r>
        <w:rPr>
          <w:rFonts w:cs="Calibri"/>
        </w:rPr>
        <w:t xml:space="preserve">Turn - </w:t>
      </w:r>
      <w:r w:rsidRPr="005C7BCC">
        <w:rPr>
          <w:rFonts w:cs="Calibri"/>
        </w:rPr>
        <w:t>Capitalism is self-correcting and sustainable---war and environmental destruction are not profitable and innovation solves their impacts</w:t>
      </w:r>
    </w:p>
    <w:p w14:paraId="7F06EA2D" w14:textId="77777777" w:rsidR="00870A79" w:rsidRPr="005C7BCC" w:rsidRDefault="00870A79" w:rsidP="00870A79">
      <w:pPr>
        <w:rPr>
          <w:rFonts w:eastAsia="Calibri"/>
        </w:rPr>
      </w:pPr>
      <w:proofErr w:type="spellStart"/>
      <w:r w:rsidRPr="005C7BCC">
        <w:rPr>
          <w:rStyle w:val="Style13ptBold"/>
        </w:rPr>
        <w:t>Kaletsky</w:t>
      </w:r>
      <w:proofErr w:type="spellEnd"/>
      <w:r w:rsidRPr="005C7BCC">
        <w:rPr>
          <w:rStyle w:val="Style13ptBold"/>
        </w:rPr>
        <w:t xml:space="preserve"> 11</w:t>
      </w:r>
      <w:r w:rsidRPr="005C7BCC">
        <w:t xml:space="preserve"> – (Anatole, editor</w:t>
      </w:r>
      <w:r w:rsidRPr="005C7BCC">
        <w:rPr>
          <w:rFonts w:eastAsia="Calibri"/>
        </w:rPr>
        <w:t xml:space="preserve">-at-large of </w:t>
      </w:r>
      <w:r w:rsidRPr="005C7BCC">
        <w:rPr>
          <w:rFonts w:eastAsia="Calibri"/>
          <w:i/>
        </w:rPr>
        <w:t>The Times</w:t>
      </w:r>
      <w:r w:rsidRPr="005C7BCC">
        <w:rPr>
          <w:rFonts w:eastAsia="Calibri"/>
        </w:rPr>
        <w:t xml:space="preserve"> of London, where he writes weekly columns on economics, politics, and international relations and on the governing board of the New York-based Institute for New Economic Theory (INET), a nonprofit created after the 2007-2009 crisis to promote and finance academic research in </w:t>
      </w:r>
      <w:r w:rsidRPr="005C7BCC">
        <w:t>economics, Capitalism 4.0: The Birth of a New Economy in the Aftermath of Crisis, p.</w:t>
      </w:r>
      <w:r w:rsidRPr="005C7BCC">
        <w:rPr>
          <w:rFonts w:eastAsia="Calibri"/>
        </w:rPr>
        <w:t xml:space="preserve"> 19-21 /DOA: 6/28/2018)//</w:t>
      </w:r>
      <w:proofErr w:type="spellStart"/>
      <w:r w:rsidRPr="005C7BCC">
        <w:rPr>
          <w:rFonts w:eastAsia="Calibri"/>
        </w:rPr>
        <w:t>JDi</w:t>
      </w:r>
      <w:proofErr w:type="spellEnd"/>
    </w:p>
    <w:p w14:paraId="4752A9FF" w14:textId="77777777" w:rsidR="00870A79" w:rsidRPr="005C7BCC" w:rsidRDefault="00870A79" w:rsidP="00870A79">
      <w:pPr>
        <w:rPr>
          <w:rFonts w:eastAsia="Calibri"/>
          <w:sz w:val="16"/>
        </w:rPr>
      </w:pPr>
      <w:r w:rsidRPr="00340194">
        <w:rPr>
          <w:rStyle w:val="Emphasis"/>
          <w:highlight w:val="yellow"/>
        </w:rPr>
        <w:t>Democratic capitalism is a system built for survival</w:t>
      </w:r>
      <w:r w:rsidRPr="00340194">
        <w:rPr>
          <w:rFonts w:eastAsia="Calibri"/>
          <w:highlight w:val="yellow"/>
          <w:u w:val="single"/>
        </w:rPr>
        <w:t>. It has adapted successfully to shocks of every kind, to upheavals in technology and economics, to political revolutions and world wars. Capitalism</w:t>
      </w:r>
      <w:r w:rsidRPr="005C7BCC">
        <w:rPr>
          <w:rFonts w:eastAsia="Calibri"/>
          <w:u w:val="single"/>
        </w:rPr>
        <w:t xml:space="preserve"> has been able to do this because,</w:t>
      </w:r>
      <w:r w:rsidRPr="005C7BCC">
        <w:rPr>
          <w:rFonts w:eastAsia="Calibri"/>
          <w:sz w:val="16"/>
        </w:rPr>
        <w:t xml:space="preserve"> unlike communism or socialism or feudalism</w:t>
      </w:r>
      <w:r w:rsidRPr="005C7BCC">
        <w:rPr>
          <w:rStyle w:val="Emphasis"/>
        </w:rPr>
        <w:t xml:space="preserve">, </w:t>
      </w:r>
      <w:r w:rsidRPr="00340194">
        <w:rPr>
          <w:rStyle w:val="Emphasis"/>
          <w:highlight w:val="yellow"/>
        </w:rPr>
        <w:t>it has an inner dynamic akin to a living thing. It can adapt and refine itself in response to the changing environment</w:t>
      </w:r>
      <w:r w:rsidRPr="00340194">
        <w:rPr>
          <w:rFonts w:eastAsia="Calibri"/>
          <w:highlight w:val="yellow"/>
          <w:u w:val="single"/>
        </w:rPr>
        <w:t>.</w:t>
      </w:r>
      <w:r w:rsidRPr="005C7BCC">
        <w:rPr>
          <w:rFonts w:eastAsia="Calibri"/>
          <w:u w:val="single"/>
        </w:rPr>
        <w:t xml:space="preserve"> And it will evolve into a new species of the same capitalist genus if that is what it takes to survive. I</w:t>
      </w:r>
      <w:r w:rsidRPr="005C7BCC">
        <w:rPr>
          <w:rFonts w:eastAsia="Calibri"/>
          <w:sz w:val="16"/>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40194">
        <w:rPr>
          <w:rFonts w:eastAsia="Calibri"/>
          <w:highlight w:val="yellow"/>
          <w:u w:val="single"/>
        </w:rPr>
        <w:t>The self-correcting mechanisms that market economies and democratic societies have evolved over several centuries</w:t>
      </w:r>
      <w:r w:rsidRPr="005C7BCC">
        <w:rPr>
          <w:rFonts w:eastAsia="Calibri"/>
          <w:u w:val="single"/>
        </w:rPr>
        <w:t xml:space="preserve"> were either forgotten or assumed defunct. The language of biology has been applied to politics and economics, but rarely to the way they interact. </w:t>
      </w:r>
      <w:r w:rsidRPr="005C7BCC">
        <w:rPr>
          <w:rStyle w:val="Emphasis"/>
        </w:rPr>
        <w:t xml:space="preserve">Democratic capitalism’s equivalent of the biological survival </w:t>
      </w:r>
      <w:r w:rsidRPr="00575B66">
        <w:rPr>
          <w:rStyle w:val="Emphasis"/>
        </w:rPr>
        <w:t>instinct is</w:t>
      </w:r>
      <w:r w:rsidRPr="00340194">
        <w:rPr>
          <w:rStyle w:val="Emphasis"/>
          <w:highlight w:val="yellow"/>
        </w:rPr>
        <w:t xml:space="preserve"> a built-in capacity for solving social problems and meeting material needs.</w:t>
      </w:r>
      <w:r w:rsidRPr="005C7BCC">
        <w:rPr>
          <w:rStyle w:val="Emphasis"/>
        </w:rPr>
        <w:t xml:space="preserve"> </w:t>
      </w:r>
    </w:p>
    <w:p w14:paraId="658D6F92" w14:textId="62B73F0F" w:rsidR="00870A79" w:rsidRDefault="00870A79" w:rsidP="00870A79"/>
    <w:p w14:paraId="2AFB13D1" w14:textId="724916D8" w:rsidR="00967254" w:rsidRDefault="00967254" w:rsidP="00967254">
      <w:pPr>
        <w:pStyle w:val="Heading3"/>
      </w:pPr>
      <w:r>
        <w:t>Turn</w:t>
      </w:r>
    </w:p>
    <w:p w14:paraId="50995118" w14:textId="34C14AE0" w:rsidR="00380EE1" w:rsidRDefault="00380EE1" w:rsidP="00380EE1">
      <w:pPr>
        <w:pStyle w:val="Heading4"/>
      </w:pPr>
      <w:r>
        <w:t xml:space="preserve">Turn - Asteroid mining causes </w:t>
      </w:r>
      <w:r w:rsidRPr="00F87869">
        <w:rPr>
          <w:u w:val="single"/>
        </w:rPr>
        <w:t>resource abundance</w:t>
      </w:r>
      <w:r>
        <w:t xml:space="preserve"> that solves the </w:t>
      </w:r>
      <w:r w:rsidRPr="00F87869">
        <w:rPr>
          <w:u w:val="single"/>
        </w:rPr>
        <w:t>transition</w:t>
      </w:r>
      <w:r>
        <w:t xml:space="preserve"> to a </w:t>
      </w:r>
      <w:r w:rsidRPr="00F87869">
        <w:rPr>
          <w:u w:val="single"/>
        </w:rPr>
        <w:t>post-scarcity</w:t>
      </w:r>
      <w:r>
        <w:t xml:space="preserve"> economy – and makes currency </w:t>
      </w:r>
      <w:r w:rsidRPr="00F87869">
        <w:rPr>
          <w:u w:val="single"/>
        </w:rPr>
        <w:t>worthless</w:t>
      </w:r>
    </w:p>
    <w:p w14:paraId="24C8D6B8" w14:textId="77777777" w:rsidR="00380EE1" w:rsidRDefault="00380EE1" w:rsidP="00380EE1">
      <w:r w:rsidRPr="00AF4426">
        <w:rPr>
          <w:rStyle w:val="Style13ptBold"/>
        </w:rPr>
        <w:t>Williams 20</w:t>
      </w:r>
      <w:r>
        <w:t xml:space="preserve"> Matthew S Williams is an author, a writer for Universe Today, and the curator of their Guide to Space section. His works include sci-fi/mystery The </w:t>
      </w:r>
      <w:proofErr w:type="spellStart"/>
      <w:r>
        <w:t>Cronian</w:t>
      </w:r>
      <w:proofErr w:type="spellEnd"/>
      <w:r>
        <w:t xml:space="preserve"> Incident and his articles have been featured in Phys.org, </w:t>
      </w:r>
      <w:proofErr w:type="spellStart"/>
      <w:r>
        <w:t>HeroX</w:t>
      </w:r>
      <w:proofErr w:type="spellEnd"/>
      <w:r>
        <w:t xml:space="preserve">, Popular Mechanics, Business Insider, Gizmodo, and IO9, </w:t>
      </w:r>
      <w:proofErr w:type="spellStart"/>
      <w:r>
        <w:t>ScienceAlert</w:t>
      </w:r>
      <w:proofErr w:type="spellEnd"/>
      <w:r>
        <w:t xml:space="preserve">, </w:t>
      </w:r>
      <w:proofErr w:type="spellStart"/>
      <w:r>
        <w:t>Knowridge</w:t>
      </w:r>
      <w:proofErr w:type="spellEnd"/>
      <w:r>
        <w:t xml:space="preserve"> Science Report, and Real Clear Science, with topics ranging from astronomy and Earth sciences to technological innovation and environmental issues. “Asteroid Mining to Shape the Future of Our Wealth” Nov 06, 2020. [Quality Control] </w:t>
      </w:r>
    </w:p>
    <w:p w14:paraId="47E211E2" w14:textId="77777777" w:rsidR="00380EE1" w:rsidRPr="00B37A10" w:rsidRDefault="00380EE1" w:rsidP="00380EE1"/>
    <w:p w14:paraId="46D4D80E" w14:textId="77777777" w:rsidR="00380EE1" w:rsidRPr="00F87869" w:rsidRDefault="00380EE1" w:rsidP="00380EE1">
      <w:pPr>
        <w:rPr>
          <w:rStyle w:val="Emphasis"/>
        </w:rPr>
      </w:pPr>
      <w:r w:rsidRPr="00F87869">
        <w:rPr>
          <w:rStyle w:val="StyleUnderline"/>
        </w:rPr>
        <w:t>These recommendations address another important issue</w:t>
      </w:r>
      <w:r>
        <w:t xml:space="preserve">, </w:t>
      </w:r>
      <w:r w:rsidRPr="00F87869">
        <w:rPr>
          <w:rStyle w:val="StyleUnderline"/>
        </w:rPr>
        <w:t xml:space="preserve">which is the impact that </w:t>
      </w:r>
      <w:r w:rsidRPr="00340194">
        <w:rPr>
          <w:rStyle w:val="StyleUnderline"/>
          <w:highlight w:val="yellow"/>
        </w:rPr>
        <w:t>the influx of</w:t>
      </w:r>
      <w:r w:rsidRPr="00F87869">
        <w:rPr>
          <w:rStyle w:val="StyleUnderline"/>
        </w:rPr>
        <w:t xml:space="preserve"> all these </w:t>
      </w:r>
      <w:r w:rsidRPr="00340194">
        <w:rPr>
          <w:rStyle w:val="StyleUnderline"/>
          <w:highlight w:val="yellow"/>
        </w:rPr>
        <w:t>resources</w:t>
      </w:r>
      <w:r w:rsidRPr="00F87869">
        <w:rPr>
          <w:rStyle w:val="StyleUnderline"/>
        </w:rPr>
        <w:t xml:space="preserve"> would have on Earth's economy</w:t>
      </w:r>
      <w:r>
        <w:t xml:space="preserve">. </w:t>
      </w:r>
      <w:r w:rsidRPr="00340194">
        <w:rPr>
          <w:rStyle w:val="StyleUnderline"/>
          <w:highlight w:val="yellow"/>
        </w:rPr>
        <w:t>By tapping resources that are far more abundant</w:t>
      </w:r>
      <w:r w:rsidRPr="00F87869">
        <w:rPr>
          <w:rStyle w:val="StyleUnderline"/>
        </w:rPr>
        <w:t xml:space="preserve"> </w:t>
      </w:r>
      <w:r w:rsidRPr="00340194">
        <w:rPr>
          <w:rStyle w:val="StyleUnderline"/>
          <w:highlight w:val="yellow"/>
        </w:rPr>
        <w:t>than</w:t>
      </w:r>
      <w:r w:rsidRPr="00F87869">
        <w:rPr>
          <w:rStyle w:val="StyleUnderline"/>
        </w:rPr>
        <w:t xml:space="preserve"> what exists at </w:t>
      </w:r>
      <w:r w:rsidRPr="00340194">
        <w:rPr>
          <w:rStyle w:val="StyleUnderline"/>
          <w:highlight w:val="yellow"/>
        </w:rPr>
        <w:t>home</w:t>
      </w:r>
      <w:r w:rsidRPr="00F87869">
        <w:rPr>
          <w:rStyle w:val="StyleUnderline"/>
        </w:rPr>
        <w:t xml:space="preserve">, </w:t>
      </w:r>
      <w:r w:rsidRPr="00340194">
        <w:rPr>
          <w:rStyle w:val="Emphasis"/>
          <w:highlight w:val="yellow"/>
        </w:rPr>
        <w:t>humanity will be able to transcend its current economic models.</w:t>
      </w:r>
    </w:p>
    <w:p w14:paraId="6E715977" w14:textId="77777777" w:rsidR="00380EE1" w:rsidRPr="00F87869" w:rsidRDefault="00380EE1" w:rsidP="00380EE1">
      <w:pPr>
        <w:rPr>
          <w:rStyle w:val="Emphasis"/>
        </w:rPr>
      </w:pPr>
      <w:r w:rsidRPr="00340194">
        <w:rPr>
          <w:rStyle w:val="StyleUnderline"/>
          <w:highlight w:val="yellow"/>
        </w:rPr>
        <w:t>For as long as human</w:t>
      </w:r>
      <w:r w:rsidRPr="00F87869">
        <w:rPr>
          <w:rStyle w:val="StyleUnderline"/>
        </w:rPr>
        <w:t xml:space="preserve"> beings </w:t>
      </w:r>
      <w:r w:rsidRPr="00340194">
        <w:rPr>
          <w:rStyle w:val="StyleUnderline"/>
          <w:highlight w:val="yellow"/>
        </w:rPr>
        <w:t>have conducted trade</w:t>
      </w:r>
      <w:r w:rsidRPr="00F87869">
        <w:rPr>
          <w:rStyle w:val="StyleUnderline"/>
        </w:rPr>
        <w:t xml:space="preserve"> and businesses</w:t>
      </w:r>
      <w:r w:rsidRPr="00F87869">
        <w:rPr>
          <w:sz w:val="16"/>
        </w:rPr>
        <w:t xml:space="preserve">, </w:t>
      </w:r>
      <w:r w:rsidRPr="00340194">
        <w:rPr>
          <w:rStyle w:val="StyleUnderline"/>
          <w:highlight w:val="yellow"/>
        </w:rPr>
        <w:t>scarcity has been a crucial element</w:t>
      </w:r>
      <w:r w:rsidRPr="00F87869">
        <w:rPr>
          <w:rStyle w:val="Emphasis"/>
        </w:rPr>
        <w:t xml:space="preserve">. By </w:t>
      </w:r>
      <w:r w:rsidRPr="00340194">
        <w:rPr>
          <w:rStyle w:val="Emphasis"/>
          <w:highlight w:val="yellow"/>
        </w:rPr>
        <w:t>having abundant sources of necessary resource</w:t>
      </w:r>
      <w:r w:rsidRPr="00F87869">
        <w:rPr>
          <w:rStyle w:val="Emphasis"/>
        </w:rPr>
        <w:t>s</w:t>
      </w:r>
      <w:r w:rsidRPr="00340194">
        <w:rPr>
          <w:rStyle w:val="Emphasis"/>
          <w:highlight w:val="yellow"/>
        </w:rPr>
        <w:t>, humanity could effectively become a post-scarcity species</w:t>
      </w:r>
      <w:r w:rsidRPr="00F87869">
        <w:rPr>
          <w:sz w:val="16"/>
        </w:rPr>
        <w:t xml:space="preserve">. At the same time, if supply should suddenly exceed demand, </w:t>
      </w:r>
      <w:r w:rsidRPr="00F87869">
        <w:rPr>
          <w:rStyle w:val="StyleUnderline"/>
        </w:rPr>
        <w:t xml:space="preserve">then </w:t>
      </w:r>
      <w:r w:rsidRPr="00340194">
        <w:rPr>
          <w:rStyle w:val="StyleUnderline"/>
          <w:highlight w:val="yellow"/>
        </w:rPr>
        <w:t>the value of</w:t>
      </w:r>
      <w:r w:rsidRPr="00F87869">
        <w:rPr>
          <w:rStyle w:val="StyleUnderline"/>
        </w:rPr>
        <w:t xml:space="preserve"> these </w:t>
      </w:r>
      <w:r w:rsidRPr="00340194">
        <w:rPr>
          <w:rStyle w:val="StyleUnderline"/>
          <w:highlight w:val="yellow"/>
        </w:rPr>
        <w:t>resources</w:t>
      </w:r>
      <w:r w:rsidRPr="00F87869">
        <w:rPr>
          <w:rStyle w:val="StyleUnderline"/>
        </w:rPr>
        <w:t xml:space="preserve"> </w:t>
      </w:r>
      <w:r w:rsidRPr="00340194">
        <w:rPr>
          <w:rStyle w:val="StyleUnderline"/>
          <w:highlight w:val="yellow"/>
        </w:rPr>
        <w:t xml:space="preserve">will drop considerably, and </w:t>
      </w:r>
      <w:r w:rsidRPr="00340194">
        <w:rPr>
          <w:rStyle w:val="Emphasis"/>
          <w:highlight w:val="yellow"/>
        </w:rPr>
        <w:t>all the wealth that is measured using them will also suffer.</w:t>
      </w:r>
      <w:r w:rsidRPr="00F87869">
        <w:rPr>
          <w:rStyle w:val="Emphasis"/>
        </w:rPr>
        <w:t xml:space="preserve"> </w:t>
      </w:r>
    </w:p>
    <w:p w14:paraId="0D8215E8" w14:textId="7662475E" w:rsidR="00380EE1" w:rsidRDefault="00380EE1" w:rsidP="00380EE1">
      <w:pPr>
        <w:rPr>
          <w:rStyle w:val="StyleUnderline"/>
        </w:rPr>
      </w:pPr>
      <w:r w:rsidRPr="00F87869">
        <w:rPr>
          <w:sz w:val="16"/>
        </w:rPr>
        <w:t xml:space="preserve">As such, </w:t>
      </w:r>
      <w:r w:rsidRPr="00F87869">
        <w:rPr>
          <w:rStyle w:val="StyleUnderline"/>
        </w:rPr>
        <w:t xml:space="preserve">it is much more likely that </w:t>
      </w:r>
      <w:r w:rsidRPr="00340194">
        <w:rPr>
          <w:rStyle w:val="StyleUnderline"/>
          <w:highlight w:val="yellow"/>
        </w:rPr>
        <w:t>asteroid</w:t>
      </w:r>
      <w:r w:rsidRPr="00340194">
        <w:rPr>
          <w:sz w:val="16"/>
          <w:highlight w:val="yellow"/>
        </w:rPr>
        <w:t xml:space="preserve"> </w:t>
      </w:r>
      <w:r w:rsidRPr="00340194">
        <w:rPr>
          <w:rStyle w:val="StyleUnderline"/>
          <w:highlight w:val="yellow"/>
        </w:rPr>
        <w:t>mining</w:t>
      </w:r>
      <w:r w:rsidRPr="00340194">
        <w:rPr>
          <w:sz w:val="16"/>
          <w:highlight w:val="yellow"/>
        </w:rPr>
        <w:t xml:space="preserve"> -</w:t>
      </w:r>
      <w:r w:rsidRPr="00F87869">
        <w:rPr>
          <w:sz w:val="16"/>
        </w:rPr>
        <w:t xml:space="preserve"> rather than being a savior to Earth's economy - </w:t>
      </w:r>
      <w:r w:rsidRPr="00F87869">
        <w:rPr>
          <w:rStyle w:val="StyleUnderline"/>
        </w:rPr>
        <w:t xml:space="preserve">will be one of the means through which humanity expands into space. </w:t>
      </w:r>
      <w:r w:rsidRPr="00340194">
        <w:rPr>
          <w:rStyle w:val="Emphasis"/>
          <w:highlight w:val="yellow"/>
        </w:rPr>
        <w:t>Saving planet Earth could very well happen as a result</w:t>
      </w:r>
      <w:r w:rsidRPr="00F87869">
        <w:rPr>
          <w:rStyle w:val="Emphasis"/>
        </w:rPr>
        <w:t>,</w:t>
      </w:r>
      <w:r w:rsidRPr="00F87869">
        <w:rPr>
          <w:rStyle w:val="StyleUnderline"/>
        </w:rPr>
        <w:t xml:space="preserve"> but only in the long run. </w:t>
      </w:r>
    </w:p>
    <w:p w14:paraId="3358D2BE" w14:textId="71998495" w:rsidR="00380EE1" w:rsidRDefault="00380EE1" w:rsidP="00380EE1">
      <w:pPr>
        <w:rPr>
          <w:rStyle w:val="StyleUnderline"/>
        </w:rPr>
      </w:pPr>
    </w:p>
    <w:p w14:paraId="528F1981" w14:textId="77777777" w:rsidR="00380EE1" w:rsidRPr="00F87869" w:rsidRDefault="00380EE1" w:rsidP="00380EE1">
      <w:pPr>
        <w:pStyle w:val="Heading4"/>
        <w:rPr>
          <w:u w:val="single"/>
        </w:rPr>
      </w:pPr>
      <w:r>
        <w:t xml:space="preserve">Space’s lack of </w:t>
      </w:r>
      <w:r w:rsidRPr="00F87869">
        <w:rPr>
          <w:u w:val="single"/>
        </w:rPr>
        <w:t>inhabitants</w:t>
      </w:r>
      <w:r>
        <w:t xml:space="preserve"> and </w:t>
      </w:r>
      <w:r w:rsidRPr="00F87869">
        <w:rPr>
          <w:u w:val="single"/>
        </w:rPr>
        <w:t>ecological problems</w:t>
      </w:r>
      <w:r>
        <w:t xml:space="preserve"> solves </w:t>
      </w:r>
      <w:proofErr w:type="gramStart"/>
      <w:r>
        <w:t>the vast majority of</w:t>
      </w:r>
      <w:proofErr w:type="gramEnd"/>
      <w:r>
        <w:t xml:space="preserve"> their criticism – but it </w:t>
      </w:r>
      <w:r w:rsidRPr="00F87869">
        <w:rPr>
          <w:u w:val="single"/>
        </w:rPr>
        <w:t>segregates</w:t>
      </w:r>
      <w:r>
        <w:t xml:space="preserve"> the capitalists </w:t>
      </w:r>
      <w:r w:rsidRPr="00F87869">
        <w:rPr>
          <w:u w:val="single"/>
        </w:rPr>
        <w:t>from ruining Earth</w:t>
      </w:r>
      <w:r>
        <w:t xml:space="preserve"> and generates enough </w:t>
      </w:r>
      <w:r w:rsidRPr="00F87869">
        <w:rPr>
          <w:u w:val="single"/>
        </w:rPr>
        <w:t>resources</w:t>
      </w:r>
      <w:r>
        <w:t xml:space="preserve"> to make the planet’s surface into a </w:t>
      </w:r>
      <w:r w:rsidRPr="00F87869">
        <w:rPr>
          <w:u w:val="single"/>
        </w:rPr>
        <w:t xml:space="preserve">Communist utopia </w:t>
      </w:r>
    </w:p>
    <w:p w14:paraId="56D25ADB" w14:textId="77777777" w:rsidR="00380EE1" w:rsidRDefault="00380EE1" w:rsidP="00380EE1">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5EF45A19" w14:textId="77777777" w:rsidR="00380EE1" w:rsidRPr="005B1513" w:rsidRDefault="00380EE1" w:rsidP="00380EE1"/>
    <w:p w14:paraId="5F31696A" w14:textId="77777777" w:rsidR="00380EE1" w:rsidRPr="00F87869" w:rsidRDefault="00380EE1" w:rsidP="00380EE1">
      <w:pPr>
        <w:rPr>
          <w:u w:val="single"/>
        </w:rPr>
      </w:pPr>
      <w:r>
        <w:t xml:space="preserve">All in all, </w:t>
      </w:r>
      <w:r w:rsidRPr="00F87869">
        <w:rPr>
          <w:rStyle w:val="StyleUnderline"/>
        </w:rPr>
        <w:t xml:space="preserve">it’s starting to sound a damn sight more beneficial to </w:t>
      </w:r>
      <w:proofErr w:type="gramStart"/>
      <w:r w:rsidRPr="00F87869">
        <w:rPr>
          <w:rStyle w:val="StyleUnderline"/>
        </w:rPr>
        <w:t>the human race</w:t>
      </w:r>
      <w:proofErr w:type="gramEnd"/>
      <w:r w:rsidRPr="00F87869">
        <w:rPr>
          <w:rStyle w:val="StyleUnderline"/>
        </w:rPr>
        <w:t xml:space="preserve"> than the internet economy is.</w:t>
      </w:r>
      <w:r>
        <w:t xml:space="preserve"> </w:t>
      </w:r>
      <w:r w:rsidRPr="00F87869">
        <w:rPr>
          <w:rStyle w:val="Emphasis"/>
        </w:rPr>
        <w:t>Not a moment too soon</w:t>
      </w:r>
      <w:r>
        <w:t xml:space="preserve">. I’ve written encouragingly about </w:t>
      </w:r>
      <w:r w:rsidRPr="00340194">
        <w:rPr>
          <w:rStyle w:val="StyleUnderline"/>
          <w:highlight w:val="yellow"/>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340194">
        <w:rPr>
          <w:rStyle w:val="StyleUnderline"/>
          <w:highlight w:val="yellow"/>
        </w:rPr>
        <w:t>each time there’s been a sense of disquiet</w:t>
      </w:r>
      <w:r w:rsidRPr="00F87869">
        <w:rPr>
          <w:rStyle w:val="StyleUnderline"/>
        </w:rPr>
        <w:t xml:space="preserve"> among my readers, </w:t>
      </w:r>
      <w:r w:rsidRPr="00340194">
        <w:rPr>
          <w:rStyle w:val="StyleUnderline"/>
          <w:highlight w:val="yellow"/>
        </w:rPr>
        <w:t>a sense</w:t>
      </w:r>
      <w:r w:rsidRPr="00F87869">
        <w:rPr>
          <w:rStyle w:val="StyleUnderline"/>
        </w:rPr>
        <w:t xml:space="preserve"> that </w:t>
      </w:r>
      <w:r w:rsidRPr="00340194">
        <w:rPr>
          <w:rStyle w:val="StyleUnderline"/>
          <w:highlight w:val="yellow"/>
        </w:rPr>
        <w:t>we’re</w:t>
      </w:r>
      <w:r w:rsidRPr="00F87869">
        <w:rPr>
          <w:rStyle w:val="StyleUnderline"/>
        </w:rPr>
        <w:t xml:space="preserve"> </w:t>
      </w:r>
      <w:r w:rsidRPr="00340194">
        <w:rPr>
          <w:rStyle w:val="StyleUnderline"/>
          <w:highlight w:val="yellow"/>
        </w:rPr>
        <w:t>taking</w:t>
      </w:r>
      <w:r w:rsidRPr="00F87869">
        <w:rPr>
          <w:rStyle w:val="StyleUnderline"/>
        </w:rPr>
        <w:t xml:space="preserve"> </w:t>
      </w:r>
      <w:r w:rsidRPr="00340194">
        <w:rPr>
          <w:rStyle w:val="StyleUnderline"/>
          <w:highlight w:val="yellow"/>
        </w:rPr>
        <w:t>our</w:t>
      </w:r>
      <w:r w:rsidRPr="00F87869">
        <w:rPr>
          <w:rStyle w:val="StyleUnderline"/>
        </w:rPr>
        <w:t xml:space="preserve"> rapacious </w:t>
      </w:r>
      <w:r w:rsidRPr="00340194">
        <w:rPr>
          <w:rStyle w:val="StyleUnderline"/>
          <w:highlight w:val="yellow"/>
        </w:rPr>
        <w:t>capitalist ways</w:t>
      </w:r>
      <w:r w:rsidRPr="00F87869">
        <w:rPr>
          <w:rStyle w:val="StyleUnderline"/>
        </w:rPr>
        <w:t xml:space="preserve"> </w:t>
      </w:r>
      <w:r w:rsidRPr="00340194">
        <w:rPr>
          <w:rStyle w:val="StyleUnderline"/>
          <w:highlight w:val="yellow"/>
        </w:rPr>
        <w:t>and exploiting space</w:t>
      </w:r>
      <w:r w:rsidRPr="00F87869">
        <w:rPr>
          <w:rStyle w:val="StyleUnderline"/>
        </w:rPr>
        <w:t>.</w:t>
      </w:r>
    </w:p>
    <w:p w14:paraId="05A5FCC6" w14:textId="77777777" w:rsidR="00380EE1" w:rsidRPr="00F87869" w:rsidRDefault="00380EE1" w:rsidP="00380EE1">
      <w:pPr>
        <w:rPr>
          <w:b/>
          <w:iCs/>
          <w:u w:val="single"/>
        </w:rPr>
      </w:pPr>
      <w:r>
        <w:t xml:space="preserve">Whereas the truth is, </w:t>
      </w:r>
      <w:r w:rsidRPr="00340194">
        <w:rPr>
          <w:rStyle w:val="StyleUnderline"/>
          <w:highlight w:val="yellow"/>
        </w:rPr>
        <w:t>this is exactly the version of capitalism</w:t>
      </w:r>
      <w:r w:rsidRPr="00F87869">
        <w:rPr>
          <w:rStyle w:val="StyleUnderline"/>
        </w:rPr>
        <w:t xml:space="preserve"> </w:t>
      </w:r>
      <w:r w:rsidRPr="00340194">
        <w:rPr>
          <w:rStyle w:val="StyleUnderline"/>
          <w:highlight w:val="yellow"/>
        </w:rPr>
        <w:t>humanity has needed</w:t>
      </w:r>
      <w:r w:rsidRPr="00F87869">
        <w:rPr>
          <w:rStyle w:val="StyleUnderline"/>
        </w:rPr>
        <w:t xml:space="preserve"> all along</w:t>
      </w:r>
      <w:r>
        <w:t xml:space="preserve">: </w:t>
      </w:r>
      <w:r w:rsidRPr="00340194">
        <w:rPr>
          <w:rStyle w:val="StyleUnderline"/>
          <w:highlight w:val="yellow"/>
        </w:rPr>
        <w:t xml:space="preserve">the kind where there is </w:t>
      </w:r>
      <w:r w:rsidRPr="00340194">
        <w:rPr>
          <w:rStyle w:val="Emphasis"/>
          <w:highlight w:val="yellow"/>
        </w:rPr>
        <w:t>no ecosystem to destroy</w:t>
      </w:r>
      <w:r w:rsidRPr="00340194">
        <w:rPr>
          <w:rStyle w:val="StyleUnderline"/>
          <w:highlight w:val="yellow"/>
        </w:rPr>
        <w:t xml:space="preserve">, </w:t>
      </w:r>
      <w:r w:rsidRPr="00340194">
        <w:rPr>
          <w:rStyle w:val="Emphasis"/>
          <w:highlight w:val="yellow"/>
        </w:rPr>
        <w:t>no marginalized group to make miserable</w:t>
      </w:r>
      <w:r w:rsidRPr="00340194">
        <w:rPr>
          <w:rStyle w:val="StyleUnderline"/>
          <w:highlight w:val="yellow"/>
        </w:rPr>
        <w:t xml:space="preserve">. A safe, </w:t>
      </w:r>
      <w:r w:rsidRPr="00340194">
        <w:rPr>
          <w:rStyle w:val="Emphasis"/>
          <w:highlight w:val="yellow"/>
        </w:rPr>
        <w:t>dead space</w:t>
      </w:r>
      <w:r w:rsidRPr="00F87869">
        <w:rPr>
          <w:rStyle w:val="StyleUnderline"/>
        </w:rPr>
        <w:t xml:space="preserve"> </w:t>
      </w:r>
      <w:r w:rsidRPr="00340194">
        <w:rPr>
          <w:rStyle w:val="StyleUnderline"/>
          <w:highlight w:val="yellow"/>
        </w:rPr>
        <w:t>where capitalism’s</w:t>
      </w:r>
      <w:r w:rsidRPr="00F87869">
        <w:rPr>
          <w:rStyle w:val="StyleUnderline"/>
        </w:rPr>
        <w:t xml:space="preserve"> most enthusiastic </w:t>
      </w:r>
      <w:r w:rsidRPr="00340194">
        <w:rPr>
          <w:rStyle w:val="StyleUnderline"/>
          <w:highlight w:val="yellow"/>
        </w:rPr>
        <w:t>pioneers</w:t>
      </w:r>
      <w:r w:rsidRPr="00F87869">
        <w:rPr>
          <w:rStyle w:val="StyleUnderline"/>
        </w:rPr>
        <w:t xml:space="preserve"> </w:t>
      </w:r>
      <w:r w:rsidRPr="00340194">
        <w:rPr>
          <w:rStyle w:val="StyleUnderline"/>
          <w:highlight w:val="yellow"/>
        </w:rPr>
        <w:t>can go nuts</w:t>
      </w:r>
      <w:r w:rsidRPr="00F87869">
        <w:rPr>
          <w:rStyle w:val="StyleUnderline"/>
        </w:rPr>
        <w:t xml:space="preserve"> to their hearts’ content, </w:t>
      </w:r>
      <w:r w:rsidRPr="00340194">
        <w:rPr>
          <w:rStyle w:val="Emphasis"/>
          <w:highlight w:val="yellow"/>
        </w:rPr>
        <w:t>so long as they clean up their</w:t>
      </w:r>
      <w:r w:rsidRPr="00F87869">
        <w:rPr>
          <w:rStyle w:val="Emphasis"/>
        </w:rPr>
        <w:t xml:space="preserve"> space </w:t>
      </w:r>
      <w:r w:rsidRPr="00340194">
        <w:rPr>
          <w:rStyle w:val="Emphasis"/>
          <w:highlight w:val="yellow"/>
        </w:rPr>
        <w:t>junk</w:t>
      </w:r>
      <w:r w:rsidRPr="00F87869">
        <w:rPr>
          <w:rStyle w:val="Emphasis"/>
        </w:rPr>
        <w:t xml:space="preserve">. </w:t>
      </w:r>
    </w:p>
    <w:p w14:paraId="4BDEF5AC" w14:textId="77777777" w:rsidR="00380EE1" w:rsidRDefault="00380EE1" w:rsidP="00380EE1">
      <w:r>
        <w:t>(Space junk is a real problem in orbital space because it has thousands of vulnerable satellites clustered closely together around our little blue rock. The vast emptiness of cislunar space, not so much.)</w:t>
      </w:r>
    </w:p>
    <w:p w14:paraId="438394BC" w14:textId="78FE5806" w:rsidR="00380EE1" w:rsidRDefault="00380EE1" w:rsidP="00380EE1">
      <w:pPr>
        <w:rPr>
          <w:rStyle w:val="Emphasis"/>
        </w:rPr>
      </w:pPr>
      <w:r w:rsidRPr="00F87869">
        <w:rPr>
          <w:rStyle w:val="StyleUnderline"/>
        </w:rPr>
        <w:t xml:space="preserve">And </w:t>
      </w:r>
      <w:r w:rsidRPr="00340194">
        <w:rPr>
          <w:rStyle w:val="StyleUnderline"/>
          <w:highlight w:val="yellow"/>
        </w:rPr>
        <w:t>because they’re up there making</w:t>
      </w:r>
      <w:r w:rsidRPr="00F87869">
        <w:rPr>
          <w:rStyle w:val="StyleUnderline"/>
        </w:rPr>
        <w:t xml:space="preserve"> all the </w:t>
      </w:r>
      <w:r w:rsidRPr="00340194">
        <w:rPr>
          <w:rStyle w:val="StyleUnderline"/>
          <w:highlight w:val="yellow"/>
        </w:rPr>
        <w:t>wealth</w:t>
      </w:r>
      <w:r w:rsidRPr="00F87869">
        <w:rPr>
          <w:rStyle w:val="StyleUnderline"/>
        </w:rPr>
        <w:t xml:space="preserve"> on their commodities market, we </w:t>
      </w:r>
      <w:r w:rsidRPr="00340194">
        <w:rPr>
          <w:rStyle w:val="Emphasis"/>
          <w:highlight w:val="yellow"/>
        </w:rPr>
        <w:t>down here on Earth can</w:t>
      </w:r>
      <w:r w:rsidRPr="00F87869">
        <w:rPr>
          <w:rStyle w:val="Emphasis"/>
        </w:rPr>
        <w:t xml:space="preserve"> certainly </w:t>
      </w:r>
      <w:r w:rsidRPr="00340194">
        <w:rPr>
          <w:rStyle w:val="Emphasis"/>
          <w:highlight w:val="yellow"/>
        </w:rPr>
        <w:t>afford to focus less on growing our stock</w:t>
      </w:r>
      <w:r w:rsidRPr="00F87869">
        <w:rPr>
          <w:rStyle w:val="Emphasis"/>
        </w:rPr>
        <w:t xml:space="preserve"> </w:t>
      </w:r>
      <w:r w:rsidRPr="00340194">
        <w:rPr>
          <w:rStyle w:val="Emphasis"/>
          <w:highlight w:val="yellow"/>
        </w:rPr>
        <w:t>market</w:t>
      </w:r>
      <w:r w:rsidRPr="00F87869">
        <w:rPr>
          <w:rStyle w:val="StyleUnderline"/>
        </w:rPr>
        <w:t xml:space="preserve">. Maybe </w:t>
      </w:r>
      <w:r w:rsidRPr="00340194">
        <w:rPr>
          <w:rStyle w:val="StyleUnderline"/>
          <w:highlight w:val="yellow"/>
        </w:rPr>
        <w:t>even</w:t>
      </w:r>
      <w:r w:rsidRPr="00F87869">
        <w:rPr>
          <w:rStyle w:val="StyleUnderline"/>
        </w:rPr>
        <w:t xml:space="preserve">, </w:t>
      </w:r>
      <w:r w:rsidRPr="00340194">
        <w:rPr>
          <w:rStyle w:val="Emphasis"/>
          <w:sz w:val="28"/>
          <w:szCs w:val="28"/>
          <w:highlight w:val="yellow"/>
        </w:rPr>
        <w:t>whisper it low,</w:t>
      </w:r>
      <w:r w:rsidRPr="00F87869">
        <w:rPr>
          <w:rStyle w:val="StyleUnderline"/>
        </w:rPr>
        <w:t xml:space="preserve"> we can </w:t>
      </w:r>
      <w:r w:rsidRPr="00340194">
        <w:rPr>
          <w:rStyle w:val="Emphasis"/>
          <w:highlight w:val="yellow"/>
        </w:rPr>
        <w:t>afford a fully functioning social safety ne</w:t>
      </w:r>
      <w:r w:rsidRPr="00340194">
        <w:rPr>
          <w:rStyle w:val="StyleUnderline"/>
          <w:highlight w:val="yellow"/>
        </w:rPr>
        <w:t>t</w:t>
      </w:r>
      <w:r w:rsidRPr="00F87869">
        <w:rPr>
          <w:rStyle w:val="StyleUnderline"/>
        </w:rPr>
        <w:t xml:space="preserve">, </w:t>
      </w:r>
      <w:r w:rsidRPr="00F87869">
        <w:rPr>
          <w:rStyle w:val="Emphasis"/>
        </w:rPr>
        <w:t xml:space="preserve">plus </w:t>
      </w:r>
      <w:r w:rsidRPr="00340194">
        <w:rPr>
          <w:rStyle w:val="Emphasis"/>
          <w:highlight w:val="yellow"/>
        </w:rPr>
        <w:t xml:space="preserve">free </w:t>
      </w:r>
      <w:proofErr w:type="gramStart"/>
      <w:r w:rsidRPr="00340194">
        <w:rPr>
          <w:rStyle w:val="Emphasis"/>
          <w:highlight w:val="yellow"/>
        </w:rPr>
        <w:t>healthcare</w:t>
      </w:r>
      <w:proofErr w:type="gramEnd"/>
      <w:r w:rsidRPr="00340194">
        <w:rPr>
          <w:rStyle w:val="Emphasis"/>
          <w:highlight w:val="yellow"/>
        </w:rPr>
        <w:t xml:space="preserve"> and free education for everyone on the planet.</w:t>
      </w:r>
      <w:r w:rsidRPr="00F87869">
        <w:rPr>
          <w:rStyle w:val="Emphasis"/>
        </w:rPr>
        <w:t xml:space="preserve"> </w:t>
      </w:r>
    </w:p>
    <w:p w14:paraId="5083CC40" w14:textId="0318C4BE" w:rsidR="00967254" w:rsidRDefault="00967254" w:rsidP="00380EE1">
      <w:pPr>
        <w:rPr>
          <w:rStyle w:val="Emphasis"/>
        </w:rPr>
      </w:pPr>
    </w:p>
    <w:p w14:paraId="6840710E" w14:textId="399B6321" w:rsidR="00967254" w:rsidRDefault="00967254" w:rsidP="00967254">
      <w:pPr>
        <w:pStyle w:val="Heading3"/>
      </w:pPr>
      <w:r>
        <w:t xml:space="preserve">1NC Space </w:t>
      </w:r>
      <w:r w:rsidRPr="00967254">
        <w:t>Col Good</w:t>
      </w:r>
    </w:p>
    <w:p w14:paraId="04A70DC5" w14:textId="77777777" w:rsidR="00967254" w:rsidRDefault="00967254" w:rsidP="00967254">
      <w:pPr>
        <w:pStyle w:val="Heading4"/>
      </w:pPr>
      <w:r>
        <w:t xml:space="preserve">Independently brings </w:t>
      </w:r>
      <w:r w:rsidRPr="00314A81">
        <w:rPr>
          <w:u w:val="single"/>
        </w:rPr>
        <w:t>immeasurable</w:t>
      </w:r>
      <w:r>
        <w:t xml:space="preserve"> expected value – outweighs.</w:t>
      </w:r>
    </w:p>
    <w:p w14:paraId="17C7E4C8" w14:textId="77777777" w:rsidR="00967254" w:rsidRPr="00203E5E" w:rsidRDefault="00967254" w:rsidP="00967254">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6AA0988E" w14:textId="77777777" w:rsidR="00967254" w:rsidRPr="00BC6E0D" w:rsidRDefault="00967254" w:rsidP="00967254">
      <w:pPr>
        <w:rPr>
          <w:rStyle w:val="StyleUnderline"/>
        </w:rPr>
      </w:pPr>
      <w:r w:rsidRPr="00203E5E">
        <w:rPr>
          <w:rStyle w:val="StyleUnderline"/>
        </w:rPr>
        <w:t xml:space="preserve">Space </w:t>
      </w:r>
      <w:r w:rsidRPr="00340194">
        <w:rPr>
          <w:rStyle w:val="StyleUnderline"/>
          <w:highlight w:val="yellow"/>
        </w:rPr>
        <w:t>colonization</w:t>
      </w:r>
      <w:r w:rsidRPr="00BC6E0D">
        <w:rPr>
          <w:sz w:val="16"/>
        </w:rPr>
        <w:t xml:space="preserve"> is notable because it </w:t>
      </w:r>
      <w:r w:rsidRPr="00203E5E">
        <w:rPr>
          <w:rStyle w:val="StyleUnderline"/>
        </w:rPr>
        <w:t>may</w:t>
      </w:r>
      <w:r w:rsidRPr="00BC6E0D">
        <w:rPr>
          <w:sz w:val="16"/>
        </w:rPr>
        <w:t xml:space="preserve"> be able to </w:t>
      </w:r>
      <w:r w:rsidRPr="00340194">
        <w:rPr>
          <w:rStyle w:val="StyleUnderline"/>
          <w:highlight w:val="yellow"/>
        </w:rPr>
        <w:t>bring</w:t>
      </w:r>
      <w:r w:rsidRPr="00203E5E">
        <w:rPr>
          <w:rStyle w:val="Emphasis"/>
        </w:rPr>
        <w:t xml:space="preserve"> utterly </w:t>
      </w:r>
      <w:r w:rsidRPr="00340194">
        <w:rPr>
          <w:rStyle w:val="Emphasis"/>
          <w:highlight w:val="yellow"/>
        </w:rPr>
        <w:t>immense</w:t>
      </w:r>
      <w:r w:rsidRPr="00203E5E">
        <w:rPr>
          <w:rStyle w:val="Emphasis"/>
        </w:rPr>
        <w:t xml:space="preserve"> increases in</w:t>
      </w:r>
      <w:r w:rsidRPr="00BC6E0D">
        <w:rPr>
          <w:sz w:val="16"/>
        </w:rPr>
        <w:t xml:space="preserve"> intrinsic </w:t>
      </w:r>
      <w:r w:rsidRPr="00340194">
        <w:rPr>
          <w:rStyle w:val="Emphasis"/>
          <w:highlight w:val="yellow"/>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340194">
        <w:rPr>
          <w:rStyle w:val="StyleUnderline"/>
          <w:highlight w:val="yellow"/>
        </w:rPr>
        <w:t>colonies</w:t>
      </w:r>
      <w:r w:rsidRPr="00413B2B">
        <w:rPr>
          <w:rStyle w:val="StyleUnderline"/>
        </w:rPr>
        <w:t xml:space="preserve"> could </w:t>
      </w:r>
      <w:r w:rsidRPr="00340194">
        <w:rPr>
          <w:rStyle w:val="Emphasis"/>
          <w:highlight w:val="yellow"/>
        </w:rPr>
        <w:t>multiply</w:t>
      </w:r>
      <w:r w:rsidRPr="00413B2B">
        <w:rPr>
          <w:rStyle w:val="Emphasis"/>
        </w:rPr>
        <w:t xml:space="preserve"> the total </w:t>
      </w:r>
      <w:r w:rsidRPr="00340194">
        <w:rPr>
          <w:rStyle w:val="Emphasis"/>
          <w:highlight w:val="yellow"/>
        </w:rPr>
        <w:t>area</w:t>
      </w:r>
      <w:r w:rsidRPr="00413B2B">
        <w:rPr>
          <w:rStyle w:val="Emphasis"/>
        </w:rPr>
        <w:t xml:space="preserve"> available </w:t>
      </w:r>
      <w:r w:rsidRPr="00340194">
        <w:rPr>
          <w:rStyle w:val="Emphasis"/>
          <w:highlight w:val="yellow"/>
        </w:rPr>
        <w:t>for</w:t>
      </w:r>
      <w:r w:rsidRPr="00413B2B">
        <w:rPr>
          <w:rStyle w:val="Emphasis"/>
        </w:rPr>
        <w:t xml:space="preserve"> human </w:t>
      </w:r>
      <w:r w:rsidRPr="00340194">
        <w:rPr>
          <w:rStyle w:val="Emphasis"/>
          <w:highlight w:val="yellow"/>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2E097FDD" w14:textId="77777777" w:rsidR="00967254" w:rsidRPr="00BC6E0D" w:rsidRDefault="00967254" w:rsidP="00967254">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340194">
        <w:rPr>
          <w:rStyle w:val="Emphasis"/>
          <w:highlight w:val="yellow"/>
        </w:rPr>
        <w:t>Dyson</w:t>
      </w:r>
      <w:r w:rsidRPr="00340194">
        <w:rPr>
          <w:rStyle w:val="StyleUnderline"/>
          <w:highlight w:val="yellow"/>
        </w:rPr>
        <w:t xml:space="preserve"> </w:t>
      </w:r>
      <w:r w:rsidRPr="00340194">
        <w:rPr>
          <w:rStyle w:val="Emphasis"/>
          <w:highlight w:val="yellow"/>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340194">
        <w:rPr>
          <w:rStyle w:val="Emphasis"/>
          <w:highlight w:val="yellow"/>
        </w:rPr>
        <w:t>enable</w:t>
      </w:r>
      <w:r w:rsidRPr="00BC6E0D">
        <w:rPr>
          <w:rStyle w:val="StyleUnderline"/>
        </w:rPr>
        <w:t xml:space="preserve"> a </w:t>
      </w:r>
      <w:r w:rsidRPr="00340194">
        <w:rPr>
          <w:rStyle w:val="Emphasis"/>
          <w:highlight w:val="yellow"/>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3D7B19ED" w14:textId="77777777" w:rsidR="00967254" w:rsidRPr="00871E12" w:rsidRDefault="00967254" w:rsidP="00967254">
      <w:pPr>
        <w:rPr>
          <w:sz w:val="16"/>
        </w:rPr>
      </w:pPr>
      <w:r w:rsidRPr="00BC6E0D">
        <w:rPr>
          <w:rStyle w:val="StyleUnderline"/>
        </w:rPr>
        <w:t xml:space="preserve">Space </w:t>
      </w:r>
      <w:r w:rsidRPr="00340194">
        <w:rPr>
          <w:rStyle w:val="StyleUnderline"/>
          <w:highlight w:val="yellow"/>
        </w:rPr>
        <w:t>colonies</w:t>
      </w:r>
      <w:r w:rsidRPr="00BC6E0D">
        <w:rPr>
          <w:rStyle w:val="StyleUnderline"/>
        </w:rPr>
        <w:t xml:space="preserve"> could</w:t>
      </w:r>
      <w:r w:rsidRPr="00871E12">
        <w:rPr>
          <w:sz w:val="16"/>
        </w:rPr>
        <w:t xml:space="preserve"> also </w:t>
      </w:r>
      <w:r w:rsidRPr="00340194">
        <w:rPr>
          <w:rStyle w:val="StyleUnderline"/>
          <w:highlight w:val="yellow"/>
        </w:rPr>
        <w:t>increase</w:t>
      </w:r>
      <w:r w:rsidRPr="00BC6E0D">
        <w:rPr>
          <w:rStyle w:val="StyleUnderline"/>
        </w:rPr>
        <w:t xml:space="preserve"> the</w:t>
      </w:r>
      <w:r w:rsidRPr="00871E12">
        <w:rPr>
          <w:sz w:val="16"/>
        </w:rPr>
        <w:t xml:space="preserve"> amount of </w:t>
      </w:r>
      <w:r w:rsidRPr="00340194">
        <w:rPr>
          <w:rStyle w:val="Emphasis"/>
          <w:highlight w:val="yellow"/>
        </w:rPr>
        <w:t>time</w:t>
      </w:r>
      <w:r w:rsidRPr="00BC6E0D">
        <w:rPr>
          <w:rStyle w:val="StyleUnderline"/>
        </w:rPr>
        <w:t xml:space="preserve"> </w:t>
      </w:r>
      <w:r w:rsidRPr="00871E12">
        <w:rPr>
          <w:rStyle w:val="Emphasis"/>
        </w:rPr>
        <w:t>available</w:t>
      </w:r>
      <w:r w:rsidRPr="00BC6E0D">
        <w:rPr>
          <w:rStyle w:val="StyleUnderline"/>
        </w:rPr>
        <w:t xml:space="preserve"> </w:t>
      </w:r>
      <w:r w:rsidRPr="00340194">
        <w:rPr>
          <w:rStyle w:val="StyleUnderline"/>
          <w:highlight w:val="yellow"/>
        </w:rPr>
        <w:t>for</w:t>
      </w:r>
      <w:r w:rsidRPr="00BC6E0D">
        <w:rPr>
          <w:rStyle w:val="StyleUnderline"/>
        </w:rPr>
        <w:t xml:space="preserve"> human </w:t>
      </w:r>
      <w:r w:rsidRPr="00340194">
        <w:rPr>
          <w:rStyle w:val="StyleUnderline"/>
          <w:highlight w:val="yellow"/>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340194">
        <w:rPr>
          <w:rStyle w:val="StyleUnderline"/>
          <w:highlight w:val="yellow"/>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340194">
        <w:rPr>
          <w:rStyle w:val="Emphasis"/>
          <w:highlight w:val="yellow"/>
        </w:rPr>
        <w:t>10</w:t>
      </w:r>
      <w:r w:rsidRPr="00340194">
        <w:rPr>
          <w:rStyle w:val="Emphasis"/>
          <w:highlight w:val="yellow"/>
          <w:vertAlign w:val="superscript"/>
        </w:rPr>
        <w:t>23</w:t>
      </w:r>
      <w:r w:rsidRPr="00871E12">
        <w:rPr>
          <w:rStyle w:val="Emphasis"/>
        </w:rPr>
        <w:t xml:space="preserve"> times </w:t>
      </w:r>
      <w:r w:rsidRPr="00340194">
        <w:rPr>
          <w:rStyle w:val="Emphasis"/>
          <w:highlight w:val="yellow"/>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340194">
        <w:rPr>
          <w:rStyle w:val="StyleUnderline"/>
          <w:highlight w:val="yellow"/>
        </w:rPr>
        <w:t xml:space="preserve">it may be possible to </w:t>
      </w:r>
      <w:r w:rsidRPr="00340194">
        <w:rPr>
          <w:rStyle w:val="Emphasis"/>
          <w:highlight w:val="yellow"/>
        </w:rPr>
        <w:t>move to other universes</w:t>
      </w:r>
      <w:r w:rsidRPr="00871E12">
        <w:rPr>
          <w:sz w:val="16"/>
        </w:rPr>
        <w:t xml:space="preserve"> (Kaku 2005). The physics here is speculative, but it cannot be ruled out, and hence </w:t>
      </w:r>
      <w:r w:rsidRPr="00340194">
        <w:rPr>
          <w:rStyle w:val="StyleUnderline"/>
          <w:highlight w:val="yellow"/>
        </w:rPr>
        <w:t>there is a nonzero chance of</w:t>
      </w:r>
      <w:r w:rsidRPr="00871E12">
        <w:rPr>
          <w:sz w:val="16"/>
        </w:rPr>
        <w:t xml:space="preserve"> a </w:t>
      </w:r>
      <w:r w:rsidRPr="00871E12">
        <w:rPr>
          <w:rStyle w:val="Emphasis"/>
        </w:rPr>
        <w:t xml:space="preserve">literally </w:t>
      </w:r>
      <w:r w:rsidRPr="00340194">
        <w:rPr>
          <w:rStyle w:val="Emphasis"/>
          <w:highlight w:val="yellow"/>
        </w:rPr>
        <w:t>infinite</w:t>
      </w:r>
      <w:r w:rsidRPr="00871E12">
        <w:rPr>
          <w:rStyle w:val="Emphasis"/>
        </w:rPr>
        <w:t xml:space="preserve"> opportunity for space </w:t>
      </w:r>
      <w:r w:rsidRPr="00340194">
        <w:rPr>
          <w:rStyle w:val="Emphasis"/>
          <w:highlight w:val="yellow"/>
        </w:rPr>
        <w:t>colonization</w:t>
      </w:r>
      <w:r w:rsidRPr="00871E12">
        <w:rPr>
          <w:sz w:val="16"/>
        </w:rPr>
        <w:t xml:space="preserve"> (Baum 2010a).</w:t>
      </w:r>
    </w:p>
    <w:p w14:paraId="369E6E5E" w14:textId="77777777" w:rsidR="00967254" w:rsidRPr="00553712" w:rsidRDefault="00967254" w:rsidP="00967254">
      <w:pPr>
        <w:rPr>
          <w:u w:val="singl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 xml:space="preserve">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340194">
        <w:rPr>
          <w:rStyle w:val="StyleUnderline"/>
          <w:highlight w:val="yellow"/>
        </w:rPr>
        <w:t xml:space="preserve">The </w:t>
      </w:r>
      <w:r w:rsidRPr="00340194">
        <w:rPr>
          <w:rStyle w:val="Emphasis"/>
          <w:highlight w:val="yellow"/>
        </w:rPr>
        <w:t>sooner</w:t>
      </w:r>
      <w:r w:rsidRPr="0004557F">
        <w:rPr>
          <w:rStyle w:val="StyleUnderline"/>
        </w:rPr>
        <w:t xml:space="preserve"> space colonization begins, </w:t>
      </w:r>
      <w:r w:rsidRPr="00340194">
        <w:rPr>
          <w:rStyle w:val="StyleUnderline"/>
          <w:highlight w:val="yellow"/>
        </w:rPr>
        <w:t>the</w:t>
      </w:r>
      <w:r w:rsidRPr="00340194">
        <w:rPr>
          <w:rStyle w:val="Emphasis"/>
          <w:highlight w:val="yellow"/>
        </w:rPr>
        <w:t xml:space="preserve"> more</w:t>
      </w:r>
      <w:r w:rsidRPr="00413B2B">
        <w:rPr>
          <w:sz w:val="16"/>
        </w:rPr>
        <w:t xml:space="preserve"> of its </w:t>
      </w:r>
      <w:r w:rsidRPr="0004557F">
        <w:rPr>
          <w:rStyle w:val="Emphasis"/>
        </w:rPr>
        <w:t xml:space="preserve">immense </w:t>
      </w:r>
      <w:r w:rsidRPr="00340194">
        <w:rPr>
          <w:rStyle w:val="Emphasis"/>
          <w:highlight w:val="yellow"/>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340194">
        <w:rPr>
          <w:rStyle w:val="Emphasis"/>
          <w:highlight w:val="yellow"/>
        </w:rPr>
        <w:t>5 × 10</w:t>
      </w:r>
      <w:r w:rsidRPr="00340194">
        <w:rPr>
          <w:rStyle w:val="Emphasis"/>
          <w:highlight w:val="yellow"/>
          <w:vertAlign w:val="superscript"/>
        </w:rPr>
        <w:t>46</w:t>
      </w:r>
      <w:r w:rsidRPr="00340194">
        <w:rPr>
          <w:rStyle w:val="Emphasis"/>
          <w:highlight w:val="yellow"/>
        </w:rPr>
        <w:t xml:space="preserve"> human lifetimes are lost</w:t>
      </w:r>
      <w:r w:rsidRPr="00340194">
        <w:rPr>
          <w:rStyle w:val="StyleUnderline"/>
          <w:highlight w:val="yellow"/>
        </w:rPr>
        <w:t xml:space="preserve"> for every century</w:t>
      </w:r>
      <w:r w:rsidRPr="0004557F">
        <w:rPr>
          <w:rStyle w:val="StyleUnderline"/>
        </w:rPr>
        <w:t xml:space="preserve"> in which space colonization is </w:t>
      </w:r>
      <w:r w:rsidRPr="00340194">
        <w:rPr>
          <w:rStyle w:val="StyleUnderline"/>
          <w:highlight w:val="yellow"/>
        </w:rPr>
        <w:t>delayed</w:t>
      </w:r>
      <w:r w:rsidRPr="0004557F">
        <w:rPr>
          <w:rStyle w:val="StyleUnderline"/>
        </w:rPr>
        <w:t>.</w:t>
      </w:r>
    </w:p>
    <w:p w14:paraId="7F2E4C25" w14:textId="2E2C1523" w:rsidR="00967254" w:rsidRDefault="00967254" w:rsidP="00967254"/>
    <w:p w14:paraId="6C33B68E" w14:textId="77777777" w:rsidR="00967254" w:rsidRPr="00967254" w:rsidRDefault="00967254" w:rsidP="00967254"/>
    <w:p w14:paraId="78CD9C8F" w14:textId="08EE9B12" w:rsidR="00967254" w:rsidRDefault="00967254" w:rsidP="00967254">
      <w:pPr>
        <w:pStyle w:val="Heading3"/>
      </w:pPr>
      <w:r>
        <w:t>*** AT Inequality</w:t>
      </w:r>
    </w:p>
    <w:p w14:paraId="02FC229F" w14:textId="77777777" w:rsidR="00967254" w:rsidRDefault="00967254" w:rsidP="00967254"/>
    <w:p w14:paraId="1DC8ED3A" w14:textId="77777777" w:rsidR="00967254" w:rsidRDefault="00967254" w:rsidP="00967254">
      <w:pPr>
        <w:pStyle w:val="Heading4"/>
      </w:pPr>
      <w:r>
        <w:t xml:space="preserve">It doesn’t disadvantage developing nations and the alt is worse </w:t>
      </w:r>
    </w:p>
    <w:p w14:paraId="40419E24" w14:textId="77777777" w:rsidR="00967254" w:rsidRDefault="00967254" w:rsidP="00967254">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305CB447" w14:textId="77777777" w:rsidR="00967254" w:rsidRDefault="00967254" w:rsidP="00967254">
      <w:r>
        <w:t xml:space="preserve">[Ezra J., Owning Outer Space, 20 Nw. J. Int'l L. &amp; Bus. 59, 1999, </w:t>
      </w:r>
      <w:hyperlink r:id="rId112" w:history="1">
        <w:r w:rsidRPr="007B2909">
          <w:rPr>
            <w:rStyle w:val="StyleUnderline"/>
            <w:u w:val="none"/>
          </w:rPr>
          <w:t>https://scholarlycommons.law.northwestern.edu/njilb/vol20/iss1/7</w:t>
        </w:r>
      </w:hyperlink>
      <w:r>
        <w:t xml:space="preserve">, accessed 7-10-21] </w:t>
      </w:r>
    </w:p>
    <w:p w14:paraId="6F7CE287" w14:textId="77777777" w:rsidR="00967254" w:rsidRPr="003B6DE1" w:rsidRDefault="00967254" w:rsidP="00967254"/>
    <w:p w14:paraId="250B53F9" w14:textId="77777777" w:rsidR="00967254" w:rsidRPr="00815A10" w:rsidRDefault="00967254" w:rsidP="00967254">
      <w:pPr>
        <w:rPr>
          <w:rStyle w:val="StyleUnderline"/>
        </w:rPr>
      </w:pPr>
      <w:r w:rsidRPr="003B6DE1">
        <w:rPr>
          <w:sz w:val="14"/>
        </w:rPr>
        <w:t xml:space="preserve">B. Problem: </w:t>
      </w:r>
      <w:r w:rsidRPr="00815A10">
        <w:rPr>
          <w:rStyle w:val="StyleUnderline"/>
        </w:rPr>
        <w:t>What about</w:t>
      </w:r>
      <w:r w:rsidRPr="003B6DE1">
        <w:rPr>
          <w:sz w:val="14"/>
        </w:rPr>
        <w:t xml:space="preserve"> the concerns of </w:t>
      </w:r>
      <w:r w:rsidRPr="003B6DE1">
        <w:rPr>
          <w:rStyle w:val="Emphasis"/>
        </w:rPr>
        <w:t>developing nations</w:t>
      </w:r>
      <w:r w:rsidRPr="00815A10">
        <w:rPr>
          <w:rStyle w:val="StyleUnderline"/>
        </w:rPr>
        <w:t>?</w:t>
      </w:r>
    </w:p>
    <w:p w14:paraId="3EA145E8" w14:textId="77777777" w:rsidR="00967254" w:rsidRPr="003B6DE1" w:rsidRDefault="00967254" w:rsidP="00967254">
      <w:pPr>
        <w:rPr>
          <w:sz w:val="14"/>
        </w:rPr>
      </w:pPr>
      <w:r w:rsidRPr="003B6DE1">
        <w:rPr>
          <w:sz w:val="14"/>
        </w:rPr>
        <w:t xml:space="preserve">Developing nations have reason to oppose incorporating rights of ownership into the property regimes governing international zones. First, developing nations do not want to be permanently disadvantaged just because they lag in space-capability right now. This is an extremely potent </w:t>
      </w:r>
      <w:proofErr w:type="gramStart"/>
      <w:r w:rsidRPr="003B6DE1">
        <w:rPr>
          <w:sz w:val="14"/>
        </w:rPr>
        <w:t>critique, and</w:t>
      </w:r>
      <w:proofErr w:type="gramEnd"/>
      <w:r w:rsidRPr="003B6DE1">
        <w:rPr>
          <w:sz w:val="14"/>
        </w:rPr>
        <w:t xml:space="preserve"> will be discussed momentarily.</w:t>
      </w:r>
    </w:p>
    <w:p w14:paraId="4C03B5F0" w14:textId="77777777" w:rsidR="00967254" w:rsidRPr="003B6DE1" w:rsidRDefault="00967254" w:rsidP="00967254">
      <w:pPr>
        <w:rPr>
          <w:sz w:val="14"/>
        </w:rPr>
      </w:pPr>
      <w:r w:rsidRPr="003B6DE1">
        <w:rPr>
          <w:sz w:val="14"/>
        </w:rPr>
        <w:t>The second rationale is more historical. It is a deep-seated distrust of colonial imperialist doctrine such as that which the world faced in previous centuries. It is a readily understandable distrust: most, if not all developing nations were harmed by European nations who treated the non-European lands as theirs for the taking.</w:t>
      </w:r>
    </w:p>
    <w:p w14:paraId="45679E2A" w14:textId="77777777" w:rsidR="00967254" w:rsidRPr="003B6DE1" w:rsidRDefault="00967254" w:rsidP="00967254">
      <w:pPr>
        <w:rPr>
          <w:sz w:val="14"/>
        </w:rPr>
      </w:pPr>
      <w:r w:rsidRPr="003B6DE1">
        <w:rPr>
          <w:sz w:val="14"/>
        </w:rPr>
        <w:t xml:space="preserve">The difference here, however, is that there are no (known) </w:t>
      </w:r>
      <w:proofErr w:type="gramStart"/>
      <w:r w:rsidRPr="003B6DE1">
        <w:rPr>
          <w:sz w:val="14"/>
        </w:rPr>
        <w:t>occupants</w:t>
      </w:r>
      <w:proofErr w:type="gramEnd"/>
      <w:r w:rsidRPr="003B6DE1">
        <w:rPr>
          <w:sz w:val="14"/>
        </w:rPr>
        <w:t xml:space="preserve"> native to outer space.92 The colonialist "right of grab" policy was morally objectionable because it ignored the property rights (and other rights) of those already occupying the "discovered" lands.93 In the absence of prior existing property rights, however, there seems to be nothing inherently immoral about a right of grab.</w:t>
      </w:r>
    </w:p>
    <w:p w14:paraId="332B9344" w14:textId="77777777" w:rsidR="00967254" w:rsidRPr="003B6DE1" w:rsidRDefault="00967254" w:rsidP="00967254">
      <w:pPr>
        <w:rPr>
          <w:sz w:val="14"/>
        </w:rPr>
      </w:pPr>
      <w:r w:rsidRPr="003B6DE1">
        <w:rPr>
          <w:sz w:val="14"/>
        </w:rPr>
        <w:t xml:space="preserve">Except, </w:t>
      </w:r>
      <w:r w:rsidRPr="003B6DE1">
        <w:rPr>
          <w:rStyle w:val="StyleUnderline"/>
        </w:rPr>
        <w:t>perhaps</w:t>
      </w:r>
      <w:r w:rsidRPr="003B6DE1">
        <w:rPr>
          <w:sz w:val="14"/>
        </w:rPr>
        <w:t xml:space="preserve">, that </w:t>
      </w:r>
      <w:r w:rsidRPr="003B6DE1">
        <w:rPr>
          <w:rStyle w:val="StyleUnderline"/>
        </w:rPr>
        <w:t>it may severely disadvantage the lower-tech nations in future</w:t>
      </w:r>
      <w:r w:rsidRPr="003B6DE1">
        <w:rPr>
          <w:sz w:val="14"/>
        </w:rPr>
        <w:t>. Developing nations fear that by the time they gain the wealth and technology necessary to become players in the space game, the most readily available resources will have already been claimed as private property and be under sovereign control of other nations. The developing nations argue that they will again be left in the economic lurch. This argument against a right-of-grab-based system gains salience when one considers that the reason the developing nations are not yet space-capable may well be attributable to past wrongs the developed nations inflicted on them. The perpetuation of past wrongs thus makes the right of grab doubly objectionable in the eyes of developing nations.</w:t>
      </w:r>
    </w:p>
    <w:p w14:paraId="29BD61A9" w14:textId="77777777" w:rsidR="00967254" w:rsidRPr="003B6DE1" w:rsidRDefault="00967254" w:rsidP="00967254">
      <w:pPr>
        <w:rPr>
          <w:rStyle w:val="StyleUnderline"/>
        </w:rPr>
      </w:pPr>
      <w:r w:rsidRPr="003B6DE1">
        <w:rPr>
          <w:sz w:val="14"/>
        </w:rPr>
        <w:t xml:space="preserve">There are two short answers to this concern. </w:t>
      </w:r>
      <w:r w:rsidRPr="003B6DE1">
        <w:rPr>
          <w:rStyle w:val="StyleUnderline"/>
        </w:rPr>
        <w:t xml:space="preserve">First, </w:t>
      </w:r>
      <w:r w:rsidRPr="00340194">
        <w:rPr>
          <w:rStyle w:val="StyleUnderline"/>
          <w:highlight w:val="yellow"/>
        </w:rPr>
        <w:t>the universe</w:t>
      </w:r>
      <w:r w:rsidRPr="003B6DE1">
        <w:rPr>
          <w:rStyle w:val="StyleUnderline"/>
        </w:rPr>
        <w:t xml:space="preserve">, for practical purposes, </w:t>
      </w:r>
      <w:r w:rsidRPr="00340194">
        <w:rPr>
          <w:rStyle w:val="StyleUnderline"/>
          <w:highlight w:val="yellow"/>
        </w:rPr>
        <w:t xml:space="preserve">is </w:t>
      </w:r>
      <w:r w:rsidRPr="00340194">
        <w:rPr>
          <w:rStyle w:val="Emphasis"/>
          <w:highlight w:val="yellow"/>
        </w:rPr>
        <w:t>not finite</w:t>
      </w:r>
      <w:r w:rsidRPr="003B6DE1">
        <w:rPr>
          <w:sz w:val="14"/>
        </w:rPr>
        <w:t xml:space="preserve">. </w:t>
      </w:r>
      <w:r w:rsidRPr="003B6DE1">
        <w:rPr>
          <w:rStyle w:val="StyleUnderline"/>
        </w:rPr>
        <w:t xml:space="preserve">Whenever developing nations become space-capable, </w:t>
      </w:r>
      <w:r w:rsidRPr="00340194">
        <w:rPr>
          <w:rStyle w:val="StyleUnderline"/>
          <w:highlight w:val="yellow"/>
        </w:rPr>
        <w:t xml:space="preserve">there will be </w:t>
      </w:r>
      <w:r w:rsidRPr="00340194">
        <w:rPr>
          <w:rStyle w:val="Emphasis"/>
          <w:highlight w:val="yellow"/>
        </w:rPr>
        <w:t>plenty of available unused</w:t>
      </w:r>
      <w:r w:rsidRPr="003B6DE1">
        <w:rPr>
          <w:rStyle w:val="Emphasis"/>
        </w:rPr>
        <w:t xml:space="preserve"> space </w:t>
      </w:r>
      <w:r w:rsidRPr="00340194">
        <w:rPr>
          <w:rStyle w:val="Emphasis"/>
          <w:highlight w:val="yellow"/>
        </w:rPr>
        <w:t>real estate</w:t>
      </w:r>
      <w:r w:rsidRPr="003B6DE1">
        <w:rPr>
          <w:sz w:val="14"/>
        </w:rPr>
        <w:t xml:space="preserve">. </w:t>
      </w:r>
      <w:r w:rsidRPr="003B6DE1">
        <w:rPr>
          <w:rStyle w:val="StyleUnderline"/>
        </w:rPr>
        <w:t xml:space="preserve">Second, </w:t>
      </w:r>
      <w:r w:rsidRPr="00340194">
        <w:rPr>
          <w:rStyle w:val="StyleUnderline"/>
          <w:highlight w:val="yellow"/>
        </w:rPr>
        <w:t>corporations</w:t>
      </w:r>
      <w:r w:rsidRPr="003B6DE1">
        <w:rPr>
          <w:rStyle w:val="StyleUnderline"/>
        </w:rPr>
        <w:t xml:space="preserve"> based in space-incapable nations </w:t>
      </w:r>
      <w:r w:rsidRPr="00340194">
        <w:rPr>
          <w:rStyle w:val="StyleUnderline"/>
          <w:highlight w:val="yellow"/>
        </w:rPr>
        <w:t>could</w:t>
      </w:r>
      <w:r w:rsidRPr="003B6DE1">
        <w:rPr>
          <w:rStyle w:val="StyleUnderline"/>
        </w:rPr>
        <w:t>,</w:t>
      </w:r>
      <w:r w:rsidRPr="003B6DE1">
        <w:rPr>
          <w:sz w:val="14"/>
        </w:rPr>
        <w:t xml:space="preserve"> of course, </w:t>
      </w:r>
      <w:r w:rsidRPr="00340194">
        <w:rPr>
          <w:rStyle w:val="Emphasis"/>
          <w:highlight w:val="yellow"/>
        </w:rPr>
        <w:t>contract</w:t>
      </w:r>
      <w:r w:rsidRPr="00340194">
        <w:rPr>
          <w:rStyle w:val="StyleUnderline"/>
          <w:highlight w:val="yellow"/>
        </w:rPr>
        <w:t xml:space="preserve"> out</w:t>
      </w:r>
      <w:r w:rsidRPr="003B6DE1">
        <w:rPr>
          <w:rStyle w:val="StyleUnderline"/>
        </w:rPr>
        <w:t xml:space="preserve"> to a space launch company </w:t>
      </w:r>
      <w:r w:rsidRPr="00340194">
        <w:rPr>
          <w:rStyle w:val="StyleUnderline"/>
          <w:highlight w:val="yellow"/>
        </w:rPr>
        <w:t xml:space="preserve">from a </w:t>
      </w:r>
      <w:r w:rsidRPr="00340194">
        <w:rPr>
          <w:rStyle w:val="Emphasis"/>
          <w:highlight w:val="yellow"/>
        </w:rPr>
        <w:t>space-capable nation</w:t>
      </w:r>
      <w:r w:rsidRPr="003B6DE1">
        <w:rPr>
          <w:rStyle w:val="StyleUnderline"/>
        </w:rPr>
        <w:t xml:space="preserve">. Developing nations can </w:t>
      </w:r>
      <w:r w:rsidRPr="003B6DE1">
        <w:rPr>
          <w:rStyle w:val="Emphasis"/>
        </w:rPr>
        <w:t>take advantage of space development</w:t>
      </w:r>
      <w:r w:rsidRPr="003B6DE1">
        <w:rPr>
          <w:rStyle w:val="StyleUnderline"/>
        </w:rPr>
        <w:t xml:space="preserve"> without </w:t>
      </w:r>
      <w:r w:rsidRPr="003B6DE1">
        <w:rPr>
          <w:rStyle w:val="Emphasis"/>
        </w:rPr>
        <w:t>themselves</w:t>
      </w:r>
      <w:r w:rsidRPr="003B6DE1">
        <w:rPr>
          <w:rStyle w:val="StyleUnderline"/>
        </w:rPr>
        <w:t xml:space="preserve"> being </w:t>
      </w:r>
      <w:proofErr w:type="gramStart"/>
      <w:r w:rsidRPr="003B6DE1">
        <w:rPr>
          <w:rStyle w:val="Emphasis"/>
        </w:rPr>
        <w:t>space-capable</w:t>
      </w:r>
      <w:proofErr w:type="gramEnd"/>
      <w:r w:rsidRPr="003B6DE1">
        <w:rPr>
          <w:rStyle w:val="StyleUnderline"/>
        </w:rPr>
        <w:t>.</w:t>
      </w:r>
    </w:p>
    <w:p w14:paraId="61584E95" w14:textId="77777777" w:rsidR="00967254" w:rsidRPr="003B6DE1" w:rsidRDefault="00967254" w:rsidP="00967254">
      <w:pPr>
        <w:rPr>
          <w:sz w:val="14"/>
        </w:rPr>
      </w:pPr>
      <w:r w:rsidRPr="003B6DE1">
        <w:rPr>
          <w:rStyle w:val="StyleUnderline"/>
        </w:rPr>
        <w:t xml:space="preserve">Perhaps less straightforward is the notion that ownership rights, </w:t>
      </w:r>
      <w:r w:rsidRPr="00340194">
        <w:rPr>
          <w:rStyle w:val="StyleUnderline"/>
          <w:highlight w:val="yellow"/>
        </w:rPr>
        <w:t xml:space="preserve">by </w:t>
      </w:r>
      <w:r w:rsidRPr="00340194">
        <w:rPr>
          <w:rStyle w:val="Emphasis"/>
          <w:highlight w:val="yellow"/>
        </w:rPr>
        <w:t>incentivizing</w:t>
      </w:r>
      <w:r w:rsidRPr="003B6DE1">
        <w:rPr>
          <w:rStyle w:val="Emphasis"/>
        </w:rPr>
        <w:t xml:space="preserve"> the </w:t>
      </w:r>
      <w:r w:rsidRPr="00340194">
        <w:rPr>
          <w:rStyle w:val="Emphasis"/>
          <w:highlight w:val="yellow"/>
        </w:rPr>
        <w:t>development</w:t>
      </w:r>
      <w:r w:rsidRPr="003B6DE1">
        <w:rPr>
          <w:rStyle w:val="Emphasis"/>
        </w:rPr>
        <w:t xml:space="preserve"> of outer space</w:t>
      </w:r>
      <w:r w:rsidRPr="003B6DE1">
        <w:rPr>
          <w:rStyle w:val="StyleUnderline"/>
        </w:rPr>
        <w:t xml:space="preserve">, </w:t>
      </w:r>
      <w:r w:rsidRPr="00340194">
        <w:rPr>
          <w:rStyle w:val="StyleUnderline"/>
          <w:highlight w:val="yellow"/>
        </w:rPr>
        <w:t xml:space="preserve">would </w:t>
      </w:r>
      <w:r w:rsidRPr="00340194">
        <w:rPr>
          <w:rStyle w:val="Emphasis"/>
          <w:highlight w:val="yellow"/>
        </w:rPr>
        <w:t>fund</w:t>
      </w:r>
      <w:r w:rsidRPr="003B6DE1">
        <w:rPr>
          <w:rStyle w:val="Emphasis"/>
        </w:rPr>
        <w:t xml:space="preserve"> intense </w:t>
      </w:r>
      <w:r w:rsidRPr="00340194">
        <w:rPr>
          <w:rStyle w:val="Emphasis"/>
          <w:highlight w:val="yellow"/>
        </w:rPr>
        <w:t>R&amp;D of launch tech</w:t>
      </w:r>
      <w:r w:rsidRPr="003B6DE1">
        <w:rPr>
          <w:rStyle w:val="Emphasis"/>
        </w:rPr>
        <w:t>nology</w:t>
      </w:r>
      <w:r w:rsidRPr="003B6DE1">
        <w:rPr>
          <w:sz w:val="14"/>
        </w:rPr>
        <w:t xml:space="preserve">. </w:t>
      </w:r>
      <w:r w:rsidRPr="00340194">
        <w:rPr>
          <w:rStyle w:val="StyleUnderline"/>
          <w:highlight w:val="yellow"/>
        </w:rPr>
        <w:t xml:space="preserve">Launches would become more </w:t>
      </w:r>
      <w:r w:rsidRPr="00340194">
        <w:rPr>
          <w:rStyle w:val="Emphasis"/>
          <w:highlight w:val="yellow"/>
        </w:rPr>
        <w:t>reliable</w:t>
      </w:r>
      <w:r w:rsidRPr="00340194">
        <w:rPr>
          <w:rStyle w:val="StyleUnderline"/>
          <w:highlight w:val="yellow"/>
        </w:rPr>
        <w:t xml:space="preserve"> and </w:t>
      </w:r>
      <w:r w:rsidRPr="00340194">
        <w:rPr>
          <w:rStyle w:val="Emphasis"/>
          <w:highlight w:val="yellow"/>
        </w:rPr>
        <w:t>cheaper</w:t>
      </w:r>
      <w:r w:rsidRPr="003B6DE1">
        <w:rPr>
          <w:rStyle w:val="StyleUnderline"/>
        </w:rPr>
        <w:t>.</w:t>
      </w:r>
      <w:r w:rsidRPr="003B6DE1">
        <w:rPr>
          <w:sz w:val="14"/>
        </w:rPr>
        <w:t xml:space="preserve"> In this way, </w:t>
      </w:r>
      <w:r w:rsidRPr="00340194">
        <w:rPr>
          <w:rStyle w:val="StyleUnderline"/>
          <w:highlight w:val="yellow"/>
        </w:rPr>
        <w:t xml:space="preserve">ownership rights might </w:t>
      </w:r>
      <w:r w:rsidRPr="00340194">
        <w:rPr>
          <w:rStyle w:val="Emphasis"/>
          <w:highlight w:val="yellow"/>
        </w:rPr>
        <w:t>hasten the day</w:t>
      </w:r>
      <w:r w:rsidRPr="003B6DE1">
        <w:rPr>
          <w:rStyle w:val="StyleUnderline"/>
        </w:rPr>
        <w:t xml:space="preserve"> that developing nations are able to afford hiring a launch company, or even to have </w:t>
      </w:r>
      <w:r w:rsidRPr="003B6DE1">
        <w:rPr>
          <w:rStyle w:val="Emphasis"/>
        </w:rPr>
        <w:t>their own space programs</w:t>
      </w:r>
      <w:r w:rsidRPr="003B6DE1">
        <w:rPr>
          <w:sz w:val="14"/>
        </w:rPr>
        <w:t xml:space="preserve"> (see infra section VII (b)).</w:t>
      </w:r>
    </w:p>
    <w:p w14:paraId="13CBA131" w14:textId="77777777" w:rsidR="00967254" w:rsidRPr="003B6DE1" w:rsidRDefault="00967254" w:rsidP="00967254">
      <w:pPr>
        <w:rPr>
          <w:sz w:val="14"/>
        </w:rPr>
      </w:pPr>
      <w:r w:rsidRPr="003B6DE1">
        <w:rPr>
          <w:sz w:val="14"/>
        </w:rPr>
        <w:t xml:space="preserve">Nevertheless, developing nations will likely continue to oppose rights of ownership in space. This is a political </w:t>
      </w:r>
      <w:proofErr w:type="gramStart"/>
      <w:r w:rsidRPr="003B6DE1">
        <w:rPr>
          <w:sz w:val="14"/>
        </w:rPr>
        <w:t>problem, and</w:t>
      </w:r>
      <w:proofErr w:type="gramEnd"/>
      <w:r w:rsidRPr="003B6DE1">
        <w:rPr>
          <w:sz w:val="14"/>
        </w:rPr>
        <w:t xml:space="preserve"> requires a political solution. For further discussion on this point, see section VII, infra.</w:t>
      </w:r>
    </w:p>
    <w:p w14:paraId="05F3A055" w14:textId="77777777" w:rsidR="00967254" w:rsidRPr="003B6DE1" w:rsidRDefault="00967254" w:rsidP="00967254">
      <w:pPr>
        <w:rPr>
          <w:sz w:val="14"/>
        </w:rPr>
      </w:pPr>
      <w:r w:rsidRPr="003B6DE1">
        <w:rPr>
          <w:sz w:val="14"/>
        </w:rPr>
        <w:t xml:space="preserve">We can learn how not to solve the problem from the legal and diplomatic wrangling that has been going on regarding mining of Earth's deep seabed. </w:t>
      </w:r>
      <w:r w:rsidRPr="003B6DE1">
        <w:rPr>
          <w:rStyle w:val="StyleUnderline"/>
        </w:rPr>
        <w:t xml:space="preserve">Exploitation of the deep seabed, like exploitation of space, is a </w:t>
      </w:r>
      <w:r w:rsidRPr="003B6DE1">
        <w:rPr>
          <w:rStyle w:val="Emphasis"/>
        </w:rPr>
        <w:t>very risky and expensive proposition</w:t>
      </w:r>
      <w:r w:rsidRPr="003B6DE1">
        <w:rPr>
          <w:rStyle w:val="StyleUnderline"/>
        </w:rPr>
        <w:t>. And the deep seabed, like space, is considered an international zone</w:t>
      </w:r>
      <w:r w:rsidRPr="003B6DE1">
        <w:rPr>
          <w:sz w:val="14"/>
        </w:rPr>
        <w:t xml:space="preserve">. In </w:t>
      </w:r>
      <w:proofErr w:type="gramStart"/>
      <w:r w:rsidRPr="003B6DE1">
        <w:rPr>
          <w:sz w:val="14"/>
        </w:rPr>
        <w:t>December,</w:t>
      </w:r>
      <w:proofErr w:type="gramEnd"/>
      <w:r w:rsidRPr="003B6DE1">
        <w:rPr>
          <w:sz w:val="14"/>
        </w:rPr>
        <w:t xml:space="preserve"> 1982, 120 nations signed the LOS.94 The LOS establishes an "Authority" and an "Enterprise." 95 Mining companies must receive approval from the Authority. Approval, in the form of a license, is only granted if the applicant company satisfies a set of rigorous conditions. The applicant must present two sites of equal value, one of which will be reserved by the Authority for development by the Enterprise.96 The applicant must fully disclose information regarding mining equipment, methods, and technology.97 The applicant must pay an initial sum of $500,000, an annual fee of $1 million until production begins, and (once mining has begun) either $1 million or a percentage of the market value of recovered materials, whichever is greater.9 Finally, and in addition to any domestic taxes incurred, the Authority levies 35 to 70 percent of the net profits.99</w:t>
      </w:r>
    </w:p>
    <w:p w14:paraId="6E5A93F3" w14:textId="77777777" w:rsidR="00967254" w:rsidRPr="003B6DE1" w:rsidRDefault="00967254" w:rsidP="00967254">
      <w:pPr>
        <w:rPr>
          <w:sz w:val="14"/>
        </w:rPr>
      </w:pPr>
      <w:r w:rsidRPr="003B6DE1">
        <w:rPr>
          <w:sz w:val="14"/>
        </w:rPr>
        <w:t xml:space="preserve">The United States, along with several other industrialized nations including the Federal Republic of Germany, France, Great Britain, Japan, and the Soviet Union, refused to ratify the LOS because of the deep seabed mining provisions.'0° There was a strong perception that </w:t>
      </w:r>
      <w:r w:rsidRPr="003B6DE1">
        <w:rPr>
          <w:rStyle w:val="StyleUnderline"/>
        </w:rPr>
        <w:t>the treaty's harsh regulations were an attempt to ruin commercial mining projects that would be in potential competition with the dry-land mines of developing nations</w:t>
      </w:r>
      <w:r w:rsidRPr="003B6DE1">
        <w:rPr>
          <w:sz w:val="14"/>
        </w:rPr>
        <w:t xml:space="preserve">. As Marne A. Dubs, spokesperson on seabed mining for the American Mining Congress, saw it, </w:t>
      </w:r>
      <w:r w:rsidRPr="003B6DE1">
        <w:rPr>
          <w:rStyle w:val="StyleUnderline"/>
        </w:rPr>
        <w:t xml:space="preserve">if the LOS was enforced "there will be no U.S. ocean mining </w:t>
      </w:r>
      <w:proofErr w:type="spellStart"/>
      <w:r w:rsidRPr="003B6DE1">
        <w:rPr>
          <w:rStyle w:val="StyleUnderline"/>
        </w:rPr>
        <w:t>industry."</w:t>
      </w:r>
      <w:r w:rsidRPr="003B6DE1">
        <w:rPr>
          <w:sz w:val="14"/>
        </w:rPr>
        <w:t>'O</w:t>
      </w:r>
      <w:proofErr w:type="spellEnd"/>
      <w:r w:rsidRPr="003B6DE1">
        <w:rPr>
          <w:sz w:val="14"/>
        </w:rPr>
        <w:t xml:space="preserve">' </w:t>
      </w:r>
      <w:r w:rsidRPr="003B6DE1">
        <w:rPr>
          <w:rStyle w:val="StyleUnderline"/>
        </w:rPr>
        <w:t xml:space="preserve">Instead, the United States passed a domestic law, the Deep Seabed Hard Mineral Resources Act, which recognized the rights of U.S. mining ventures to the </w:t>
      </w:r>
      <w:r w:rsidRPr="003B6DE1">
        <w:rPr>
          <w:rStyle w:val="Emphasis"/>
        </w:rPr>
        <w:t>full profits of their labors</w:t>
      </w:r>
      <w:r w:rsidRPr="003B6DE1">
        <w:rPr>
          <w:sz w:val="14"/>
        </w:rPr>
        <w:t>. 02</w:t>
      </w:r>
    </w:p>
    <w:p w14:paraId="23EABE86" w14:textId="77777777" w:rsidR="00967254" w:rsidRPr="003B6DE1" w:rsidRDefault="00967254" w:rsidP="00967254">
      <w:pPr>
        <w:rPr>
          <w:sz w:val="14"/>
        </w:rPr>
      </w:pPr>
      <w:r w:rsidRPr="00340194">
        <w:rPr>
          <w:rStyle w:val="StyleUnderline"/>
          <w:highlight w:val="yellow"/>
        </w:rPr>
        <w:t>If space law follows</w:t>
      </w:r>
      <w:r w:rsidRPr="003B6DE1">
        <w:rPr>
          <w:rStyle w:val="StyleUnderline"/>
        </w:rPr>
        <w:t xml:space="preserve"> the </w:t>
      </w:r>
      <w:r w:rsidRPr="00340194">
        <w:rPr>
          <w:rStyle w:val="StyleUnderline"/>
          <w:highlight w:val="yellow"/>
        </w:rPr>
        <w:t>LOS</w:t>
      </w:r>
      <w:r w:rsidRPr="00BC1017">
        <w:rPr>
          <w:rStyle w:val="StyleUnderline"/>
        </w:rPr>
        <w:t>'s</w:t>
      </w:r>
      <w:r w:rsidRPr="003B6DE1">
        <w:rPr>
          <w:rStyle w:val="StyleUnderline"/>
        </w:rPr>
        <w:t xml:space="preserve"> lead and asks developed nations to make </w:t>
      </w:r>
      <w:proofErr w:type="gramStart"/>
      <w:r w:rsidRPr="003B6DE1">
        <w:rPr>
          <w:rStyle w:val="StyleUnderline"/>
        </w:rPr>
        <w:t>similarly-excessive</w:t>
      </w:r>
      <w:proofErr w:type="gramEnd"/>
      <w:r w:rsidRPr="003B6DE1">
        <w:rPr>
          <w:rStyle w:val="StyleUnderline"/>
        </w:rPr>
        <w:t xml:space="preserve"> sacrifices for the benefit of developing nations, </w:t>
      </w:r>
      <w:r w:rsidRPr="00340194">
        <w:rPr>
          <w:rStyle w:val="StyleUnderline"/>
          <w:highlight w:val="yellow"/>
        </w:rPr>
        <w:t xml:space="preserve">the same political impasse with the </w:t>
      </w:r>
      <w:r w:rsidRPr="00340194">
        <w:rPr>
          <w:rStyle w:val="Emphasis"/>
          <w:highlight w:val="yellow"/>
        </w:rPr>
        <w:t>resultant disparate</w:t>
      </w:r>
      <w:r w:rsidRPr="00340194">
        <w:rPr>
          <w:rStyle w:val="StyleUnderline"/>
          <w:highlight w:val="yellow"/>
        </w:rPr>
        <w:t xml:space="preserve"> and </w:t>
      </w:r>
      <w:r w:rsidRPr="00340194">
        <w:rPr>
          <w:rStyle w:val="Emphasis"/>
          <w:highlight w:val="yellow"/>
        </w:rPr>
        <w:t>incoherent legal regimes</w:t>
      </w:r>
      <w:r w:rsidRPr="00340194">
        <w:rPr>
          <w:rStyle w:val="StyleUnderline"/>
          <w:highlight w:val="yellow"/>
        </w:rPr>
        <w:t xml:space="preserve"> will</w:t>
      </w:r>
      <w:r w:rsidRPr="003B6DE1">
        <w:rPr>
          <w:rStyle w:val="StyleUnderline"/>
        </w:rPr>
        <w:t xml:space="preserve"> no doubt </w:t>
      </w:r>
      <w:r w:rsidRPr="00340194">
        <w:rPr>
          <w:rStyle w:val="StyleUnderline"/>
          <w:highlight w:val="yellow"/>
        </w:rPr>
        <w:t>reoccur</w:t>
      </w:r>
      <w:r w:rsidRPr="003B6DE1">
        <w:rPr>
          <w:sz w:val="14"/>
        </w:rPr>
        <w:t>.</w:t>
      </w:r>
    </w:p>
    <w:p w14:paraId="7F9BEE39" w14:textId="77777777" w:rsidR="00967254" w:rsidRPr="00870A79" w:rsidRDefault="00967254" w:rsidP="00967254"/>
    <w:p w14:paraId="7F1D4825" w14:textId="3766F02D" w:rsidR="00967254" w:rsidRPr="00967254" w:rsidRDefault="00967254" w:rsidP="00967254">
      <w:pPr>
        <w:pStyle w:val="Heading2"/>
      </w:pPr>
      <w:r w:rsidRPr="00967254">
        <w:t>SOLVENCY</w:t>
      </w:r>
    </w:p>
    <w:p w14:paraId="0EDDE537" w14:textId="77777777" w:rsidR="00380EE1" w:rsidRDefault="00380EE1" w:rsidP="00380EE1">
      <w:pPr>
        <w:pStyle w:val="Heading3"/>
      </w:pPr>
      <w:r>
        <w:t xml:space="preserve">1NC Appropriation Key </w:t>
      </w:r>
    </w:p>
    <w:p w14:paraId="71AF27B3" w14:textId="77777777" w:rsidR="00380EE1" w:rsidRDefault="00380EE1" w:rsidP="00380EE1"/>
    <w:p w14:paraId="6792EB1F" w14:textId="77777777" w:rsidR="00380EE1" w:rsidRDefault="00380EE1" w:rsidP="00380EE1">
      <w:pPr>
        <w:pStyle w:val="Heading4"/>
      </w:pPr>
      <w:r>
        <w:t>The “commons” cannot capture any negative impact- ONLY appropriation is key</w:t>
      </w:r>
    </w:p>
    <w:p w14:paraId="0A52F016" w14:textId="77777777" w:rsidR="00380EE1" w:rsidRDefault="00380EE1" w:rsidP="00380EE1">
      <w:pPr>
        <w:pStyle w:val="Heading4"/>
      </w:pPr>
      <w:r>
        <w:t xml:space="preserve">1. Property rights are key to effective space development- it creates the </w:t>
      </w:r>
      <w:r w:rsidRPr="00896125">
        <w:rPr>
          <w:u w:val="single"/>
        </w:rPr>
        <w:t>most efficient system</w:t>
      </w:r>
      <w:r>
        <w:t xml:space="preserve"> for the development of space </w:t>
      </w:r>
    </w:p>
    <w:p w14:paraId="2AD13E15" w14:textId="77777777" w:rsidR="00380EE1" w:rsidRDefault="00380EE1" w:rsidP="00380EE1">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3847670C" w14:textId="77777777" w:rsidR="00380EE1" w:rsidRDefault="00380EE1" w:rsidP="00380EE1">
      <w:r>
        <w:t xml:space="preserve">[Ezra J., Owning Outer Space, 20 Nw. J. Int'l L. &amp; Bus. 59, 1999, </w:t>
      </w:r>
      <w:hyperlink r:id="rId113" w:history="1">
        <w:r w:rsidRPr="007B2909">
          <w:rPr>
            <w:rStyle w:val="StyleUnderline"/>
            <w:u w:val="none"/>
          </w:rPr>
          <w:t>https://scholarlycommons.law.northwestern.edu/njilb/vol20/iss1/7</w:t>
        </w:r>
      </w:hyperlink>
      <w:r>
        <w:t xml:space="preserve">, accessed 7-10-21] </w:t>
      </w:r>
    </w:p>
    <w:p w14:paraId="264912C6" w14:textId="77777777" w:rsidR="00380EE1" w:rsidRDefault="00380EE1" w:rsidP="00380EE1"/>
    <w:p w14:paraId="5C62007B" w14:textId="77777777" w:rsidR="00380EE1" w:rsidRPr="007B2909" w:rsidRDefault="00380EE1" w:rsidP="00380EE1">
      <w:pPr>
        <w:rPr>
          <w:sz w:val="14"/>
        </w:rPr>
      </w:pPr>
      <w:r w:rsidRPr="007B2909">
        <w:rPr>
          <w:sz w:val="14"/>
        </w:rPr>
        <w:t>IV. PROPOSAL: APPROPRJATIVE OWNERSHIP OF REAL PROPERTY</w:t>
      </w:r>
    </w:p>
    <w:p w14:paraId="36B9649F" w14:textId="77777777" w:rsidR="00380EE1" w:rsidRPr="007B2909" w:rsidRDefault="00380EE1" w:rsidP="00380EE1">
      <w:pPr>
        <w:rPr>
          <w:rStyle w:val="StyleUnderline"/>
        </w:rPr>
      </w:pPr>
      <w:r w:rsidRPr="00340194">
        <w:rPr>
          <w:rStyle w:val="StyleUnderline"/>
          <w:highlight w:val="yellow"/>
        </w:rPr>
        <w:t xml:space="preserve">The </w:t>
      </w:r>
      <w:r w:rsidRPr="00340194">
        <w:rPr>
          <w:rStyle w:val="Emphasis"/>
          <w:highlight w:val="yellow"/>
        </w:rPr>
        <w:t>ideal</w:t>
      </w:r>
      <w:r w:rsidRPr="007B2909">
        <w:rPr>
          <w:rStyle w:val="Emphasis"/>
        </w:rPr>
        <w:t xml:space="preserve"> legal </w:t>
      </w:r>
      <w:r w:rsidRPr="00340194">
        <w:rPr>
          <w:rStyle w:val="Emphasis"/>
          <w:highlight w:val="yellow"/>
        </w:rPr>
        <w:t>regime</w:t>
      </w:r>
      <w:r w:rsidRPr="00340194">
        <w:rPr>
          <w:rStyle w:val="StyleUnderline"/>
          <w:highlight w:val="yellow"/>
        </w:rPr>
        <w:t xml:space="preserve"> should create </w:t>
      </w:r>
      <w:r w:rsidRPr="00340194">
        <w:rPr>
          <w:rStyle w:val="Emphasis"/>
          <w:highlight w:val="yellow"/>
        </w:rPr>
        <w:t>maximum incentives</w:t>
      </w:r>
      <w:r w:rsidRPr="00340194">
        <w:rPr>
          <w:rStyle w:val="StyleUnderline"/>
          <w:highlight w:val="yellow"/>
        </w:rPr>
        <w:t xml:space="preserve"> for </w:t>
      </w:r>
      <w:r w:rsidRPr="00340194">
        <w:rPr>
          <w:rStyle w:val="Emphasis"/>
          <w:highlight w:val="yellow"/>
        </w:rPr>
        <w:t>efficient development of space</w:t>
      </w:r>
      <w:r w:rsidRPr="007B2909">
        <w:rPr>
          <w:rStyle w:val="StyleUnderline"/>
        </w:rPr>
        <w:t xml:space="preserve">, in recognition of the fact that the potential wealth in space will </w:t>
      </w:r>
      <w:r w:rsidRPr="007B2909">
        <w:rPr>
          <w:rStyle w:val="Emphasis"/>
        </w:rPr>
        <w:t>not drop into our laps</w:t>
      </w:r>
      <w:r w:rsidRPr="007B2909">
        <w:rPr>
          <w:rStyle w:val="StyleUnderline"/>
        </w:rPr>
        <w:t>.</w:t>
      </w:r>
    </w:p>
    <w:p w14:paraId="0155FDDC" w14:textId="77777777" w:rsidR="00380EE1" w:rsidRPr="007B2909" w:rsidRDefault="00380EE1" w:rsidP="00380EE1">
      <w:pPr>
        <w:rPr>
          <w:sz w:val="14"/>
        </w:rPr>
      </w:pPr>
      <w:r w:rsidRPr="007B2909">
        <w:rPr>
          <w:rStyle w:val="StyleUnderline"/>
        </w:rPr>
        <w:t xml:space="preserve">But as much as commercial development of space would </w:t>
      </w:r>
      <w:r w:rsidRPr="007B2909">
        <w:rPr>
          <w:rStyle w:val="Emphasis"/>
        </w:rPr>
        <w:t>benefit all mankind</w:t>
      </w:r>
      <w:r w:rsidRPr="007B2909">
        <w:rPr>
          <w:rStyle w:val="StyleUnderline"/>
        </w:rPr>
        <w:t>, it is just as important that the development be controlled</w:t>
      </w:r>
      <w:r w:rsidRPr="007B2909">
        <w:rPr>
          <w:sz w:val="14"/>
        </w:rPr>
        <w:t>. We must learn from mistakes of the past. Any legal regime should guard against inefficient exploitation, waste, and environmental despoliation. Furthermore, space should not become the next Wild West. Destruction and sabotage must be discouraged.</w:t>
      </w:r>
    </w:p>
    <w:p w14:paraId="5AF88915" w14:textId="77777777" w:rsidR="00380EE1" w:rsidRPr="00416EF1" w:rsidRDefault="00380EE1" w:rsidP="00380EE1">
      <w:pPr>
        <w:rPr>
          <w:sz w:val="14"/>
        </w:rPr>
      </w:pPr>
      <w:r w:rsidRPr="007B2909">
        <w:rPr>
          <w:rStyle w:val="StyleUnderline"/>
        </w:rPr>
        <w:t>My proposal</w:t>
      </w:r>
      <w:r w:rsidRPr="007B2909">
        <w:rPr>
          <w:sz w:val="14"/>
        </w:rPr>
        <w:t xml:space="preserve">, which will be developed throughout this essay, </w:t>
      </w:r>
      <w:r w:rsidRPr="007B2909">
        <w:rPr>
          <w:rStyle w:val="StyleUnderline"/>
        </w:rPr>
        <w:t xml:space="preserve">is to </w:t>
      </w:r>
      <w:r w:rsidRPr="007B2909">
        <w:rPr>
          <w:rStyle w:val="Emphasis"/>
        </w:rPr>
        <w:t>maximize incentives</w:t>
      </w:r>
      <w:r w:rsidRPr="007B2909">
        <w:rPr>
          <w:rStyle w:val="StyleUnderline"/>
        </w:rPr>
        <w:t xml:space="preserve"> </w:t>
      </w:r>
      <w:r w:rsidRPr="00340194">
        <w:rPr>
          <w:rStyle w:val="StyleUnderline"/>
          <w:highlight w:val="yellow"/>
        </w:rPr>
        <w:t xml:space="preserve">by giving developers </w:t>
      </w:r>
      <w:r w:rsidRPr="00340194">
        <w:rPr>
          <w:rStyle w:val="Emphasis"/>
          <w:highlight w:val="yellow"/>
        </w:rPr>
        <w:t>comprehensive property rights</w:t>
      </w:r>
      <w:r w:rsidRPr="007B2909">
        <w:rPr>
          <w:sz w:val="14"/>
        </w:rPr>
        <w:t xml:space="preserve">. </w:t>
      </w:r>
      <w:r w:rsidRPr="007B2909">
        <w:rPr>
          <w:rStyle w:val="StyleUnderline"/>
        </w:rPr>
        <w:t xml:space="preserve">Humanity's welfare </w:t>
      </w:r>
      <w:r w:rsidRPr="007B2909">
        <w:rPr>
          <w:rStyle w:val="Emphasis"/>
        </w:rPr>
        <w:t>demands</w:t>
      </w:r>
      <w:r w:rsidRPr="007B2909">
        <w:rPr>
          <w:rStyle w:val="StyleUnderline"/>
        </w:rPr>
        <w:t xml:space="preserve"> that we alter the current law to allow real estate ownership -- </w:t>
      </w:r>
      <w:r w:rsidRPr="007B2909">
        <w:rPr>
          <w:rStyle w:val="Emphasis"/>
        </w:rPr>
        <w:t xml:space="preserve">not just </w:t>
      </w:r>
      <w:proofErr w:type="spellStart"/>
      <w:r w:rsidRPr="007B2909">
        <w:rPr>
          <w:rStyle w:val="Emphasis"/>
        </w:rPr>
        <w:t>usufructary</w:t>
      </w:r>
      <w:proofErr w:type="spellEnd"/>
      <w:r w:rsidRPr="007B2909">
        <w:rPr>
          <w:rStyle w:val="Emphasis"/>
        </w:rPr>
        <w:t xml:space="preserve"> rights</w:t>
      </w:r>
      <w:r w:rsidRPr="007B2909">
        <w:rPr>
          <w:rStyle w:val="StyleUnderline"/>
        </w:rPr>
        <w:t xml:space="preserve"> -- to those who would </w:t>
      </w:r>
      <w:r w:rsidRPr="007B2909">
        <w:rPr>
          <w:rStyle w:val="Emphasis"/>
        </w:rPr>
        <w:t>best develop land in space</w:t>
      </w:r>
      <w:r w:rsidRPr="007B2909">
        <w:rPr>
          <w:sz w:val="14"/>
        </w:rPr>
        <w:t xml:space="preserve">.7 </w:t>
      </w:r>
      <w:r w:rsidRPr="007B2909">
        <w:rPr>
          <w:rStyle w:val="StyleUnderline"/>
        </w:rPr>
        <w:t xml:space="preserve">The potential wealth of outer space, in the form of minerals, energy, living space, etc., doesn't do us any good </w:t>
      </w:r>
      <w:r w:rsidRPr="007B2909">
        <w:rPr>
          <w:rStyle w:val="Emphasis"/>
        </w:rPr>
        <w:t>unless we are able to harness it</w:t>
      </w:r>
      <w:r w:rsidRPr="007B2909">
        <w:rPr>
          <w:rStyle w:val="StyleUnderline"/>
        </w:rPr>
        <w:t>.</w:t>
      </w:r>
      <w:r w:rsidRPr="007B2909">
        <w:rPr>
          <w:sz w:val="14"/>
        </w:rPr>
        <w:t xml:space="preserve"> And, as Jeffrey </w:t>
      </w:r>
      <w:proofErr w:type="spellStart"/>
      <w:r w:rsidRPr="007B2909">
        <w:rPr>
          <w:sz w:val="14"/>
        </w:rPr>
        <w:t>Kargel</w:t>
      </w:r>
      <w:proofErr w:type="spellEnd"/>
      <w:r w:rsidRPr="007B2909">
        <w:rPr>
          <w:sz w:val="14"/>
        </w:rPr>
        <w:t xml:space="preserve">, a planetary scientist at the U.S. Geological Survey, has written, "if you want to cross the bridge into the 21st century of </w:t>
      </w:r>
      <w:r w:rsidRPr="00416EF1">
        <w:rPr>
          <w:sz w:val="14"/>
        </w:rPr>
        <w:t>space [development], then space must pay its way and give private investors a handsome early return on investment.' 75</w:t>
      </w:r>
    </w:p>
    <w:p w14:paraId="0BAFD242" w14:textId="77777777" w:rsidR="00380EE1" w:rsidRPr="00416EF1" w:rsidRDefault="00380EE1" w:rsidP="00380EE1">
      <w:pPr>
        <w:rPr>
          <w:rStyle w:val="StyleUnderline"/>
        </w:rPr>
      </w:pPr>
      <w:r w:rsidRPr="00416EF1">
        <w:rPr>
          <w:rStyle w:val="StyleUnderline"/>
        </w:rPr>
        <w:t xml:space="preserve">What do we mean by "ownership?" Property is commonly recognized as being a </w:t>
      </w:r>
      <w:r w:rsidRPr="00416EF1">
        <w:rPr>
          <w:rStyle w:val="Emphasis"/>
        </w:rPr>
        <w:t>"bundle" of disparate rights</w:t>
      </w:r>
      <w:r w:rsidRPr="00416EF1">
        <w:rPr>
          <w:rStyle w:val="StyleUnderline"/>
        </w:rPr>
        <w:t xml:space="preserve"> regulating relations between people with respect to things</w:t>
      </w:r>
      <w:r w:rsidRPr="00416EF1">
        <w:rPr>
          <w:sz w:val="14"/>
        </w:rPr>
        <w:t xml:space="preserve">. </w:t>
      </w:r>
      <w:r w:rsidRPr="00416EF1">
        <w:rPr>
          <w:rStyle w:val="StyleUnderline"/>
        </w:rPr>
        <w:t>The bundle</w:t>
      </w:r>
      <w:r w:rsidRPr="00416EF1">
        <w:rPr>
          <w:sz w:val="14"/>
        </w:rPr>
        <w:t xml:space="preserve"> of rights can be unpacked. It </w:t>
      </w:r>
      <w:r w:rsidRPr="00416EF1">
        <w:rPr>
          <w:rStyle w:val="StyleUnderline"/>
        </w:rPr>
        <w:t xml:space="preserve">includes: the right to </w:t>
      </w:r>
      <w:r w:rsidRPr="00416EF1">
        <w:rPr>
          <w:rStyle w:val="Emphasis"/>
        </w:rPr>
        <w:t>possess</w:t>
      </w:r>
      <w:r w:rsidRPr="00416EF1">
        <w:rPr>
          <w:rStyle w:val="StyleUnderline"/>
        </w:rPr>
        <w:t xml:space="preserve">, the right to </w:t>
      </w:r>
      <w:r w:rsidRPr="00416EF1">
        <w:rPr>
          <w:rStyle w:val="Emphasis"/>
        </w:rPr>
        <w:t>use</w:t>
      </w:r>
      <w:r w:rsidRPr="00416EF1">
        <w:rPr>
          <w:rStyle w:val="StyleUnderline"/>
        </w:rPr>
        <w:t xml:space="preserve">, the right to </w:t>
      </w:r>
      <w:r w:rsidRPr="00416EF1">
        <w:rPr>
          <w:rStyle w:val="Emphasis"/>
        </w:rPr>
        <w:t>exclude</w:t>
      </w:r>
      <w:r w:rsidRPr="00416EF1">
        <w:rPr>
          <w:rStyle w:val="StyleUnderline"/>
        </w:rPr>
        <w:t xml:space="preserve">, and the right to </w:t>
      </w:r>
      <w:r w:rsidRPr="00416EF1">
        <w:rPr>
          <w:rStyle w:val="Emphasis"/>
        </w:rPr>
        <w:t>transfer</w:t>
      </w:r>
      <w:r w:rsidRPr="00416EF1">
        <w:rPr>
          <w:sz w:val="14"/>
        </w:rPr>
        <w:t xml:space="preserve">.76 </w:t>
      </w:r>
      <w:r w:rsidRPr="00416EF1">
        <w:rPr>
          <w:rStyle w:val="StyleUnderline"/>
        </w:rPr>
        <w:t xml:space="preserve">These rights are not on/off affairs; they can </w:t>
      </w:r>
      <w:r w:rsidRPr="00416EF1">
        <w:rPr>
          <w:rStyle w:val="Emphasis"/>
        </w:rPr>
        <w:t>each be limited</w:t>
      </w:r>
      <w:r w:rsidRPr="00416EF1">
        <w:rPr>
          <w:rStyle w:val="StyleUnderline"/>
        </w:rPr>
        <w:t xml:space="preserve"> or </w:t>
      </w:r>
      <w:r w:rsidRPr="00416EF1">
        <w:rPr>
          <w:rStyle w:val="Emphasis"/>
        </w:rPr>
        <w:t>expanded</w:t>
      </w:r>
      <w:r w:rsidRPr="00416EF1">
        <w:rPr>
          <w:rStyle w:val="StyleUnderline"/>
        </w:rPr>
        <w:t xml:space="preserve"> along a continuum</w:t>
      </w:r>
      <w:r w:rsidRPr="00416EF1">
        <w:rPr>
          <w:sz w:val="14"/>
        </w:rPr>
        <w:t xml:space="preserve">. </w:t>
      </w:r>
      <w:r w:rsidRPr="00416EF1">
        <w:rPr>
          <w:rStyle w:val="StyleUnderline"/>
        </w:rPr>
        <w:t xml:space="preserve">I use the term "ownership" to describe a </w:t>
      </w:r>
      <w:proofErr w:type="gramStart"/>
      <w:r w:rsidRPr="00416EF1">
        <w:rPr>
          <w:rStyle w:val="StyleUnderline"/>
        </w:rPr>
        <w:t>state of affairs</w:t>
      </w:r>
      <w:proofErr w:type="gramEnd"/>
      <w:r w:rsidRPr="00416EF1">
        <w:rPr>
          <w:rStyle w:val="StyleUnderline"/>
        </w:rPr>
        <w:t xml:space="preserve"> wherein a person has all four of these rights to their maximum extent with respect to a piece of property.</w:t>
      </w:r>
    </w:p>
    <w:p w14:paraId="7321F4EE" w14:textId="77777777" w:rsidR="00380EE1" w:rsidRPr="007B2909" w:rsidRDefault="00380EE1" w:rsidP="00380EE1">
      <w:pPr>
        <w:rPr>
          <w:sz w:val="14"/>
        </w:rPr>
      </w:pPr>
      <w:r w:rsidRPr="00416EF1">
        <w:rPr>
          <w:rStyle w:val="StyleUnderline"/>
        </w:rPr>
        <w:t xml:space="preserve">Current space law ostensibly respects the right to use real property in space and to collect and own its fruits. Historically, this has been known as the </w:t>
      </w:r>
      <w:proofErr w:type="spellStart"/>
      <w:r w:rsidRPr="00416EF1">
        <w:rPr>
          <w:rStyle w:val="StyleUnderline"/>
        </w:rPr>
        <w:t>usufructary</w:t>
      </w:r>
      <w:proofErr w:type="spellEnd"/>
      <w:r w:rsidRPr="00416EF1">
        <w:rPr>
          <w:rStyle w:val="StyleUnderline"/>
        </w:rPr>
        <w:t xml:space="preserve"> right</w:t>
      </w:r>
      <w:r w:rsidRPr="00416EF1">
        <w:rPr>
          <w:sz w:val="14"/>
        </w:rPr>
        <w:t xml:space="preserve">.77 </w:t>
      </w:r>
      <w:r w:rsidRPr="00416EF1">
        <w:rPr>
          <w:rStyle w:val="StyleUnderline"/>
        </w:rPr>
        <w:t xml:space="preserve">But the current law </w:t>
      </w:r>
      <w:r w:rsidRPr="00416EF1">
        <w:rPr>
          <w:rStyle w:val="Emphasis"/>
        </w:rPr>
        <w:t>doesn't e</w:t>
      </w:r>
      <w:r w:rsidRPr="007B2909">
        <w:rPr>
          <w:rStyle w:val="Emphasis"/>
        </w:rPr>
        <w:t>ven provide this right freely</w:t>
      </w:r>
      <w:r w:rsidRPr="007B2909">
        <w:rPr>
          <w:sz w:val="14"/>
        </w:rPr>
        <w:t>; it seems to be limited by several clauses of the Outer Space Treaty (</w:t>
      </w:r>
      <w:proofErr w:type="gramStart"/>
      <w:r w:rsidRPr="007B2909">
        <w:rPr>
          <w:sz w:val="14"/>
        </w:rPr>
        <w:t>e.g.</w:t>
      </w:r>
      <w:proofErr w:type="gramEnd"/>
      <w:r w:rsidRPr="007B2909">
        <w:rPr>
          <w:sz w:val="14"/>
        </w:rPr>
        <w:t xml:space="preserve"> use "for the benefit...of all countries").78</w:t>
      </w:r>
    </w:p>
    <w:p w14:paraId="78BE4F2F" w14:textId="77777777" w:rsidR="00380EE1" w:rsidRPr="007B2909" w:rsidRDefault="00380EE1" w:rsidP="00380EE1">
      <w:pPr>
        <w:rPr>
          <w:sz w:val="14"/>
        </w:rPr>
      </w:pPr>
      <w:r w:rsidRPr="007B2909">
        <w:rPr>
          <w:rStyle w:val="StyleUnderline"/>
        </w:rPr>
        <w:t>Nor does the OST recognize the right to exclude</w:t>
      </w:r>
      <w:r w:rsidRPr="007B2909">
        <w:rPr>
          <w:sz w:val="14"/>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B2909">
        <w:rPr>
          <w:sz w:val="14"/>
        </w:rPr>
        <w:t>ll</w:t>
      </w:r>
      <w:proofErr w:type="spellEnd"/>
      <w:r w:rsidRPr="007B2909">
        <w:rPr>
          <w:sz w:val="14"/>
        </w:rPr>
        <w:t xml:space="preserve"> stations [and] installations...shall be open to representatives of other States Parties to the Treaty on a basis of reciprocity." Likewise, as illuminated in the </w:t>
      </w:r>
      <w:proofErr w:type="spellStart"/>
      <w:r w:rsidRPr="007B2909">
        <w:rPr>
          <w:sz w:val="14"/>
        </w:rPr>
        <w:t>SpaceCorp</w:t>
      </w:r>
      <w:proofErr w:type="spellEnd"/>
      <w:r w:rsidRPr="007B2909">
        <w:rPr>
          <w:sz w:val="14"/>
        </w:rPr>
        <w:t xml:space="preserve"> hypothetical, the prohibition on appropriation seems to negate a long-term right of possession. </w:t>
      </w:r>
      <w:r w:rsidRPr="007B2909">
        <w:rPr>
          <w:rStyle w:val="StyleUnderline"/>
        </w:rPr>
        <w:t xml:space="preserve">Without the right to exclude or pos- </w:t>
      </w:r>
      <w:proofErr w:type="spellStart"/>
      <w:r w:rsidRPr="007B2909">
        <w:rPr>
          <w:rStyle w:val="StyleUnderline"/>
        </w:rPr>
        <w:t>sess</w:t>
      </w:r>
      <w:proofErr w:type="spellEnd"/>
      <w:r w:rsidRPr="007B2909">
        <w:rPr>
          <w:rStyle w:val="StyleUnderline"/>
        </w:rPr>
        <w:t>, of course, a legal system need not provide the right to transfer real estate</w:t>
      </w:r>
      <w:r w:rsidRPr="007B2909">
        <w:rPr>
          <w:sz w:val="14"/>
        </w:rPr>
        <w:t xml:space="preserve">. </w:t>
      </w:r>
      <w:r w:rsidRPr="007B2909">
        <w:rPr>
          <w:rStyle w:val="Emphasis"/>
        </w:rPr>
        <w:t>Anyone else may simply help themselves</w:t>
      </w:r>
      <w:r w:rsidRPr="007B2909">
        <w:rPr>
          <w:sz w:val="14"/>
        </w:rPr>
        <w:t xml:space="preserve">. In sum, the OST demands that "[n]o State can obtain such possessions as will entitle it to claim ownership or sovereignty over them... There can be no exclusive </w:t>
      </w:r>
      <w:proofErr w:type="spellStart"/>
      <w:r w:rsidRPr="007B2909">
        <w:rPr>
          <w:sz w:val="14"/>
        </w:rPr>
        <w:t>appro</w:t>
      </w:r>
      <w:proofErr w:type="spellEnd"/>
      <w:r w:rsidRPr="007B2909">
        <w:rPr>
          <w:sz w:val="14"/>
        </w:rPr>
        <w:t xml:space="preserve">- </w:t>
      </w:r>
      <w:proofErr w:type="spellStart"/>
      <w:r w:rsidRPr="007B2909">
        <w:rPr>
          <w:sz w:val="14"/>
        </w:rPr>
        <w:t>priation</w:t>
      </w:r>
      <w:proofErr w:type="spellEnd"/>
      <w:r w:rsidRPr="007B2909">
        <w:rPr>
          <w:sz w:val="14"/>
        </w:rPr>
        <w:t xml:space="preserve"> of [celestial bodies] and any part thereof </w:t>
      </w:r>
      <w:proofErr w:type="gramStart"/>
      <w:r w:rsidRPr="007B2909">
        <w:rPr>
          <w:sz w:val="14"/>
        </w:rPr>
        <w:t>as a result of</w:t>
      </w:r>
      <w:proofErr w:type="gramEnd"/>
      <w:r w:rsidRPr="007B2909">
        <w:rPr>
          <w:sz w:val="14"/>
        </w:rPr>
        <w:t xml:space="preserve"> their 'use'..." 79 Under current law, space cannot be owned.</w:t>
      </w:r>
    </w:p>
    <w:p w14:paraId="37F0C0AD" w14:textId="77777777" w:rsidR="00380EE1" w:rsidRPr="007B2909" w:rsidRDefault="00380EE1" w:rsidP="00380EE1">
      <w:pPr>
        <w:rPr>
          <w:rStyle w:val="StyleUnderline"/>
        </w:rPr>
      </w:pPr>
      <w:r w:rsidRPr="007B2909">
        <w:rPr>
          <w:rStyle w:val="StyleUnderline"/>
        </w:rPr>
        <w:t>A new law of space real property must enliven and support all four rights that comprise ownership.</w:t>
      </w:r>
    </w:p>
    <w:p w14:paraId="2A1C7767" w14:textId="77777777" w:rsidR="00380EE1" w:rsidRPr="007B2909" w:rsidRDefault="00380EE1" w:rsidP="00380EE1">
      <w:pPr>
        <w:rPr>
          <w:sz w:val="14"/>
        </w:rPr>
      </w:pPr>
      <w:r w:rsidRPr="007B2909">
        <w:rPr>
          <w:rStyle w:val="StyleUnderline"/>
        </w:rPr>
        <w:t xml:space="preserve">First, </w:t>
      </w:r>
      <w:r w:rsidRPr="00340194">
        <w:rPr>
          <w:rStyle w:val="StyleUnderline"/>
          <w:highlight w:val="yellow"/>
        </w:rPr>
        <w:t>there must be</w:t>
      </w:r>
      <w:r w:rsidRPr="007B2909">
        <w:rPr>
          <w:rStyle w:val="StyleUnderline"/>
        </w:rPr>
        <w:t xml:space="preserve"> a </w:t>
      </w:r>
      <w:r w:rsidRPr="007B2909">
        <w:rPr>
          <w:rStyle w:val="Emphasis"/>
        </w:rPr>
        <w:t xml:space="preserve">right to </w:t>
      </w:r>
      <w:r w:rsidRPr="00340194">
        <w:rPr>
          <w:rStyle w:val="Emphasis"/>
          <w:highlight w:val="yellow"/>
        </w:rPr>
        <w:t>permanent possession</w:t>
      </w:r>
      <w:r w:rsidRPr="007B2909">
        <w:rPr>
          <w:rStyle w:val="StyleUnderline"/>
        </w:rPr>
        <w:t xml:space="preserve">: barring some ex- </w:t>
      </w:r>
      <w:proofErr w:type="spellStart"/>
      <w:r w:rsidRPr="007B2909">
        <w:rPr>
          <w:rStyle w:val="StyleUnderline"/>
        </w:rPr>
        <w:t>traordinary</w:t>
      </w:r>
      <w:proofErr w:type="spellEnd"/>
      <w:r w:rsidRPr="007B2909">
        <w:rPr>
          <w:rStyle w:val="StyleUnderline"/>
        </w:rPr>
        <w:t xml:space="preserve"> circumstance or the enforcement of a judgment, no one should face dispossession of his real estate on Earth or in space</w:t>
      </w:r>
      <w:r w:rsidRPr="007B2909">
        <w:rPr>
          <w:sz w:val="14"/>
        </w:rPr>
        <w:t>.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w:t>
      </w:r>
    </w:p>
    <w:p w14:paraId="211D79FE" w14:textId="77777777" w:rsidR="00380EE1" w:rsidRPr="007B2909" w:rsidRDefault="00380EE1" w:rsidP="00380EE1">
      <w:pPr>
        <w:rPr>
          <w:sz w:val="14"/>
        </w:rPr>
      </w:pPr>
      <w:r w:rsidRPr="007B2909">
        <w:rPr>
          <w:rStyle w:val="StyleUnderline"/>
        </w:rPr>
        <w:t xml:space="preserve">Second, I suggest that </w:t>
      </w:r>
      <w:r w:rsidRPr="00340194">
        <w:rPr>
          <w:rStyle w:val="StyleUnderline"/>
          <w:highlight w:val="yellow"/>
        </w:rPr>
        <w:t xml:space="preserve">the right to use be </w:t>
      </w:r>
      <w:r w:rsidRPr="00340194">
        <w:rPr>
          <w:rStyle w:val="Emphasis"/>
          <w:highlight w:val="yellow"/>
        </w:rPr>
        <w:t>unlimited</w:t>
      </w:r>
      <w:r w:rsidRPr="007B2909">
        <w:rPr>
          <w:rStyle w:val="StyleUnderline"/>
        </w:rPr>
        <w:t xml:space="preserve">, except by </w:t>
      </w:r>
      <w:r w:rsidRPr="007B2909">
        <w:rPr>
          <w:rStyle w:val="Emphasis"/>
        </w:rPr>
        <w:t>environmental regulations</w:t>
      </w:r>
      <w:r w:rsidRPr="007B2909">
        <w:rPr>
          <w:rStyle w:val="StyleUnderline"/>
        </w:rPr>
        <w:t xml:space="preserve"> and the developer's </w:t>
      </w:r>
      <w:r w:rsidRPr="007B2909">
        <w:rPr>
          <w:rStyle w:val="Emphasis"/>
        </w:rPr>
        <w:t>domestic law</w:t>
      </w:r>
      <w:r w:rsidRPr="007B2909">
        <w:rPr>
          <w:sz w:val="14"/>
        </w:rPr>
        <w:t xml:space="preserve">. </w:t>
      </w:r>
      <w:r w:rsidRPr="00340194">
        <w:rPr>
          <w:rStyle w:val="StyleUnderline"/>
          <w:highlight w:val="yellow"/>
        </w:rPr>
        <w:t>This</w:t>
      </w:r>
      <w:r w:rsidRPr="007B2909">
        <w:rPr>
          <w:rStyle w:val="StyleUnderline"/>
        </w:rPr>
        <w:t xml:space="preserve"> rule </w:t>
      </w:r>
      <w:r w:rsidRPr="00340194">
        <w:rPr>
          <w:rStyle w:val="StyleUnderline"/>
          <w:highlight w:val="yellow"/>
        </w:rPr>
        <w:t>is a recognition that</w:t>
      </w:r>
      <w:r w:rsidRPr="007B2909">
        <w:rPr>
          <w:rStyle w:val="StyleUnderline"/>
        </w:rPr>
        <w:t xml:space="preserve"> humanity's </w:t>
      </w:r>
      <w:r w:rsidRPr="00340194">
        <w:rPr>
          <w:rStyle w:val="StyleUnderline"/>
          <w:highlight w:val="yellow"/>
        </w:rPr>
        <w:t xml:space="preserve">fortune is best enhanced </w:t>
      </w:r>
      <w:r w:rsidRPr="00416EF1">
        <w:rPr>
          <w:rStyle w:val="Emphasis"/>
        </w:rPr>
        <w:t>not</w:t>
      </w:r>
      <w:r w:rsidRPr="00416EF1">
        <w:rPr>
          <w:rStyle w:val="StyleUnderline"/>
        </w:rPr>
        <w:t xml:space="preserve"> by a </w:t>
      </w:r>
      <w:r w:rsidRPr="00416EF1">
        <w:rPr>
          <w:rStyle w:val="Emphasis"/>
        </w:rPr>
        <w:t>centralized command-and-control system</w:t>
      </w:r>
      <w:r w:rsidRPr="00416EF1">
        <w:rPr>
          <w:rStyle w:val="StyleUnderline"/>
        </w:rPr>
        <w:t xml:space="preserve">, but </w:t>
      </w:r>
      <w:r w:rsidRPr="00340194">
        <w:rPr>
          <w:rStyle w:val="StyleUnderline"/>
          <w:highlight w:val="yellow"/>
        </w:rPr>
        <w:t xml:space="preserve">by </w:t>
      </w:r>
      <w:r w:rsidRPr="00340194">
        <w:rPr>
          <w:rStyle w:val="Emphasis"/>
          <w:highlight w:val="yellow"/>
        </w:rPr>
        <w:t>private development</w:t>
      </w:r>
      <w:r w:rsidRPr="00416EF1">
        <w:rPr>
          <w:rStyle w:val="StyleUnderline"/>
        </w:rPr>
        <w:t xml:space="preserve"> making </w:t>
      </w:r>
      <w:r w:rsidRPr="00416EF1">
        <w:rPr>
          <w:rStyle w:val="Emphasis"/>
        </w:rPr>
        <w:t>market driven decisions</w:t>
      </w:r>
      <w:r w:rsidRPr="00416EF1">
        <w:rPr>
          <w:rStyle w:val="StyleUnderline"/>
        </w:rPr>
        <w:t>.</w:t>
      </w:r>
    </w:p>
    <w:p w14:paraId="02DDDB5F" w14:textId="77777777" w:rsidR="00380EE1" w:rsidRPr="007B2909" w:rsidRDefault="00380EE1" w:rsidP="00380EE1">
      <w:pPr>
        <w:rPr>
          <w:sz w:val="14"/>
        </w:rPr>
      </w:pPr>
      <w:r w:rsidRPr="007B2909">
        <w:rPr>
          <w:sz w:val="14"/>
        </w:rPr>
        <w:t xml:space="preserve">Like the right to perpetual possession, </w:t>
      </w:r>
      <w:r w:rsidRPr="007B2909">
        <w:rPr>
          <w:rStyle w:val="StyleUnderline"/>
        </w:rPr>
        <w:t>the third</w:t>
      </w:r>
      <w:r w:rsidRPr="007B2909">
        <w:rPr>
          <w:sz w:val="14"/>
        </w:rPr>
        <w:t xml:space="preserve"> right -- </w:t>
      </w:r>
      <w:r w:rsidRPr="00340194">
        <w:rPr>
          <w:rStyle w:val="StyleUnderline"/>
          <w:highlight w:val="yellow"/>
        </w:rPr>
        <w:t xml:space="preserve">the </w:t>
      </w:r>
      <w:r w:rsidRPr="00340194">
        <w:rPr>
          <w:rStyle w:val="Emphasis"/>
          <w:highlight w:val="yellow"/>
        </w:rPr>
        <w:t>right to exclude</w:t>
      </w:r>
      <w:r w:rsidRPr="007B2909">
        <w:rPr>
          <w:sz w:val="14"/>
        </w:rPr>
        <w:t xml:space="preserve"> -- </w:t>
      </w:r>
      <w:r w:rsidRPr="00340194">
        <w:rPr>
          <w:rStyle w:val="StyleUnderline"/>
          <w:highlight w:val="yellow"/>
        </w:rPr>
        <w:t xml:space="preserve">creates the </w:t>
      </w:r>
      <w:r w:rsidRPr="00340194">
        <w:rPr>
          <w:rStyle w:val="Emphasis"/>
          <w:highlight w:val="yellow"/>
        </w:rPr>
        <w:t>certainty</w:t>
      </w:r>
      <w:r w:rsidRPr="00340194">
        <w:rPr>
          <w:rStyle w:val="StyleUnderline"/>
          <w:highlight w:val="yellow"/>
        </w:rPr>
        <w:t xml:space="preserve"> </w:t>
      </w:r>
      <w:r w:rsidRPr="00340194">
        <w:rPr>
          <w:rStyle w:val="Emphasis"/>
          <w:highlight w:val="yellow"/>
        </w:rPr>
        <w:t>vital</w:t>
      </w:r>
      <w:r w:rsidRPr="00340194">
        <w:rPr>
          <w:rStyle w:val="StyleUnderline"/>
          <w:highlight w:val="yellow"/>
        </w:rPr>
        <w:t xml:space="preserve"> to an </w:t>
      </w:r>
      <w:r w:rsidRPr="00340194">
        <w:rPr>
          <w:rStyle w:val="Emphasis"/>
          <w:highlight w:val="yellow"/>
        </w:rPr>
        <w:t>optimal investment environment</w:t>
      </w:r>
      <w:r w:rsidRPr="007B2909">
        <w:rPr>
          <w:sz w:val="14"/>
        </w:rPr>
        <w:t xml:space="preserve">. As noted, the current system precludes such a right, for it would certainly run afoul of the prohibition on appropriation and the requirement that there be "free access to all areas of celestial bodies. 80 </w:t>
      </w:r>
      <w:r w:rsidRPr="00896125">
        <w:rPr>
          <w:rStyle w:val="StyleUnderline"/>
        </w:rPr>
        <w:t>Without</w:t>
      </w:r>
      <w:r w:rsidRPr="007B2909">
        <w:rPr>
          <w:rStyle w:val="StyleUnderline"/>
        </w:rPr>
        <w:t xml:space="preserve"> the right to exclude</w:t>
      </w:r>
      <w:r w:rsidRPr="007B2909">
        <w:rPr>
          <w:sz w:val="14"/>
        </w:rPr>
        <w:t xml:space="preserve">, however, </w:t>
      </w:r>
      <w:r w:rsidRPr="007B2909">
        <w:rPr>
          <w:rStyle w:val="StyleUnderline"/>
        </w:rPr>
        <w:t xml:space="preserve">pioneer </w:t>
      </w:r>
      <w:r w:rsidRPr="00340194">
        <w:rPr>
          <w:rStyle w:val="StyleUnderline"/>
          <w:highlight w:val="yellow"/>
        </w:rPr>
        <w:t xml:space="preserve">investors would be at the </w:t>
      </w:r>
      <w:r w:rsidRPr="00340194">
        <w:rPr>
          <w:rStyle w:val="Emphasis"/>
          <w:highlight w:val="yellow"/>
        </w:rPr>
        <w:t>mercy of free riders</w:t>
      </w:r>
      <w:r w:rsidRPr="007B2909">
        <w:rPr>
          <w:sz w:val="14"/>
        </w:rPr>
        <w:t xml:space="preserve">. </w:t>
      </w:r>
      <w:r w:rsidRPr="007B2909">
        <w:rPr>
          <w:rStyle w:val="StyleUnderline"/>
        </w:rPr>
        <w:t>After investing countless hours in</w:t>
      </w:r>
      <w:r w:rsidRPr="007B2909">
        <w:rPr>
          <w:sz w:val="14"/>
        </w:rPr>
        <w:t xml:space="preserve"> (or paying someone else for) </w:t>
      </w:r>
      <w:r w:rsidRPr="007B2909">
        <w:rPr>
          <w:rStyle w:val="StyleUnderline"/>
        </w:rPr>
        <w:t xml:space="preserve">a survey of the real estate, after setting up a mining colony at great expense, the pioneer would have </w:t>
      </w:r>
      <w:r w:rsidRPr="007B2909">
        <w:rPr>
          <w:rStyle w:val="Emphasis"/>
        </w:rPr>
        <w:t>no recourse</w:t>
      </w:r>
      <w:r w:rsidRPr="007B2909">
        <w:rPr>
          <w:rStyle w:val="StyleUnderline"/>
        </w:rPr>
        <w:t xml:space="preserve"> if another party </w:t>
      </w:r>
      <w:r w:rsidRPr="007B2909">
        <w:rPr>
          <w:rStyle w:val="Emphasis"/>
        </w:rPr>
        <w:t>took advantage</w:t>
      </w:r>
      <w:r w:rsidRPr="007B2909">
        <w:rPr>
          <w:rStyle w:val="StyleUnderline"/>
        </w:rPr>
        <w:t xml:space="preserve"> of the pioneer's research and began a </w:t>
      </w:r>
      <w:r w:rsidRPr="007B2909">
        <w:rPr>
          <w:rStyle w:val="Emphasis"/>
        </w:rPr>
        <w:t>copycat mine</w:t>
      </w:r>
      <w:r w:rsidRPr="007B2909">
        <w:rPr>
          <w:rStyle w:val="StyleUnderline"/>
        </w:rPr>
        <w:t xml:space="preserve"> on the very same site.</w:t>
      </w:r>
      <w:r w:rsidRPr="007B2909">
        <w:rPr>
          <w:sz w:val="14"/>
        </w:rPr>
        <w:t xml:space="preserve"> </w:t>
      </w:r>
      <w:proofErr w:type="gramStart"/>
      <w:r w:rsidRPr="007B2909">
        <w:rPr>
          <w:rStyle w:val="StyleUnderline"/>
        </w:rPr>
        <w:t>So</w:t>
      </w:r>
      <w:proofErr w:type="gramEnd"/>
      <w:r w:rsidRPr="007B2909">
        <w:rPr>
          <w:rStyle w:val="StyleUnderline"/>
        </w:rPr>
        <w:t xml:space="preserve"> the right to exclude must form a part of the new legal system</w:t>
      </w:r>
      <w:r w:rsidRPr="007B2909">
        <w:rPr>
          <w:sz w:val="14"/>
        </w:rPr>
        <w:t>.</w:t>
      </w:r>
    </w:p>
    <w:p w14:paraId="143573AD" w14:textId="77777777" w:rsidR="00380EE1" w:rsidRPr="007B2909" w:rsidRDefault="00380EE1" w:rsidP="00380EE1">
      <w:pPr>
        <w:rPr>
          <w:sz w:val="14"/>
        </w:rPr>
      </w:pPr>
      <w:r w:rsidRPr="007B2909">
        <w:rPr>
          <w:rStyle w:val="StyleUnderline"/>
        </w:rPr>
        <w:t xml:space="preserve">Finally, </w:t>
      </w:r>
      <w:r w:rsidRPr="00896125">
        <w:rPr>
          <w:rStyle w:val="StyleUnderline"/>
        </w:rPr>
        <w:t>the right to transfer</w:t>
      </w:r>
      <w:r w:rsidRPr="007B2909">
        <w:rPr>
          <w:rStyle w:val="StyleUnderline"/>
        </w:rPr>
        <w:t xml:space="preserve"> must accompany the rights of </w:t>
      </w:r>
      <w:r w:rsidRPr="007B2909">
        <w:rPr>
          <w:rStyle w:val="Emphasis"/>
        </w:rPr>
        <w:t>exclusion</w:t>
      </w:r>
      <w:r w:rsidRPr="007B2909">
        <w:rPr>
          <w:rStyle w:val="StyleUnderline"/>
        </w:rPr>
        <w:t xml:space="preserve"> and </w:t>
      </w:r>
      <w:r w:rsidRPr="007B2909">
        <w:rPr>
          <w:rStyle w:val="Emphasis"/>
        </w:rPr>
        <w:t>perpetual possession</w:t>
      </w:r>
      <w:r w:rsidRPr="007B2909">
        <w:rPr>
          <w:sz w:val="14"/>
        </w:rPr>
        <w:t xml:space="preserve">. </w:t>
      </w:r>
      <w:r w:rsidRPr="007B2909">
        <w:rPr>
          <w:rStyle w:val="StyleUnderline"/>
        </w:rPr>
        <w:t xml:space="preserve">The </w:t>
      </w:r>
      <w:r w:rsidRPr="00896125">
        <w:rPr>
          <w:rStyle w:val="Emphasis"/>
        </w:rPr>
        <w:t>Coase Theorem of economics</w:t>
      </w:r>
      <w:r w:rsidRPr="007B2909">
        <w:rPr>
          <w:rStyle w:val="StyleUnderline"/>
        </w:rPr>
        <w:t xml:space="preserve"> tells us </w:t>
      </w:r>
      <w:r w:rsidRPr="00416EF1">
        <w:rPr>
          <w:rStyle w:val="StyleUnderline"/>
        </w:rPr>
        <w:t xml:space="preserve">that, in a </w:t>
      </w:r>
      <w:r w:rsidRPr="00416EF1">
        <w:rPr>
          <w:rStyle w:val="Emphasis"/>
        </w:rPr>
        <w:t>legal environment supportive of bargaining</w:t>
      </w:r>
      <w:r w:rsidRPr="00416EF1">
        <w:rPr>
          <w:rStyle w:val="StyleUnderline"/>
        </w:rPr>
        <w:t xml:space="preserve">, </w:t>
      </w:r>
      <w:r w:rsidRPr="00340194">
        <w:rPr>
          <w:rStyle w:val="StyleUnderline"/>
          <w:highlight w:val="yellow"/>
        </w:rPr>
        <w:t xml:space="preserve">property rights will be allocated to the party who </w:t>
      </w:r>
      <w:r w:rsidRPr="00340194">
        <w:rPr>
          <w:rStyle w:val="Emphasis"/>
          <w:highlight w:val="yellow"/>
        </w:rPr>
        <w:t>values them most</w:t>
      </w:r>
      <w:r w:rsidRPr="007B2909">
        <w:rPr>
          <w:rStyle w:val="StyleUnderline"/>
        </w:rPr>
        <w:t xml:space="preserve">, i.e. the </w:t>
      </w:r>
      <w:r w:rsidRPr="00896125">
        <w:rPr>
          <w:rStyle w:val="Emphasis"/>
        </w:rPr>
        <w:t>most efficient user of the property</w:t>
      </w:r>
      <w:r w:rsidRPr="007B2909">
        <w:rPr>
          <w:sz w:val="14"/>
        </w:rPr>
        <w:t xml:space="preserve">.81 </w:t>
      </w:r>
      <w:r w:rsidRPr="00340194">
        <w:rPr>
          <w:rStyle w:val="StyleUnderline"/>
          <w:highlight w:val="yellow"/>
        </w:rPr>
        <w:t xml:space="preserve">When transaction costs are high </w:t>
      </w:r>
      <w:r w:rsidRPr="00416EF1">
        <w:rPr>
          <w:rStyle w:val="StyleUnderline"/>
        </w:rPr>
        <w:t>enough to prevent bargaining</w:t>
      </w:r>
      <w:r w:rsidRPr="00340194">
        <w:rPr>
          <w:rStyle w:val="StyleUnderline"/>
          <w:highlight w:val="yellow"/>
        </w:rPr>
        <w:t xml:space="preserve">, property rights </w:t>
      </w:r>
      <w:r w:rsidRPr="00340194">
        <w:rPr>
          <w:rStyle w:val="Emphasis"/>
          <w:highlight w:val="yellow"/>
        </w:rPr>
        <w:t>only</w:t>
      </w:r>
      <w:r w:rsidRPr="00340194">
        <w:rPr>
          <w:rStyle w:val="StyleUnderline"/>
          <w:highlight w:val="yellow"/>
        </w:rPr>
        <w:t xml:space="preserve"> end up in the </w:t>
      </w:r>
      <w:r w:rsidRPr="00340194">
        <w:rPr>
          <w:rStyle w:val="Emphasis"/>
          <w:highlight w:val="yellow"/>
        </w:rPr>
        <w:t>most productively efficient hands</w:t>
      </w:r>
      <w:r w:rsidRPr="007B2909">
        <w:rPr>
          <w:rStyle w:val="StyleUnderline"/>
        </w:rPr>
        <w:t xml:space="preserve"> </w:t>
      </w:r>
      <w:r w:rsidRPr="00896125">
        <w:rPr>
          <w:rStyle w:val="Emphasis"/>
        </w:rPr>
        <w:t>if</w:t>
      </w:r>
      <w:r w:rsidRPr="007B2909">
        <w:rPr>
          <w:rStyle w:val="StyleUnderline"/>
        </w:rPr>
        <w:t xml:space="preserve"> the law happens to </w:t>
      </w:r>
      <w:r w:rsidRPr="00896125">
        <w:rPr>
          <w:rStyle w:val="Emphasis"/>
        </w:rPr>
        <w:t>initially assign them that way</w:t>
      </w:r>
      <w:r w:rsidRPr="007B2909">
        <w:rPr>
          <w:sz w:val="14"/>
        </w:rPr>
        <w:t xml:space="preserve">.82 </w:t>
      </w:r>
      <w:r w:rsidRPr="00340194">
        <w:rPr>
          <w:rStyle w:val="StyleUnderline"/>
          <w:highlight w:val="yellow"/>
        </w:rPr>
        <w:t xml:space="preserve">Without any right to transfer, transaction costs are </w:t>
      </w:r>
      <w:r w:rsidRPr="00340194">
        <w:rPr>
          <w:rStyle w:val="Emphasis"/>
          <w:highlight w:val="yellow"/>
        </w:rPr>
        <w:t>infinite</w:t>
      </w:r>
      <w:r w:rsidRPr="00340194">
        <w:rPr>
          <w:rStyle w:val="StyleUnderline"/>
          <w:highlight w:val="yellow"/>
        </w:rPr>
        <w:t xml:space="preserve">, and </w:t>
      </w:r>
      <w:r w:rsidRPr="00340194">
        <w:rPr>
          <w:rStyle w:val="Emphasis"/>
          <w:highlight w:val="yellow"/>
        </w:rPr>
        <w:t>no bargaining can occur</w:t>
      </w:r>
      <w:r w:rsidRPr="007B2909">
        <w:rPr>
          <w:rStyle w:val="StyleUnderline"/>
        </w:rPr>
        <w:t xml:space="preserve">. </w:t>
      </w:r>
      <w:proofErr w:type="gramStart"/>
      <w:r w:rsidRPr="007B2909">
        <w:rPr>
          <w:rStyle w:val="StyleUnderline"/>
        </w:rPr>
        <w:t>In order to</w:t>
      </w:r>
      <w:proofErr w:type="gramEnd"/>
      <w:r w:rsidRPr="007B2909">
        <w:rPr>
          <w:rStyle w:val="StyleUnderline"/>
        </w:rPr>
        <w:t xml:space="preserve"> avoid the </w:t>
      </w:r>
      <w:r w:rsidRPr="00896125">
        <w:rPr>
          <w:rStyle w:val="Emphasis"/>
        </w:rPr>
        <w:t>inevitably inefficient</w:t>
      </w:r>
      <w:r w:rsidRPr="007B2909">
        <w:rPr>
          <w:rStyle w:val="StyleUnderline"/>
        </w:rPr>
        <w:t xml:space="preserve"> solutions of a </w:t>
      </w:r>
      <w:r w:rsidRPr="00896125">
        <w:rPr>
          <w:rStyle w:val="Emphasis"/>
        </w:rPr>
        <w:t>command-and-control regime</w:t>
      </w:r>
      <w:r w:rsidRPr="007B2909">
        <w:rPr>
          <w:rStyle w:val="StyleUnderline"/>
        </w:rPr>
        <w:t xml:space="preserve"> of property usage, the right to transfer -- alienability -- must be a part of our system</w:t>
      </w:r>
      <w:r w:rsidRPr="007B2909">
        <w:rPr>
          <w:sz w:val="14"/>
        </w:rPr>
        <w:t>.83</w:t>
      </w:r>
    </w:p>
    <w:p w14:paraId="61A3751C" w14:textId="77777777" w:rsidR="00380EE1" w:rsidRPr="00564A38" w:rsidRDefault="00380EE1" w:rsidP="00380EE1">
      <w:pPr>
        <w:rPr>
          <w:sz w:val="14"/>
        </w:rPr>
      </w:pPr>
      <w:r w:rsidRPr="007B2909">
        <w:rPr>
          <w:rStyle w:val="StyleUnderline"/>
        </w:rPr>
        <w:t xml:space="preserve">All these rights together -- possession, use, exclusion, and transfer -- make up </w:t>
      </w:r>
      <w:r w:rsidRPr="00896125">
        <w:rPr>
          <w:rStyle w:val="Emphasis"/>
        </w:rPr>
        <w:t>ownership</w:t>
      </w:r>
      <w:r w:rsidRPr="007B2909">
        <w:rPr>
          <w:sz w:val="14"/>
        </w:rPr>
        <w:t>. And it is ownership that the modem law of space real property needs.</w:t>
      </w:r>
    </w:p>
    <w:p w14:paraId="56D0AC08" w14:textId="77777777" w:rsidR="00380EE1" w:rsidRDefault="00380EE1" w:rsidP="00380EE1">
      <w:pPr>
        <w:pStyle w:val="Heading4"/>
      </w:pPr>
      <w:r>
        <w:t xml:space="preserve">2. Ownership both reduces </w:t>
      </w:r>
      <w:r w:rsidRPr="00896125">
        <w:rPr>
          <w:u w:val="single"/>
        </w:rPr>
        <w:t>wasteful use</w:t>
      </w:r>
      <w:r>
        <w:t xml:space="preserve"> and allows firms to </w:t>
      </w:r>
      <w:r w:rsidRPr="00896125">
        <w:rPr>
          <w:u w:val="single"/>
        </w:rPr>
        <w:t>internalize</w:t>
      </w:r>
      <w:r>
        <w:t xml:space="preserve"> its </w:t>
      </w:r>
      <w:r w:rsidRPr="00CD7FD5">
        <w:rPr>
          <w:u w:val="single"/>
        </w:rPr>
        <w:t>positive externalities</w:t>
      </w:r>
      <w:r>
        <w:t>- AND private ownership is the best way to fulfill the common heritage principle</w:t>
      </w:r>
    </w:p>
    <w:p w14:paraId="1E648839" w14:textId="77777777" w:rsidR="00380EE1" w:rsidRDefault="00380EE1" w:rsidP="00380EE1">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11CAB9F8" w14:textId="77777777" w:rsidR="00380EE1" w:rsidRDefault="00380EE1" w:rsidP="00380EE1">
      <w:r>
        <w:t xml:space="preserve">[Ezra J., Owning Outer Space, 20 Nw. J. Int'l L. &amp; Bus. 59, 1999, </w:t>
      </w:r>
      <w:hyperlink r:id="rId114" w:history="1">
        <w:r w:rsidRPr="007B2909">
          <w:rPr>
            <w:rStyle w:val="StyleUnderline"/>
            <w:u w:val="none"/>
          </w:rPr>
          <w:t>https://scholarlycommons.law.northwestern.edu/njilb/vol20/iss1/7</w:t>
        </w:r>
      </w:hyperlink>
      <w:r>
        <w:t xml:space="preserve">, accessed 7-10-21] </w:t>
      </w:r>
    </w:p>
    <w:p w14:paraId="294D089B" w14:textId="77777777" w:rsidR="00380EE1" w:rsidRDefault="00380EE1" w:rsidP="00380EE1"/>
    <w:p w14:paraId="0B4FEDEA" w14:textId="77777777" w:rsidR="00380EE1" w:rsidRPr="00896125" w:rsidRDefault="00380EE1" w:rsidP="00380EE1">
      <w:pPr>
        <w:rPr>
          <w:sz w:val="14"/>
        </w:rPr>
      </w:pPr>
      <w:r w:rsidRPr="00896125">
        <w:rPr>
          <w:sz w:val="14"/>
        </w:rPr>
        <w:t>A. Three Arguments for Ownership</w:t>
      </w:r>
    </w:p>
    <w:p w14:paraId="1466E80D" w14:textId="77777777" w:rsidR="00380EE1" w:rsidRPr="00896125" w:rsidRDefault="00380EE1" w:rsidP="00380EE1">
      <w:pPr>
        <w:rPr>
          <w:sz w:val="14"/>
        </w:rPr>
      </w:pPr>
      <w:r w:rsidRPr="00896125">
        <w:rPr>
          <w:rStyle w:val="StyleUnderline"/>
        </w:rPr>
        <w:t>Space is</w:t>
      </w:r>
      <w:r w:rsidRPr="00896125">
        <w:rPr>
          <w:sz w:val="14"/>
        </w:rPr>
        <w:t xml:space="preserve"> an international zone, and so is, </w:t>
      </w:r>
      <w:r w:rsidRPr="00416EF1">
        <w:rPr>
          <w:sz w:val="14"/>
        </w:rPr>
        <w:t xml:space="preserve">in a sense, </w:t>
      </w:r>
      <w:r w:rsidRPr="00416EF1">
        <w:rPr>
          <w:rStyle w:val="StyleUnderline"/>
        </w:rPr>
        <w:t xml:space="preserve">the </w:t>
      </w:r>
      <w:r w:rsidRPr="00416EF1">
        <w:rPr>
          <w:rStyle w:val="Emphasis"/>
        </w:rPr>
        <w:t>heritage of all</w:t>
      </w:r>
      <w:r w:rsidRPr="00416EF1">
        <w:rPr>
          <w:sz w:val="14"/>
        </w:rPr>
        <w:t xml:space="preserve"> humanity. </w:t>
      </w:r>
      <w:r w:rsidRPr="00416EF1">
        <w:rPr>
          <w:rStyle w:val="StyleUnderline"/>
        </w:rPr>
        <w:t xml:space="preserve">We must not forget, when considering the governance of outer space, that the rules should first and foremost attempt to </w:t>
      </w:r>
      <w:r w:rsidRPr="00416EF1">
        <w:rPr>
          <w:rStyle w:val="Emphasis"/>
        </w:rPr>
        <w:t>maximize the benefit to all</w:t>
      </w:r>
      <w:r w:rsidRPr="00896125">
        <w:rPr>
          <w:rStyle w:val="Emphasis"/>
        </w:rPr>
        <w:t xml:space="preserve"> humankind</w:t>
      </w:r>
      <w:r w:rsidRPr="00896125">
        <w:rPr>
          <w:sz w:val="14"/>
        </w:rPr>
        <w:t xml:space="preserve">. So, ideally, </w:t>
      </w:r>
      <w:r w:rsidRPr="00896125">
        <w:rPr>
          <w:rStyle w:val="StyleUnderline"/>
        </w:rPr>
        <w:t xml:space="preserve">celestial bodies should be put to the uses </w:t>
      </w:r>
      <w:r w:rsidRPr="00896125">
        <w:rPr>
          <w:rStyle w:val="Emphasis"/>
        </w:rPr>
        <w:t>most beneficial to humanity</w:t>
      </w:r>
      <w:r w:rsidRPr="00896125">
        <w:rPr>
          <w:sz w:val="14"/>
        </w:rPr>
        <w:t xml:space="preserve">. </w:t>
      </w:r>
      <w:r w:rsidRPr="00896125">
        <w:rPr>
          <w:rStyle w:val="StyleUnderline"/>
        </w:rPr>
        <w:t xml:space="preserve">This is guaranteed by a system that puts land in the hands of those for whom the </w:t>
      </w:r>
      <w:r w:rsidRPr="00896125">
        <w:rPr>
          <w:rStyle w:val="Emphasis"/>
        </w:rPr>
        <w:t>territory is most profitable</w:t>
      </w:r>
      <w:r w:rsidRPr="00896125">
        <w:rPr>
          <w:sz w:val="14"/>
        </w:rPr>
        <w:t xml:space="preserve">. It is a matter of elementary economic theory. </w:t>
      </w:r>
      <w:r w:rsidRPr="00340194">
        <w:rPr>
          <w:rStyle w:val="StyleUnderline"/>
          <w:highlight w:val="yellow"/>
        </w:rPr>
        <w:t>Whoever can use a site to humanity's</w:t>
      </w:r>
      <w:r w:rsidRPr="00896125">
        <w:rPr>
          <w:rStyle w:val="StyleUnderline"/>
        </w:rPr>
        <w:t xml:space="preserve"> greatest </w:t>
      </w:r>
      <w:r w:rsidRPr="00340194">
        <w:rPr>
          <w:rStyle w:val="StyleUnderline"/>
          <w:highlight w:val="yellow"/>
        </w:rPr>
        <w:t xml:space="preserve">benefit will be the one who can </w:t>
      </w:r>
      <w:r w:rsidRPr="00340194">
        <w:rPr>
          <w:rStyle w:val="Emphasis"/>
          <w:highlight w:val="yellow"/>
        </w:rPr>
        <w:t>profit most</w:t>
      </w:r>
      <w:r w:rsidRPr="00896125">
        <w:rPr>
          <w:rStyle w:val="Emphasis"/>
        </w:rPr>
        <w:t xml:space="preserve"> from the site</w:t>
      </w:r>
      <w:r w:rsidRPr="00896125">
        <w:rPr>
          <w:rStyle w:val="StyleUnderline"/>
        </w:rPr>
        <w:t xml:space="preserve">; whoever can profit most from the site will be the one for whom </w:t>
      </w:r>
      <w:r w:rsidRPr="00896125">
        <w:rPr>
          <w:rStyle w:val="Emphasis"/>
        </w:rPr>
        <w:t>the site is most valuable</w:t>
      </w:r>
      <w:r w:rsidRPr="00896125">
        <w:rPr>
          <w:sz w:val="14"/>
        </w:rPr>
        <w:t xml:space="preserve">. </w:t>
      </w:r>
      <w:proofErr w:type="gramStart"/>
      <w:r w:rsidRPr="00340194">
        <w:rPr>
          <w:rStyle w:val="StyleUnderline"/>
          <w:highlight w:val="yellow"/>
        </w:rPr>
        <w:t>Thus</w:t>
      </w:r>
      <w:proofErr w:type="gramEnd"/>
      <w:r w:rsidRPr="00340194">
        <w:rPr>
          <w:rStyle w:val="StyleUnderline"/>
          <w:highlight w:val="yellow"/>
        </w:rPr>
        <w:t xml:space="preserve"> the person</w:t>
      </w:r>
      <w:r w:rsidRPr="00896125">
        <w:rPr>
          <w:rStyle w:val="StyleUnderline"/>
        </w:rPr>
        <w:t xml:space="preserve"> who can put a site to humanity's greatest benefit </w:t>
      </w:r>
      <w:r w:rsidRPr="00340194">
        <w:rPr>
          <w:rStyle w:val="StyleUnderline"/>
          <w:highlight w:val="yellow"/>
        </w:rPr>
        <w:t xml:space="preserve">will be the one </w:t>
      </w:r>
      <w:r w:rsidRPr="00340194">
        <w:rPr>
          <w:rStyle w:val="Emphasis"/>
          <w:highlight w:val="yellow"/>
        </w:rPr>
        <w:t>willing to spend the most to own the site</w:t>
      </w:r>
      <w:r w:rsidRPr="00896125">
        <w:rPr>
          <w:sz w:val="14"/>
        </w:rPr>
        <w:t>.84 This is the bargain theory of economics, and will form the basis for all that follows.</w:t>
      </w:r>
    </w:p>
    <w:p w14:paraId="4AE0FD7C" w14:textId="77777777" w:rsidR="00380EE1" w:rsidRPr="00896125" w:rsidRDefault="00380EE1" w:rsidP="00380EE1">
      <w:pPr>
        <w:rPr>
          <w:rStyle w:val="Emphasis"/>
        </w:rPr>
      </w:pPr>
      <w:r w:rsidRPr="00896125">
        <w:rPr>
          <w:rStyle w:val="Emphasis"/>
        </w:rPr>
        <w:t>1. Ownership will reduce wasteful use</w:t>
      </w:r>
    </w:p>
    <w:p w14:paraId="346951D1" w14:textId="77777777" w:rsidR="00380EE1" w:rsidRPr="00896125" w:rsidRDefault="00380EE1" w:rsidP="00380EE1">
      <w:pPr>
        <w:rPr>
          <w:rStyle w:val="StyleUnderline"/>
        </w:rPr>
      </w:pPr>
      <w:r w:rsidRPr="00340194">
        <w:rPr>
          <w:rStyle w:val="Emphasis"/>
          <w:highlight w:val="yellow"/>
        </w:rPr>
        <w:t>Ownership</w:t>
      </w:r>
      <w:r w:rsidRPr="00896125">
        <w:rPr>
          <w:rStyle w:val="StyleUnderline"/>
        </w:rPr>
        <w:t xml:space="preserve">, and the attendant </w:t>
      </w:r>
      <w:r w:rsidRPr="00896125">
        <w:rPr>
          <w:rStyle w:val="Emphasis"/>
        </w:rPr>
        <w:t>right of alienability</w:t>
      </w:r>
      <w:r w:rsidRPr="00896125">
        <w:rPr>
          <w:rStyle w:val="StyleUnderline"/>
        </w:rPr>
        <w:t xml:space="preserve">, would </w:t>
      </w:r>
      <w:r w:rsidRPr="00340194">
        <w:rPr>
          <w:rStyle w:val="Emphasis"/>
          <w:highlight w:val="yellow"/>
        </w:rPr>
        <w:t>promote</w:t>
      </w:r>
      <w:r w:rsidRPr="00896125">
        <w:rPr>
          <w:rStyle w:val="Emphasis"/>
        </w:rPr>
        <w:t xml:space="preserve"> the </w:t>
      </w:r>
      <w:r w:rsidRPr="00340194">
        <w:rPr>
          <w:rStyle w:val="Emphasis"/>
          <w:highlight w:val="yellow"/>
        </w:rPr>
        <w:t>efficient use of space resources</w:t>
      </w:r>
      <w:r w:rsidRPr="00340194">
        <w:rPr>
          <w:rStyle w:val="StyleUnderline"/>
          <w:highlight w:val="yellow"/>
        </w:rPr>
        <w:t>.</w:t>
      </w:r>
    </w:p>
    <w:p w14:paraId="47749B9D" w14:textId="77777777" w:rsidR="00380EE1" w:rsidRPr="00896125" w:rsidRDefault="00380EE1" w:rsidP="00380EE1">
      <w:pPr>
        <w:rPr>
          <w:sz w:val="14"/>
        </w:rPr>
      </w:pPr>
      <w:r w:rsidRPr="00896125">
        <w:rPr>
          <w:sz w:val="14"/>
        </w:rPr>
        <w:t xml:space="preserve">Again, a hypothetical will help illustrate: </w:t>
      </w:r>
      <w:r w:rsidRPr="00896125">
        <w:rPr>
          <w:rStyle w:val="StyleUnderline"/>
        </w:rPr>
        <w:t>a Martian site has been identified as being rich with manganese and silicon</w:t>
      </w:r>
      <w:r w:rsidRPr="00896125">
        <w:rPr>
          <w:sz w:val="14"/>
        </w:rPr>
        <w:t>. Manganese Mining Co. ("</w:t>
      </w:r>
      <w:proofErr w:type="spellStart"/>
      <w:r w:rsidRPr="00896125">
        <w:rPr>
          <w:rStyle w:val="StyleUnderline"/>
        </w:rPr>
        <w:t>M.M.Co</w:t>
      </w:r>
      <w:proofErr w:type="spellEnd"/>
      <w:r w:rsidRPr="00896125">
        <w:rPr>
          <w:rStyle w:val="StyleUnderline"/>
        </w:rPr>
        <w:t>."), interested in the manganese and the manganese alone, decides to send up a team of miners. They begin operations</w:t>
      </w:r>
      <w:r w:rsidRPr="00896125">
        <w:rPr>
          <w:sz w:val="14"/>
        </w:rPr>
        <w:t xml:space="preserve">, develop shipping routes, and build a sustainable mining colony. </w:t>
      </w:r>
    </w:p>
    <w:p w14:paraId="5F82A3F5" w14:textId="77777777" w:rsidR="00380EE1" w:rsidRPr="00896125" w:rsidRDefault="00380EE1" w:rsidP="00380EE1">
      <w:pPr>
        <w:rPr>
          <w:rStyle w:val="StyleUnderline"/>
        </w:rPr>
      </w:pPr>
      <w:r w:rsidRPr="00340194">
        <w:rPr>
          <w:rStyle w:val="StyleUnderline"/>
          <w:highlight w:val="yellow"/>
        </w:rPr>
        <w:t>Without</w:t>
      </w:r>
      <w:r w:rsidRPr="00896125">
        <w:rPr>
          <w:rStyle w:val="StyleUnderline"/>
        </w:rPr>
        <w:t xml:space="preserve"> the right of </w:t>
      </w:r>
      <w:r w:rsidRPr="00340194">
        <w:rPr>
          <w:rStyle w:val="StyleUnderline"/>
          <w:highlight w:val="yellow"/>
        </w:rPr>
        <w:t>ownership</w:t>
      </w:r>
      <w:r w:rsidRPr="00896125">
        <w:rPr>
          <w:rStyle w:val="StyleUnderline"/>
        </w:rPr>
        <w:t xml:space="preserve">, </w:t>
      </w:r>
      <w:proofErr w:type="spellStart"/>
      <w:r w:rsidRPr="00896125">
        <w:rPr>
          <w:rStyle w:val="StyleUnderline"/>
        </w:rPr>
        <w:t>M.M.</w:t>
      </w:r>
      <w:r w:rsidRPr="00340194">
        <w:rPr>
          <w:rStyle w:val="StyleUnderline"/>
          <w:highlight w:val="yellow"/>
        </w:rPr>
        <w:t>Co</w:t>
      </w:r>
      <w:proofErr w:type="spellEnd"/>
      <w:r w:rsidRPr="00340194">
        <w:rPr>
          <w:rStyle w:val="StyleUnderline"/>
          <w:highlight w:val="yellow"/>
        </w:rPr>
        <w:t>. has no reason not to</w:t>
      </w:r>
      <w:r w:rsidRPr="00896125">
        <w:rPr>
          <w:rStyle w:val="StyleUnderline"/>
        </w:rPr>
        <w:t xml:space="preserve"> blast through and </w:t>
      </w:r>
      <w:r w:rsidRPr="00340194">
        <w:rPr>
          <w:rStyle w:val="StyleUnderline"/>
          <w:highlight w:val="yellow"/>
        </w:rPr>
        <w:t>obliterate</w:t>
      </w:r>
      <w:r w:rsidRPr="00896125">
        <w:rPr>
          <w:rStyle w:val="StyleUnderline"/>
        </w:rPr>
        <w:t xml:space="preserve"> silicon </w:t>
      </w:r>
      <w:r w:rsidRPr="00340194">
        <w:rPr>
          <w:rStyle w:val="StyleUnderline"/>
          <w:highlight w:val="yellow"/>
        </w:rPr>
        <w:t>deposits</w:t>
      </w:r>
      <w:r w:rsidRPr="00896125">
        <w:rPr>
          <w:rStyle w:val="StyleUnderline"/>
        </w:rPr>
        <w:t xml:space="preserve"> </w:t>
      </w:r>
      <w:proofErr w:type="gramStart"/>
      <w:r w:rsidRPr="00896125">
        <w:rPr>
          <w:rStyle w:val="StyleUnderline"/>
        </w:rPr>
        <w:t xml:space="preserve">in order </w:t>
      </w:r>
      <w:r w:rsidRPr="00416EF1">
        <w:rPr>
          <w:rStyle w:val="StyleUnderline"/>
        </w:rPr>
        <w:t>to</w:t>
      </w:r>
      <w:proofErr w:type="gramEnd"/>
      <w:r w:rsidRPr="00416EF1">
        <w:rPr>
          <w:rStyle w:val="StyleUnderline"/>
        </w:rPr>
        <w:t xml:space="preserve"> </w:t>
      </w:r>
      <w:r w:rsidRPr="00340194">
        <w:rPr>
          <w:rStyle w:val="StyleUnderline"/>
          <w:highlight w:val="yellow"/>
        </w:rPr>
        <w:t xml:space="preserve">more quickly </w:t>
      </w:r>
      <w:r w:rsidRPr="00CD7FD5">
        <w:rPr>
          <w:rStyle w:val="StyleUnderline"/>
        </w:rPr>
        <w:t>uncover</w:t>
      </w:r>
      <w:r w:rsidRPr="00896125">
        <w:rPr>
          <w:rStyle w:val="StyleUnderline"/>
        </w:rPr>
        <w:t xml:space="preserve"> the manganese</w:t>
      </w:r>
      <w:r w:rsidRPr="00896125">
        <w:rPr>
          <w:sz w:val="14"/>
        </w:rPr>
        <w:t xml:space="preserve">. Furthermore, </w:t>
      </w:r>
      <w:r w:rsidRPr="00340194">
        <w:rPr>
          <w:rStyle w:val="StyleUnderline"/>
          <w:highlight w:val="yellow"/>
        </w:rPr>
        <w:t>once</w:t>
      </w:r>
      <w:r w:rsidRPr="00896125">
        <w:rPr>
          <w:rStyle w:val="StyleUnderline"/>
        </w:rPr>
        <w:t xml:space="preserve"> </w:t>
      </w:r>
      <w:r w:rsidRPr="00CD7FD5">
        <w:rPr>
          <w:rStyle w:val="StyleUnderline"/>
        </w:rPr>
        <w:t>the</w:t>
      </w:r>
      <w:r w:rsidRPr="00896125">
        <w:rPr>
          <w:rStyle w:val="StyleUnderline"/>
        </w:rPr>
        <w:t xml:space="preserve"> manganese is </w:t>
      </w:r>
      <w:r w:rsidRPr="00340194">
        <w:rPr>
          <w:rStyle w:val="StyleUnderline"/>
          <w:highlight w:val="yellow"/>
        </w:rPr>
        <w:t xml:space="preserve">depleted, there is </w:t>
      </w:r>
      <w:r w:rsidRPr="00340194">
        <w:rPr>
          <w:rStyle w:val="Emphasis"/>
          <w:highlight w:val="yellow"/>
        </w:rPr>
        <w:t>no reason</w:t>
      </w:r>
      <w:r w:rsidRPr="00896125">
        <w:rPr>
          <w:rStyle w:val="StyleUnderline"/>
        </w:rPr>
        <w:t xml:space="preserve"> for them </w:t>
      </w:r>
      <w:r w:rsidRPr="00340194">
        <w:rPr>
          <w:rStyle w:val="StyleUnderline"/>
          <w:highlight w:val="yellow"/>
        </w:rPr>
        <w:t xml:space="preserve">to leave the colony's </w:t>
      </w:r>
      <w:r w:rsidRPr="00340194">
        <w:rPr>
          <w:rStyle w:val="Emphasis"/>
          <w:highlight w:val="yellow"/>
        </w:rPr>
        <w:t>structures</w:t>
      </w:r>
      <w:r w:rsidRPr="00340194">
        <w:rPr>
          <w:rStyle w:val="StyleUnderline"/>
          <w:highlight w:val="yellow"/>
        </w:rPr>
        <w:t xml:space="preserve"> and </w:t>
      </w:r>
      <w:r w:rsidRPr="00340194">
        <w:rPr>
          <w:rStyle w:val="Emphasis"/>
          <w:highlight w:val="yellow"/>
        </w:rPr>
        <w:t>life support systems</w:t>
      </w:r>
      <w:r w:rsidRPr="00340194">
        <w:rPr>
          <w:rStyle w:val="StyleUnderline"/>
          <w:highlight w:val="yellow"/>
        </w:rPr>
        <w:t xml:space="preserve"> </w:t>
      </w:r>
      <w:r w:rsidRPr="00340194">
        <w:rPr>
          <w:rStyle w:val="Emphasis"/>
          <w:highlight w:val="yellow"/>
        </w:rPr>
        <w:t>intact</w:t>
      </w:r>
      <w:r w:rsidRPr="00896125">
        <w:rPr>
          <w:rStyle w:val="StyleUnderline"/>
        </w:rPr>
        <w:t>.</w:t>
      </w:r>
    </w:p>
    <w:p w14:paraId="31D8EA9C" w14:textId="77777777" w:rsidR="00380EE1" w:rsidRPr="00896125" w:rsidRDefault="00380EE1" w:rsidP="00380EE1">
      <w:pPr>
        <w:rPr>
          <w:rStyle w:val="StyleUnderline"/>
        </w:rPr>
      </w:pPr>
      <w:r w:rsidRPr="00340194">
        <w:rPr>
          <w:rStyle w:val="StyleUnderline"/>
          <w:highlight w:val="yellow"/>
        </w:rPr>
        <w:t>I</w:t>
      </w:r>
      <w:r w:rsidRPr="00416EF1">
        <w:rPr>
          <w:rStyle w:val="StyleUnderline"/>
        </w:rPr>
        <w:t>f</w:t>
      </w:r>
      <w:r w:rsidRPr="00416EF1">
        <w:rPr>
          <w:sz w:val="14"/>
        </w:rPr>
        <w:t xml:space="preserve">, on the other hand, </w:t>
      </w:r>
      <w:r w:rsidRPr="00416EF1">
        <w:rPr>
          <w:rStyle w:val="StyleUnderline"/>
        </w:rPr>
        <w:t xml:space="preserve">space law </w:t>
      </w:r>
      <w:r w:rsidRPr="00416EF1">
        <w:rPr>
          <w:rStyle w:val="Emphasis"/>
        </w:rPr>
        <w:t>grants ownership</w:t>
      </w:r>
      <w:r w:rsidRPr="00416EF1">
        <w:rPr>
          <w:rStyle w:val="StyleUnderline"/>
        </w:rPr>
        <w:t xml:space="preserve"> to </w:t>
      </w:r>
      <w:proofErr w:type="spellStart"/>
      <w:r w:rsidRPr="00416EF1">
        <w:rPr>
          <w:rStyle w:val="StyleUnderline"/>
        </w:rPr>
        <w:t>M.M.Co</w:t>
      </w:r>
      <w:proofErr w:type="spellEnd"/>
      <w:r w:rsidRPr="00416EF1">
        <w:rPr>
          <w:rStyle w:val="StyleUnderline"/>
        </w:rPr>
        <w:t xml:space="preserve">., then </w:t>
      </w:r>
      <w:proofErr w:type="spellStart"/>
      <w:r w:rsidRPr="00416EF1">
        <w:rPr>
          <w:rStyle w:val="StyleUnderline"/>
        </w:rPr>
        <w:t>M.M.Co</w:t>
      </w:r>
      <w:proofErr w:type="spellEnd"/>
      <w:r w:rsidRPr="00416EF1">
        <w:rPr>
          <w:rStyle w:val="StyleUnderline"/>
        </w:rPr>
        <w:t xml:space="preserve">. has </w:t>
      </w:r>
      <w:r w:rsidRPr="00416EF1">
        <w:rPr>
          <w:rStyle w:val="Emphasis"/>
        </w:rPr>
        <w:t>incentive</w:t>
      </w:r>
      <w:r w:rsidRPr="00416EF1">
        <w:rPr>
          <w:rStyle w:val="StyleUnderline"/>
        </w:rPr>
        <w:t xml:space="preserve"> to act with </w:t>
      </w:r>
      <w:r w:rsidRPr="00416EF1">
        <w:rPr>
          <w:rStyle w:val="Emphasis"/>
        </w:rPr>
        <w:t>greater over-all efficiency</w:t>
      </w:r>
      <w:r w:rsidRPr="00416EF1">
        <w:rPr>
          <w:rStyle w:val="StyleUnderline"/>
        </w:rPr>
        <w:t xml:space="preserve">. There is </w:t>
      </w:r>
      <w:r w:rsidRPr="00416EF1">
        <w:rPr>
          <w:rStyle w:val="Emphasis"/>
        </w:rPr>
        <w:t>incentive</w:t>
      </w:r>
      <w:r w:rsidRPr="00416EF1">
        <w:rPr>
          <w:rStyle w:val="StyleUnderline"/>
        </w:rPr>
        <w:t xml:space="preserve"> to </w:t>
      </w:r>
      <w:r w:rsidRPr="00416EF1">
        <w:rPr>
          <w:rStyle w:val="Emphasis"/>
        </w:rPr>
        <w:t xml:space="preserve">preserve the silicon </w:t>
      </w:r>
      <w:proofErr w:type="gramStart"/>
      <w:r w:rsidRPr="00416EF1">
        <w:rPr>
          <w:rStyle w:val="Emphasis"/>
        </w:rPr>
        <w:t>deposits</w:t>
      </w:r>
      <w:r w:rsidRPr="00416EF1">
        <w:rPr>
          <w:rStyle w:val="StyleUnderline"/>
        </w:rPr>
        <w:t>, because</w:t>
      </w:r>
      <w:proofErr w:type="gramEnd"/>
      <w:r w:rsidRPr="00416EF1">
        <w:rPr>
          <w:rStyle w:val="StyleUnderline"/>
        </w:rPr>
        <w:t xml:space="preserve"> silicon will increase the amount for which Silicon Mining Co. ("</w:t>
      </w:r>
      <w:proofErr w:type="spellStart"/>
      <w:r w:rsidRPr="00416EF1">
        <w:rPr>
          <w:rStyle w:val="StyleUnderline"/>
        </w:rPr>
        <w:t>S.M.Co</w:t>
      </w:r>
      <w:proofErr w:type="spellEnd"/>
      <w:r w:rsidRPr="00416EF1">
        <w:rPr>
          <w:rStyle w:val="StyleUnderline"/>
        </w:rPr>
        <w:t xml:space="preserve">.") is </w:t>
      </w:r>
      <w:r w:rsidRPr="00416EF1">
        <w:rPr>
          <w:rStyle w:val="Emphasis"/>
        </w:rPr>
        <w:t>willing to purchase the site</w:t>
      </w:r>
      <w:r w:rsidRPr="00416EF1">
        <w:rPr>
          <w:rStyle w:val="StyleUnderline"/>
        </w:rPr>
        <w:t xml:space="preserve"> from </w:t>
      </w:r>
      <w:proofErr w:type="spellStart"/>
      <w:r w:rsidRPr="00416EF1">
        <w:rPr>
          <w:rStyle w:val="StyleUnderline"/>
        </w:rPr>
        <w:t>M.M.Co</w:t>
      </w:r>
      <w:proofErr w:type="spellEnd"/>
      <w:r w:rsidRPr="00416EF1">
        <w:rPr>
          <w:rStyle w:val="StyleUnderline"/>
        </w:rPr>
        <w:t>.</w:t>
      </w:r>
      <w:r w:rsidRPr="00416EF1">
        <w:rPr>
          <w:sz w:val="14"/>
        </w:rPr>
        <w:t xml:space="preserve"> Along similar lines, </w:t>
      </w:r>
      <w:r w:rsidRPr="00416EF1">
        <w:rPr>
          <w:rStyle w:val="StyleUnderline"/>
        </w:rPr>
        <w:t xml:space="preserve">there is also </w:t>
      </w:r>
      <w:r w:rsidRPr="00416EF1">
        <w:rPr>
          <w:rStyle w:val="Emphasis"/>
        </w:rPr>
        <w:t>incentive</w:t>
      </w:r>
      <w:r w:rsidRPr="00416EF1">
        <w:rPr>
          <w:rStyle w:val="StyleUnderline"/>
        </w:rPr>
        <w:t xml:space="preserve"> to </w:t>
      </w:r>
      <w:r w:rsidRPr="00416EF1">
        <w:rPr>
          <w:rStyle w:val="Emphasis"/>
        </w:rPr>
        <w:t>preserve the shipping routes</w:t>
      </w:r>
      <w:r w:rsidRPr="00416EF1">
        <w:rPr>
          <w:rStyle w:val="StyleUnderline"/>
        </w:rPr>
        <w:t xml:space="preserve"> and the </w:t>
      </w:r>
      <w:r w:rsidRPr="00416EF1">
        <w:rPr>
          <w:rStyle w:val="Emphasis"/>
        </w:rPr>
        <w:t>colony structures</w:t>
      </w:r>
      <w:r w:rsidRPr="00416EF1">
        <w:rPr>
          <w:rStyle w:val="StyleUnderline"/>
        </w:rPr>
        <w:t xml:space="preserve"> and </w:t>
      </w:r>
      <w:r w:rsidRPr="00416EF1">
        <w:rPr>
          <w:rStyle w:val="Emphasis"/>
        </w:rPr>
        <w:t>life support systems</w:t>
      </w:r>
      <w:r w:rsidRPr="00416EF1">
        <w:rPr>
          <w:rStyle w:val="StyleUnderline"/>
        </w:rPr>
        <w:t>.</w:t>
      </w:r>
    </w:p>
    <w:p w14:paraId="69AD3F22" w14:textId="77777777" w:rsidR="00380EE1" w:rsidRPr="00896125" w:rsidRDefault="00380EE1" w:rsidP="00380EE1">
      <w:pPr>
        <w:rPr>
          <w:rStyle w:val="StyleUnderline"/>
        </w:rPr>
      </w:pPr>
      <w:proofErr w:type="gramStart"/>
      <w:r w:rsidRPr="00896125">
        <w:rPr>
          <w:rStyle w:val="StyleUnderline"/>
        </w:rPr>
        <w:t>So</w:t>
      </w:r>
      <w:proofErr w:type="gramEnd"/>
      <w:r w:rsidRPr="00896125">
        <w:rPr>
          <w:rStyle w:val="StyleUnderline"/>
        </w:rPr>
        <w:t xml:space="preserve"> </w:t>
      </w:r>
      <w:proofErr w:type="spellStart"/>
      <w:r w:rsidRPr="00896125">
        <w:rPr>
          <w:rStyle w:val="StyleUnderline"/>
        </w:rPr>
        <w:t>M.M.Co</w:t>
      </w:r>
      <w:proofErr w:type="spellEnd"/>
      <w:r w:rsidRPr="00896125">
        <w:rPr>
          <w:rStyle w:val="StyleUnderline"/>
        </w:rPr>
        <w:t xml:space="preserve">. receives the benefit of the manganese deposits, and is </w:t>
      </w:r>
      <w:r w:rsidRPr="00896125">
        <w:rPr>
          <w:rStyle w:val="Emphasis"/>
        </w:rPr>
        <w:t>further rewarded</w:t>
      </w:r>
      <w:r w:rsidRPr="00896125">
        <w:rPr>
          <w:rStyle w:val="StyleUnderline"/>
        </w:rPr>
        <w:t xml:space="preserve"> for developing the mining colony and transportation routes, and for </w:t>
      </w:r>
      <w:r w:rsidRPr="00896125">
        <w:rPr>
          <w:rStyle w:val="Emphasis"/>
        </w:rPr>
        <w:t>preserving the silicon deposits</w:t>
      </w:r>
      <w:r w:rsidRPr="00896125">
        <w:rPr>
          <w:rStyle w:val="StyleUnderline"/>
        </w:rPr>
        <w:t xml:space="preserve"> and the </w:t>
      </w:r>
      <w:r w:rsidRPr="00896125">
        <w:rPr>
          <w:rStyle w:val="Emphasis"/>
        </w:rPr>
        <w:t>colony itself</w:t>
      </w:r>
      <w:r w:rsidRPr="00896125">
        <w:rPr>
          <w:rStyle w:val="StyleUnderline"/>
        </w:rPr>
        <w:t xml:space="preserve"> when it </w:t>
      </w:r>
      <w:r w:rsidRPr="00896125">
        <w:rPr>
          <w:rStyle w:val="Emphasis"/>
        </w:rPr>
        <w:t>sells the site</w:t>
      </w:r>
      <w:r w:rsidRPr="00896125">
        <w:rPr>
          <w:rStyle w:val="StyleUnderline"/>
        </w:rPr>
        <w:t xml:space="preserve">. Because </w:t>
      </w:r>
      <w:proofErr w:type="spellStart"/>
      <w:r w:rsidRPr="00896125">
        <w:rPr>
          <w:rStyle w:val="StyleUnderline"/>
        </w:rPr>
        <w:t>M.M.Co</w:t>
      </w:r>
      <w:proofErr w:type="spellEnd"/>
      <w:r w:rsidRPr="00896125">
        <w:rPr>
          <w:rStyle w:val="StyleUnderline"/>
        </w:rPr>
        <w:t xml:space="preserve">. owned the site, there would be </w:t>
      </w:r>
      <w:r w:rsidRPr="00896125">
        <w:rPr>
          <w:rStyle w:val="Emphasis"/>
        </w:rPr>
        <w:t>reason</w:t>
      </w:r>
      <w:r w:rsidRPr="00896125">
        <w:rPr>
          <w:rStyle w:val="StyleUnderline"/>
        </w:rPr>
        <w:t xml:space="preserve"> for it to </w:t>
      </w:r>
      <w:r w:rsidRPr="00896125">
        <w:rPr>
          <w:rStyle w:val="Emphasis"/>
        </w:rPr>
        <w:t>prospect for silicon</w:t>
      </w:r>
      <w:r w:rsidRPr="00896125">
        <w:rPr>
          <w:rStyle w:val="StyleUnderline"/>
        </w:rPr>
        <w:t xml:space="preserve"> and </w:t>
      </w:r>
      <w:r w:rsidRPr="00896125">
        <w:rPr>
          <w:rStyle w:val="Emphasis"/>
        </w:rPr>
        <w:t>advertise its presence</w:t>
      </w:r>
      <w:r w:rsidRPr="00896125">
        <w:rPr>
          <w:rStyle w:val="StyleUnderline"/>
        </w:rPr>
        <w:t xml:space="preserve"> to interested parties, </w:t>
      </w:r>
      <w:r w:rsidRPr="00896125">
        <w:rPr>
          <w:rStyle w:val="Emphasis"/>
        </w:rPr>
        <w:t>even though</w:t>
      </w:r>
      <w:r w:rsidRPr="00896125">
        <w:rPr>
          <w:rStyle w:val="StyleUnderline"/>
        </w:rPr>
        <w:t xml:space="preserve"> </w:t>
      </w:r>
      <w:proofErr w:type="spellStart"/>
      <w:r w:rsidRPr="00896125">
        <w:rPr>
          <w:rStyle w:val="StyleUnderline"/>
        </w:rPr>
        <w:t>M.M.Co</w:t>
      </w:r>
      <w:proofErr w:type="spellEnd"/>
      <w:r w:rsidRPr="00896125">
        <w:rPr>
          <w:rStyle w:val="StyleUnderline"/>
        </w:rPr>
        <w:t>. did not itself have an interest in mining the silicon</w:t>
      </w:r>
      <w:r w:rsidRPr="00896125">
        <w:rPr>
          <w:sz w:val="14"/>
        </w:rPr>
        <w:t xml:space="preserve">. </w:t>
      </w:r>
      <w:r w:rsidRPr="00896125">
        <w:rPr>
          <w:rStyle w:val="StyleUnderline"/>
        </w:rPr>
        <w:t xml:space="preserve">Thus </w:t>
      </w:r>
      <w:proofErr w:type="spellStart"/>
      <w:r w:rsidRPr="00896125">
        <w:rPr>
          <w:rStyle w:val="StyleUnderline"/>
        </w:rPr>
        <w:t>S.M.Co</w:t>
      </w:r>
      <w:proofErr w:type="spellEnd"/>
      <w:r w:rsidRPr="00896125">
        <w:rPr>
          <w:rStyle w:val="StyleUnderline"/>
        </w:rPr>
        <w:t xml:space="preserve">. receives the benefit of </w:t>
      </w:r>
      <w:proofErr w:type="spellStart"/>
      <w:r w:rsidRPr="00896125">
        <w:rPr>
          <w:rStyle w:val="StyleUnderline"/>
        </w:rPr>
        <w:t>M.M.Co.'s</w:t>
      </w:r>
      <w:proofErr w:type="spellEnd"/>
      <w:r w:rsidRPr="00896125">
        <w:rPr>
          <w:rStyle w:val="StyleUnderline"/>
        </w:rPr>
        <w:t xml:space="preserve"> mineralogical research</w:t>
      </w:r>
      <w:r w:rsidRPr="00896125">
        <w:rPr>
          <w:sz w:val="14"/>
        </w:rPr>
        <w:t xml:space="preserve">. </w:t>
      </w:r>
      <w:proofErr w:type="spellStart"/>
      <w:r w:rsidRPr="00896125">
        <w:rPr>
          <w:rStyle w:val="StyleUnderline"/>
        </w:rPr>
        <w:t>S.M.Co</w:t>
      </w:r>
      <w:proofErr w:type="spellEnd"/>
      <w:r w:rsidRPr="00896125">
        <w:rPr>
          <w:rStyle w:val="StyleUnderline"/>
        </w:rPr>
        <w:t xml:space="preserve">. </w:t>
      </w:r>
      <w:r w:rsidRPr="00896125">
        <w:rPr>
          <w:rStyle w:val="Emphasis"/>
        </w:rPr>
        <w:t>also need not waste resources</w:t>
      </w:r>
      <w:r w:rsidRPr="00896125">
        <w:rPr>
          <w:rStyle w:val="StyleUnderline"/>
        </w:rPr>
        <w:t xml:space="preserve"> setting up new routes, mines, and colonies; it could </w:t>
      </w:r>
      <w:r w:rsidRPr="00896125">
        <w:rPr>
          <w:rStyle w:val="Emphasis"/>
        </w:rPr>
        <w:t>purchase them intact</w:t>
      </w:r>
      <w:r w:rsidRPr="00896125">
        <w:rPr>
          <w:rStyle w:val="StyleUnderline"/>
        </w:rPr>
        <w:t>.</w:t>
      </w:r>
    </w:p>
    <w:p w14:paraId="365BDABC" w14:textId="77777777" w:rsidR="00380EE1" w:rsidRPr="00896125" w:rsidRDefault="00380EE1" w:rsidP="00380EE1">
      <w:pPr>
        <w:rPr>
          <w:sz w:val="14"/>
        </w:rPr>
      </w:pPr>
      <w:r w:rsidRPr="00896125">
        <w:rPr>
          <w:rStyle w:val="StyleUnderline"/>
        </w:rPr>
        <w:t xml:space="preserve">Under such a system, </w:t>
      </w:r>
      <w:r w:rsidRPr="00340194">
        <w:rPr>
          <w:rStyle w:val="StyleUnderline"/>
          <w:highlight w:val="yellow"/>
        </w:rPr>
        <w:t xml:space="preserve">people are </w:t>
      </w:r>
      <w:r w:rsidRPr="00340194">
        <w:rPr>
          <w:rStyle w:val="Emphasis"/>
          <w:highlight w:val="yellow"/>
        </w:rPr>
        <w:t>better rewarded</w:t>
      </w:r>
      <w:r w:rsidRPr="00340194">
        <w:rPr>
          <w:rStyle w:val="StyleUnderline"/>
          <w:highlight w:val="yellow"/>
        </w:rPr>
        <w:t xml:space="preserve"> for </w:t>
      </w:r>
      <w:r w:rsidRPr="00340194">
        <w:rPr>
          <w:rStyle w:val="Emphasis"/>
          <w:highlight w:val="yellow"/>
        </w:rPr>
        <w:t>pioneering efforts</w:t>
      </w:r>
      <w:r w:rsidRPr="00340194">
        <w:rPr>
          <w:rStyle w:val="StyleUnderline"/>
          <w:highlight w:val="yellow"/>
        </w:rPr>
        <w:t xml:space="preserve"> and pioneers have </w:t>
      </w:r>
      <w:r w:rsidRPr="00340194">
        <w:rPr>
          <w:rStyle w:val="Emphasis"/>
          <w:highlight w:val="yellow"/>
        </w:rPr>
        <w:t>incentive</w:t>
      </w:r>
      <w:r w:rsidRPr="00340194">
        <w:rPr>
          <w:rStyle w:val="StyleUnderline"/>
          <w:highlight w:val="yellow"/>
        </w:rPr>
        <w:t xml:space="preserve"> to </w:t>
      </w:r>
      <w:r w:rsidRPr="00340194">
        <w:rPr>
          <w:rStyle w:val="Emphasis"/>
          <w:highlight w:val="yellow"/>
        </w:rPr>
        <w:t>research</w:t>
      </w:r>
      <w:r w:rsidRPr="00340194">
        <w:rPr>
          <w:rStyle w:val="StyleUnderline"/>
          <w:highlight w:val="yellow"/>
        </w:rPr>
        <w:t xml:space="preserve"> and </w:t>
      </w:r>
      <w:r w:rsidRPr="00340194">
        <w:rPr>
          <w:rStyle w:val="Emphasis"/>
          <w:highlight w:val="yellow"/>
        </w:rPr>
        <w:t>preserve</w:t>
      </w:r>
      <w:r w:rsidRPr="00340194">
        <w:rPr>
          <w:rStyle w:val="StyleUnderline"/>
          <w:highlight w:val="yellow"/>
        </w:rPr>
        <w:t xml:space="preserve"> that which they </w:t>
      </w:r>
      <w:r w:rsidRPr="00340194">
        <w:rPr>
          <w:rStyle w:val="Emphasis"/>
          <w:highlight w:val="yellow"/>
        </w:rPr>
        <w:t>find</w:t>
      </w:r>
      <w:r w:rsidRPr="00340194">
        <w:rPr>
          <w:rStyle w:val="StyleUnderline"/>
          <w:highlight w:val="yellow"/>
        </w:rPr>
        <w:t xml:space="preserve"> and </w:t>
      </w:r>
      <w:r w:rsidRPr="00340194">
        <w:rPr>
          <w:rStyle w:val="Emphasis"/>
          <w:highlight w:val="yellow"/>
        </w:rPr>
        <w:t>build</w:t>
      </w:r>
      <w:r w:rsidRPr="00896125">
        <w:rPr>
          <w:sz w:val="14"/>
        </w:rPr>
        <w:t xml:space="preserve">. </w:t>
      </w:r>
      <w:r w:rsidRPr="00340194">
        <w:rPr>
          <w:rStyle w:val="StyleUnderline"/>
          <w:highlight w:val="yellow"/>
        </w:rPr>
        <w:t xml:space="preserve">The </w:t>
      </w:r>
      <w:proofErr w:type="gramStart"/>
      <w:r w:rsidRPr="00340194">
        <w:rPr>
          <w:rStyle w:val="Emphasis"/>
          <w:highlight w:val="yellow"/>
        </w:rPr>
        <w:t>second-comers</w:t>
      </w:r>
      <w:proofErr w:type="gramEnd"/>
      <w:r w:rsidRPr="00340194">
        <w:rPr>
          <w:rStyle w:val="Emphasis"/>
          <w:highlight w:val="yellow"/>
        </w:rPr>
        <w:t xml:space="preserve"> receive the benefit</w:t>
      </w:r>
      <w:r w:rsidRPr="00340194">
        <w:rPr>
          <w:rStyle w:val="StyleUnderline"/>
          <w:highlight w:val="yellow"/>
        </w:rPr>
        <w:t xml:space="preserve"> </w:t>
      </w:r>
      <w:r w:rsidRPr="00416EF1">
        <w:rPr>
          <w:rStyle w:val="StyleUnderline"/>
        </w:rPr>
        <w:t xml:space="preserve">of the pioneers' efforts; they </w:t>
      </w:r>
      <w:r w:rsidRPr="00416EF1">
        <w:rPr>
          <w:rStyle w:val="Emphasis"/>
        </w:rPr>
        <w:t>need not reinvent the wheel</w:t>
      </w:r>
      <w:r w:rsidRPr="00416EF1">
        <w:rPr>
          <w:sz w:val="14"/>
        </w:rPr>
        <w:t xml:space="preserve">. </w:t>
      </w:r>
      <w:r w:rsidRPr="00416EF1">
        <w:rPr>
          <w:rStyle w:val="StyleUnderline"/>
        </w:rPr>
        <w:t>And</w:t>
      </w:r>
      <w:r w:rsidRPr="00416EF1">
        <w:rPr>
          <w:sz w:val="14"/>
        </w:rPr>
        <w:t xml:space="preserve">, in the end, </w:t>
      </w:r>
      <w:r w:rsidRPr="00416EF1">
        <w:rPr>
          <w:rStyle w:val="Emphasis"/>
        </w:rPr>
        <w:t>people on Earth receive the benefit</w:t>
      </w:r>
      <w:r w:rsidRPr="00416EF1">
        <w:rPr>
          <w:rStyle w:val="StyleUnderline"/>
        </w:rPr>
        <w:t xml:space="preserve"> of plentiful manganese and silicon, instead of, as would result in a non</w:t>
      </w:r>
      <w:r w:rsidRPr="00896125">
        <w:rPr>
          <w:rStyle w:val="StyleUnderline"/>
        </w:rPr>
        <w:t>-ownership system, just manganese</w:t>
      </w:r>
      <w:r w:rsidRPr="00896125">
        <w:rPr>
          <w:sz w:val="14"/>
        </w:rPr>
        <w:t>.</w:t>
      </w:r>
    </w:p>
    <w:p w14:paraId="7CE340E6" w14:textId="77777777" w:rsidR="00380EE1" w:rsidRPr="00896125" w:rsidRDefault="00380EE1" w:rsidP="00380EE1">
      <w:pPr>
        <w:rPr>
          <w:rStyle w:val="Emphasis"/>
        </w:rPr>
      </w:pPr>
      <w:r w:rsidRPr="00896125">
        <w:rPr>
          <w:rStyle w:val="Emphasis"/>
        </w:rPr>
        <w:t xml:space="preserve">2. </w:t>
      </w:r>
      <w:r w:rsidRPr="00340194">
        <w:rPr>
          <w:rStyle w:val="Emphasis"/>
          <w:highlight w:val="yellow"/>
        </w:rPr>
        <w:t>The right to transfer</w:t>
      </w:r>
      <w:r w:rsidRPr="00896125">
        <w:rPr>
          <w:rStyle w:val="Emphasis"/>
        </w:rPr>
        <w:t xml:space="preserve"> (alienability) </w:t>
      </w:r>
      <w:r w:rsidRPr="00340194">
        <w:rPr>
          <w:rStyle w:val="Emphasis"/>
          <w:highlight w:val="yellow"/>
        </w:rPr>
        <w:t>would compensate for positive externalities</w:t>
      </w:r>
      <w:r w:rsidRPr="00896125">
        <w:rPr>
          <w:rStyle w:val="Emphasis"/>
        </w:rPr>
        <w:t xml:space="preserve">, thereby </w:t>
      </w:r>
      <w:r w:rsidRPr="00340194">
        <w:rPr>
          <w:rStyle w:val="Emphasis"/>
          <w:highlight w:val="yellow"/>
        </w:rPr>
        <w:t>creating</w:t>
      </w:r>
      <w:r w:rsidRPr="00896125">
        <w:rPr>
          <w:rStyle w:val="Emphasis"/>
        </w:rPr>
        <w:t xml:space="preserve"> added </w:t>
      </w:r>
      <w:r w:rsidRPr="00340194">
        <w:rPr>
          <w:rStyle w:val="Emphasis"/>
          <w:highlight w:val="yellow"/>
        </w:rPr>
        <w:t>incentive</w:t>
      </w:r>
      <w:r w:rsidRPr="00896125">
        <w:rPr>
          <w:rStyle w:val="Emphasis"/>
        </w:rPr>
        <w:t xml:space="preserve"> to productively develop space</w:t>
      </w:r>
    </w:p>
    <w:p w14:paraId="353DB942" w14:textId="77777777" w:rsidR="00380EE1" w:rsidRPr="00896125" w:rsidRDefault="00380EE1" w:rsidP="00380EE1">
      <w:pPr>
        <w:rPr>
          <w:rStyle w:val="StyleUnderline"/>
        </w:rPr>
      </w:pPr>
      <w:r w:rsidRPr="00896125">
        <w:rPr>
          <w:rStyle w:val="StyleUnderline"/>
        </w:rPr>
        <w:t>Another advantage of an ownership regime over a use regime can be found in the following hypothetical situation. Suppose the bark of a tree found only deep in the Amazon has cancer-curing properties</w:t>
      </w:r>
      <w:r w:rsidRPr="00896125">
        <w:rPr>
          <w:sz w:val="14"/>
        </w:rPr>
        <w:t xml:space="preserve">. </w:t>
      </w:r>
      <w:r w:rsidRPr="00896125">
        <w:rPr>
          <w:rStyle w:val="StyleUnderline"/>
        </w:rPr>
        <w:t xml:space="preserve">Whoever first attempts to harvest the tree bark would be required to build a road to the grove, at </w:t>
      </w:r>
      <w:r w:rsidRPr="00896125">
        <w:rPr>
          <w:rStyle w:val="Emphasis"/>
        </w:rPr>
        <w:t>tremendous expense</w:t>
      </w:r>
      <w:r w:rsidRPr="00896125">
        <w:rPr>
          <w:sz w:val="14"/>
        </w:rPr>
        <w:t xml:space="preserve">. </w:t>
      </w:r>
      <w:r w:rsidRPr="00896125">
        <w:rPr>
          <w:rStyle w:val="StyleUnderline"/>
        </w:rPr>
        <w:t xml:space="preserve">All subsequent pharmaceutical harvesters would have use of the road and consequently be able to </w:t>
      </w:r>
      <w:r w:rsidRPr="00896125">
        <w:rPr>
          <w:rStyle w:val="Emphasis"/>
        </w:rPr>
        <w:t>turn a much larger profit</w:t>
      </w:r>
      <w:r w:rsidRPr="00896125">
        <w:rPr>
          <w:rStyle w:val="StyleUnderline"/>
        </w:rPr>
        <w:t xml:space="preserve"> on the harvested bark. The problem arises, then, that </w:t>
      </w:r>
      <w:r w:rsidRPr="00340194">
        <w:rPr>
          <w:rStyle w:val="Emphasis"/>
          <w:highlight w:val="yellow"/>
        </w:rPr>
        <w:t>no company would want to make the costly first trek</w:t>
      </w:r>
      <w:r w:rsidRPr="00896125">
        <w:rPr>
          <w:rStyle w:val="StyleUnderline"/>
        </w:rPr>
        <w:t>.</w:t>
      </w:r>
    </w:p>
    <w:p w14:paraId="1BF8DCA4" w14:textId="77777777" w:rsidR="00380EE1" w:rsidRPr="00416EF1" w:rsidRDefault="00380EE1" w:rsidP="00380EE1">
      <w:pPr>
        <w:rPr>
          <w:rStyle w:val="StyleUnderline"/>
        </w:rPr>
      </w:pPr>
      <w:r w:rsidRPr="00896125">
        <w:rPr>
          <w:rStyle w:val="StyleUnderline"/>
        </w:rPr>
        <w:t xml:space="preserve">What problem does this situation present? Because, </w:t>
      </w:r>
      <w:r w:rsidRPr="00340194">
        <w:rPr>
          <w:rStyle w:val="StyleUnderline"/>
          <w:highlight w:val="yellow"/>
        </w:rPr>
        <w:t xml:space="preserve">since no company would </w:t>
      </w:r>
      <w:r w:rsidRPr="00340194">
        <w:rPr>
          <w:rStyle w:val="Emphasis"/>
          <w:highlight w:val="yellow"/>
        </w:rPr>
        <w:t>rationally sacrifice itself</w:t>
      </w:r>
      <w:r w:rsidRPr="00896125">
        <w:rPr>
          <w:rStyle w:val="StyleUnderline"/>
        </w:rPr>
        <w:t xml:space="preserve"> in the quest for bark, </w:t>
      </w:r>
      <w:r w:rsidRPr="00340194">
        <w:rPr>
          <w:rStyle w:val="StyleUnderline"/>
          <w:highlight w:val="yellow"/>
        </w:rPr>
        <w:t>the rest of us will</w:t>
      </w:r>
      <w:r w:rsidRPr="00896125">
        <w:rPr>
          <w:rStyle w:val="StyleUnderline"/>
        </w:rPr>
        <w:t xml:space="preserve"> have to </w:t>
      </w:r>
      <w:r w:rsidRPr="00340194">
        <w:rPr>
          <w:rStyle w:val="StyleUnderline"/>
          <w:highlight w:val="yellow"/>
        </w:rPr>
        <w:t xml:space="preserve">do </w:t>
      </w:r>
      <w:r w:rsidRPr="00340194">
        <w:rPr>
          <w:rStyle w:val="Emphasis"/>
          <w:highlight w:val="yellow"/>
        </w:rPr>
        <w:t>without</w:t>
      </w:r>
      <w:r w:rsidRPr="00896125">
        <w:rPr>
          <w:rStyle w:val="Emphasis"/>
        </w:rPr>
        <w:t xml:space="preserve"> this life-saving </w:t>
      </w:r>
      <w:r w:rsidRPr="00340194">
        <w:rPr>
          <w:rStyle w:val="Emphasis"/>
          <w:highlight w:val="yellow"/>
        </w:rPr>
        <w:t>cure</w:t>
      </w:r>
      <w:r w:rsidRPr="00340194">
        <w:rPr>
          <w:sz w:val="14"/>
          <w:highlight w:val="yellow"/>
        </w:rPr>
        <w:t>.</w:t>
      </w:r>
      <w:r w:rsidRPr="00896125">
        <w:rPr>
          <w:sz w:val="14"/>
        </w:rPr>
        <w:t xml:space="preserve"> </w:t>
      </w:r>
      <w:r w:rsidRPr="00340194">
        <w:rPr>
          <w:rStyle w:val="StyleUnderline"/>
          <w:highlight w:val="yellow"/>
        </w:rPr>
        <w:t xml:space="preserve">The cause of the problem is an </w:t>
      </w:r>
      <w:r w:rsidRPr="00340194">
        <w:rPr>
          <w:rStyle w:val="Emphasis"/>
          <w:highlight w:val="yellow"/>
        </w:rPr>
        <w:t>uncompensated positive externality</w:t>
      </w:r>
      <w:r w:rsidRPr="00896125">
        <w:rPr>
          <w:sz w:val="14"/>
        </w:rPr>
        <w:t xml:space="preserve">. </w:t>
      </w:r>
      <w:r w:rsidRPr="00416EF1">
        <w:rPr>
          <w:rStyle w:val="StyleUnderline"/>
        </w:rPr>
        <w:t xml:space="preserve">The right of use </w:t>
      </w:r>
      <w:r w:rsidRPr="00416EF1">
        <w:rPr>
          <w:rStyle w:val="Emphasis"/>
        </w:rPr>
        <w:t>does not, by itself, reward the first company</w:t>
      </w:r>
      <w:r w:rsidRPr="00416EF1">
        <w:rPr>
          <w:rStyle w:val="StyleUnderline"/>
        </w:rPr>
        <w:t xml:space="preserve"> for the </w:t>
      </w:r>
      <w:r w:rsidRPr="00416EF1">
        <w:rPr>
          <w:rStyle w:val="Emphasis"/>
        </w:rPr>
        <w:t>positive externality</w:t>
      </w:r>
      <w:r w:rsidRPr="00416EF1">
        <w:rPr>
          <w:rStyle w:val="StyleUnderline"/>
        </w:rPr>
        <w:t xml:space="preserve"> it produces, i.e., the road.</w:t>
      </w:r>
    </w:p>
    <w:p w14:paraId="353533E1" w14:textId="77777777" w:rsidR="00380EE1" w:rsidRPr="00896125" w:rsidRDefault="00380EE1" w:rsidP="00380EE1">
      <w:pPr>
        <w:rPr>
          <w:sz w:val="14"/>
        </w:rPr>
      </w:pPr>
      <w:r w:rsidRPr="00416EF1">
        <w:rPr>
          <w:rStyle w:val="StyleUnderline"/>
        </w:rPr>
        <w:t xml:space="preserve">One way of rewarding that first company's pioneering effort would be to </w:t>
      </w:r>
      <w:r w:rsidRPr="00416EF1">
        <w:rPr>
          <w:rStyle w:val="Emphasis"/>
        </w:rPr>
        <w:t>grant it ownership of the grove</w:t>
      </w:r>
      <w:r w:rsidRPr="00416EF1">
        <w:rPr>
          <w:sz w:val="14"/>
        </w:rPr>
        <w:t xml:space="preserve">. </w:t>
      </w:r>
      <w:proofErr w:type="gramStart"/>
      <w:r w:rsidRPr="00416EF1">
        <w:rPr>
          <w:rStyle w:val="StyleUnderline"/>
        </w:rPr>
        <w:t>So</w:t>
      </w:r>
      <w:proofErr w:type="gramEnd"/>
      <w:r w:rsidRPr="00416EF1">
        <w:rPr>
          <w:rStyle w:val="StyleUnderline"/>
        </w:rPr>
        <w:t xml:space="preserve"> if company A made the first trek to the grove, the right of ownership would let them decide whether to utilize their </w:t>
      </w:r>
      <w:r w:rsidRPr="00416EF1">
        <w:rPr>
          <w:rStyle w:val="Emphasis"/>
        </w:rPr>
        <w:t>exclusive rights</w:t>
      </w:r>
      <w:r w:rsidRPr="00416EF1">
        <w:rPr>
          <w:rStyle w:val="StyleUnderline"/>
        </w:rPr>
        <w:t xml:space="preserve"> to the trees in perpetuity, or to </w:t>
      </w:r>
      <w:r w:rsidRPr="00416EF1">
        <w:rPr>
          <w:rStyle w:val="Emphasis"/>
        </w:rPr>
        <w:t>sell the grove</w:t>
      </w:r>
      <w:r w:rsidRPr="00416EF1">
        <w:rPr>
          <w:rStyle w:val="StyleUnderline"/>
        </w:rPr>
        <w:t xml:space="preserve"> to company B for a price that accounts for the expense of building the road. Either way, ownership allows company A</w:t>
      </w:r>
      <w:r w:rsidRPr="00896125">
        <w:rPr>
          <w:rStyle w:val="StyleUnderline"/>
        </w:rPr>
        <w:t xml:space="preserve"> to </w:t>
      </w:r>
      <w:r w:rsidRPr="00CD7FD5">
        <w:rPr>
          <w:rStyle w:val="Emphasis"/>
        </w:rPr>
        <w:t>internalize the positive externality</w:t>
      </w:r>
      <w:r w:rsidRPr="00896125">
        <w:rPr>
          <w:sz w:val="14"/>
        </w:rPr>
        <w:t>.</w:t>
      </w:r>
    </w:p>
    <w:p w14:paraId="55141056" w14:textId="77777777" w:rsidR="00380EE1" w:rsidRPr="00142BE7" w:rsidRDefault="00380EE1" w:rsidP="00380EE1">
      <w:pPr>
        <w:rPr>
          <w:sz w:val="14"/>
        </w:rPr>
      </w:pPr>
      <w:r w:rsidRPr="00896125">
        <w:rPr>
          <w:rStyle w:val="StyleUnderline"/>
        </w:rPr>
        <w:t xml:space="preserve">The same problem exists in </w:t>
      </w:r>
      <w:r w:rsidRPr="00CD7FD5">
        <w:rPr>
          <w:rStyle w:val="Emphasis"/>
        </w:rPr>
        <w:t>space development</w:t>
      </w:r>
      <w:r w:rsidRPr="00896125">
        <w:rPr>
          <w:rStyle w:val="StyleUnderline"/>
        </w:rPr>
        <w:t xml:space="preserve">. The early developers will </w:t>
      </w:r>
      <w:r w:rsidRPr="00CD7FD5">
        <w:rPr>
          <w:rStyle w:val="Emphasis"/>
        </w:rPr>
        <w:t>encounter huge costs</w:t>
      </w:r>
      <w:r w:rsidRPr="00896125">
        <w:rPr>
          <w:rStyle w:val="StyleUnderline"/>
        </w:rPr>
        <w:t xml:space="preserve">, many of which will </w:t>
      </w:r>
      <w:r w:rsidRPr="00CD7FD5">
        <w:rPr>
          <w:rStyle w:val="Emphasis"/>
        </w:rPr>
        <w:t>produce positive externalities</w:t>
      </w:r>
      <w:r w:rsidRPr="00896125">
        <w:rPr>
          <w:rStyle w:val="StyleUnderline"/>
        </w:rPr>
        <w:t xml:space="preserve"> (</w:t>
      </w:r>
      <w:proofErr w:type="gramStart"/>
      <w:r w:rsidRPr="00896125">
        <w:rPr>
          <w:rStyle w:val="StyleUnderline"/>
        </w:rPr>
        <w:t>e.g.</w:t>
      </w:r>
      <w:proofErr w:type="gramEnd"/>
      <w:r w:rsidRPr="00896125">
        <w:rPr>
          <w:rStyle w:val="StyleUnderline"/>
        </w:rPr>
        <w:t xml:space="preserve"> improved site assaying techniques). </w:t>
      </w:r>
      <w:r w:rsidRPr="00340194">
        <w:rPr>
          <w:rStyle w:val="StyleUnderline"/>
          <w:highlight w:val="yellow"/>
        </w:rPr>
        <w:t>In space</w:t>
      </w:r>
      <w:r w:rsidRPr="00896125">
        <w:rPr>
          <w:rStyle w:val="StyleUnderline"/>
        </w:rPr>
        <w:t>,</w:t>
      </w:r>
      <w:r w:rsidRPr="00896125">
        <w:rPr>
          <w:sz w:val="14"/>
        </w:rPr>
        <w:t xml:space="preserve"> as in the jungle, </w:t>
      </w:r>
      <w:r w:rsidRPr="00340194">
        <w:rPr>
          <w:rStyle w:val="StyleUnderline"/>
          <w:highlight w:val="yellow"/>
        </w:rPr>
        <w:t xml:space="preserve">ownership rights can help a company </w:t>
      </w:r>
      <w:r w:rsidRPr="00340194">
        <w:rPr>
          <w:rStyle w:val="Emphasis"/>
          <w:highlight w:val="yellow"/>
        </w:rPr>
        <w:t>internalize its positive external effects</w:t>
      </w:r>
      <w:r w:rsidRPr="00896125">
        <w:rPr>
          <w:sz w:val="14"/>
        </w:rPr>
        <w:t>.</w:t>
      </w:r>
    </w:p>
    <w:p w14:paraId="7DC385A9" w14:textId="77777777" w:rsidR="00380EE1" w:rsidRDefault="00380EE1" w:rsidP="00380EE1">
      <w:pPr>
        <w:pStyle w:val="Heading4"/>
      </w:pPr>
      <w:r>
        <w:t xml:space="preserve">3. Ownership also solves their environmentalism offense </w:t>
      </w:r>
    </w:p>
    <w:p w14:paraId="50EB9D1A" w14:textId="77777777" w:rsidR="00380EE1" w:rsidRDefault="00380EE1" w:rsidP="00380EE1">
      <w:proofErr w:type="spellStart"/>
      <w:r w:rsidRPr="007B2909">
        <w:rPr>
          <w:rStyle w:val="Style13ptBold"/>
        </w:rPr>
        <w:t>Reinstein</w:t>
      </w:r>
      <w:proofErr w:type="spellEnd"/>
      <w:r w:rsidRPr="007B2909">
        <w:rPr>
          <w:rStyle w:val="Style13ptBold"/>
        </w:rPr>
        <w:t>, 99</w:t>
      </w:r>
      <w:r w:rsidRPr="003266A6">
        <w:t xml:space="preserve"> --</w:t>
      </w:r>
      <w:r>
        <w:t xml:space="preserve"> JD, Associate, Kirkland &amp; Ellis </w:t>
      </w:r>
    </w:p>
    <w:p w14:paraId="79F6E042" w14:textId="77777777" w:rsidR="00380EE1" w:rsidRDefault="00380EE1" w:rsidP="00380EE1">
      <w:r>
        <w:t xml:space="preserve">[Ezra J., Owning Outer Space, 20 Nw. J. Int'l L. &amp; Bus. 59, 1999, </w:t>
      </w:r>
      <w:hyperlink r:id="rId115" w:history="1">
        <w:r w:rsidRPr="007B2909">
          <w:rPr>
            <w:rStyle w:val="StyleUnderline"/>
            <w:u w:val="none"/>
          </w:rPr>
          <w:t>https://scholarlycommons.law.northwestern.edu/njilb/vol20/iss1/7</w:t>
        </w:r>
      </w:hyperlink>
      <w:r>
        <w:t xml:space="preserve">, accessed 7-10-21] </w:t>
      </w:r>
    </w:p>
    <w:p w14:paraId="0F0640CF" w14:textId="77777777" w:rsidR="00380EE1" w:rsidRPr="00D5173A" w:rsidRDefault="00380EE1" w:rsidP="00380EE1"/>
    <w:p w14:paraId="7DF11059" w14:textId="77777777" w:rsidR="00380EE1" w:rsidRPr="00815A10" w:rsidRDefault="00380EE1" w:rsidP="00380EE1">
      <w:pPr>
        <w:rPr>
          <w:sz w:val="14"/>
        </w:rPr>
      </w:pPr>
      <w:r w:rsidRPr="00815A10">
        <w:rPr>
          <w:sz w:val="14"/>
        </w:rPr>
        <w:t xml:space="preserve">A. Problem: </w:t>
      </w:r>
      <w:r w:rsidRPr="00D5173A">
        <w:rPr>
          <w:rStyle w:val="StyleUnderline"/>
        </w:rPr>
        <w:t xml:space="preserve">Would additional incentive to develop space unleash </w:t>
      </w:r>
      <w:r w:rsidRPr="00815A10">
        <w:rPr>
          <w:rStyle w:val="Emphasis"/>
        </w:rPr>
        <w:t>environmental havoc</w:t>
      </w:r>
      <w:r w:rsidRPr="00D5173A">
        <w:rPr>
          <w:rStyle w:val="StyleUnderline"/>
        </w:rPr>
        <w:t>?</w:t>
      </w:r>
    </w:p>
    <w:p w14:paraId="240D2DA8" w14:textId="77777777" w:rsidR="00380EE1" w:rsidRPr="00815A10" w:rsidRDefault="00380EE1" w:rsidP="00380EE1">
      <w:pPr>
        <w:rPr>
          <w:sz w:val="14"/>
        </w:rPr>
      </w:pPr>
      <w:r w:rsidRPr="00815A10">
        <w:rPr>
          <w:sz w:val="14"/>
        </w:rPr>
        <w:t xml:space="preserve">The </w:t>
      </w:r>
      <w:r w:rsidRPr="00D5173A">
        <w:rPr>
          <w:rStyle w:val="StyleUnderline"/>
        </w:rPr>
        <w:t>current space law</w:t>
      </w:r>
      <w:r w:rsidRPr="00815A10">
        <w:rPr>
          <w:sz w:val="14"/>
        </w:rPr>
        <w:t xml:space="preserve"> governing environmental responsibilities </w:t>
      </w:r>
      <w:r w:rsidRPr="00D5173A">
        <w:rPr>
          <w:rStyle w:val="StyleUnderline"/>
        </w:rPr>
        <w:t>is</w:t>
      </w:r>
      <w:r w:rsidRPr="00815A10">
        <w:rPr>
          <w:sz w:val="14"/>
        </w:rPr>
        <w:t xml:space="preserve"> well-meaning, but </w:t>
      </w:r>
      <w:r w:rsidRPr="00815A10">
        <w:rPr>
          <w:rStyle w:val="Emphasis"/>
        </w:rPr>
        <w:t>not effective</w:t>
      </w:r>
      <w:r w:rsidRPr="00815A10">
        <w:rPr>
          <w:sz w:val="14"/>
        </w:rPr>
        <w:t xml:space="preserve"> enough. It is composed of OST article VII and the Convention on International Liability for Damage Caused by Space Objects (the "Liability Convention"). Article VII of the OST asserts that</w:t>
      </w:r>
    </w:p>
    <w:p w14:paraId="289D3B4F" w14:textId="77777777" w:rsidR="00380EE1" w:rsidRPr="00815A10" w:rsidRDefault="00380EE1" w:rsidP="00380EE1">
      <w:pPr>
        <w:rPr>
          <w:sz w:val="14"/>
        </w:rPr>
      </w:pPr>
      <w:r w:rsidRPr="00815A10">
        <w:rPr>
          <w:sz w:val="14"/>
        </w:rPr>
        <w:t>[e]ach State Party to the Treaty that launches or procures the launching of an object into outer space is internationally liable for damage to another State Party to the Treaty or to its natural or juridical persons by such object...</w:t>
      </w:r>
    </w:p>
    <w:p w14:paraId="32F8FECC" w14:textId="77777777" w:rsidR="00380EE1" w:rsidRPr="00815A10" w:rsidRDefault="00380EE1" w:rsidP="00380EE1">
      <w:pPr>
        <w:rPr>
          <w:sz w:val="14"/>
        </w:rPr>
      </w:pPr>
      <w:r w:rsidRPr="00815A10">
        <w:rPr>
          <w:sz w:val="14"/>
        </w:rPr>
        <w:t>The Liability Convention limits liability to "fault."</w:t>
      </w:r>
    </w:p>
    <w:p w14:paraId="15539B53" w14:textId="77777777" w:rsidR="00380EE1" w:rsidRPr="00815A10" w:rsidRDefault="00380EE1" w:rsidP="00380EE1">
      <w:pPr>
        <w:rPr>
          <w:sz w:val="14"/>
        </w:rPr>
      </w:pPr>
      <w:r w:rsidRPr="00815A10">
        <w:rPr>
          <w:sz w:val="14"/>
        </w:rPr>
        <w:t>Space environmental law, as it stands under these two treaties, is deeply flawed. The Liability Convention supplies no definition of fault. Both treaties refer only to harms caused by launched objects; while these might be interpreted to include harms caused by unlaunched installations constructed on celestial bodies, such an interpretation is by no means certain. 6 A detailed dispute resolution procedure neither has been described nor has arisen.87 Even if the liability standards fashioned by these two treaties can remedy localized and evidentiarily attributable injuries, they cannot redress those harms which are communal or otherwise unattributable.88</w:t>
      </w:r>
    </w:p>
    <w:p w14:paraId="437A7001" w14:textId="77777777" w:rsidR="00380EE1" w:rsidRPr="00D5173A" w:rsidRDefault="00380EE1" w:rsidP="00380EE1">
      <w:pPr>
        <w:rPr>
          <w:rStyle w:val="StyleUnderline"/>
        </w:rPr>
      </w:pPr>
      <w:r w:rsidRPr="00815A10">
        <w:rPr>
          <w:sz w:val="14"/>
        </w:rPr>
        <w:t xml:space="preserve">One reason for the inadequacy of the current law might be that its formulators did not correctly foresee the course space development would take. </w:t>
      </w:r>
      <w:r w:rsidRPr="00D5173A">
        <w:rPr>
          <w:rStyle w:val="StyleUnderline"/>
        </w:rPr>
        <w:t>The approach taken by the OST and Liability Convention resonates with the expectation that space activity would remain limited to periodic governmental exploratory missions</w:t>
      </w:r>
      <w:r w:rsidRPr="00815A10">
        <w:rPr>
          <w:sz w:val="14"/>
        </w:rPr>
        <w:t xml:space="preserve">.89 </w:t>
      </w:r>
      <w:r w:rsidRPr="00D5173A">
        <w:rPr>
          <w:rStyle w:val="StyleUnderline"/>
        </w:rPr>
        <w:t>I suggest two ways to bring space environmental law into the modem space age of ubiquitous commercial activity.</w:t>
      </w:r>
    </w:p>
    <w:p w14:paraId="4B27C0B0" w14:textId="77777777" w:rsidR="00380EE1" w:rsidRPr="00815A10" w:rsidRDefault="00380EE1" w:rsidP="00380EE1">
      <w:pPr>
        <w:rPr>
          <w:sz w:val="14"/>
        </w:rPr>
      </w:pPr>
      <w:proofErr w:type="gramStart"/>
      <w:r w:rsidRPr="00D5173A">
        <w:rPr>
          <w:rStyle w:val="StyleUnderline"/>
        </w:rPr>
        <w:t>First of all</w:t>
      </w:r>
      <w:proofErr w:type="gramEnd"/>
      <w:r w:rsidRPr="00D5173A">
        <w:rPr>
          <w:rStyle w:val="StyleUnderline"/>
        </w:rPr>
        <w:t xml:space="preserve">, </w:t>
      </w:r>
      <w:r w:rsidRPr="00340194">
        <w:rPr>
          <w:rStyle w:val="StyleUnderline"/>
          <w:highlight w:val="yellow"/>
        </w:rPr>
        <w:t xml:space="preserve">an </w:t>
      </w:r>
      <w:r w:rsidRPr="00340194">
        <w:rPr>
          <w:rStyle w:val="Emphasis"/>
          <w:highlight w:val="yellow"/>
        </w:rPr>
        <w:t>approval process</w:t>
      </w:r>
      <w:r w:rsidRPr="00D5173A">
        <w:rPr>
          <w:rStyle w:val="StyleUnderline"/>
        </w:rPr>
        <w:t xml:space="preserve">, overseen by an international </w:t>
      </w:r>
      <w:proofErr w:type="spellStart"/>
      <w:r w:rsidRPr="00D5173A">
        <w:rPr>
          <w:rStyle w:val="StyleUnderline"/>
        </w:rPr>
        <w:t>organi</w:t>
      </w:r>
      <w:proofErr w:type="spellEnd"/>
      <w:r w:rsidRPr="00D5173A">
        <w:rPr>
          <w:rStyle w:val="StyleUnderline"/>
        </w:rPr>
        <w:t xml:space="preserve">- </w:t>
      </w:r>
      <w:proofErr w:type="spellStart"/>
      <w:r w:rsidRPr="00D5173A">
        <w:rPr>
          <w:rStyle w:val="StyleUnderline"/>
        </w:rPr>
        <w:t>zation</w:t>
      </w:r>
      <w:proofErr w:type="spellEnd"/>
      <w:r w:rsidRPr="00D5173A">
        <w:rPr>
          <w:rStyle w:val="StyleUnderline"/>
        </w:rPr>
        <w:t xml:space="preserve">, </w:t>
      </w:r>
      <w:r w:rsidRPr="00340194">
        <w:rPr>
          <w:rStyle w:val="StyleUnderline"/>
          <w:highlight w:val="yellow"/>
        </w:rPr>
        <w:t>must precede</w:t>
      </w:r>
      <w:r w:rsidRPr="00D5173A">
        <w:rPr>
          <w:rStyle w:val="StyleUnderline"/>
        </w:rPr>
        <w:t xml:space="preserve"> any actual </w:t>
      </w:r>
      <w:r w:rsidRPr="00340194">
        <w:rPr>
          <w:rStyle w:val="StyleUnderline"/>
          <w:highlight w:val="yellow"/>
        </w:rPr>
        <w:t>development</w:t>
      </w:r>
      <w:r w:rsidRPr="00815A10">
        <w:rPr>
          <w:sz w:val="14"/>
        </w:rPr>
        <w:t xml:space="preserve">. </w:t>
      </w:r>
      <w:r w:rsidRPr="00D5173A">
        <w:rPr>
          <w:rStyle w:val="StyleUnderline"/>
        </w:rPr>
        <w:t xml:space="preserve">This would be </w:t>
      </w:r>
      <w:r w:rsidRPr="00340194">
        <w:rPr>
          <w:rStyle w:val="StyleUnderline"/>
          <w:highlight w:val="yellow"/>
        </w:rPr>
        <w:t>similar</w:t>
      </w:r>
      <w:r w:rsidRPr="00D5173A">
        <w:rPr>
          <w:rStyle w:val="StyleUnderline"/>
        </w:rPr>
        <w:t xml:space="preserve"> in function </w:t>
      </w:r>
      <w:r w:rsidRPr="00340194">
        <w:rPr>
          <w:rStyle w:val="StyleUnderline"/>
          <w:highlight w:val="yellow"/>
        </w:rPr>
        <w:t>to the</w:t>
      </w:r>
      <w:r w:rsidRPr="00D5173A">
        <w:rPr>
          <w:rStyle w:val="StyleUnderline"/>
        </w:rPr>
        <w:t xml:space="preserve"> International Telecommunications Union ("</w:t>
      </w:r>
      <w:r w:rsidRPr="00340194">
        <w:rPr>
          <w:rStyle w:val="Emphasis"/>
          <w:highlight w:val="yellow"/>
        </w:rPr>
        <w:t>ITU</w:t>
      </w:r>
      <w:r w:rsidRPr="00D5173A">
        <w:rPr>
          <w:rStyle w:val="StyleUnderline"/>
        </w:rPr>
        <w:t xml:space="preserve">"), an organization whose most essential duty is to certify that proposed </w:t>
      </w:r>
      <w:r w:rsidRPr="00815A10">
        <w:rPr>
          <w:rStyle w:val="Emphasis"/>
        </w:rPr>
        <w:t>communications satellites</w:t>
      </w:r>
      <w:r w:rsidRPr="00D5173A">
        <w:rPr>
          <w:rStyle w:val="StyleUnderline"/>
        </w:rPr>
        <w:t xml:space="preserve"> will not interfere with each other</w:t>
      </w:r>
      <w:r w:rsidRPr="00815A10">
        <w:rPr>
          <w:sz w:val="14"/>
        </w:rPr>
        <w:t xml:space="preserve">.90 </w:t>
      </w:r>
      <w:r w:rsidRPr="00D5173A">
        <w:rPr>
          <w:rStyle w:val="StyleUnderline"/>
        </w:rPr>
        <w:t>Any party wishing to engage in the development of space would first present a proposal to the overseeing organization</w:t>
      </w:r>
      <w:r w:rsidRPr="00815A10">
        <w:rPr>
          <w:sz w:val="14"/>
        </w:rPr>
        <w:t xml:space="preserve">. </w:t>
      </w:r>
      <w:r w:rsidRPr="00340194">
        <w:rPr>
          <w:rStyle w:val="StyleUnderline"/>
          <w:highlight w:val="yellow"/>
        </w:rPr>
        <w:t>The organization would</w:t>
      </w:r>
      <w:r w:rsidRPr="00D5173A">
        <w:rPr>
          <w:rStyle w:val="StyleUnderline"/>
        </w:rPr>
        <w:t xml:space="preserve"> then </w:t>
      </w:r>
      <w:r w:rsidRPr="00340194">
        <w:rPr>
          <w:rStyle w:val="StyleUnderline"/>
          <w:highlight w:val="yellow"/>
        </w:rPr>
        <w:t>only grant</w:t>
      </w:r>
      <w:r w:rsidRPr="00D5173A">
        <w:rPr>
          <w:rStyle w:val="StyleUnderline"/>
        </w:rPr>
        <w:t xml:space="preserve"> project </w:t>
      </w:r>
      <w:r w:rsidRPr="00340194">
        <w:rPr>
          <w:rStyle w:val="StyleUnderline"/>
          <w:highlight w:val="yellow"/>
        </w:rPr>
        <w:t xml:space="preserve">approval after an </w:t>
      </w:r>
      <w:r w:rsidRPr="00340194">
        <w:rPr>
          <w:rStyle w:val="Emphasis"/>
          <w:highlight w:val="yellow"/>
        </w:rPr>
        <w:t>environmental review</w:t>
      </w:r>
      <w:r w:rsidRPr="00D5173A">
        <w:rPr>
          <w:rStyle w:val="StyleUnderline"/>
        </w:rPr>
        <w:t xml:space="preserve">, ensuring that the project complies with </w:t>
      </w:r>
      <w:r w:rsidRPr="00815A10">
        <w:rPr>
          <w:rStyle w:val="Emphasis"/>
        </w:rPr>
        <w:t>environmental standards</w:t>
      </w:r>
      <w:r w:rsidRPr="00D5173A">
        <w:rPr>
          <w:rStyle w:val="StyleUnderline"/>
        </w:rPr>
        <w:t xml:space="preserve"> agreed to by COPUOS</w:t>
      </w:r>
      <w:r w:rsidRPr="00815A10">
        <w:rPr>
          <w:sz w:val="14"/>
        </w:rPr>
        <w:t>.</w:t>
      </w:r>
    </w:p>
    <w:p w14:paraId="4F17F01C" w14:textId="77777777" w:rsidR="00380EE1" w:rsidRPr="00815A10" w:rsidRDefault="00380EE1" w:rsidP="00380EE1">
      <w:pPr>
        <w:rPr>
          <w:sz w:val="14"/>
        </w:rPr>
      </w:pPr>
      <w:r w:rsidRPr="00D5173A">
        <w:rPr>
          <w:rStyle w:val="StyleUnderline"/>
        </w:rPr>
        <w:t xml:space="preserve">Making approval dependent on environmental compliance </w:t>
      </w:r>
      <w:r w:rsidRPr="00815A10">
        <w:rPr>
          <w:rStyle w:val="Emphasis"/>
        </w:rPr>
        <w:t>does not destroy the dual goals</w:t>
      </w:r>
      <w:r w:rsidRPr="00D5173A">
        <w:rPr>
          <w:rStyle w:val="StyleUnderline"/>
        </w:rPr>
        <w:t xml:space="preserve"> of </w:t>
      </w:r>
      <w:r w:rsidRPr="00815A10">
        <w:rPr>
          <w:rStyle w:val="Emphasis"/>
        </w:rPr>
        <w:t>efficient usage</w:t>
      </w:r>
      <w:r w:rsidRPr="00D5173A">
        <w:rPr>
          <w:rStyle w:val="StyleUnderline"/>
        </w:rPr>
        <w:t xml:space="preserve"> and </w:t>
      </w:r>
      <w:r w:rsidRPr="00815A10">
        <w:rPr>
          <w:rStyle w:val="Emphasis"/>
        </w:rPr>
        <w:t>wealth maximization</w:t>
      </w:r>
      <w:r w:rsidRPr="00815A10">
        <w:rPr>
          <w:sz w:val="14"/>
        </w:rPr>
        <w:t xml:space="preserve">. Far from it. </w:t>
      </w:r>
      <w:r w:rsidRPr="00D5173A">
        <w:rPr>
          <w:rStyle w:val="StyleUnderline"/>
        </w:rPr>
        <w:t xml:space="preserve">Environmental safeguards embody the recognition that environmental degradation </w:t>
      </w:r>
      <w:r w:rsidRPr="00815A10">
        <w:rPr>
          <w:rStyle w:val="Emphasis"/>
        </w:rPr>
        <w:t>harms humanity in very real ways</w:t>
      </w:r>
      <w:r w:rsidRPr="00815A10">
        <w:rPr>
          <w:sz w:val="14"/>
        </w:rPr>
        <w:t xml:space="preserve">: it can endanger our health and </w:t>
      </w:r>
      <w:proofErr w:type="gramStart"/>
      <w:r w:rsidRPr="00815A10">
        <w:rPr>
          <w:sz w:val="14"/>
        </w:rPr>
        <w:t>lives, and</w:t>
      </w:r>
      <w:proofErr w:type="gramEnd"/>
      <w:r w:rsidRPr="00815A10">
        <w:rPr>
          <w:sz w:val="14"/>
        </w:rPr>
        <w:t xml:space="preserve"> can ruin a site's utility. It doesn't bear belaboring this point; an example should suffice. Without environmental precautions, a mining corporation might dirty a distant planet's lone water supply, forever deadening a world that might have grown into a great and productive colony. Similar has happened on Earth many times. It can happen in space.</w:t>
      </w:r>
    </w:p>
    <w:p w14:paraId="646349A5" w14:textId="77777777" w:rsidR="00380EE1" w:rsidRPr="00815A10" w:rsidRDefault="00380EE1" w:rsidP="00380EE1">
      <w:pPr>
        <w:rPr>
          <w:sz w:val="14"/>
        </w:rPr>
      </w:pPr>
      <w:r w:rsidRPr="00D5173A">
        <w:rPr>
          <w:rStyle w:val="StyleUnderline"/>
        </w:rPr>
        <w:t xml:space="preserve">Another way to solve the problem of space environmental ruination is by </w:t>
      </w:r>
      <w:r w:rsidRPr="00815A10">
        <w:rPr>
          <w:rStyle w:val="Emphasis"/>
        </w:rPr>
        <w:t>accepting the right of ownership</w:t>
      </w:r>
      <w:r w:rsidRPr="00D5173A">
        <w:rPr>
          <w:rStyle w:val="StyleUnderline"/>
        </w:rPr>
        <w:t xml:space="preserve"> into our system of space law</w:t>
      </w:r>
      <w:r w:rsidRPr="00815A10">
        <w:rPr>
          <w:sz w:val="14"/>
        </w:rPr>
        <w:t xml:space="preserve">. It would be a simple but effective step in the right direction. As Lawrence Roberts has written, </w:t>
      </w:r>
      <w:r w:rsidRPr="00D5173A">
        <w:rPr>
          <w:rStyle w:val="StyleUnderline"/>
        </w:rPr>
        <w:t xml:space="preserve">the </w:t>
      </w:r>
      <w:r w:rsidRPr="00340194">
        <w:rPr>
          <w:rStyle w:val="StyleUnderline"/>
          <w:highlight w:val="yellow"/>
        </w:rPr>
        <w:t>current law "is</w:t>
      </w:r>
      <w:r w:rsidRPr="00D5173A">
        <w:rPr>
          <w:rStyle w:val="StyleUnderline"/>
        </w:rPr>
        <w:t xml:space="preserve"> rather </w:t>
      </w:r>
      <w:r w:rsidRPr="00340194">
        <w:rPr>
          <w:rStyle w:val="Emphasis"/>
          <w:highlight w:val="yellow"/>
        </w:rPr>
        <w:t>damaging</w:t>
      </w:r>
      <w:r w:rsidRPr="00D5173A">
        <w:rPr>
          <w:rStyle w:val="StyleUnderline"/>
        </w:rPr>
        <w:t xml:space="preserve"> from an </w:t>
      </w:r>
      <w:r w:rsidRPr="00815A10">
        <w:rPr>
          <w:rStyle w:val="Emphasis"/>
        </w:rPr>
        <w:t>environmental perspective</w:t>
      </w:r>
      <w:r w:rsidRPr="00D5173A">
        <w:rPr>
          <w:rStyle w:val="StyleUnderline"/>
        </w:rPr>
        <w:t xml:space="preserve">," </w:t>
      </w:r>
      <w:r w:rsidRPr="00340194">
        <w:rPr>
          <w:rStyle w:val="StyleUnderline"/>
          <w:highlight w:val="yellow"/>
        </w:rPr>
        <w:t>because "without</w:t>
      </w:r>
      <w:r w:rsidRPr="00D5173A">
        <w:rPr>
          <w:rStyle w:val="StyleUnderline"/>
        </w:rPr>
        <w:t xml:space="preserve"> a </w:t>
      </w:r>
      <w:r w:rsidRPr="00340194">
        <w:rPr>
          <w:rStyle w:val="StyleUnderline"/>
          <w:highlight w:val="yellow"/>
        </w:rPr>
        <w:t>means to secure</w:t>
      </w:r>
      <w:r w:rsidRPr="00D5173A">
        <w:rPr>
          <w:rStyle w:val="StyleUnderline"/>
        </w:rPr>
        <w:t xml:space="preserve"> control of </w:t>
      </w:r>
      <w:r w:rsidRPr="00340194">
        <w:rPr>
          <w:rStyle w:val="StyleUnderline"/>
          <w:highlight w:val="yellow"/>
        </w:rPr>
        <w:t>a resource</w:t>
      </w:r>
      <w:r w:rsidRPr="00D5173A">
        <w:rPr>
          <w:rStyle w:val="StyleUnderline"/>
        </w:rPr>
        <w:t xml:space="preserve"> in the ground," </w:t>
      </w:r>
      <w:proofErr w:type="gramStart"/>
      <w:r w:rsidRPr="00D5173A">
        <w:rPr>
          <w:rStyle w:val="StyleUnderline"/>
        </w:rPr>
        <w:t>i.e.</w:t>
      </w:r>
      <w:proofErr w:type="gramEnd"/>
      <w:r w:rsidRPr="00D5173A">
        <w:rPr>
          <w:rStyle w:val="StyleUnderline"/>
        </w:rPr>
        <w:t xml:space="preserve"> without ownership, "</w:t>
      </w:r>
      <w:r w:rsidRPr="00340194">
        <w:rPr>
          <w:rStyle w:val="StyleUnderline"/>
          <w:highlight w:val="yellow"/>
        </w:rPr>
        <w:t>each</w:t>
      </w:r>
      <w:r w:rsidRPr="00D5173A">
        <w:rPr>
          <w:rStyle w:val="StyleUnderline"/>
        </w:rPr>
        <w:t xml:space="preserve"> individual </w:t>
      </w:r>
      <w:r w:rsidRPr="00340194">
        <w:rPr>
          <w:rStyle w:val="StyleUnderline"/>
          <w:highlight w:val="yellow"/>
        </w:rPr>
        <w:t xml:space="preserve">developer will seek to </w:t>
      </w:r>
      <w:r w:rsidRPr="00340194">
        <w:rPr>
          <w:rStyle w:val="Emphasis"/>
          <w:highlight w:val="yellow"/>
        </w:rPr>
        <w:t>maximize</w:t>
      </w:r>
      <w:r w:rsidRPr="00815A10">
        <w:rPr>
          <w:rStyle w:val="Emphasis"/>
        </w:rPr>
        <w:t xml:space="preserve"> his or her own </w:t>
      </w:r>
      <w:r w:rsidRPr="00340194">
        <w:rPr>
          <w:rStyle w:val="Emphasis"/>
          <w:highlight w:val="yellow"/>
        </w:rPr>
        <w:t>gain</w:t>
      </w:r>
      <w:r w:rsidRPr="00340194">
        <w:rPr>
          <w:rStyle w:val="StyleUnderline"/>
          <w:highlight w:val="yellow"/>
        </w:rPr>
        <w:t xml:space="preserve"> by </w:t>
      </w:r>
      <w:r w:rsidRPr="00340194">
        <w:rPr>
          <w:rStyle w:val="Emphasis"/>
          <w:highlight w:val="yellow"/>
        </w:rPr>
        <w:t>extracting as much</w:t>
      </w:r>
      <w:r w:rsidRPr="00815A10">
        <w:rPr>
          <w:rStyle w:val="Emphasis"/>
        </w:rPr>
        <w:t xml:space="preserve"> value </w:t>
      </w:r>
      <w:r w:rsidRPr="00340194">
        <w:rPr>
          <w:rStyle w:val="Emphasis"/>
          <w:highlight w:val="yellow"/>
        </w:rPr>
        <w:t>as quickly as possible</w:t>
      </w:r>
      <w:r w:rsidRPr="00D5173A">
        <w:rPr>
          <w:rStyle w:val="StyleUnderline"/>
        </w:rPr>
        <w:t xml:space="preserve"> without regard to the </w:t>
      </w:r>
      <w:r w:rsidRPr="00815A10">
        <w:rPr>
          <w:rStyle w:val="Emphasis"/>
        </w:rPr>
        <w:t>effect on the communal resource</w:t>
      </w:r>
      <w:r w:rsidRPr="00D5173A">
        <w:rPr>
          <w:rStyle w:val="StyleUnderline"/>
        </w:rPr>
        <w:t>.</w:t>
      </w:r>
      <w:r w:rsidRPr="00815A10">
        <w:rPr>
          <w:sz w:val="14"/>
        </w:rPr>
        <w:t xml:space="preserve"> 9 '</w:t>
      </w:r>
    </w:p>
    <w:p w14:paraId="500D3939" w14:textId="77777777" w:rsidR="00380EE1" w:rsidRPr="00D5173A" w:rsidRDefault="00380EE1" w:rsidP="00380EE1">
      <w:pPr>
        <w:rPr>
          <w:rStyle w:val="StyleUnderline"/>
        </w:rPr>
      </w:pPr>
      <w:r w:rsidRPr="00340194">
        <w:rPr>
          <w:rStyle w:val="StyleUnderline"/>
          <w:highlight w:val="yellow"/>
        </w:rPr>
        <w:t xml:space="preserve">Ownership creates a </w:t>
      </w:r>
      <w:r w:rsidRPr="00340194">
        <w:rPr>
          <w:rStyle w:val="Emphasis"/>
          <w:highlight w:val="yellow"/>
        </w:rPr>
        <w:t>strong incentive to act with an environmentalist ethos</w:t>
      </w:r>
      <w:r w:rsidRPr="00815A10">
        <w:rPr>
          <w:sz w:val="14"/>
        </w:rPr>
        <w:t xml:space="preserve">. </w:t>
      </w:r>
      <w:r w:rsidRPr="00D5173A">
        <w:rPr>
          <w:rStyle w:val="StyleUnderline"/>
        </w:rPr>
        <w:t xml:space="preserve">As owner of a site, </w:t>
      </w:r>
      <w:proofErr w:type="spellStart"/>
      <w:r w:rsidRPr="00D5173A">
        <w:rPr>
          <w:rStyle w:val="StyleUnderline"/>
        </w:rPr>
        <w:t>SpaceCorp</w:t>
      </w:r>
      <w:proofErr w:type="spellEnd"/>
      <w:r w:rsidRPr="00D5173A">
        <w:rPr>
          <w:rStyle w:val="StyleUnderline"/>
        </w:rPr>
        <w:t xml:space="preserve"> would want to </w:t>
      </w:r>
      <w:r w:rsidRPr="00815A10">
        <w:rPr>
          <w:rStyle w:val="Emphasis"/>
        </w:rPr>
        <w:t>maximize the site's value</w:t>
      </w:r>
      <w:r w:rsidRPr="00815A10">
        <w:rPr>
          <w:sz w:val="14"/>
        </w:rPr>
        <w:t xml:space="preserve">. </w:t>
      </w:r>
      <w:r w:rsidRPr="00D5173A">
        <w:rPr>
          <w:rStyle w:val="StyleUnderline"/>
        </w:rPr>
        <w:t xml:space="preserve">This </w:t>
      </w:r>
      <w:r w:rsidRPr="00340194">
        <w:rPr>
          <w:rStyle w:val="Emphasis"/>
          <w:highlight w:val="yellow"/>
        </w:rPr>
        <w:t>self-interest protects the environment</w:t>
      </w:r>
      <w:r w:rsidRPr="00D5173A">
        <w:rPr>
          <w:rStyle w:val="StyleUnderline"/>
        </w:rPr>
        <w:t xml:space="preserve"> in two related ways. First, </w:t>
      </w:r>
      <w:r w:rsidRPr="00340194">
        <w:rPr>
          <w:rStyle w:val="StyleUnderline"/>
          <w:highlight w:val="yellow"/>
        </w:rPr>
        <w:t>because</w:t>
      </w:r>
      <w:r w:rsidRPr="00D5173A">
        <w:rPr>
          <w:rStyle w:val="StyleUnderline"/>
        </w:rPr>
        <w:t xml:space="preserve"> </w:t>
      </w:r>
      <w:proofErr w:type="spellStart"/>
      <w:r w:rsidRPr="00D5173A">
        <w:rPr>
          <w:rStyle w:val="StyleUnderline"/>
        </w:rPr>
        <w:t>SpaceCorp</w:t>
      </w:r>
      <w:proofErr w:type="spellEnd"/>
      <w:r w:rsidRPr="00D5173A">
        <w:rPr>
          <w:rStyle w:val="StyleUnderline"/>
        </w:rPr>
        <w:t xml:space="preserve"> is not just a squatter on a plot of celestial territory, because </w:t>
      </w:r>
      <w:r w:rsidRPr="00340194">
        <w:rPr>
          <w:rStyle w:val="StyleUnderline"/>
          <w:highlight w:val="yellow"/>
        </w:rPr>
        <w:t xml:space="preserve">it will have more than an </w:t>
      </w:r>
      <w:r w:rsidRPr="00340194">
        <w:rPr>
          <w:rStyle w:val="Emphasis"/>
          <w:highlight w:val="yellow"/>
        </w:rPr>
        <w:t xml:space="preserve">expiring </w:t>
      </w:r>
      <w:proofErr w:type="spellStart"/>
      <w:r w:rsidRPr="00340194">
        <w:rPr>
          <w:rStyle w:val="Emphasis"/>
          <w:highlight w:val="yellow"/>
        </w:rPr>
        <w:t>usufructary</w:t>
      </w:r>
      <w:proofErr w:type="spellEnd"/>
      <w:r w:rsidRPr="00340194">
        <w:rPr>
          <w:rStyle w:val="Emphasis"/>
          <w:highlight w:val="yellow"/>
        </w:rPr>
        <w:t xml:space="preserve"> interest</w:t>
      </w:r>
      <w:r w:rsidRPr="00D5173A">
        <w:rPr>
          <w:rStyle w:val="StyleUnderline"/>
        </w:rPr>
        <w:t xml:space="preserve">, </w:t>
      </w:r>
      <w:proofErr w:type="spellStart"/>
      <w:r w:rsidRPr="00D5173A">
        <w:rPr>
          <w:rStyle w:val="StyleUnderline"/>
        </w:rPr>
        <w:t>SpaceCorp</w:t>
      </w:r>
      <w:proofErr w:type="spellEnd"/>
      <w:r w:rsidRPr="00D5173A">
        <w:rPr>
          <w:rStyle w:val="StyleUnderline"/>
        </w:rPr>
        <w:t xml:space="preserve"> will </w:t>
      </w:r>
      <w:r w:rsidRPr="00815A10">
        <w:rPr>
          <w:rStyle w:val="Emphasis"/>
        </w:rPr>
        <w:t>avoid wanton despoliation of the land</w:t>
      </w:r>
      <w:r w:rsidRPr="00D5173A">
        <w:rPr>
          <w:rStyle w:val="StyleUnderline"/>
        </w:rPr>
        <w:t xml:space="preserve">. </w:t>
      </w:r>
      <w:r w:rsidRPr="00340194">
        <w:rPr>
          <w:rStyle w:val="StyleUnderline"/>
          <w:highlight w:val="yellow"/>
        </w:rPr>
        <w:t xml:space="preserve">Despoliation would </w:t>
      </w:r>
      <w:r w:rsidRPr="00340194">
        <w:rPr>
          <w:rStyle w:val="Emphasis"/>
          <w:highlight w:val="yellow"/>
        </w:rPr>
        <w:t>reduce</w:t>
      </w:r>
      <w:r w:rsidRPr="00815A10">
        <w:rPr>
          <w:rStyle w:val="Emphasis"/>
        </w:rPr>
        <w:t xml:space="preserve"> the </w:t>
      </w:r>
      <w:r w:rsidRPr="00340194">
        <w:rPr>
          <w:rStyle w:val="Emphasis"/>
          <w:highlight w:val="yellow"/>
        </w:rPr>
        <w:t>value</w:t>
      </w:r>
      <w:r w:rsidRPr="00815A10">
        <w:rPr>
          <w:rStyle w:val="Emphasis"/>
        </w:rPr>
        <w:t xml:space="preserve"> of the property to a purchaser</w:t>
      </w:r>
      <w:r w:rsidRPr="00D5173A">
        <w:rPr>
          <w:rStyle w:val="StyleUnderline"/>
        </w:rPr>
        <w:t xml:space="preserve">, and thus </w:t>
      </w:r>
      <w:proofErr w:type="spellStart"/>
      <w:r w:rsidRPr="00D5173A">
        <w:rPr>
          <w:rStyle w:val="StyleUnderline"/>
        </w:rPr>
        <w:t>SpaceCorp's</w:t>
      </w:r>
      <w:proofErr w:type="spellEnd"/>
      <w:r w:rsidRPr="00D5173A">
        <w:rPr>
          <w:rStyle w:val="StyleUnderline"/>
        </w:rPr>
        <w:t xml:space="preserve"> </w:t>
      </w:r>
      <w:r w:rsidRPr="00815A10">
        <w:rPr>
          <w:rStyle w:val="Emphasis"/>
        </w:rPr>
        <w:t>potential revenue</w:t>
      </w:r>
      <w:r w:rsidRPr="00815A10">
        <w:rPr>
          <w:sz w:val="14"/>
        </w:rPr>
        <w:t xml:space="preserve">. </w:t>
      </w:r>
      <w:r w:rsidRPr="00D5173A">
        <w:rPr>
          <w:rStyle w:val="StyleUnderline"/>
        </w:rPr>
        <w:t xml:space="preserve">Poor land management might also harm </w:t>
      </w:r>
      <w:proofErr w:type="spellStart"/>
      <w:r w:rsidRPr="00D5173A">
        <w:rPr>
          <w:rStyle w:val="StyleUnderline"/>
        </w:rPr>
        <w:t>SpaceCorp's</w:t>
      </w:r>
      <w:proofErr w:type="spellEnd"/>
      <w:r w:rsidRPr="00D5173A">
        <w:rPr>
          <w:rStyle w:val="StyleUnderline"/>
        </w:rPr>
        <w:t xml:space="preserve"> </w:t>
      </w:r>
      <w:r w:rsidRPr="00815A10">
        <w:rPr>
          <w:rStyle w:val="Emphasis"/>
        </w:rPr>
        <w:t>current interests</w:t>
      </w:r>
      <w:r w:rsidRPr="00D5173A">
        <w:rPr>
          <w:rStyle w:val="StyleUnderline"/>
        </w:rPr>
        <w:t xml:space="preserve">, if its actions </w:t>
      </w:r>
      <w:r w:rsidRPr="00815A10">
        <w:rPr>
          <w:rStyle w:val="Emphasis"/>
        </w:rPr>
        <w:t>contaminate its own site</w:t>
      </w:r>
      <w:r w:rsidRPr="00D5173A">
        <w:rPr>
          <w:rStyle w:val="StyleUnderline"/>
        </w:rPr>
        <w:t xml:space="preserve"> to the point that its settlement loses viability</w:t>
      </w:r>
      <w:r w:rsidRPr="00815A10">
        <w:rPr>
          <w:sz w:val="14"/>
        </w:rPr>
        <w:t xml:space="preserve">. </w:t>
      </w:r>
      <w:r w:rsidRPr="00D5173A">
        <w:rPr>
          <w:rStyle w:val="StyleUnderline"/>
        </w:rPr>
        <w:t xml:space="preserve">Second, </w:t>
      </w:r>
      <w:proofErr w:type="spellStart"/>
      <w:r w:rsidRPr="00D5173A">
        <w:rPr>
          <w:rStyle w:val="StyleUnderline"/>
        </w:rPr>
        <w:t>SpaceCorp</w:t>
      </w:r>
      <w:proofErr w:type="spellEnd"/>
      <w:r w:rsidRPr="00D5173A">
        <w:rPr>
          <w:rStyle w:val="StyleUnderline"/>
        </w:rPr>
        <w:t xml:space="preserve"> will avoid ripping through the site; instead, </w:t>
      </w:r>
      <w:r w:rsidRPr="00340194">
        <w:rPr>
          <w:rStyle w:val="StyleUnderline"/>
          <w:highlight w:val="yellow"/>
        </w:rPr>
        <w:t xml:space="preserve">it will either </w:t>
      </w:r>
      <w:r w:rsidRPr="00340194">
        <w:rPr>
          <w:rStyle w:val="Emphasis"/>
          <w:highlight w:val="yellow"/>
        </w:rPr>
        <w:t>preserve materials</w:t>
      </w:r>
      <w:r w:rsidRPr="00D5173A">
        <w:rPr>
          <w:rStyle w:val="StyleUnderline"/>
        </w:rPr>
        <w:t xml:space="preserve"> it does not use </w:t>
      </w:r>
      <w:r w:rsidRPr="00340194">
        <w:rPr>
          <w:rStyle w:val="StyleUnderline"/>
          <w:highlight w:val="yellow"/>
        </w:rPr>
        <w:t xml:space="preserve">to </w:t>
      </w:r>
      <w:r w:rsidRPr="00340194">
        <w:rPr>
          <w:rStyle w:val="Emphasis"/>
          <w:highlight w:val="yellow"/>
        </w:rPr>
        <w:t>maximize</w:t>
      </w:r>
      <w:r w:rsidRPr="00815A10">
        <w:rPr>
          <w:rStyle w:val="Emphasis"/>
        </w:rPr>
        <w:t xml:space="preserve"> the site's </w:t>
      </w:r>
      <w:r w:rsidRPr="00340194">
        <w:rPr>
          <w:rStyle w:val="Emphasis"/>
          <w:highlight w:val="yellow"/>
        </w:rPr>
        <w:t>resale value</w:t>
      </w:r>
      <w:r w:rsidRPr="00340194">
        <w:rPr>
          <w:rStyle w:val="StyleUnderline"/>
          <w:highlight w:val="yellow"/>
        </w:rPr>
        <w:t>, or it will itself use the site as</w:t>
      </w:r>
      <w:r w:rsidRPr="00D5173A">
        <w:rPr>
          <w:rStyle w:val="StyleUnderline"/>
        </w:rPr>
        <w:t xml:space="preserve"> </w:t>
      </w:r>
      <w:r w:rsidRPr="00815A10">
        <w:rPr>
          <w:rStyle w:val="Emphasis"/>
        </w:rPr>
        <w:t xml:space="preserve">fully and </w:t>
      </w:r>
      <w:r w:rsidRPr="00340194">
        <w:rPr>
          <w:rStyle w:val="Emphasis"/>
          <w:highlight w:val="yellow"/>
        </w:rPr>
        <w:t>efficiently as possible</w:t>
      </w:r>
      <w:r w:rsidRPr="00D5173A">
        <w:rPr>
          <w:rStyle w:val="StyleUnderline"/>
        </w:rPr>
        <w:t xml:space="preserve">. </w:t>
      </w:r>
      <w:proofErr w:type="spellStart"/>
      <w:r w:rsidRPr="00D5173A">
        <w:rPr>
          <w:rStyle w:val="StyleUnderline"/>
        </w:rPr>
        <w:t>SpaceCorp</w:t>
      </w:r>
      <w:proofErr w:type="spellEnd"/>
      <w:r w:rsidRPr="00D5173A">
        <w:rPr>
          <w:rStyle w:val="StyleUnderline"/>
        </w:rPr>
        <w:t xml:space="preserve"> will either use the site with </w:t>
      </w:r>
      <w:r w:rsidRPr="00815A10">
        <w:rPr>
          <w:rStyle w:val="Emphasis"/>
        </w:rPr>
        <w:t>preservationist techniques</w:t>
      </w:r>
      <w:r w:rsidRPr="00D5173A">
        <w:rPr>
          <w:rStyle w:val="StyleUnderline"/>
        </w:rPr>
        <w:t xml:space="preserve">, sparing the site from </w:t>
      </w:r>
      <w:r w:rsidRPr="00815A10">
        <w:rPr>
          <w:rStyle w:val="Emphasis"/>
        </w:rPr>
        <w:t>wasteful destruction</w:t>
      </w:r>
      <w:r w:rsidRPr="00D5173A">
        <w:rPr>
          <w:rStyle w:val="StyleUnderline"/>
        </w:rPr>
        <w:t xml:space="preserve">, or it will use the site as a </w:t>
      </w:r>
      <w:r w:rsidRPr="00815A10">
        <w:rPr>
          <w:rStyle w:val="Emphasis"/>
        </w:rPr>
        <w:t>conservationist</w:t>
      </w:r>
      <w:r w:rsidRPr="00D5173A">
        <w:rPr>
          <w:rStyle w:val="StyleUnderline"/>
        </w:rPr>
        <w:t xml:space="preserve">, </w:t>
      </w:r>
      <w:proofErr w:type="gramStart"/>
      <w:r w:rsidRPr="00D5173A">
        <w:rPr>
          <w:rStyle w:val="StyleUnderline"/>
        </w:rPr>
        <w:t>i.e.</w:t>
      </w:r>
      <w:proofErr w:type="gramEnd"/>
      <w:r w:rsidRPr="00D5173A">
        <w:rPr>
          <w:rStyle w:val="StyleUnderline"/>
        </w:rPr>
        <w:t xml:space="preserve"> </w:t>
      </w:r>
      <w:r w:rsidRPr="00815A10">
        <w:rPr>
          <w:rStyle w:val="Emphasis"/>
        </w:rPr>
        <w:t>wholly</w:t>
      </w:r>
      <w:r w:rsidRPr="00D5173A">
        <w:rPr>
          <w:rStyle w:val="StyleUnderline"/>
        </w:rPr>
        <w:t xml:space="preserve"> and </w:t>
      </w:r>
      <w:r w:rsidRPr="00815A10">
        <w:rPr>
          <w:rStyle w:val="Emphasis"/>
        </w:rPr>
        <w:t>completely</w:t>
      </w:r>
      <w:r w:rsidRPr="00D5173A">
        <w:rPr>
          <w:rStyle w:val="StyleUnderline"/>
        </w:rPr>
        <w:t xml:space="preserve">, sparing other sites from </w:t>
      </w:r>
      <w:r w:rsidRPr="00815A10">
        <w:rPr>
          <w:rStyle w:val="Emphasis"/>
        </w:rPr>
        <w:t>exploitation</w:t>
      </w:r>
      <w:r w:rsidRPr="00815A10">
        <w:rPr>
          <w:sz w:val="14"/>
        </w:rPr>
        <w:t xml:space="preserve">. </w:t>
      </w:r>
      <w:r w:rsidRPr="00340194">
        <w:rPr>
          <w:rStyle w:val="StyleUnderline"/>
          <w:highlight w:val="yellow"/>
        </w:rPr>
        <w:t>The incentive</w:t>
      </w:r>
      <w:r w:rsidRPr="00D5173A">
        <w:rPr>
          <w:rStyle w:val="StyleUnderline"/>
        </w:rPr>
        <w:t xml:space="preserve"> to use space </w:t>
      </w:r>
      <w:r w:rsidRPr="00815A10">
        <w:rPr>
          <w:rStyle w:val="Emphasis"/>
        </w:rPr>
        <w:t>non-wastefully</w:t>
      </w:r>
      <w:r w:rsidRPr="00D5173A">
        <w:rPr>
          <w:rStyle w:val="StyleUnderline"/>
        </w:rPr>
        <w:t xml:space="preserve">, discussed above in the context of economic efficiency, clearly </w:t>
      </w:r>
      <w:r w:rsidRPr="00340194">
        <w:rPr>
          <w:rStyle w:val="StyleUnderline"/>
          <w:highlight w:val="yellow"/>
        </w:rPr>
        <w:t xml:space="preserve">has </w:t>
      </w:r>
      <w:r w:rsidRPr="00340194">
        <w:rPr>
          <w:rStyle w:val="Emphasis"/>
          <w:highlight w:val="yellow"/>
        </w:rPr>
        <w:t>positive environmental repercussions</w:t>
      </w:r>
      <w:r w:rsidRPr="00815A10">
        <w:rPr>
          <w:sz w:val="14"/>
        </w:rPr>
        <w:t xml:space="preserve">. </w:t>
      </w:r>
      <w:r w:rsidRPr="00D5173A">
        <w:rPr>
          <w:rStyle w:val="StyleUnderline"/>
        </w:rPr>
        <w:t xml:space="preserve">An owner has an </w:t>
      </w:r>
      <w:r w:rsidRPr="00815A10">
        <w:rPr>
          <w:rStyle w:val="Emphasis"/>
        </w:rPr>
        <w:t>interest</w:t>
      </w:r>
      <w:r w:rsidRPr="00D5173A">
        <w:rPr>
          <w:rStyle w:val="StyleUnderline"/>
        </w:rPr>
        <w:t xml:space="preserve"> in </w:t>
      </w:r>
      <w:r w:rsidRPr="00815A10">
        <w:rPr>
          <w:rStyle w:val="Emphasis"/>
        </w:rPr>
        <w:t>keeping his own site clean</w:t>
      </w:r>
      <w:r w:rsidRPr="00D5173A">
        <w:rPr>
          <w:rStyle w:val="StyleUnderline"/>
        </w:rPr>
        <w:t xml:space="preserve">, as well as using it with </w:t>
      </w:r>
      <w:r w:rsidRPr="00815A10">
        <w:rPr>
          <w:rStyle w:val="Emphasis"/>
        </w:rPr>
        <w:t>minimal waste</w:t>
      </w:r>
      <w:r w:rsidRPr="00D5173A">
        <w:rPr>
          <w:rStyle w:val="StyleUnderline"/>
        </w:rPr>
        <w:t xml:space="preserve"> and </w:t>
      </w:r>
      <w:r w:rsidRPr="00815A10">
        <w:rPr>
          <w:rStyle w:val="Emphasis"/>
        </w:rPr>
        <w:t>maximum efficiency</w:t>
      </w:r>
      <w:r w:rsidRPr="00D5173A">
        <w:rPr>
          <w:rStyle w:val="StyleUnderline"/>
        </w:rPr>
        <w:t xml:space="preserve">, because if he wants to </w:t>
      </w:r>
      <w:r w:rsidRPr="00815A10">
        <w:rPr>
          <w:rStyle w:val="Emphasis"/>
        </w:rPr>
        <w:t>eventually sell the property</w:t>
      </w:r>
      <w:r w:rsidRPr="00D5173A">
        <w:rPr>
          <w:rStyle w:val="StyleUnderline"/>
        </w:rPr>
        <w:t xml:space="preserve">, any </w:t>
      </w:r>
      <w:r w:rsidRPr="00815A10">
        <w:rPr>
          <w:rStyle w:val="Emphasis"/>
        </w:rPr>
        <w:t>despoliation will devalue it</w:t>
      </w:r>
      <w:r w:rsidRPr="00D5173A">
        <w:rPr>
          <w:rStyle w:val="StyleUnderline"/>
        </w:rPr>
        <w:t xml:space="preserve">. </w:t>
      </w:r>
      <w:r w:rsidRPr="00340194">
        <w:rPr>
          <w:rStyle w:val="StyleUnderline"/>
          <w:highlight w:val="yellow"/>
        </w:rPr>
        <w:t>This carrot</w:t>
      </w:r>
      <w:r w:rsidRPr="00D5173A">
        <w:rPr>
          <w:rStyle w:val="StyleUnderline"/>
        </w:rPr>
        <w:t xml:space="preserve">, because it is </w:t>
      </w:r>
      <w:r w:rsidRPr="00815A10">
        <w:rPr>
          <w:rStyle w:val="Emphasis"/>
        </w:rPr>
        <w:t>self-executing</w:t>
      </w:r>
      <w:r w:rsidRPr="00D5173A">
        <w:rPr>
          <w:rStyle w:val="StyleUnderline"/>
        </w:rPr>
        <w:t xml:space="preserve">, </w:t>
      </w:r>
      <w:r w:rsidRPr="00340194">
        <w:rPr>
          <w:rStyle w:val="StyleUnderline"/>
          <w:highlight w:val="yellow"/>
        </w:rPr>
        <w:t xml:space="preserve">is </w:t>
      </w:r>
      <w:r w:rsidRPr="00340194">
        <w:rPr>
          <w:rStyle w:val="Emphasis"/>
          <w:highlight w:val="yellow"/>
        </w:rPr>
        <w:t>better than any stick</w:t>
      </w:r>
      <w:r w:rsidRPr="00D5173A">
        <w:rPr>
          <w:rStyle w:val="StyleUnderline"/>
        </w:rPr>
        <w:t>.</w:t>
      </w:r>
    </w:p>
    <w:p w14:paraId="26592A55" w14:textId="77777777" w:rsidR="00380EE1" w:rsidRPr="00815A10" w:rsidRDefault="00380EE1" w:rsidP="00380EE1">
      <w:pPr>
        <w:rPr>
          <w:sz w:val="14"/>
        </w:rPr>
      </w:pPr>
      <w:r w:rsidRPr="00D5173A">
        <w:rPr>
          <w:rStyle w:val="StyleUnderline"/>
        </w:rPr>
        <w:t xml:space="preserve">Of course, the right of ownership would not make an environmental violation whose harm extends onto another site less likely -- but it </w:t>
      </w:r>
      <w:r w:rsidRPr="00815A10">
        <w:rPr>
          <w:rStyle w:val="Emphasis"/>
        </w:rPr>
        <w:t>wouldn't make it more likely, either</w:t>
      </w:r>
      <w:r w:rsidRPr="00815A10">
        <w:rPr>
          <w:sz w:val="14"/>
        </w:rPr>
        <w:t xml:space="preserve">. </w:t>
      </w:r>
      <w:r w:rsidRPr="00D5173A">
        <w:rPr>
          <w:rStyle w:val="StyleUnderline"/>
        </w:rPr>
        <w:t xml:space="preserve">As under the </w:t>
      </w:r>
      <w:r w:rsidRPr="00416EF1">
        <w:rPr>
          <w:rStyle w:val="StyleUnderline"/>
        </w:rPr>
        <w:t xml:space="preserve">current system, </w:t>
      </w:r>
      <w:r w:rsidRPr="00416EF1">
        <w:rPr>
          <w:rStyle w:val="Emphasis"/>
        </w:rPr>
        <w:t>lawsuits should still be available</w:t>
      </w:r>
      <w:r w:rsidRPr="00416EF1">
        <w:rPr>
          <w:rStyle w:val="StyleUnderline"/>
        </w:rPr>
        <w:t xml:space="preserve"> to remedy harms. Hopefully the requirement of </w:t>
      </w:r>
      <w:r w:rsidRPr="00416EF1">
        <w:rPr>
          <w:rStyle w:val="Emphasis"/>
        </w:rPr>
        <w:t>environmental review</w:t>
      </w:r>
      <w:r w:rsidRPr="00416EF1">
        <w:rPr>
          <w:rStyle w:val="StyleUnderline"/>
        </w:rPr>
        <w:t xml:space="preserve"> would act as a </w:t>
      </w:r>
      <w:r w:rsidRPr="00416EF1">
        <w:rPr>
          <w:rStyle w:val="Emphasis"/>
        </w:rPr>
        <w:t>prior restraint</w:t>
      </w:r>
      <w:r w:rsidRPr="00416EF1">
        <w:rPr>
          <w:rStyle w:val="StyleUnderline"/>
        </w:rPr>
        <w:t xml:space="preserve"> to prevent these harms. And ownership, by creating an </w:t>
      </w:r>
      <w:r w:rsidRPr="00416EF1">
        <w:rPr>
          <w:rStyle w:val="Emphasis"/>
        </w:rPr>
        <w:t>incentive</w:t>
      </w:r>
      <w:r w:rsidRPr="00416EF1">
        <w:rPr>
          <w:rStyle w:val="StyleUnderline"/>
        </w:rPr>
        <w:t xml:space="preserve"> to care a</w:t>
      </w:r>
      <w:r w:rsidRPr="00D5173A">
        <w:rPr>
          <w:rStyle w:val="StyleUnderline"/>
        </w:rPr>
        <w:t xml:space="preserve">bout one's own property, </w:t>
      </w:r>
      <w:r w:rsidRPr="00815A10">
        <w:rPr>
          <w:rStyle w:val="Emphasis"/>
        </w:rPr>
        <w:t>protects the interests of others</w:t>
      </w:r>
      <w:r w:rsidRPr="00D5173A">
        <w:rPr>
          <w:rStyle w:val="StyleUnderline"/>
        </w:rPr>
        <w:t xml:space="preserve">: both </w:t>
      </w:r>
      <w:r w:rsidRPr="00815A10">
        <w:rPr>
          <w:rStyle w:val="Emphasis"/>
        </w:rPr>
        <w:t>those nearby</w:t>
      </w:r>
      <w:r w:rsidRPr="00815A10">
        <w:rPr>
          <w:sz w:val="14"/>
        </w:rPr>
        <w:t xml:space="preserve"> (who instantly feel the effects of more care given to, e.g., waste disposal and water management), </w:t>
      </w:r>
      <w:r w:rsidRPr="00D5173A">
        <w:rPr>
          <w:rStyle w:val="StyleUnderline"/>
        </w:rPr>
        <w:t xml:space="preserve">and </w:t>
      </w:r>
      <w:r w:rsidRPr="00815A10">
        <w:rPr>
          <w:rStyle w:val="Emphasis"/>
        </w:rPr>
        <w:t>those who come later</w:t>
      </w:r>
      <w:r w:rsidRPr="00815A10">
        <w:rPr>
          <w:sz w:val="14"/>
        </w:rPr>
        <w:t>.</w:t>
      </w:r>
    </w:p>
    <w:p w14:paraId="45B9C490" w14:textId="77777777" w:rsidR="00380EE1" w:rsidRPr="00416EF1" w:rsidRDefault="00380EE1" w:rsidP="00380EE1"/>
    <w:p w14:paraId="02B69F4F" w14:textId="77777777" w:rsidR="00380EE1" w:rsidRDefault="00380EE1" w:rsidP="00380EE1">
      <w:pPr>
        <w:pStyle w:val="Heading3"/>
      </w:pPr>
      <w:r>
        <w:t>1NC Solvency</w:t>
      </w:r>
    </w:p>
    <w:p w14:paraId="330A48C1" w14:textId="77777777" w:rsidR="00380EE1" w:rsidRDefault="00380EE1" w:rsidP="00380EE1"/>
    <w:p w14:paraId="2C95F0A7" w14:textId="77777777" w:rsidR="00380EE1" w:rsidRDefault="00380EE1" w:rsidP="00380EE1">
      <w:pPr>
        <w:pStyle w:val="Heading4"/>
      </w:pPr>
      <w:r>
        <w:t xml:space="preserve">Global commons </w:t>
      </w:r>
      <w:proofErr w:type="gramStart"/>
      <w:r>
        <w:t>fails</w:t>
      </w:r>
      <w:proofErr w:type="gramEnd"/>
      <w:r>
        <w:t xml:space="preserve">- </w:t>
      </w:r>
    </w:p>
    <w:p w14:paraId="0F3E0DAA" w14:textId="77777777" w:rsidR="00380EE1" w:rsidRDefault="00380EE1" w:rsidP="00380EE1">
      <w:pPr>
        <w:pStyle w:val="Heading4"/>
      </w:pPr>
      <w:r>
        <w:t>1. The common heritage principle is an impossible ideal that doesn’t match human psychology</w:t>
      </w:r>
    </w:p>
    <w:p w14:paraId="5A9EE1D0" w14:textId="77777777" w:rsidR="00380EE1" w:rsidRPr="005F1E9B" w:rsidRDefault="00380EE1" w:rsidP="00380EE1">
      <w:pPr>
        <w:rPr>
          <w:rStyle w:val="Style13ptBold"/>
        </w:rPr>
      </w:pPr>
      <w:r>
        <w:rPr>
          <w:rStyle w:val="Style13ptBold"/>
        </w:rPr>
        <w:t>Buxton 4</w:t>
      </w:r>
    </w:p>
    <w:p w14:paraId="1C49C51A" w14:textId="77777777" w:rsidR="00380EE1" w:rsidRPr="005F1E9B" w:rsidRDefault="00380EE1" w:rsidP="00380EE1">
      <w:pPr>
        <w:rPr>
          <w:sz w:val="16"/>
        </w:rPr>
      </w:pPr>
      <w:r w:rsidRPr="005F1E9B">
        <w:rPr>
          <w:sz w:val="16"/>
        </w:rPr>
        <w:t>Carol R. Buxton (Administrative Lawyer). “Property in Outer Space: The Common Heritage of Mankind Principle vs. the First in Time, First in Right, Rule of Property.” 69 Journal of Air, Law, and Commerce, 689 (2004). JDN. https://scholar.smu.edu/jalc/vol69/iss4/3</w:t>
      </w:r>
    </w:p>
    <w:p w14:paraId="551B366F" w14:textId="77777777" w:rsidR="00380EE1" w:rsidRDefault="00380EE1" w:rsidP="00380EE1"/>
    <w:p w14:paraId="10041ED0" w14:textId="77777777" w:rsidR="00380EE1" w:rsidRPr="002760BE" w:rsidRDefault="00380EE1" w:rsidP="00380EE1">
      <w:pPr>
        <w:rPr>
          <w:u w:val="single"/>
        </w:rPr>
      </w:pPr>
      <w:r w:rsidRPr="00C42D6F">
        <w:rPr>
          <w:u w:val="single"/>
        </w:rPr>
        <w:t xml:space="preserve">Despite the fierce intent of the international community, </w:t>
      </w:r>
      <w:r w:rsidRPr="00340194">
        <w:rPr>
          <w:highlight w:val="yellow"/>
          <w:u w:val="single"/>
        </w:rPr>
        <w:t>full acceptance of the</w:t>
      </w:r>
      <w:r w:rsidRPr="002760BE">
        <w:rPr>
          <w:u w:val="single"/>
        </w:rPr>
        <w:t xml:space="preserve"> </w:t>
      </w:r>
      <w:r w:rsidRPr="00340194">
        <w:rPr>
          <w:rStyle w:val="Emphasis"/>
          <w:highlight w:val="yellow"/>
        </w:rPr>
        <w:t>c</w:t>
      </w:r>
      <w:r w:rsidRPr="002760BE">
        <w:rPr>
          <w:u w:val="single"/>
        </w:rPr>
        <w:t xml:space="preserve">ommon </w:t>
      </w:r>
      <w:r w:rsidRPr="00340194">
        <w:rPr>
          <w:rStyle w:val="Emphasis"/>
          <w:highlight w:val="yellow"/>
        </w:rPr>
        <w:t>h</w:t>
      </w:r>
      <w:r w:rsidRPr="002760BE">
        <w:rPr>
          <w:u w:val="single"/>
        </w:rPr>
        <w:t xml:space="preserve">eritage </w:t>
      </w:r>
      <w:r w:rsidRPr="00340194">
        <w:rPr>
          <w:rStyle w:val="Emphasis"/>
          <w:highlight w:val="yellow"/>
        </w:rPr>
        <w:t>p</w:t>
      </w:r>
      <w:r w:rsidRPr="002760BE">
        <w:rPr>
          <w:u w:val="single"/>
        </w:rPr>
        <w:t xml:space="preserve">rinciple </w:t>
      </w:r>
      <w:r w:rsidRPr="00340194">
        <w:rPr>
          <w:highlight w:val="yellow"/>
          <w:u w:val="single"/>
        </w:rPr>
        <w:t>will come slowly, if at all.</w:t>
      </w:r>
      <w:r w:rsidRPr="002760BE">
        <w:rPr>
          <w:sz w:val="16"/>
        </w:rPr>
        <w:t xml:space="preserve"> Though evolution shapes life, such progression requires time. </w:t>
      </w:r>
      <w:r w:rsidRPr="002760BE">
        <w:rPr>
          <w:u w:val="single"/>
        </w:rPr>
        <w:t xml:space="preserve">Life on earth shows that physical evolution results when a need arises. However, man's </w:t>
      </w:r>
      <w:r w:rsidRPr="00340194">
        <w:rPr>
          <w:highlight w:val="yellow"/>
          <w:u w:val="single"/>
        </w:rPr>
        <w:t>broad acceptance</w:t>
      </w:r>
      <w:r w:rsidRPr="002760BE">
        <w:rPr>
          <w:u w:val="single"/>
        </w:rPr>
        <w:t xml:space="preserve"> of a common heritage approach to land and its resources </w:t>
      </w:r>
      <w:r w:rsidRPr="00340194">
        <w:rPr>
          <w:highlight w:val="yellow"/>
          <w:u w:val="single"/>
        </w:rPr>
        <w:t xml:space="preserve">demands a </w:t>
      </w:r>
      <w:r w:rsidRPr="00340194">
        <w:rPr>
          <w:rStyle w:val="Emphasis"/>
          <w:highlight w:val="yellow"/>
        </w:rPr>
        <w:t>psychological evolution</w:t>
      </w:r>
      <w:r w:rsidRPr="002760BE">
        <w:rPr>
          <w:u w:val="single"/>
        </w:rPr>
        <w:t xml:space="preserve"> rather than a physical change</w:t>
      </w:r>
      <w:r w:rsidRPr="002760BE">
        <w:rPr>
          <w:sz w:val="16"/>
        </w:rPr>
        <w:t xml:space="preserve"> mandated by his environment. </w:t>
      </w:r>
      <w:r w:rsidRPr="00340194">
        <w:rPr>
          <w:highlight w:val="yellow"/>
          <w:u w:val="single"/>
        </w:rPr>
        <w:t>Man seems incapable of such change</w:t>
      </w:r>
      <w:r w:rsidRPr="002760BE">
        <w:rPr>
          <w:u w:val="single"/>
        </w:rPr>
        <w:t xml:space="preserve">; consequently, psychological evolution will require intense, long-lasting global effort. </w:t>
      </w:r>
    </w:p>
    <w:p w14:paraId="091EC6EA" w14:textId="77777777" w:rsidR="00380EE1" w:rsidRPr="002760BE" w:rsidRDefault="00380EE1" w:rsidP="00380EE1">
      <w:pPr>
        <w:rPr>
          <w:sz w:val="16"/>
        </w:rPr>
      </w:pPr>
      <w:r w:rsidRPr="00340194">
        <w:rPr>
          <w:highlight w:val="yellow"/>
          <w:u w:val="single"/>
        </w:rPr>
        <w:t>The</w:t>
      </w:r>
      <w:r w:rsidRPr="002760BE">
        <w:rPr>
          <w:u w:val="single"/>
        </w:rPr>
        <w:t xml:space="preserve"> international </w:t>
      </w:r>
      <w:r w:rsidRPr="00340194">
        <w:rPr>
          <w:highlight w:val="yellow"/>
          <w:u w:val="single"/>
        </w:rPr>
        <w:t xml:space="preserve">community cannot reverse </w:t>
      </w:r>
      <w:r w:rsidRPr="00340194">
        <w:rPr>
          <w:rStyle w:val="Emphasis"/>
          <w:highlight w:val="yellow"/>
        </w:rPr>
        <w:t>thousands of years of behavior in one generation</w:t>
      </w:r>
      <w:r w:rsidRPr="00340194">
        <w:rPr>
          <w:highlight w:val="yellow"/>
          <w:u w:val="single"/>
        </w:rPr>
        <w:t>. Ancient, nomadic man fought over land resources</w:t>
      </w:r>
      <w:r w:rsidRPr="002760BE">
        <w:rPr>
          <w:u w:val="single"/>
        </w:rPr>
        <w:t xml:space="preserve"> when permanent occupation of a single area proved impossible </w:t>
      </w:r>
      <w:r w:rsidRPr="00340194">
        <w:rPr>
          <w:highlight w:val="yellow"/>
          <w:u w:val="single"/>
        </w:rPr>
        <w:t>due to the essential pursuit of food.</w:t>
      </w:r>
      <w:r w:rsidRPr="002760BE">
        <w:rPr>
          <w:sz w:val="16"/>
        </w:rPr>
        <w:t xml:space="preserve"> Later, when farming and agriculture replaced nomadic existence, man fought over the land itself-as well as its resources. </w:t>
      </w:r>
      <w:r w:rsidRPr="002760BE">
        <w:rPr>
          <w:u w:val="single"/>
        </w:rPr>
        <w:t xml:space="preserve">As technology advances, </w:t>
      </w:r>
      <w:r w:rsidRPr="00340194">
        <w:rPr>
          <w:highlight w:val="yellow"/>
          <w:u w:val="single"/>
        </w:rPr>
        <w:t>this</w:t>
      </w:r>
      <w:r w:rsidRPr="002760BE">
        <w:rPr>
          <w:u w:val="single"/>
        </w:rPr>
        <w:t xml:space="preserve"> pattern </w:t>
      </w:r>
      <w:r w:rsidRPr="00340194">
        <w:rPr>
          <w:highlight w:val="yellow"/>
          <w:u w:val="single"/>
        </w:rPr>
        <w:t xml:space="preserve">will </w:t>
      </w:r>
      <w:r w:rsidRPr="00340194">
        <w:rPr>
          <w:rStyle w:val="Emphasis"/>
          <w:highlight w:val="yellow"/>
        </w:rPr>
        <w:t>continue into space</w:t>
      </w:r>
      <w:r w:rsidRPr="002760BE">
        <w:rPr>
          <w:u w:val="single"/>
        </w:rPr>
        <w:t xml:space="preserve"> and other previously uninhabitable areas on earth.</w:t>
      </w:r>
    </w:p>
    <w:p w14:paraId="7CC1BF11" w14:textId="77777777" w:rsidR="00380EE1" w:rsidRDefault="00380EE1" w:rsidP="00380EE1">
      <w:pPr>
        <w:pStyle w:val="Heading4"/>
      </w:pPr>
      <w:r>
        <w:t>2. Economic incentives prevent genuine adoption of the common heritage principle</w:t>
      </w:r>
    </w:p>
    <w:p w14:paraId="2FCBFAFE" w14:textId="77777777" w:rsidR="00380EE1" w:rsidRPr="005F1E9B" w:rsidRDefault="00380EE1" w:rsidP="00380EE1">
      <w:pPr>
        <w:rPr>
          <w:rStyle w:val="Style13ptBold"/>
        </w:rPr>
      </w:pPr>
      <w:r>
        <w:rPr>
          <w:rStyle w:val="Style13ptBold"/>
        </w:rPr>
        <w:t>Buxton 4</w:t>
      </w:r>
    </w:p>
    <w:p w14:paraId="3F68BA04" w14:textId="77777777" w:rsidR="00380EE1" w:rsidRPr="005F1E9B" w:rsidRDefault="00380EE1" w:rsidP="00380EE1">
      <w:pPr>
        <w:rPr>
          <w:sz w:val="16"/>
        </w:rPr>
      </w:pPr>
      <w:r w:rsidRPr="005F1E9B">
        <w:rPr>
          <w:sz w:val="16"/>
        </w:rPr>
        <w:t>Carol R. Buxton (Administrative Lawyer). “Property in Outer Space: The Common Heritage of Mankind Principle vs. the First in Time, First in Right, Rule of Property.” 69 Journal of Air, Law, and Commerce, 689 (2004). JDN. https://scholar.smu.edu/jalc/vol69/iss4/3</w:t>
      </w:r>
    </w:p>
    <w:p w14:paraId="2FB4F9D4" w14:textId="77777777" w:rsidR="00380EE1" w:rsidRDefault="00380EE1" w:rsidP="00380EE1"/>
    <w:p w14:paraId="4CE113B4" w14:textId="77777777" w:rsidR="00380EE1" w:rsidRPr="00BD291D" w:rsidRDefault="00380EE1" w:rsidP="00380EE1">
      <w:pPr>
        <w:rPr>
          <w:sz w:val="14"/>
        </w:rPr>
      </w:pPr>
      <w:r w:rsidRPr="00D80C57">
        <w:rPr>
          <w:rStyle w:val="StyleUnderline"/>
        </w:rPr>
        <w:t xml:space="preserve">Technologically </w:t>
      </w:r>
      <w:r w:rsidRPr="00340194">
        <w:rPr>
          <w:rStyle w:val="StyleUnderline"/>
          <w:highlight w:val="yellow"/>
        </w:rPr>
        <w:t>advanced nations do not</w:t>
      </w:r>
      <w:r w:rsidRPr="00D80C57">
        <w:rPr>
          <w:rStyle w:val="StyleUnderline"/>
        </w:rPr>
        <w:t xml:space="preserve"> feel compelled to </w:t>
      </w:r>
      <w:r w:rsidRPr="00340194">
        <w:rPr>
          <w:rStyle w:val="StyleUnderline"/>
          <w:highlight w:val="yellow"/>
        </w:rPr>
        <w:t>harmonize their mindset with the common heritage principle</w:t>
      </w:r>
      <w:r w:rsidRPr="00BD291D">
        <w:rPr>
          <w:sz w:val="14"/>
        </w:rPr>
        <w:t xml:space="preserve">. </w:t>
      </w:r>
      <w:r w:rsidRPr="00340194">
        <w:rPr>
          <w:rStyle w:val="StyleUnderline"/>
          <w:highlight w:val="yellow"/>
        </w:rPr>
        <w:t>Advanced nations will</w:t>
      </w:r>
      <w:r w:rsidRPr="00D80C57">
        <w:rPr>
          <w:rStyle w:val="StyleUnderline"/>
        </w:rPr>
        <w:t xml:space="preserve"> increasingly </w:t>
      </w:r>
      <w:r w:rsidRPr="00340194">
        <w:rPr>
          <w:rStyle w:val="Emphasis"/>
          <w:highlight w:val="yellow"/>
        </w:rPr>
        <w:t>continue</w:t>
      </w:r>
      <w:r w:rsidRPr="00340194">
        <w:rPr>
          <w:rStyle w:val="StyleUnderline"/>
          <w:highlight w:val="yellow"/>
        </w:rPr>
        <w:t xml:space="preserve"> to exploit space resources, leaving the </w:t>
      </w:r>
      <w:r w:rsidRPr="00340194">
        <w:rPr>
          <w:rStyle w:val="Emphasis"/>
          <w:highlight w:val="yellow"/>
        </w:rPr>
        <w:t>less-developed nations</w:t>
      </w:r>
      <w:r w:rsidRPr="00340194">
        <w:rPr>
          <w:rStyle w:val="StyleUnderline"/>
          <w:highlight w:val="yellow"/>
        </w:rPr>
        <w:t xml:space="preserve"> in their wake</w:t>
      </w:r>
      <w:r w:rsidRPr="00BD291D">
        <w:rPr>
          <w:sz w:val="14"/>
        </w:rPr>
        <w:t xml:space="preserve">. Most likely, </w:t>
      </w:r>
      <w:r w:rsidRPr="00340194">
        <w:rPr>
          <w:rStyle w:val="StyleUnderline"/>
          <w:highlight w:val="yellow"/>
        </w:rPr>
        <w:t>less-developed nations will also disregard the</w:t>
      </w:r>
      <w:r w:rsidRPr="00D80C57">
        <w:rPr>
          <w:rStyle w:val="StyleUnderline"/>
        </w:rPr>
        <w:t xml:space="preserve"> common heritage </w:t>
      </w:r>
      <w:r w:rsidRPr="00340194">
        <w:rPr>
          <w:rStyle w:val="StyleUnderline"/>
          <w:highlight w:val="yellow"/>
        </w:rPr>
        <w:t>ideal as they develop</w:t>
      </w:r>
      <w:r w:rsidRPr="00D80C57">
        <w:rPr>
          <w:rStyle w:val="StyleUnderline"/>
        </w:rPr>
        <w:t xml:space="preserve"> the necessary </w:t>
      </w:r>
      <w:r w:rsidRPr="00340194">
        <w:rPr>
          <w:rStyle w:val="StyleUnderline"/>
          <w:highlight w:val="yellow"/>
        </w:rPr>
        <w:t>tech</w:t>
      </w:r>
      <w:r w:rsidRPr="00D80C57">
        <w:rPr>
          <w:rStyle w:val="StyleUnderline"/>
        </w:rPr>
        <w:t>nology and rediscover the sheer advantage of the "first in time, first in right" property theory</w:t>
      </w:r>
      <w:r w:rsidRPr="00BD291D">
        <w:rPr>
          <w:sz w:val="14"/>
        </w:rPr>
        <w:t xml:space="preserve">. </w:t>
      </w:r>
      <w:r w:rsidRPr="00340194">
        <w:rPr>
          <w:rStyle w:val="StyleUnderline"/>
          <w:highlight w:val="yellow"/>
        </w:rPr>
        <w:t>Only nations without hope of exploitation urge equal distribution of the resources</w:t>
      </w:r>
      <w:r w:rsidRPr="00BD291D">
        <w:rPr>
          <w:sz w:val="14"/>
        </w:rPr>
        <w:t xml:space="preserve">. </w:t>
      </w:r>
      <w:r w:rsidRPr="00340194">
        <w:rPr>
          <w:rStyle w:val="StyleUnderline"/>
          <w:highlight w:val="yellow"/>
        </w:rPr>
        <w:t xml:space="preserve">Those who exploit space resources desire to </w:t>
      </w:r>
      <w:r w:rsidRPr="00340194">
        <w:rPr>
          <w:rStyle w:val="Emphasis"/>
          <w:highlight w:val="yellow"/>
        </w:rPr>
        <w:t>keep the fruits of their labor to themselves</w:t>
      </w:r>
      <w:r w:rsidRPr="00BD291D">
        <w:rPr>
          <w:sz w:val="14"/>
        </w:rPr>
        <w:t xml:space="preserve">. Throughout history, the more powerful man has innately and strategically kept his foot on the neck of the weak. </w:t>
      </w:r>
      <w:r w:rsidRPr="00340194">
        <w:rPr>
          <w:rStyle w:val="StyleUnderline"/>
          <w:highlight w:val="yellow"/>
        </w:rPr>
        <w:t xml:space="preserve">The quest for property in space will </w:t>
      </w:r>
      <w:r w:rsidRPr="00340194">
        <w:rPr>
          <w:rStyle w:val="Emphasis"/>
          <w:highlight w:val="yellow"/>
        </w:rPr>
        <w:t>prove no different</w:t>
      </w:r>
      <w:r w:rsidRPr="00D80C57">
        <w:rPr>
          <w:rStyle w:val="StyleUnderline"/>
        </w:rPr>
        <w:t>, and the inconsistency of international space law confirms man's lack of control over his true substance</w:t>
      </w:r>
      <w:r w:rsidRPr="00BD291D">
        <w:rPr>
          <w:sz w:val="14"/>
        </w:rPr>
        <w:t xml:space="preserve">. </w:t>
      </w:r>
    </w:p>
    <w:p w14:paraId="71BDCA7D" w14:textId="77777777" w:rsidR="00380EE1" w:rsidRPr="00BD291D" w:rsidRDefault="00380EE1" w:rsidP="00380EE1">
      <w:pPr>
        <w:rPr>
          <w:sz w:val="14"/>
        </w:rPr>
      </w:pPr>
      <w:r w:rsidRPr="00BD291D">
        <w:rPr>
          <w:sz w:val="14"/>
        </w:rPr>
        <w:t xml:space="preserve">Man mirrors the cyclical nature of the universe, where everything follows a pattern. In The Sun Also Rises, Hemingway expressed that each generation carries on as the one before it-resolving nothing-because the rhythmical essence of life remains unchanged. 10 9 Aldous Huxley expressed a similar sentiment in his realization that sometimes only the name or the process changes, but the underlying theme remains eternal.110 Man, like the universe, follows a pattern-one of acquisitive need and selfish procurement. The ancient "first in time, first in right" property theory will come full circle: ancient man first fought over earth's resources-and then the land itself when occupation became feasible. </w:t>
      </w:r>
      <w:r w:rsidRPr="00D80C57">
        <w:rPr>
          <w:rStyle w:val="StyleUnderline"/>
        </w:rPr>
        <w:t xml:space="preserve">To the dismay of less-developed nations, this cycle will continue in space, as </w:t>
      </w:r>
      <w:r w:rsidRPr="00C42D6F">
        <w:rPr>
          <w:rStyle w:val="StyleUnderline"/>
        </w:rPr>
        <w:t>man exploits celestial resources and later develops the ability to occupy celestial bodies</w:t>
      </w:r>
      <w:r w:rsidRPr="00C42D6F">
        <w:rPr>
          <w:sz w:val="14"/>
        </w:rPr>
        <w:t>.</w:t>
      </w:r>
    </w:p>
    <w:p w14:paraId="190DFF0B" w14:textId="77777777" w:rsidR="00380EE1" w:rsidRDefault="00380EE1" w:rsidP="00380EE1"/>
    <w:p w14:paraId="48FE168C" w14:textId="77777777" w:rsidR="00380EE1" w:rsidRDefault="00380EE1" w:rsidP="00380EE1">
      <w:pPr>
        <w:pStyle w:val="Heading3"/>
      </w:pPr>
      <w:r>
        <w:t>1NC Circumvention</w:t>
      </w:r>
    </w:p>
    <w:p w14:paraId="56B3D29F" w14:textId="77777777" w:rsidR="00380EE1" w:rsidRDefault="00380EE1" w:rsidP="00380EE1"/>
    <w:p w14:paraId="4BA40ED4" w14:textId="77777777" w:rsidR="00380EE1" w:rsidRDefault="00380EE1" w:rsidP="00380EE1">
      <w:pPr>
        <w:pStyle w:val="Heading4"/>
      </w:pPr>
      <w:r>
        <w:t xml:space="preserve">Aff gets circumvented- </w:t>
      </w:r>
    </w:p>
    <w:p w14:paraId="6FD9B886" w14:textId="77777777" w:rsidR="00380EE1" w:rsidRDefault="00380EE1" w:rsidP="00380EE1">
      <w:pPr>
        <w:pStyle w:val="Heading4"/>
      </w:pPr>
      <w:r>
        <w:t xml:space="preserve">1. </w:t>
      </w:r>
      <w:r>
        <w:rPr>
          <w:u w:val="single"/>
        </w:rPr>
        <w:t>P</w:t>
      </w:r>
      <w:r w:rsidRPr="00D971FA">
        <w:rPr>
          <w:u w:val="single"/>
        </w:rPr>
        <w:t>seudo-appropriation</w:t>
      </w:r>
      <w:r>
        <w:t xml:space="preserve"> through occupation</w:t>
      </w:r>
    </w:p>
    <w:p w14:paraId="0E88E0E6" w14:textId="77777777" w:rsidR="00380EE1" w:rsidRPr="00810C2F" w:rsidRDefault="00380EE1" w:rsidP="00380EE1">
      <w:pPr>
        <w:rPr>
          <w:rStyle w:val="Style13ptBold"/>
        </w:rPr>
      </w:pPr>
      <w:proofErr w:type="spellStart"/>
      <w:r>
        <w:rPr>
          <w:rStyle w:val="Style13ptBold"/>
        </w:rPr>
        <w:t>Tjandra</w:t>
      </w:r>
      <w:proofErr w:type="spellEnd"/>
      <w:r>
        <w:rPr>
          <w:rStyle w:val="Style13ptBold"/>
        </w:rPr>
        <w:t xml:space="preserve"> 21</w:t>
      </w:r>
    </w:p>
    <w:p w14:paraId="3428808B" w14:textId="77777777" w:rsidR="00380EE1" w:rsidRPr="00810C2F" w:rsidRDefault="00380EE1" w:rsidP="00380EE1">
      <w:pPr>
        <w:rPr>
          <w:sz w:val="16"/>
        </w:rPr>
      </w:pPr>
      <w:r w:rsidRPr="00810C2F">
        <w:rPr>
          <w:sz w:val="16"/>
        </w:rPr>
        <w:t xml:space="preserve">Jonathan </w:t>
      </w:r>
      <w:proofErr w:type="spellStart"/>
      <w:r w:rsidRPr="00810C2F">
        <w:rPr>
          <w:sz w:val="16"/>
        </w:rPr>
        <w:t>Tjandra</w:t>
      </w:r>
      <w:proofErr w:type="spellEnd"/>
      <w:r w:rsidRPr="00810C2F">
        <w:rPr>
          <w:sz w:val="16"/>
        </w:rPr>
        <w:t xml:space="preserve"> (Legal Research Officer, High Court of Australia). “The Fragmentation of Property Rights in the Law of Outer Space.” 46(3) Air &amp; Space Law 373. 2021. JDN. https://papers.ssrn.com/sol3/papers.cfm?abstract_id=3840765</w:t>
      </w:r>
    </w:p>
    <w:p w14:paraId="10D815B0" w14:textId="77777777" w:rsidR="00380EE1" w:rsidRPr="00810C2F" w:rsidRDefault="00380EE1" w:rsidP="00380EE1">
      <w:pPr>
        <w:rPr>
          <w:sz w:val="16"/>
        </w:rPr>
      </w:pPr>
    </w:p>
    <w:p w14:paraId="4CC4B576" w14:textId="77777777" w:rsidR="00380EE1" w:rsidRPr="00810C2F" w:rsidRDefault="00380EE1" w:rsidP="00380EE1">
      <w:pPr>
        <w:rPr>
          <w:sz w:val="16"/>
        </w:rPr>
      </w:pPr>
      <w:r w:rsidRPr="00810C2F">
        <w:rPr>
          <w:sz w:val="16"/>
        </w:rPr>
        <w:t xml:space="preserve">Conversely, </w:t>
      </w:r>
      <w:r w:rsidRPr="00340194">
        <w:rPr>
          <w:rStyle w:val="Emphasis"/>
          <w:highlight w:val="yellow"/>
        </w:rPr>
        <w:t>it may be possible to derive a right to exclude from the right to use</w:t>
      </w:r>
      <w:r w:rsidRPr="00431BD4">
        <w:rPr>
          <w:b/>
          <w:u w:val="single"/>
        </w:rPr>
        <w:t xml:space="preserve"> </w:t>
      </w:r>
      <w:r w:rsidRPr="00810C2F">
        <w:rPr>
          <w:u w:val="single"/>
        </w:rPr>
        <w:t>in the context of outer space.</w:t>
      </w:r>
      <w:r w:rsidRPr="00810C2F">
        <w:rPr>
          <w:sz w:val="16"/>
        </w:rPr>
        <w:t xml:space="preserve"> In the Roman classification, </w:t>
      </w:r>
      <w:r w:rsidRPr="00340194">
        <w:rPr>
          <w:highlight w:val="yellow"/>
          <w:u w:val="single"/>
        </w:rPr>
        <w:t>the seashore</w:t>
      </w:r>
      <w:r w:rsidRPr="00810C2F">
        <w:rPr>
          <w:u w:val="single"/>
        </w:rPr>
        <w:t xml:space="preserve"> was classified as res communis omnium, and much </w:t>
      </w:r>
      <w:r w:rsidRPr="00340194">
        <w:rPr>
          <w:highlight w:val="yellow"/>
          <w:u w:val="single"/>
        </w:rPr>
        <w:t>like</w:t>
      </w:r>
      <w:r w:rsidRPr="00810C2F">
        <w:rPr>
          <w:u w:val="single"/>
        </w:rPr>
        <w:t xml:space="preserve"> outer </w:t>
      </w:r>
      <w:r w:rsidRPr="00340194">
        <w:rPr>
          <w:highlight w:val="yellow"/>
          <w:u w:val="single"/>
        </w:rPr>
        <w:t>space</w:t>
      </w:r>
      <w:r w:rsidRPr="00810C2F">
        <w:rPr>
          <w:u w:val="single"/>
        </w:rPr>
        <w:t xml:space="preserve"> is now, means that it </w:t>
      </w:r>
      <w:r w:rsidRPr="00340194">
        <w:rPr>
          <w:rStyle w:val="Emphasis"/>
          <w:highlight w:val="yellow"/>
        </w:rPr>
        <w:t>could not be</w:t>
      </w:r>
      <w:r w:rsidRPr="00D971FA">
        <w:rPr>
          <w:rStyle w:val="Emphasis"/>
        </w:rPr>
        <w:t xml:space="preserve"> the object of </w:t>
      </w:r>
      <w:r w:rsidRPr="00340194">
        <w:rPr>
          <w:rStyle w:val="Emphasis"/>
          <w:highlight w:val="yellow"/>
        </w:rPr>
        <w:t>private property</w:t>
      </w:r>
      <w:r w:rsidRPr="00810C2F">
        <w:rPr>
          <w:u w:val="single"/>
        </w:rPr>
        <w:t xml:space="preserve"> rights. Individuals could use the seashore but could not exclude others</w:t>
      </w:r>
      <w:r w:rsidRPr="00810C2F">
        <w:rPr>
          <w:sz w:val="16"/>
        </w:rPr>
        <w:t xml:space="preserve"> from using it. </w:t>
      </w:r>
      <w:r w:rsidRPr="00810C2F">
        <w:rPr>
          <w:u w:val="single"/>
        </w:rPr>
        <w:t xml:space="preserve">Recall, </w:t>
      </w:r>
      <w:r w:rsidRPr="00340194">
        <w:rPr>
          <w:highlight w:val="yellow"/>
          <w:u w:val="single"/>
        </w:rPr>
        <w:t xml:space="preserve">however, </w:t>
      </w:r>
      <w:r w:rsidRPr="00340194">
        <w:rPr>
          <w:rStyle w:val="Emphasis"/>
          <w:highlight w:val="yellow"/>
        </w:rPr>
        <w:t>an exception existed</w:t>
      </w:r>
      <w:r w:rsidRPr="00340194">
        <w:rPr>
          <w:highlight w:val="yellow"/>
          <w:u w:val="single"/>
        </w:rPr>
        <w:t>: a person could place a building on the seashore and have exclusive occupation</w:t>
      </w:r>
      <w:r w:rsidRPr="00431BD4">
        <w:rPr>
          <w:u w:val="single"/>
        </w:rPr>
        <w:t xml:space="preserve"> and use of that building </w:t>
      </w:r>
      <w:proofErr w:type="gramStart"/>
      <w:r w:rsidRPr="00431BD4">
        <w:rPr>
          <w:u w:val="single"/>
        </w:rPr>
        <w:t>as long as</w:t>
      </w:r>
      <w:proofErr w:type="gramEnd"/>
      <w:r w:rsidRPr="00431BD4">
        <w:rPr>
          <w:u w:val="single"/>
        </w:rPr>
        <w:t xml:space="preserve"> it did not unduly restrict others’ rights and for as long as the building</w:t>
      </w:r>
      <w:r w:rsidRPr="00810C2F">
        <w:rPr>
          <w:u w:val="single"/>
        </w:rPr>
        <w:t xml:space="preserve"> stood. Grotius</w:t>
      </w:r>
      <w:r w:rsidRPr="00810C2F">
        <w:rPr>
          <w:sz w:val="16"/>
        </w:rPr>
        <w:t xml:space="preserve"> quotes Seneca and </w:t>
      </w:r>
      <w:r w:rsidRPr="00810C2F">
        <w:rPr>
          <w:u w:val="single"/>
        </w:rPr>
        <w:t>likens it to a theatre seat in Rome – seats are available to any person who cares to watch the theatre, yet the seat a one person occupies becomes theirs while they are seated</w:t>
      </w:r>
      <w:r w:rsidRPr="00810C2F">
        <w:rPr>
          <w:sz w:val="16"/>
        </w:rPr>
        <w:t xml:space="preserve"> on it.90 </w:t>
      </w:r>
      <w:r w:rsidRPr="00340194">
        <w:rPr>
          <w:rStyle w:val="Emphasis"/>
          <w:highlight w:val="yellow"/>
        </w:rPr>
        <w:t>The same</w:t>
      </w:r>
      <w:r w:rsidRPr="00D971FA">
        <w:rPr>
          <w:rStyle w:val="Emphasis"/>
        </w:rPr>
        <w:t xml:space="preserve"> principle </w:t>
      </w:r>
      <w:r w:rsidRPr="00340194">
        <w:rPr>
          <w:rStyle w:val="Emphasis"/>
          <w:highlight w:val="yellow"/>
        </w:rPr>
        <w:t>could be applied to</w:t>
      </w:r>
      <w:r w:rsidRPr="00D971FA">
        <w:rPr>
          <w:rStyle w:val="Emphasis"/>
        </w:rPr>
        <w:t xml:space="preserve"> outer </w:t>
      </w:r>
      <w:r w:rsidRPr="00340194">
        <w:rPr>
          <w:rStyle w:val="Emphasis"/>
          <w:highlight w:val="yellow"/>
        </w:rPr>
        <w:t>space</w:t>
      </w:r>
      <w:r w:rsidRPr="00340194">
        <w:rPr>
          <w:highlight w:val="yellow"/>
          <w:u w:val="single"/>
        </w:rPr>
        <w:t>, if one places a</w:t>
      </w:r>
      <w:r w:rsidRPr="00431BD4">
        <w:rPr>
          <w:u w:val="single"/>
        </w:rPr>
        <w:t xml:space="preserve"> physical </w:t>
      </w:r>
      <w:r w:rsidRPr="00340194">
        <w:rPr>
          <w:highlight w:val="yellow"/>
          <w:u w:val="single"/>
        </w:rPr>
        <w:t>structure on the Moon</w:t>
      </w:r>
      <w:r w:rsidRPr="00810C2F">
        <w:rPr>
          <w:u w:val="single"/>
        </w:rPr>
        <w:t xml:space="preserve">’s surface, </w:t>
      </w:r>
      <w:r w:rsidRPr="00340194">
        <w:rPr>
          <w:highlight w:val="yellow"/>
          <w:u w:val="single"/>
        </w:rPr>
        <w:t>no one else can place anything</w:t>
      </w:r>
      <w:r w:rsidRPr="00810C2F">
        <w:rPr>
          <w:u w:val="single"/>
        </w:rPr>
        <w:t xml:space="preserve"> else </w:t>
      </w:r>
      <w:r w:rsidRPr="00340194">
        <w:rPr>
          <w:highlight w:val="yellow"/>
          <w:u w:val="single"/>
        </w:rPr>
        <w:t>in the</w:t>
      </w:r>
      <w:r w:rsidRPr="00810C2F">
        <w:rPr>
          <w:u w:val="single"/>
        </w:rPr>
        <w:t xml:space="preserve"> exact </w:t>
      </w:r>
      <w:r w:rsidRPr="00340194">
        <w:rPr>
          <w:highlight w:val="yellow"/>
          <w:u w:val="single"/>
        </w:rPr>
        <w:t>same location</w:t>
      </w:r>
      <w:r w:rsidRPr="00810C2F">
        <w:rPr>
          <w:u w:val="single"/>
        </w:rPr>
        <w:t xml:space="preserve"> purely because it is already physically occupied.</w:t>
      </w:r>
      <w:r w:rsidRPr="00810C2F">
        <w:rPr>
          <w:sz w:val="16"/>
        </w:rPr>
        <w:t xml:space="preserve"> As the French delegate recognized in the Outer Space Treaty negotiations, </w:t>
      </w:r>
      <w:r w:rsidRPr="00810C2F">
        <w:rPr>
          <w:u w:val="single"/>
        </w:rPr>
        <w:t xml:space="preserve">international </w:t>
      </w:r>
      <w:r w:rsidRPr="00340194">
        <w:rPr>
          <w:rStyle w:val="Emphasis"/>
          <w:highlight w:val="yellow"/>
        </w:rPr>
        <w:t>law had to distinguish between</w:t>
      </w:r>
      <w:r w:rsidRPr="00D971FA">
        <w:rPr>
          <w:rStyle w:val="Emphasis"/>
        </w:rPr>
        <w:t xml:space="preserve"> acts of </w:t>
      </w:r>
      <w:r w:rsidRPr="00340194">
        <w:rPr>
          <w:rStyle w:val="Emphasis"/>
          <w:highlight w:val="yellow"/>
        </w:rPr>
        <w:t>appropriation and mere occupation</w:t>
      </w:r>
      <w:r w:rsidRPr="00810C2F">
        <w:rPr>
          <w:u w:val="single"/>
        </w:rPr>
        <w:t xml:space="preserve"> in the exploitation of resources.</w:t>
      </w:r>
      <w:r w:rsidRPr="00810C2F">
        <w:rPr>
          <w:sz w:val="16"/>
        </w:rPr>
        <w:t xml:space="preserve">91 </w:t>
      </w:r>
      <w:r w:rsidRPr="00340194">
        <w:rPr>
          <w:highlight w:val="yellow"/>
          <w:u w:val="single"/>
        </w:rPr>
        <w:t>States might</w:t>
      </w:r>
      <w:r w:rsidRPr="00810C2F">
        <w:rPr>
          <w:u w:val="single"/>
        </w:rPr>
        <w:t xml:space="preserve"> well </w:t>
      </w:r>
      <w:r w:rsidRPr="00340194">
        <w:rPr>
          <w:highlight w:val="yellow"/>
          <w:u w:val="single"/>
        </w:rPr>
        <w:t>have</w:t>
      </w:r>
      <w:r w:rsidRPr="00810C2F">
        <w:rPr>
          <w:u w:val="single"/>
        </w:rPr>
        <w:t xml:space="preserve"> the </w:t>
      </w:r>
      <w:r w:rsidRPr="00340194">
        <w:rPr>
          <w:highlight w:val="yellow"/>
          <w:u w:val="single"/>
        </w:rPr>
        <w:t>sole, despotic dominion</w:t>
      </w:r>
      <w:r w:rsidRPr="00810C2F">
        <w:rPr>
          <w:u w:val="single"/>
        </w:rPr>
        <w:t xml:space="preserve"> over installations they put in outer space or on celestial bodies </w:t>
      </w:r>
      <w:r w:rsidRPr="00340194">
        <w:rPr>
          <w:highlight w:val="yellow"/>
          <w:u w:val="single"/>
        </w:rPr>
        <w:t>if no one</w:t>
      </w:r>
      <w:r w:rsidRPr="00810C2F">
        <w:rPr>
          <w:u w:val="single"/>
        </w:rPr>
        <w:t xml:space="preserve"> else </w:t>
      </w:r>
      <w:r w:rsidRPr="00340194">
        <w:rPr>
          <w:highlight w:val="yellow"/>
          <w:u w:val="single"/>
        </w:rPr>
        <w:t>can displace them</w:t>
      </w:r>
      <w:r w:rsidRPr="00810C2F">
        <w:rPr>
          <w:u w:val="single"/>
        </w:rPr>
        <w:t>.</w:t>
      </w:r>
      <w:r w:rsidRPr="00810C2F">
        <w:rPr>
          <w:sz w:val="16"/>
        </w:rPr>
        <w:t xml:space="preserve"> This is because States retain jurisdiction and control over their objects sent to space, meaning no State can interfere with another’s space objects.9</w:t>
      </w:r>
    </w:p>
    <w:p w14:paraId="3172565F" w14:textId="77777777" w:rsidR="00380EE1" w:rsidRPr="00C42D6F" w:rsidRDefault="00380EE1" w:rsidP="00380EE1">
      <w:pPr>
        <w:pStyle w:val="Heading4"/>
      </w:pPr>
      <w:r>
        <w:t xml:space="preserve">2. Appropriation will happen now, on </w:t>
      </w:r>
      <w:r w:rsidRPr="00C42D6F">
        <w:rPr>
          <w:u w:val="single"/>
        </w:rPr>
        <w:t>first-come first-serve</w:t>
      </w:r>
      <w:r>
        <w:t>- that’s worse by every metric</w:t>
      </w:r>
    </w:p>
    <w:p w14:paraId="0A684093" w14:textId="77777777" w:rsidR="00380EE1" w:rsidRPr="005F1E9B" w:rsidRDefault="00380EE1" w:rsidP="00380EE1">
      <w:pPr>
        <w:rPr>
          <w:rStyle w:val="Style13ptBold"/>
        </w:rPr>
      </w:pPr>
      <w:r>
        <w:rPr>
          <w:rStyle w:val="Style13ptBold"/>
        </w:rPr>
        <w:t>Buxton 4</w:t>
      </w:r>
    </w:p>
    <w:p w14:paraId="5C81F482" w14:textId="77777777" w:rsidR="00380EE1" w:rsidRPr="005F1E9B" w:rsidRDefault="00380EE1" w:rsidP="00380EE1">
      <w:pPr>
        <w:rPr>
          <w:sz w:val="16"/>
        </w:rPr>
      </w:pPr>
      <w:r w:rsidRPr="005F1E9B">
        <w:rPr>
          <w:sz w:val="16"/>
        </w:rPr>
        <w:t>Carol R. Buxton (Administrative Lawyer). “Property in Outer Space: The Common Heritage of Mankind Principle vs. the First in Time, First in Right, Rule of Property.” 69 Journal of Air, Law, and Commerce, 689 (2004). JDN. https://scholar.smu.edu/jalc/vol69/iss4/3</w:t>
      </w:r>
    </w:p>
    <w:p w14:paraId="008E0668" w14:textId="77777777" w:rsidR="00380EE1" w:rsidRDefault="00380EE1" w:rsidP="00380EE1"/>
    <w:p w14:paraId="63987BD3" w14:textId="77777777" w:rsidR="00380EE1" w:rsidRPr="00A2025A" w:rsidRDefault="00380EE1" w:rsidP="00380EE1">
      <w:pPr>
        <w:rPr>
          <w:sz w:val="16"/>
        </w:rPr>
      </w:pPr>
      <w:r w:rsidRPr="00A2025A">
        <w:rPr>
          <w:sz w:val="16"/>
        </w:rPr>
        <w:t xml:space="preserve">In Article 11 of the Moon Treaty, the common heritage of mankind language surfaces, and the article states, "[t]he moon and its natural resources are the common heritage of mankind . . ." and states may explore and use the moon without discrimination.64 The Article continues by requiring the future establishment of an international regime "to govern the exploitation of the natural resources of the moon as such exploitation is about to become feasible,' 65 reminiscent of the regime established to regulate exploitation of the seabed. </w:t>
      </w:r>
      <w:r w:rsidRPr="00A2025A">
        <w:rPr>
          <w:u w:val="single"/>
        </w:rPr>
        <w:t xml:space="preserve">Unfortunately, </w:t>
      </w:r>
      <w:r w:rsidRPr="00340194">
        <w:rPr>
          <w:highlight w:val="yellow"/>
          <w:u w:val="single"/>
        </w:rPr>
        <w:t>no</w:t>
      </w:r>
      <w:r w:rsidRPr="00A2025A">
        <w:rPr>
          <w:u w:val="single"/>
        </w:rPr>
        <w:t xml:space="preserve"> such </w:t>
      </w:r>
      <w:r w:rsidRPr="00340194">
        <w:rPr>
          <w:highlight w:val="yellow"/>
          <w:u w:val="single"/>
        </w:rPr>
        <w:t>regime yet exists</w:t>
      </w:r>
      <w:r w:rsidRPr="00A2025A">
        <w:rPr>
          <w:u w:val="single"/>
        </w:rPr>
        <w:t>; the Moon Treaty only provides that one shall exist in the future.</w:t>
      </w:r>
      <w:r w:rsidRPr="00A2025A">
        <w:rPr>
          <w:sz w:val="16"/>
        </w:rPr>
        <w:t xml:space="preserve"> 66</w:t>
      </w:r>
    </w:p>
    <w:p w14:paraId="6BD348C2" w14:textId="77777777" w:rsidR="00380EE1" w:rsidRPr="00C42D6F" w:rsidRDefault="00380EE1" w:rsidP="00380EE1">
      <w:pPr>
        <w:rPr>
          <w:sz w:val="16"/>
        </w:rPr>
      </w:pPr>
      <w:r w:rsidRPr="00A2025A">
        <w:rPr>
          <w:u w:val="single"/>
        </w:rPr>
        <w:t>The U</w:t>
      </w:r>
      <w:r w:rsidRPr="00A2025A">
        <w:rPr>
          <w:sz w:val="16"/>
        </w:rPr>
        <w:t xml:space="preserve">nited </w:t>
      </w:r>
      <w:r w:rsidRPr="00A2025A">
        <w:rPr>
          <w:u w:val="single"/>
        </w:rPr>
        <w:t>S</w:t>
      </w:r>
      <w:r w:rsidRPr="00A2025A">
        <w:rPr>
          <w:sz w:val="16"/>
        </w:rPr>
        <w:t xml:space="preserve">tates, </w:t>
      </w:r>
      <w:r w:rsidRPr="00A2025A">
        <w:rPr>
          <w:u w:val="single"/>
        </w:rPr>
        <w:t xml:space="preserve">along with </w:t>
      </w:r>
      <w:r w:rsidRPr="00340194">
        <w:rPr>
          <w:highlight w:val="yellow"/>
          <w:u w:val="single"/>
        </w:rPr>
        <w:t>many</w:t>
      </w:r>
      <w:r w:rsidRPr="00A2025A">
        <w:rPr>
          <w:u w:val="single"/>
        </w:rPr>
        <w:t xml:space="preserve"> other </w:t>
      </w:r>
      <w:r w:rsidRPr="00340194">
        <w:rPr>
          <w:highlight w:val="yellow"/>
          <w:u w:val="single"/>
        </w:rPr>
        <w:t>nations, refused to sign the treaty</w:t>
      </w:r>
      <w:r w:rsidRPr="00A2025A">
        <w:rPr>
          <w:sz w:val="16"/>
        </w:rPr>
        <w:t xml:space="preserve">, in large part </w:t>
      </w:r>
      <w:r w:rsidRPr="00A2025A">
        <w:rPr>
          <w:u w:val="single"/>
        </w:rPr>
        <w:t>due to the common heritage ideal.</w:t>
      </w:r>
      <w:r w:rsidRPr="00A2025A">
        <w:rPr>
          <w:sz w:val="16"/>
        </w:rPr>
        <w:t xml:space="preserve">67 </w:t>
      </w:r>
      <w:r w:rsidRPr="00340194">
        <w:rPr>
          <w:highlight w:val="yellow"/>
          <w:u w:val="single"/>
        </w:rPr>
        <w:t>If</w:t>
      </w:r>
      <w:r w:rsidRPr="00A2025A">
        <w:rPr>
          <w:u w:val="single"/>
        </w:rPr>
        <w:t xml:space="preserve"> the</w:t>
      </w:r>
      <w:r w:rsidRPr="00A2025A">
        <w:rPr>
          <w:sz w:val="16"/>
        </w:rPr>
        <w:t xml:space="preserve"> United </w:t>
      </w:r>
      <w:r w:rsidRPr="00A2025A">
        <w:rPr>
          <w:u w:val="single"/>
        </w:rPr>
        <w:t>S</w:t>
      </w:r>
      <w:r w:rsidRPr="00A2025A">
        <w:rPr>
          <w:sz w:val="16"/>
        </w:rPr>
        <w:t xml:space="preserve">tates' </w:t>
      </w:r>
      <w:r w:rsidRPr="00A2025A">
        <w:rPr>
          <w:u w:val="single"/>
        </w:rPr>
        <w:t xml:space="preserve">behavior in dealing with </w:t>
      </w:r>
      <w:r w:rsidRPr="00340194">
        <w:rPr>
          <w:highlight w:val="yellow"/>
          <w:u w:val="single"/>
        </w:rPr>
        <w:t>the</w:t>
      </w:r>
      <w:r w:rsidRPr="00A2025A">
        <w:rPr>
          <w:u w:val="single"/>
        </w:rPr>
        <w:t xml:space="preserve"> International </w:t>
      </w:r>
      <w:r w:rsidRPr="00340194">
        <w:rPr>
          <w:highlight w:val="yellow"/>
          <w:u w:val="single"/>
        </w:rPr>
        <w:t>Seabed Authority indicates its future actions, the U</w:t>
      </w:r>
      <w:r w:rsidRPr="00A2025A">
        <w:rPr>
          <w:sz w:val="16"/>
        </w:rPr>
        <w:t xml:space="preserve">nited </w:t>
      </w:r>
      <w:r w:rsidRPr="00340194">
        <w:rPr>
          <w:highlight w:val="yellow"/>
          <w:u w:val="single"/>
        </w:rPr>
        <w:t>S</w:t>
      </w:r>
      <w:r w:rsidRPr="00A2025A">
        <w:rPr>
          <w:sz w:val="16"/>
        </w:rPr>
        <w:t xml:space="preserve">tates </w:t>
      </w:r>
      <w:r w:rsidRPr="00340194">
        <w:rPr>
          <w:highlight w:val="yellow"/>
          <w:u w:val="single"/>
        </w:rPr>
        <w:t>likely will enact its own system</w:t>
      </w:r>
      <w:r w:rsidRPr="00A2025A">
        <w:rPr>
          <w:u w:val="single"/>
        </w:rPr>
        <w:t xml:space="preserve"> governing the exploitation of celestial bodies. </w:t>
      </w:r>
      <w:r w:rsidRPr="00340194">
        <w:rPr>
          <w:highlight w:val="yellow"/>
          <w:u w:val="single"/>
        </w:rPr>
        <w:t>Unbound by the Moon Treaty and certain to develop</w:t>
      </w:r>
      <w:r w:rsidRPr="00A2025A">
        <w:rPr>
          <w:u w:val="single"/>
        </w:rPr>
        <w:t xml:space="preserve"> the necessary </w:t>
      </w:r>
      <w:r w:rsidRPr="00340194">
        <w:rPr>
          <w:highlight w:val="yellow"/>
          <w:u w:val="single"/>
        </w:rPr>
        <w:t>tech</w:t>
      </w:r>
      <w:r w:rsidRPr="00A2025A">
        <w:rPr>
          <w:sz w:val="16"/>
        </w:rPr>
        <w:t xml:space="preserve">nology </w:t>
      </w:r>
      <w:r w:rsidRPr="00340194">
        <w:rPr>
          <w:highlight w:val="yellow"/>
          <w:u w:val="single"/>
        </w:rPr>
        <w:t>sooner</w:t>
      </w:r>
      <w:r w:rsidRPr="00A2025A">
        <w:rPr>
          <w:u w:val="single"/>
        </w:rPr>
        <w:t xml:space="preserve"> than other nations, </w:t>
      </w:r>
      <w:r w:rsidRPr="00340194">
        <w:rPr>
          <w:highlight w:val="yellow"/>
          <w:u w:val="single"/>
        </w:rPr>
        <w:t>the U</w:t>
      </w:r>
      <w:r w:rsidRPr="00A2025A">
        <w:rPr>
          <w:sz w:val="16"/>
        </w:rPr>
        <w:t xml:space="preserve">nited </w:t>
      </w:r>
      <w:r w:rsidRPr="00340194">
        <w:rPr>
          <w:highlight w:val="yellow"/>
          <w:u w:val="single"/>
        </w:rPr>
        <w:t>S</w:t>
      </w:r>
      <w:r w:rsidRPr="00A2025A">
        <w:rPr>
          <w:sz w:val="16"/>
        </w:rPr>
        <w:t xml:space="preserve">tates </w:t>
      </w:r>
      <w:r w:rsidRPr="00340194">
        <w:rPr>
          <w:highlight w:val="yellow"/>
          <w:u w:val="single"/>
        </w:rPr>
        <w:t>will</w:t>
      </w:r>
      <w:r w:rsidRPr="00A2025A">
        <w:rPr>
          <w:u w:val="single"/>
        </w:rPr>
        <w:t xml:space="preserve"> continue to </w:t>
      </w:r>
      <w:r w:rsidRPr="00340194">
        <w:rPr>
          <w:highlight w:val="yellow"/>
          <w:u w:val="single"/>
        </w:rPr>
        <w:t>follow</w:t>
      </w:r>
      <w:r w:rsidRPr="00A2025A">
        <w:rPr>
          <w:u w:val="single"/>
        </w:rPr>
        <w:t xml:space="preserve"> the barbaric </w:t>
      </w:r>
      <w:r w:rsidRPr="00340194">
        <w:rPr>
          <w:highlight w:val="yellow"/>
          <w:u w:val="single"/>
        </w:rPr>
        <w:t>"</w:t>
      </w:r>
      <w:r w:rsidRPr="00340194">
        <w:rPr>
          <w:rStyle w:val="Emphasis"/>
          <w:highlight w:val="yellow"/>
        </w:rPr>
        <w:t>first in time, first in right</w:t>
      </w:r>
      <w:r w:rsidRPr="00340194">
        <w:rPr>
          <w:highlight w:val="yellow"/>
          <w:u w:val="single"/>
        </w:rPr>
        <w:t>"</w:t>
      </w:r>
      <w:r w:rsidRPr="00A2025A">
        <w:rPr>
          <w:u w:val="single"/>
        </w:rPr>
        <w:t xml:space="preserve"> theory of property despised by less-developed nations.</w:t>
      </w:r>
    </w:p>
    <w:p w14:paraId="239B307E" w14:textId="77777777" w:rsidR="00380EE1" w:rsidRPr="00416EF1" w:rsidRDefault="00380EE1" w:rsidP="00380EE1"/>
    <w:sectPr w:rsidR="00380EE1" w:rsidRPr="00416E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646F2"/>
    <w:multiLevelType w:val="hybridMultilevel"/>
    <w:tmpl w:val="F95CE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xMTI0M7Y0MbUwNzZX0lEKTi0uzszPAykwrAUA91SeBiwAAAA="/>
    <w:docVar w:name="RibbonPointer" w:val="150407768"/>
    <w:docVar w:name="VerbatimVersion" w:val="5.1"/>
  </w:docVars>
  <w:rsids>
    <w:rsidRoot w:val="00A82486"/>
    <w:rsid w:val="000139A3"/>
    <w:rsid w:val="00097A45"/>
    <w:rsid w:val="000B1374"/>
    <w:rsid w:val="000F74FD"/>
    <w:rsid w:val="00100833"/>
    <w:rsid w:val="00104529"/>
    <w:rsid w:val="00105942"/>
    <w:rsid w:val="00107396"/>
    <w:rsid w:val="00144A4C"/>
    <w:rsid w:val="001646A3"/>
    <w:rsid w:val="00176AB0"/>
    <w:rsid w:val="00177B7D"/>
    <w:rsid w:val="0018322D"/>
    <w:rsid w:val="001B5776"/>
    <w:rsid w:val="001E204F"/>
    <w:rsid w:val="001E527A"/>
    <w:rsid w:val="001F78CE"/>
    <w:rsid w:val="00222AAF"/>
    <w:rsid w:val="00224373"/>
    <w:rsid w:val="00251FC7"/>
    <w:rsid w:val="002855A7"/>
    <w:rsid w:val="002B146A"/>
    <w:rsid w:val="002B5E17"/>
    <w:rsid w:val="00315690"/>
    <w:rsid w:val="00316B75"/>
    <w:rsid w:val="0032356E"/>
    <w:rsid w:val="00325646"/>
    <w:rsid w:val="00340194"/>
    <w:rsid w:val="003460F2"/>
    <w:rsid w:val="00380EE1"/>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45B9D"/>
    <w:rsid w:val="00860984"/>
    <w:rsid w:val="00870A79"/>
    <w:rsid w:val="008B3ECB"/>
    <w:rsid w:val="008B4E85"/>
    <w:rsid w:val="008C1B2E"/>
    <w:rsid w:val="0091627E"/>
    <w:rsid w:val="00946398"/>
    <w:rsid w:val="00967254"/>
    <w:rsid w:val="0097032B"/>
    <w:rsid w:val="009A4B0D"/>
    <w:rsid w:val="009D2EAD"/>
    <w:rsid w:val="009D54B2"/>
    <w:rsid w:val="009E1922"/>
    <w:rsid w:val="009F7ED2"/>
    <w:rsid w:val="00A82486"/>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83417"/>
    <w:rsid w:val="00C924BD"/>
    <w:rsid w:val="00C9604F"/>
    <w:rsid w:val="00CA19AA"/>
    <w:rsid w:val="00CC5298"/>
    <w:rsid w:val="00CD736E"/>
    <w:rsid w:val="00CD798D"/>
    <w:rsid w:val="00CE161E"/>
    <w:rsid w:val="00CF59A8"/>
    <w:rsid w:val="00D21166"/>
    <w:rsid w:val="00D325A9"/>
    <w:rsid w:val="00D36A8A"/>
    <w:rsid w:val="00D46BD6"/>
    <w:rsid w:val="00D60142"/>
    <w:rsid w:val="00D61409"/>
    <w:rsid w:val="00D6691E"/>
    <w:rsid w:val="00D71170"/>
    <w:rsid w:val="00DA1C92"/>
    <w:rsid w:val="00DA25D4"/>
    <w:rsid w:val="00DA6538"/>
    <w:rsid w:val="00E15E75"/>
    <w:rsid w:val="00E30EAD"/>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E1E43"/>
  <w15:chartTrackingRefBased/>
  <w15:docId w15:val="{625696F1-CB60-4BD7-BEDC-A79EC3E0A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0194"/>
    <w:rPr>
      <w:rFonts w:ascii="Calibri" w:hAnsi="Calibri" w:cs="Calibri"/>
    </w:rPr>
  </w:style>
  <w:style w:type="paragraph" w:styleId="Heading1">
    <w:name w:val="heading 1"/>
    <w:aliases w:val="Pocket"/>
    <w:basedOn w:val="Normal"/>
    <w:next w:val="Normal"/>
    <w:link w:val="Heading1Char"/>
    <w:qFormat/>
    <w:rsid w:val="003401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01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Foldover,Citation Char Char Char Char,Bold Cite,no"/>
    <w:basedOn w:val="Normal"/>
    <w:next w:val="Normal"/>
    <w:link w:val="Heading3Char"/>
    <w:uiPriority w:val="2"/>
    <w:unhideWhenUsed/>
    <w:qFormat/>
    <w:rsid w:val="003401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3"/>
    <w:unhideWhenUsed/>
    <w:qFormat/>
    <w:rsid w:val="003401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01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0194"/>
  </w:style>
  <w:style w:type="character" w:customStyle="1" w:styleId="Heading1Char">
    <w:name w:val="Heading 1 Char"/>
    <w:aliases w:val="Pocket Char"/>
    <w:basedOn w:val="DefaultParagraphFont"/>
    <w:link w:val="Heading1"/>
    <w:rsid w:val="003401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019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34019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34019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3401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019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6"/>
    <w:qFormat/>
    <w:rsid w:val="00340194"/>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T"/>
    <w:basedOn w:val="DefaultParagraphFont"/>
    <w:link w:val="Card"/>
    <w:uiPriority w:val="99"/>
    <w:unhideWhenUsed/>
    <w:rsid w:val="00340194"/>
    <w:rPr>
      <w:color w:val="auto"/>
      <w:u w:val="none"/>
    </w:rPr>
  </w:style>
  <w:style w:type="character" w:styleId="FollowedHyperlink">
    <w:name w:val="FollowedHyperlink"/>
    <w:basedOn w:val="DefaultParagraphFont"/>
    <w:uiPriority w:val="99"/>
    <w:semiHidden/>
    <w:unhideWhenUsed/>
    <w:rsid w:val="00340194"/>
    <w:rPr>
      <w:color w:val="auto"/>
      <w:u w:val="none"/>
    </w:rPr>
  </w:style>
  <w:style w:type="paragraph" w:customStyle="1" w:styleId="Emphasis1">
    <w:name w:val="Emphasis1"/>
    <w:basedOn w:val="Normal"/>
    <w:link w:val="Emphasis"/>
    <w:autoRedefine/>
    <w:uiPriority w:val="7"/>
    <w:qFormat/>
    <w:rsid w:val="00A824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Small Text,Tag and Cite,nonunderlined,Tag and Ci,No Spacing11211,No Spacing6,No Spacing7,No Spacing8,No Spacing23,No Spacing13,No Spacing31,No Spacing22,No Spacing3,Tags,No Spacing1111,tags"/>
    <w:basedOn w:val="Heading1"/>
    <w:link w:val="Hyperlink"/>
    <w:autoRedefine/>
    <w:uiPriority w:val="99"/>
    <w:qFormat/>
    <w:rsid w:val="00A82486"/>
    <w:pPr>
      <w:keepNext w:val="0"/>
      <w:keepLines w:val="0"/>
      <w:outlineLvl w:val="9"/>
    </w:pPr>
    <w:rPr>
      <w:rFonts w:asciiTheme="minorHAnsi" w:eastAsiaTheme="minorHAnsi" w:hAnsiTheme="minorHAnsi" w:cstheme="minorBidi"/>
      <w:b w:val="0"/>
      <w:sz w:val="22"/>
      <w:szCs w:val="22"/>
    </w:rPr>
  </w:style>
  <w:style w:type="paragraph" w:customStyle="1" w:styleId="ssrcss-1q0x1qg-paragraph">
    <w:name w:val="ssrcss-1q0x1qg-paragraph"/>
    <w:basedOn w:val="Normal"/>
    <w:rsid w:val="00A82486"/>
    <w:pPr>
      <w:spacing w:before="100" w:beforeAutospacing="1" w:after="100" w:afterAutospacing="1"/>
    </w:pPr>
    <w:rPr>
      <w:rFonts w:eastAsia="Times New Roman"/>
      <w:sz w:val="24"/>
      <w:szCs w:val="24"/>
    </w:rPr>
  </w:style>
  <w:style w:type="paragraph" w:styleId="ListParagraph">
    <w:name w:val="List Paragraph"/>
    <w:aliases w:val="6 font"/>
    <w:basedOn w:val="Normal"/>
    <w:uiPriority w:val="99"/>
    <w:unhideWhenUsed/>
    <w:qFormat/>
    <w:rsid w:val="00A82486"/>
    <w:pPr>
      <w:ind w:left="720"/>
      <w:contextualSpacing/>
    </w:pPr>
  </w:style>
  <w:style w:type="character" w:styleId="Strong">
    <w:name w:val="Strong"/>
    <w:basedOn w:val="DefaultParagraphFont"/>
    <w:uiPriority w:val="22"/>
    <w:qFormat/>
    <w:rsid w:val="00A82486"/>
    <w:rPr>
      <w:b/>
      <w:bCs/>
    </w:rPr>
  </w:style>
  <w:style w:type="paragraph" w:customStyle="1" w:styleId="paragraph">
    <w:name w:val="paragraph"/>
    <w:basedOn w:val="Normal"/>
    <w:rsid w:val="00A82486"/>
    <w:pPr>
      <w:spacing w:before="100" w:beforeAutospacing="1" w:after="100" w:afterAutospacing="1"/>
    </w:pPr>
    <w:rPr>
      <w:rFonts w:eastAsia="Times New Roman"/>
      <w:sz w:val="24"/>
      <w:szCs w:val="24"/>
    </w:rPr>
  </w:style>
  <w:style w:type="paragraph" w:styleId="NormalWeb">
    <w:name w:val="Normal (Web)"/>
    <w:basedOn w:val="Normal"/>
    <w:uiPriority w:val="99"/>
    <w:unhideWhenUsed/>
    <w:rsid w:val="00A82486"/>
    <w:pPr>
      <w:spacing w:before="100" w:beforeAutospacing="1" w:after="100" w:afterAutospacing="1"/>
    </w:pPr>
    <w:rPr>
      <w:rFonts w:eastAsia="Times New Roman"/>
      <w:sz w:val="24"/>
      <w:szCs w:val="24"/>
    </w:rPr>
  </w:style>
  <w:style w:type="paragraph" w:customStyle="1" w:styleId="textbold">
    <w:name w:val="text bold"/>
    <w:basedOn w:val="Normal"/>
    <w:uiPriority w:val="7"/>
    <w:qFormat/>
    <w:rsid w:val="00A82486"/>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Emphasize">
    <w:name w:val="Emphasize"/>
    <w:basedOn w:val="Normal"/>
    <w:autoRedefine/>
    <w:uiPriority w:val="7"/>
    <w:qFormat/>
    <w:rsid w:val="00A824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Note Level 21,ClearFormatting,Clear,DDI Tag,Tag Title,No Spacing51,No Spacing311,Dont u,No Spacing1111111,No Spacing tnr,ca,card"/>
    <w:basedOn w:val="Heading1"/>
    <w:autoRedefine/>
    <w:uiPriority w:val="99"/>
    <w:qFormat/>
    <w:rsid w:val="00A824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text">
    <w:name w:val="card text"/>
    <w:basedOn w:val="Normal"/>
    <w:link w:val="cardtextChar"/>
    <w:qFormat/>
    <w:rsid w:val="00A82486"/>
    <w:pPr>
      <w:ind w:left="288" w:right="288"/>
    </w:pPr>
    <w:rPr>
      <w:sz w:val="24"/>
    </w:rPr>
  </w:style>
  <w:style w:type="character" w:customStyle="1" w:styleId="cardtextChar">
    <w:name w:val="card text Char"/>
    <w:link w:val="cardtext"/>
    <w:rsid w:val="00A82486"/>
    <w:rPr>
      <w:rFonts w:ascii="Calibri" w:hAnsi="Calibri" w:cs="Calibri"/>
      <w:sz w:val="24"/>
    </w:rPr>
  </w:style>
  <w:style w:type="paragraph" w:customStyle="1" w:styleId="UnderlinePara">
    <w:name w:val="Underline Para"/>
    <w:basedOn w:val="Normal"/>
    <w:uiPriority w:val="6"/>
    <w:qFormat/>
    <w:rsid w:val="00A82486"/>
    <w:pPr>
      <w:widowControl w:val="0"/>
      <w:suppressAutoHyphens/>
      <w:spacing w:after="200"/>
      <w:contextualSpacing/>
    </w:pPr>
    <w:rPr>
      <w:rFonts w:asciiTheme="minorHAnsi" w:hAnsiTheme="minorHAnsi" w:cstheme="minorBidi"/>
      <w:u w:val="single"/>
    </w:rPr>
  </w:style>
  <w:style w:type="character" w:customStyle="1" w:styleId="normaltextrun">
    <w:name w:val="normaltextrun"/>
    <w:basedOn w:val="DefaultParagraphFont"/>
    <w:rsid w:val="00A82486"/>
  </w:style>
  <w:style w:type="character" w:customStyle="1" w:styleId="eop">
    <w:name w:val="eop"/>
    <w:basedOn w:val="DefaultParagraphFont"/>
    <w:rsid w:val="00A82486"/>
  </w:style>
  <w:style w:type="character" w:customStyle="1" w:styleId="spellingerror">
    <w:name w:val="spellingerror"/>
    <w:basedOn w:val="DefaultParagraphFont"/>
    <w:rsid w:val="00A8248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A82486"/>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186/s12889-020-09301-4" TargetMode="External"/><Relationship Id="rId117" Type="http://schemas.openxmlformats.org/officeDocument/2006/relationships/theme" Target="theme/theme1.xml"/><Relationship Id="rId21" Type="http://schemas.openxmlformats.org/officeDocument/2006/relationships/hyperlink" Target="https://link.springer.com/article/10.1186/s12889-020-09301-4" TargetMode="External"/><Relationship Id="rId42" Type="http://schemas.openxmlformats.org/officeDocument/2006/relationships/hyperlink" Target="https://link.springer.com/article/10.1186/s12889-020-09301-4" TargetMode="External"/><Relationship Id="rId47" Type="http://schemas.openxmlformats.org/officeDocument/2006/relationships/hyperlink" Target="https://link.springer.com/article/10.1186/s12889-020-09301-4" TargetMode="External"/><Relationship Id="rId63" Type="http://schemas.openxmlformats.org/officeDocument/2006/relationships/hyperlink" Target="http://www.thespacereview.com/article/3156/1" TargetMode="External"/><Relationship Id="rId68" Type="http://schemas.openxmlformats.org/officeDocument/2006/relationships/hyperlink" Target="http://www.cnn.com/2019/03/13/tech/oneweb-space-debris-junk-low-earth-orbit/index.html" TargetMode="External"/><Relationship Id="rId84" Type="http://schemas.openxmlformats.org/officeDocument/2006/relationships/hyperlink" Target="https://www.warnerbros.com/movies/gravity" TargetMode="External"/><Relationship Id="rId89" Type="http://schemas.openxmlformats.org/officeDocument/2006/relationships/hyperlink" Target="https://www.space.com/space-situational-awareness-house-hearing-february-2020.html" TargetMode="External"/><Relationship Id="rId112" Type="http://schemas.openxmlformats.org/officeDocument/2006/relationships/hyperlink" Target="https://scholarlycommons.law.northwestern.edu/njilb/vol20/iss1/7" TargetMode="External"/><Relationship Id="rId16" Type="http://schemas.openxmlformats.org/officeDocument/2006/relationships/hyperlink" Target="https://www.npr.org/sections/health-shots/2019/05/21/725118232/the-struggle-to-hire-and-keep-doctors-in-rural-areas-means-patients-go-without-c" TargetMode="External"/><Relationship Id="rId107" Type="http://schemas.openxmlformats.org/officeDocument/2006/relationships/hyperlink" Target="https://docs.google.com/document/d/1NCO5Vvjf-kgoZLNfgaOn4bDj_CAfyD1Qhz2oW3TrcHc/edit" TargetMode="External"/><Relationship Id="rId11" Type="http://schemas.openxmlformats.org/officeDocument/2006/relationships/hyperlink" Target="https://news.microsoft.com/transform/azure-space-partners-bring-deep-expertise-to-new-venture/" TargetMode="External"/><Relationship Id="rId32" Type="http://schemas.openxmlformats.org/officeDocument/2006/relationships/hyperlink" Target="https://link.springer.com/article/10.1186/s12889-020-09301-4" TargetMode="External"/><Relationship Id="rId37" Type="http://schemas.openxmlformats.org/officeDocument/2006/relationships/hyperlink" Target="https://link.springer.com/article/10.1186/s12889-020-09301-4" TargetMode="External"/><Relationship Id="rId53" Type="http://schemas.openxmlformats.org/officeDocument/2006/relationships/hyperlink" Target="https://link.springer.com/article/10.1186/s12889-020-09301-4" TargetMode="External"/><Relationship Id="rId58" Type="http://schemas.openxmlformats.org/officeDocument/2006/relationships/hyperlink" Target="https://link.springer.com/article/10.1186/s12889-020-09301-4" TargetMode="External"/><Relationship Id="rId74" Type="http://schemas.openxmlformats.org/officeDocument/2006/relationships/hyperlink" Target="http://www.bbc.com/future/story/20130609-the-day-without-satellites" TargetMode="External"/><Relationship Id="rId79" Type="http://schemas.openxmlformats.org/officeDocument/2006/relationships/hyperlink" Target="https://www.fcc.gov/document/fcc-launches-review-rules-mitigate-orbital-space-debris" TargetMode="External"/><Relationship Id="rId102" Type="http://schemas.openxmlformats.org/officeDocument/2006/relationships/hyperlink" Target="https://www.technologyreview.com/2021/08/23/1032386/space-traffic-maritime-law-ruth-stilwell/" TargetMode="External"/><Relationship Id="rId5" Type="http://schemas.openxmlformats.org/officeDocument/2006/relationships/webSettings" Target="webSettings.xml"/><Relationship Id="rId90" Type="http://schemas.openxmlformats.org/officeDocument/2006/relationships/hyperlink" Target="https://www.scientificamerican.com/article/space-junk-removal-is-not-going-smoothly/" TargetMode="External"/><Relationship Id="rId95" Type="http://schemas.openxmlformats.org/officeDocument/2006/relationships/hyperlink" Target="https://scholarship.law.upenn.edu/jil/vol41/iss1/6/" TargetMode="External"/><Relationship Id="rId22" Type="http://schemas.openxmlformats.org/officeDocument/2006/relationships/hyperlink" Target="https://link.springer.com/article/10.1186/s12889-020-09301-4" TargetMode="External"/><Relationship Id="rId27" Type="http://schemas.openxmlformats.org/officeDocument/2006/relationships/hyperlink" Target="https://link.springer.com/article/10.1186/s12889-020-09301-4" TargetMode="External"/><Relationship Id="rId43" Type="http://schemas.openxmlformats.org/officeDocument/2006/relationships/hyperlink" Target="https://link.springer.com/article/10.1186/s12889-020-09301-4" TargetMode="External"/><Relationship Id="rId48" Type="http://schemas.openxmlformats.org/officeDocument/2006/relationships/hyperlink" Target="https://link.springer.com/article/10.1186/s12889-020-09301-4" TargetMode="External"/><Relationship Id="rId64" Type="http://schemas.openxmlformats.org/officeDocument/2006/relationships/hyperlink" Target="https://www.cnn.com/2019/05/30/tech/spacex-starlink-space-junk-debris/index.html" TargetMode="External"/><Relationship Id="rId69" Type="http://schemas.openxmlformats.org/officeDocument/2006/relationships/hyperlink" Target="http://www.cnn.com/2019/05/23/business/spacex-starliner-revenue-business-case/index.html" TargetMode="External"/><Relationship Id="rId113" Type="http://schemas.openxmlformats.org/officeDocument/2006/relationships/hyperlink" Target="https://scholarlycommons.law.northwestern.edu/njilb/vol20/iss1/7" TargetMode="External"/><Relationship Id="rId80" Type="http://schemas.openxmlformats.org/officeDocument/2006/relationships/hyperlink" Target="https://www.jtl.columbia.edu/bulletin-blog/space-debris-another-frontier-in-the-commercialization-of-space" TargetMode="External"/><Relationship Id="rId85" Type="http://schemas.openxmlformats.org/officeDocument/2006/relationships/hyperlink" Target="https://www.popsci.com/paint-chip-likely-caused-window-damage-on-space-station/" TargetMode="External"/><Relationship Id="rId12" Type="http://schemas.openxmlformats.org/officeDocument/2006/relationships/hyperlink" Target="https://www.bbc.co.uk/news/science-environment-55775977" TargetMode="External"/><Relationship Id="rId17" Type="http://schemas.openxmlformats.org/officeDocument/2006/relationships/hyperlink" Target="https://www.forbes.com/sites/saibala/2020/10/17/healthcare-cybersecurity-continues-to-be-a-major-concern/" TargetMode="External"/><Relationship Id="rId33" Type="http://schemas.openxmlformats.org/officeDocument/2006/relationships/hyperlink" Target="https://link.springer.com/article/10.1186/s12889-020-09301-4" TargetMode="External"/><Relationship Id="rId38" Type="http://schemas.openxmlformats.org/officeDocument/2006/relationships/hyperlink" Target="https://link.springer.com/article/10.1186/s12889-020-09301-4" TargetMode="External"/><Relationship Id="rId59" Type="http://schemas.openxmlformats.org/officeDocument/2006/relationships/hyperlink" Target="https://link.springer.com/article/10.1186/s12889-020-09301-4" TargetMode="External"/><Relationship Id="rId103" Type="http://schemas.openxmlformats.org/officeDocument/2006/relationships/hyperlink" Target="https://www.gov.uk/government/news/g7-nations-commit-to-the-safe-and-sustainable-use-of-space" TargetMode="External"/><Relationship Id="rId108" Type="http://schemas.openxmlformats.org/officeDocument/2006/relationships/hyperlink" Target="https://reason.org/policy-brief/u-s-space-traffic-management-and-orbital-debris-policy/" TargetMode="External"/><Relationship Id="rId54" Type="http://schemas.openxmlformats.org/officeDocument/2006/relationships/hyperlink" Target="https://link.springer.com/article/10.1186/s12889-020-09301-4" TargetMode="External"/><Relationship Id="rId70" Type="http://schemas.openxmlformats.org/officeDocument/2006/relationships/hyperlink" Target="https://www.nasa.gov/mission_pages/station/news/orbital_debris.html" TargetMode="External"/><Relationship Id="rId75" Type="http://schemas.openxmlformats.org/officeDocument/2006/relationships/hyperlink" Target="https://phys.org/news/2017-05-space-junk-satellites-economies.html" TargetMode="External"/><Relationship Id="rId91" Type="http://schemas.openxmlformats.org/officeDocument/2006/relationships/hyperlink" Target="https://oxfordre.com/planetaryscience/view/10.1093/acrefore/9780190647926.001.0001/acrefore-9780190647926-e-70" TargetMode="External"/><Relationship Id="rId96" Type="http://schemas.openxmlformats.org/officeDocument/2006/relationships/hyperlink" Target="https://www.govexec.com/media/d1-mission-space.pdf" TargetMode="External"/><Relationship Id="rId1" Type="http://schemas.openxmlformats.org/officeDocument/2006/relationships/customXml" Target="../customXml/item1.xml"/><Relationship Id="rId6" Type="http://schemas.openxmlformats.org/officeDocument/2006/relationships/hyperlink" Target="https://repository.law.umich.edu/mjil/vol40/iss1/5" TargetMode="External"/><Relationship Id="rId23" Type="http://schemas.openxmlformats.org/officeDocument/2006/relationships/hyperlink" Target="https://link.springer.com/article/10.1186/s12889-020-09301-4" TargetMode="External"/><Relationship Id="rId28" Type="http://schemas.openxmlformats.org/officeDocument/2006/relationships/hyperlink" Target="https://link.springer.com/article/10.1186/s12889-020-09301-4" TargetMode="External"/><Relationship Id="rId49" Type="http://schemas.openxmlformats.org/officeDocument/2006/relationships/hyperlink" Target="https://link.springer.com/article/10.1186/s12889-020-09301-4" TargetMode="External"/><Relationship Id="rId114" Type="http://schemas.openxmlformats.org/officeDocument/2006/relationships/hyperlink" Target="https://scholarlycommons.law.northwestern.edu/njilb/vol20/iss1/7" TargetMode="External"/><Relationship Id="rId10" Type="http://schemas.openxmlformats.org/officeDocument/2006/relationships/hyperlink" Target="https://www.bbc.co.uk/news/science-environment-55699262" TargetMode="External"/><Relationship Id="rId31" Type="http://schemas.openxmlformats.org/officeDocument/2006/relationships/hyperlink" Target="https://link.springer.com/article/10.1186/s12889-020-09301-4" TargetMode="External"/><Relationship Id="rId44" Type="http://schemas.openxmlformats.org/officeDocument/2006/relationships/hyperlink" Target="https://link.springer.com/article/10.1186/s12889-020-09301-4" TargetMode="External"/><Relationship Id="rId52" Type="http://schemas.openxmlformats.org/officeDocument/2006/relationships/hyperlink" Target="https://link.springer.com/article/10.1186/s12889-020-09301-4" TargetMode="External"/><Relationship Id="rId60" Type="http://schemas.openxmlformats.org/officeDocument/2006/relationships/hyperlink" Target="https://link.springer.com/article/10.1186/s12889-020-09301-4" TargetMode="External"/><Relationship Id="rId65" Type="http://schemas.openxmlformats.org/officeDocument/2006/relationships/hyperlink" Target="http://www.cnn.com/2019/05/15/tech/spacex-starlink-internet-satellites-first-launch/index.html" TargetMode="External"/><Relationship Id="rId73" Type="http://schemas.openxmlformats.org/officeDocument/2006/relationships/hyperlink" Target="https://www.nasa.gov/news/debris_faq.html" TargetMode="External"/><Relationship Id="rId78" Type="http://schemas.openxmlformats.org/officeDocument/2006/relationships/hyperlink" Target="https://www.nbcnews.com/mach/science/startup-wants-put-huge-ads-space-not-everyone-board-idea-ncna960296" TargetMode="External"/><Relationship Id="rId81" Type="http://schemas.openxmlformats.org/officeDocument/2006/relationships/hyperlink" Target="https://apnews.com/article/jeff-bezos-space-e0afeaa813ff0bdf23c37fe16fd34265" TargetMode="External"/><Relationship Id="rId86" Type="http://schemas.openxmlformats.org/officeDocument/2006/relationships/hyperlink" Target="https://www.nbcnews.com/science/space/space-junk-damages-international-space-stations-robotic-arm-rcna1067" TargetMode="External"/><Relationship Id="rId94" Type="http://schemas.openxmlformats.org/officeDocument/2006/relationships/hyperlink" Target="https://www.unoosa.org/pdf/limited/l/AC105_2014_CRP14E.pdf" TargetMode="External"/><Relationship Id="rId99" Type="http://schemas.openxmlformats.org/officeDocument/2006/relationships/hyperlink" Target="https://www.mckinsey.com/industries/aerospace-and-defense/our-insights/look-out-below-what-will-happen-to-the-space-debris-in-orbit" TargetMode="External"/><Relationship Id="rId101" Type="http://schemas.openxmlformats.org/officeDocument/2006/relationships/hyperlink" Target="https://space.nss.org/wp-content/uploads/NSS-Position-Paper-Space-Debris-Removal-2019.pdf" TargetMode="External"/><Relationship Id="rId4" Type="http://schemas.openxmlformats.org/officeDocument/2006/relationships/settings" Target="settings.xml"/><Relationship Id="rId9" Type="http://schemas.openxmlformats.org/officeDocument/2006/relationships/hyperlink" Target="https://www.bbc.com/news/business-55807150" TargetMode="External"/><Relationship Id="rId13" Type="http://schemas.openxmlformats.org/officeDocument/2006/relationships/hyperlink" Target="https://www.forbes.com/sites/saibala/2020/11/27/elon-musks-starlink-may-potentially-revolutionize-healthcare/?sh=37c89b241e03" TargetMode="External"/><Relationship Id="rId18" Type="http://schemas.openxmlformats.org/officeDocument/2006/relationships/hyperlink" Target="https://www.globenewswire.com/news-release/2020/07/29/2069575/0/en/Telehealth-Market-to-Exhibit-25-2-CAGR-till-2027-Rising-Preference-for-E-visits-Owing-to-Their-Cost-effectiveness-will-Boost-Growth-Fortune-Business-Insights.html" TargetMode="External"/><Relationship Id="rId39" Type="http://schemas.openxmlformats.org/officeDocument/2006/relationships/hyperlink" Target="https://link.springer.com/article/10.1186/s12889-020-09301-4" TargetMode="External"/><Relationship Id="rId109" Type="http://schemas.openxmlformats.org/officeDocument/2006/relationships/hyperlink" Target="https://www.satellitetoday.com/in-space-services/2021/07/27/space-clean-up-company-astroscale-signs-partnerships-with-mhi-and-japanese-government/" TargetMode="External"/><Relationship Id="rId34" Type="http://schemas.openxmlformats.org/officeDocument/2006/relationships/hyperlink" Target="https://link.springer.com/article/10.1186/s12889-020-09301-4" TargetMode="External"/><Relationship Id="rId50" Type="http://schemas.openxmlformats.org/officeDocument/2006/relationships/hyperlink" Target="https://link.springer.com/article/10.1186/s12889-020-09301-4" TargetMode="External"/><Relationship Id="rId55" Type="http://schemas.openxmlformats.org/officeDocument/2006/relationships/hyperlink" Target="https://link.springer.com/article/10.1186/s12889-020-09301-4" TargetMode="External"/><Relationship Id="rId76" Type="http://schemas.openxmlformats.org/officeDocument/2006/relationships/hyperlink" Target="https://docs.fcc.gov/public/attachments/DA-19-342A1.pdf" TargetMode="External"/><Relationship Id="rId97" Type="http://schemas.openxmlformats.org/officeDocument/2006/relationships/hyperlink" Target="https://www.cnbc.com/2018/06/18/national-space-council-trump-signs-space-debris-directive.html" TargetMode="External"/><Relationship Id="rId104" Type="http://schemas.openxmlformats.org/officeDocument/2006/relationships/hyperlink" Target="https://www.space.com/apple-cofounder-steve-wozniak-space-junk-company" TargetMode="External"/><Relationship Id="rId7" Type="http://schemas.openxmlformats.org/officeDocument/2006/relationships/hyperlink" Target="https://repository.law.umich.edu/mjil/vol40/iss1/5" TargetMode="External"/><Relationship Id="rId71" Type="http://schemas.openxmlformats.org/officeDocument/2006/relationships/hyperlink" Target="https://www.nasa.gov/mission_pages/station/news/orbital_debris.html" TargetMode="External"/><Relationship Id="rId92" Type="http://schemas.openxmlformats.org/officeDocument/2006/relationships/hyperlink" Target="https://scholarship.law.upenn.edu/jil/vol41/iss1/6/" TargetMode="External"/><Relationship Id="rId2" Type="http://schemas.openxmlformats.org/officeDocument/2006/relationships/numbering" Target="numbering.xml"/><Relationship Id="rId29" Type="http://schemas.openxmlformats.org/officeDocument/2006/relationships/hyperlink" Target="https://link.springer.com/article/10.1186/s12889-020-09301-4" TargetMode="External"/><Relationship Id="rId24" Type="http://schemas.openxmlformats.org/officeDocument/2006/relationships/hyperlink" Target="https://link.springer.com/article/10.1186/s12889-020-09301-4" TargetMode="External"/><Relationship Id="rId40" Type="http://schemas.openxmlformats.org/officeDocument/2006/relationships/hyperlink" Target="https://link.springer.com/article/10.1186/s12889-020-09301-4" TargetMode="External"/><Relationship Id="rId45" Type="http://schemas.openxmlformats.org/officeDocument/2006/relationships/hyperlink" Target="https://link.springer.com/article/10.1186/s12889-020-09301-4" TargetMode="External"/><Relationship Id="rId66" Type="http://schemas.openxmlformats.org/officeDocument/2006/relationships/hyperlink" Target="http://www.cnn.com/2019/05/23/business/spacex-starliner-revenue-business-case/index.html" TargetMode="External"/><Relationship Id="rId87" Type="http://schemas.openxmlformats.org/officeDocument/2006/relationships/hyperlink" Target="https://www.esa.int/Safety_Security/Clean_Space/How_many_space_debris_objects_are_currently_in_orbit" TargetMode="External"/><Relationship Id="rId110" Type="http://schemas.openxmlformats.org/officeDocument/2006/relationships/hyperlink" Target="https://spacenews.com/astroscale-clearspace-aim-to-make-a-bundle-removing-debris/" TargetMode="External"/><Relationship Id="rId115" Type="http://schemas.openxmlformats.org/officeDocument/2006/relationships/hyperlink" Target="https://scholarlycommons.law.northwestern.edu/njilb/vol20/iss1/7" TargetMode="External"/><Relationship Id="rId61" Type="http://schemas.openxmlformats.org/officeDocument/2006/relationships/hyperlink" Target="https://link.springer.com/article/10.1186/s12889-020-09301-4" TargetMode="External"/><Relationship Id="rId82" Type="http://schemas.openxmlformats.org/officeDocument/2006/relationships/hyperlink" Target="http://www.cnn.com/2010/TECH/mobile/07/09/cooper.cell.phone.inventor/index.html" TargetMode="External"/><Relationship Id="rId19" Type="http://schemas.openxmlformats.org/officeDocument/2006/relationships/hyperlink" Target="https://link.springer.com/article/10.1186/s12889-020-09301-4" TargetMode="External"/><Relationship Id="rId14" Type="http://schemas.openxmlformats.org/officeDocument/2006/relationships/hyperlink" Target="https://www.spacex.com/mission/" TargetMode="External"/><Relationship Id="rId30" Type="http://schemas.openxmlformats.org/officeDocument/2006/relationships/hyperlink" Target="https://link.springer.com/article/10.1186/s12889-020-09301-4" TargetMode="External"/><Relationship Id="rId35" Type="http://schemas.openxmlformats.org/officeDocument/2006/relationships/hyperlink" Target="https://link.springer.com/article/10.1186/s12889-020-09301-4" TargetMode="External"/><Relationship Id="rId56" Type="http://schemas.openxmlformats.org/officeDocument/2006/relationships/hyperlink" Target="https://link.springer.com/article/10.1186/s12889-020-09301-4" TargetMode="External"/><Relationship Id="rId77" Type="http://schemas.openxmlformats.org/officeDocument/2006/relationships/hyperlink" Target="https://www.cnn.com/2019/03/13/tech/oneweb-space-debris-junk-low-earth-orbit/index.html" TargetMode="External"/><Relationship Id="rId100" Type="http://schemas.openxmlformats.org/officeDocument/2006/relationships/hyperlink" Target="https://www.theverge.com/2017/1/27/14398492/outer-space-treaty-50-anniversary-exploration-guidelines" TargetMode="External"/><Relationship Id="rId105" Type="http://schemas.openxmlformats.org/officeDocument/2006/relationships/hyperlink" Target="https://astroscale.com/astroscale-celebrates-successful-launch-of-elsa-d/" TargetMode="External"/><Relationship Id="rId8" Type="http://schemas.openxmlformats.org/officeDocument/2006/relationships/hyperlink" Target="https://doi.org/10.1111/risa.13339" TargetMode="External"/><Relationship Id="rId51" Type="http://schemas.openxmlformats.org/officeDocument/2006/relationships/hyperlink" Target="https://link.springer.com/article/10.1186/s12889-020-09301-4" TargetMode="External"/><Relationship Id="rId72" Type="http://schemas.openxmlformats.org/officeDocument/2006/relationships/hyperlink" Target="https://www.cnn.com/2015/03/12/tech/mci-planet-labs-doves/index.html" TargetMode="External"/><Relationship Id="rId93" Type="http://schemas.openxmlformats.org/officeDocument/2006/relationships/hyperlink" Target="https://www.courthousenews.com/lack-of-space-law-complicates-growing-debris-problem/" TargetMode="External"/><Relationship Id="rId98" Type="http://schemas.openxmlformats.org/officeDocument/2006/relationships/hyperlink" Target="https://www.govexec.com/media/d1-mission-space.pdf" TargetMode="External"/><Relationship Id="rId3" Type="http://schemas.openxmlformats.org/officeDocument/2006/relationships/styles" Target="styles.xml"/><Relationship Id="rId25" Type="http://schemas.openxmlformats.org/officeDocument/2006/relationships/hyperlink" Target="https://link.springer.com/article/10.1186/s12889-020-09301-4" TargetMode="External"/><Relationship Id="rId46" Type="http://schemas.openxmlformats.org/officeDocument/2006/relationships/hyperlink" Target="https://link.springer.com/article/10.1186/s12889-020-09301-4" TargetMode="External"/><Relationship Id="rId67" Type="http://schemas.openxmlformats.org/officeDocument/2006/relationships/hyperlink" Target="https://money.cnn.com/quote/quote.html?symb=AMZN&amp;source=story_quote_link" TargetMode="External"/><Relationship Id="rId116" Type="http://schemas.openxmlformats.org/officeDocument/2006/relationships/fontTable" Target="fontTable.xml"/><Relationship Id="rId20" Type="http://schemas.openxmlformats.org/officeDocument/2006/relationships/hyperlink" Target="https://link.springer.com/article/10.1186/s12889-020-09301-4" TargetMode="External"/><Relationship Id="rId41" Type="http://schemas.openxmlformats.org/officeDocument/2006/relationships/hyperlink" Target="https://link.springer.com/article/10.1186/s12889-020-09301-4" TargetMode="External"/><Relationship Id="rId62" Type="http://schemas.openxmlformats.org/officeDocument/2006/relationships/hyperlink" Target="https://link.springer.com/article/10.1186/s12889-020-09301-4" TargetMode="External"/><Relationship Id="rId83" Type="http://schemas.openxmlformats.org/officeDocument/2006/relationships/hyperlink" Target="https://www.travelandleisure.com/airlines-airports/history-of-flight-costs" TargetMode="External"/><Relationship Id="rId88" Type="http://schemas.openxmlformats.org/officeDocument/2006/relationships/hyperlink" Target="https://www.technologyreview.com/2021/08/23/1032386/space-traffic-maritime-law-ruth-stilwell/" TargetMode="External"/><Relationship Id="rId111" Type="http://schemas.openxmlformats.org/officeDocument/2006/relationships/hyperlink" Target="http://www.teacheconomicfreedom.org/files/larrivee-paper-1.pdf" TargetMode="External"/><Relationship Id="rId15" Type="http://schemas.openxmlformats.org/officeDocument/2006/relationships/hyperlink" Target="https://www.starlink.com/" TargetMode="External"/><Relationship Id="rId36" Type="http://schemas.openxmlformats.org/officeDocument/2006/relationships/hyperlink" Target="https://link.springer.com/article/10.1186/s12889-020-09301-4" TargetMode="External"/><Relationship Id="rId57" Type="http://schemas.openxmlformats.org/officeDocument/2006/relationships/hyperlink" Target="https://link.springer.com/article/10.1186/s12889-020-09301-4" TargetMode="External"/><Relationship Id="rId106" Type="http://schemas.openxmlformats.org/officeDocument/2006/relationships/hyperlink" Target="https://astroscale.com/space-sustaina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31031</Words>
  <Characters>176878</Characters>
  <Application>Microsoft Office Word</Application>
  <DocSecurity>0</DocSecurity>
  <Lines>1473</Lines>
  <Paragraphs>414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6</cp:revision>
  <dcterms:created xsi:type="dcterms:W3CDTF">2022-01-23T20:14:00Z</dcterms:created>
  <dcterms:modified xsi:type="dcterms:W3CDTF">2022-01-23T20:44:00Z</dcterms:modified>
</cp:coreProperties>
</file>