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4405F" w14:textId="35AD38F1" w:rsidR="0011682C" w:rsidRDefault="0011682C" w:rsidP="0011682C">
      <w:pPr>
        <w:pStyle w:val="Heading1"/>
      </w:pPr>
      <w:r>
        <w:t>OFF</w:t>
      </w:r>
    </w:p>
    <w:p w14:paraId="04BB7D41" w14:textId="4DED9DE3" w:rsidR="0011682C" w:rsidRDefault="0011682C" w:rsidP="00400031">
      <w:pPr>
        <w:pStyle w:val="Heading2"/>
      </w:pPr>
      <w:r>
        <w:t xml:space="preserve">1NC </w:t>
      </w:r>
    </w:p>
    <w:p w14:paraId="2FCED938" w14:textId="24C73B56" w:rsidR="00400031" w:rsidRPr="00400031" w:rsidRDefault="00400031" w:rsidP="00400031">
      <w:r>
        <w:t xml:space="preserve">CCP DA </w:t>
      </w:r>
    </w:p>
    <w:p w14:paraId="27C0D260" w14:textId="77777777" w:rsidR="0011682C" w:rsidRDefault="0011682C" w:rsidP="0011682C">
      <w:pPr>
        <w:pStyle w:val="Heading4"/>
      </w:pPr>
      <w:r>
        <w:t xml:space="preserve">Restraining strikes is key to </w:t>
      </w:r>
      <w:r w:rsidRPr="00736466">
        <w:rPr>
          <w:u w:val="single"/>
        </w:rPr>
        <w:t>CCP stability</w:t>
      </w:r>
      <w:r>
        <w:t xml:space="preserve">- </w:t>
      </w:r>
      <w:r w:rsidRPr="00736466">
        <w:rPr>
          <w:u w:val="single"/>
        </w:rPr>
        <w:t>history proves</w:t>
      </w:r>
    </w:p>
    <w:p w14:paraId="2B536359" w14:textId="77777777" w:rsidR="0011682C" w:rsidRDefault="0011682C" w:rsidP="0011682C">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39172932" w14:textId="77777777" w:rsidR="0011682C" w:rsidRDefault="0011682C" w:rsidP="0011682C">
      <w:r w:rsidRPr="006E7017">
        <w:t>[James Griffiths, "China on Strike</w:t>
      </w:r>
      <w:r>
        <w:t xml:space="preserve">,” </w:t>
      </w:r>
      <w:r w:rsidRPr="006E7017">
        <w:t>CNN, 3-29-2016, https://www.cnn.com/2016/03/28/asia/china-strike-worker-protest-trade-union/index.html, accessed 10-10-2021]</w:t>
      </w:r>
    </w:p>
    <w:p w14:paraId="4894312A" w14:textId="77777777" w:rsidR="0011682C" w:rsidRPr="006E7017" w:rsidRDefault="0011682C" w:rsidP="0011682C"/>
    <w:p w14:paraId="782EF577" w14:textId="77777777" w:rsidR="0011682C" w:rsidRPr="00736466" w:rsidRDefault="0011682C" w:rsidP="0011682C">
      <w:pPr>
        <w:rPr>
          <w:sz w:val="16"/>
        </w:rPr>
      </w:pPr>
      <w:r w:rsidRPr="00736466">
        <w:rPr>
          <w:rStyle w:val="StyleUnderline"/>
          <w:highlight w:val="yellow"/>
        </w:rPr>
        <w:t xml:space="preserve">While </w:t>
      </w:r>
      <w:r w:rsidRPr="006E7017">
        <w:rPr>
          <w:rStyle w:val="StyleUnderline"/>
        </w:rPr>
        <w:t xml:space="preserve">unrest in Xinjiang, Tibet and </w:t>
      </w:r>
      <w:r w:rsidRPr="00736466">
        <w:rPr>
          <w:rStyle w:val="StyleUnderline"/>
          <w:highlight w:val="yellow"/>
        </w:rPr>
        <w:t>Hong Kong gains the most attention overseas</w:t>
      </w:r>
      <w:r w:rsidRPr="00736466">
        <w:rPr>
          <w:sz w:val="16"/>
        </w:rPr>
        <w:t xml:space="preserve">, "in terms of actual number of disputes, </w:t>
      </w:r>
      <w:r w:rsidRPr="00736466">
        <w:rPr>
          <w:rStyle w:val="StyleUnderline"/>
          <w:highlight w:val="yellow"/>
        </w:rPr>
        <w:t>labor is</w:t>
      </w:r>
      <w:r w:rsidRPr="00736466">
        <w:rPr>
          <w:sz w:val="16"/>
          <w:highlight w:val="yellow"/>
        </w:rPr>
        <w:t xml:space="preserve"> </w:t>
      </w:r>
      <w:r w:rsidRPr="00736466">
        <w:rPr>
          <w:sz w:val="16"/>
        </w:rPr>
        <w:t xml:space="preserve">almost certainly </w:t>
      </w:r>
      <w:r w:rsidRPr="00736466">
        <w:rPr>
          <w:rStyle w:val="StyleUnderline"/>
          <w:highlight w:val="yellow"/>
        </w:rPr>
        <w:t>the biggest source of conflict</w:t>
      </w:r>
      <w:r w:rsidRPr="00736466">
        <w:rPr>
          <w:sz w:val="16"/>
        </w:rPr>
        <w:t>," Freidman adds.</w:t>
      </w:r>
    </w:p>
    <w:p w14:paraId="3C8BD4EF" w14:textId="77777777" w:rsidR="0011682C" w:rsidRPr="00736466" w:rsidRDefault="0011682C" w:rsidP="0011682C">
      <w:pPr>
        <w:rPr>
          <w:sz w:val="16"/>
        </w:rPr>
      </w:pPr>
      <w:r w:rsidRPr="00736466">
        <w:rPr>
          <w:sz w:val="16"/>
        </w:rPr>
        <w:t>"</w:t>
      </w:r>
      <w:r w:rsidRPr="006E7017">
        <w:rPr>
          <w:rStyle w:val="StyleUnderline"/>
        </w:rPr>
        <w:t xml:space="preserve">The authorities are concerned that </w:t>
      </w:r>
      <w:r w:rsidRPr="00736466">
        <w:rPr>
          <w:rStyle w:val="StyleUnderline"/>
        </w:rPr>
        <w:t>this could cohere into a political force</w:t>
      </w:r>
      <w:r w:rsidRPr="00736466">
        <w:rPr>
          <w:sz w:val="16"/>
        </w:rPr>
        <w:t>."</w:t>
      </w:r>
    </w:p>
    <w:p w14:paraId="5B74B4A8" w14:textId="77777777" w:rsidR="0011682C" w:rsidRPr="00736466" w:rsidRDefault="0011682C" w:rsidP="0011682C">
      <w:pPr>
        <w:rPr>
          <w:sz w:val="16"/>
        </w:rPr>
      </w:pPr>
      <w:r w:rsidRPr="00736466">
        <w:rPr>
          <w:sz w:val="16"/>
        </w:rPr>
        <w:t xml:space="preserve">Signs of such resistance were on view in March, as coal workers in Heilongjiang province took to the streets to protest plans by state-run </w:t>
      </w:r>
      <w:proofErr w:type="spellStart"/>
      <w:r w:rsidRPr="00736466">
        <w:rPr>
          <w:sz w:val="16"/>
        </w:rPr>
        <w:t>Longmay</w:t>
      </w:r>
      <w:proofErr w:type="spellEnd"/>
      <w:r w:rsidRPr="00736466">
        <w:rPr>
          <w:sz w:val="16"/>
        </w:rPr>
        <w:t xml:space="preserve"> Mining Group to lay off more than 100,000 employees.</w:t>
      </w:r>
    </w:p>
    <w:p w14:paraId="27437716" w14:textId="77777777" w:rsidR="0011682C" w:rsidRPr="00736466" w:rsidRDefault="0011682C" w:rsidP="0011682C">
      <w:pPr>
        <w:rPr>
          <w:sz w:val="16"/>
        </w:rPr>
      </w:pPr>
      <w:r w:rsidRPr="00736466">
        <w:rPr>
          <w:sz w:val="16"/>
        </w:rPr>
        <w:t xml:space="preserve">The protests forced an embarrassing reversal by governor Lu Hao, who had previously held </w:t>
      </w:r>
      <w:proofErr w:type="spellStart"/>
      <w:r w:rsidRPr="00736466">
        <w:rPr>
          <w:sz w:val="16"/>
        </w:rPr>
        <w:t>Longmay</w:t>
      </w:r>
      <w:proofErr w:type="spellEnd"/>
      <w:r w:rsidRPr="00736466">
        <w:rPr>
          <w:sz w:val="16"/>
        </w:rPr>
        <w:t xml:space="preserve"> up as an example of how Xi Jinping's push for restructuring of the state sector could be carried out.</w:t>
      </w:r>
    </w:p>
    <w:p w14:paraId="623C499A" w14:textId="77777777" w:rsidR="0011682C" w:rsidRPr="00736466" w:rsidRDefault="0011682C" w:rsidP="0011682C">
      <w:pPr>
        <w:rPr>
          <w:sz w:val="16"/>
        </w:rPr>
      </w:pPr>
      <w:r w:rsidRPr="00736466">
        <w:rPr>
          <w:sz w:val="16"/>
        </w:rPr>
        <w:t>Following the protests, Lu issued a statement vowing to "financially support" the firm to ensure that workers received unpaid wages, blaming managers at the company for withholding information.</w:t>
      </w:r>
    </w:p>
    <w:p w14:paraId="3DE08524" w14:textId="77777777" w:rsidR="0011682C" w:rsidRPr="00736466" w:rsidRDefault="0011682C" w:rsidP="0011682C">
      <w:pPr>
        <w:rPr>
          <w:sz w:val="16"/>
        </w:rPr>
      </w:pPr>
      <w:r w:rsidRPr="00736466">
        <w:rPr>
          <w:sz w:val="16"/>
        </w:rPr>
        <w:t>"I had known that above ground workers had wages in arrears, but it's also true that workers down shafts are also in arrears, and I spoke wrongly about that," Lu told state media, which did not mention the protests.</w:t>
      </w:r>
    </w:p>
    <w:p w14:paraId="69609B01" w14:textId="77777777" w:rsidR="0011682C" w:rsidRPr="00736466" w:rsidRDefault="0011682C" w:rsidP="0011682C">
      <w:pPr>
        <w:rPr>
          <w:sz w:val="16"/>
        </w:rPr>
      </w:pPr>
      <w:proofErr w:type="spellStart"/>
      <w:r w:rsidRPr="00736466">
        <w:rPr>
          <w:sz w:val="16"/>
        </w:rPr>
        <w:t>Longmay</w:t>
      </w:r>
      <w:proofErr w:type="spellEnd"/>
      <w:r w:rsidRPr="00736466">
        <w:rPr>
          <w:sz w:val="16"/>
        </w:rPr>
        <w:t xml:space="preserve"> Mining Group did not immediately respond to a request for comment.</w:t>
      </w:r>
    </w:p>
    <w:p w14:paraId="3A2768E7" w14:textId="77777777" w:rsidR="0011682C" w:rsidRPr="00736466" w:rsidRDefault="0011682C" w:rsidP="0011682C">
      <w:pPr>
        <w:rPr>
          <w:sz w:val="16"/>
        </w:rPr>
      </w:pPr>
      <w:r w:rsidRPr="006E7017">
        <w:rPr>
          <w:rStyle w:val="StyleUnderline"/>
        </w:rPr>
        <w:t>Beijing is worried</w:t>
      </w:r>
      <w:r w:rsidRPr="00736466">
        <w:rPr>
          <w:sz w:val="16"/>
        </w:rPr>
        <w:t xml:space="preserve"> that any kind of </w:t>
      </w:r>
      <w:r w:rsidRPr="00736466">
        <w:rPr>
          <w:rStyle w:val="StyleUnderline"/>
          <w:highlight w:val="yellow"/>
        </w:rPr>
        <w:t xml:space="preserve">greater political consciousness among workers "would lead to a bigger movement" that could </w:t>
      </w:r>
      <w:r w:rsidRPr="00736466">
        <w:rPr>
          <w:rStyle w:val="Emphasis"/>
          <w:highlight w:val="yellow"/>
        </w:rPr>
        <w:t>threaten their hold on power</w:t>
      </w:r>
      <w:r w:rsidRPr="00736466">
        <w:rPr>
          <w:sz w:val="16"/>
        </w:rPr>
        <w:t>, Wang says.</w:t>
      </w:r>
    </w:p>
    <w:p w14:paraId="14F04335" w14:textId="77777777" w:rsidR="0011682C" w:rsidRPr="00736466" w:rsidRDefault="0011682C" w:rsidP="0011682C">
      <w:pPr>
        <w:rPr>
          <w:sz w:val="16"/>
        </w:rPr>
      </w:pPr>
      <w:r w:rsidRPr="00736466">
        <w:rPr>
          <w:sz w:val="16"/>
        </w:rPr>
        <w:t xml:space="preserve">"If you look at the </w:t>
      </w:r>
      <w:r w:rsidRPr="00736466">
        <w:rPr>
          <w:rStyle w:val="StyleUnderline"/>
          <w:highlight w:val="yellow"/>
        </w:rPr>
        <w:t>crackdown</w:t>
      </w:r>
      <w:r w:rsidRPr="00736466">
        <w:rPr>
          <w:sz w:val="16"/>
        </w:rPr>
        <w:t xml:space="preserve">, it </w:t>
      </w:r>
      <w:r w:rsidRPr="00736466">
        <w:rPr>
          <w:rStyle w:val="StyleUnderline"/>
          <w:highlight w:val="yellow"/>
        </w:rPr>
        <w:t xml:space="preserve">is </w:t>
      </w:r>
      <w:r w:rsidRPr="006E7017">
        <w:rPr>
          <w:rStyle w:val="StyleUnderline"/>
        </w:rPr>
        <w:t xml:space="preserve">specifically </w:t>
      </w:r>
      <w:r w:rsidRPr="00736466">
        <w:rPr>
          <w:rStyle w:val="StyleUnderline"/>
          <w:highlight w:val="yellow"/>
        </w:rPr>
        <w:t xml:space="preserve">aimed at the pillars of civil society that have been </w:t>
      </w:r>
      <w:r w:rsidRPr="00736466">
        <w:rPr>
          <w:rStyle w:val="Emphasis"/>
          <w:highlight w:val="yellow"/>
        </w:rPr>
        <w:t>most effective</w:t>
      </w:r>
      <w:r w:rsidRPr="00736466">
        <w:rPr>
          <w:sz w:val="16"/>
          <w:highlight w:val="yellow"/>
        </w:rPr>
        <w:t xml:space="preserve"> </w:t>
      </w:r>
      <w:r w:rsidRPr="00736466">
        <w:rPr>
          <w:sz w:val="16"/>
        </w:rPr>
        <w:t>in pushing the government to do things."</w:t>
      </w:r>
    </w:p>
    <w:p w14:paraId="604F0133" w14:textId="77777777" w:rsidR="0011682C" w:rsidRPr="00736466" w:rsidRDefault="0011682C" w:rsidP="0011682C">
      <w:pPr>
        <w:rPr>
          <w:sz w:val="16"/>
        </w:rPr>
      </w:pPr>
      <w:r w:rsidRPr="00736466">
        <w:rPr>
          <w:rStyle w:val="StyleUnderline"/>
          <w:highlight w:val="yellow"/>
        </w:rPr>
        <w:t>This</w:t>
      </w:r>
      <w:r w:rsidRPr="00736466">
        <w:rPr>
          <w:sz w:val="16"/>
          <w:highlight w:val="yellow"/>
        </w:rPr>
        <w:t xml:space="preserve"> </w:t>
      </w:r>
      <w:r w:rsidRPr="00736466">
        <w:rPr>
          <w:sz w:val="16"/>
        </w:rPr>
        <w:t xml:space="preserve">thinking </w:t>
      </w:r>
      <w:r w:rsidRPr="00736466">
        <w:rPr>
          <w:rStyle w:val="StyleUnderline"/>
          <w:highlight w:val="yellow"/>
        </w:rPr>
        <w:t xml:space="preserve">is heavily influenced by the </w:t>
      </w:r>
      <w:r w:rsidRPr="00736466">
        <w:rPr>
          <w:rStyle w:val="Emphasis"/>
          <w:highlight w:val="yellow"/>
        </w:rPr>
        <w:t>experiences of other Communist regimes</w:t>
      </w:r>
      <w:r w:rsidRPr="00736466">
        <w:rPr>
          <w:sz w:val="16"/>
        </w:rPr>
        <w:t>, says Friedman.</w:t>
      </w:r>
    </w:p>
    <w:p w14:paraId="51EDDD2A" w14:textId="77777777" w:rsidR="0011682C" w:rsidRPr="00736466" w:rsidRDefault="0011682C" w:rsidP="0011682C">
      <w:pPr>
        <w:rPr>
          <w:sz w:val="16"/>
          <w:highlight w:val="yellow"/>
        </w:rPr>
      </w:pPr>
      <w:r w:rsidRPr="00736466">
        <w:rPr>
          <w:rStyle w:val="StyleUnderline"/>
          <w:highlight w:val="yellow"/>
        </w:rPr>
        <w:t xml:space="preserve">The decision by the Polish </w:t>
      </w:r>
      <w:r w:rsidRPr="006E7017">
        <w:rPr>
          <w:rStyle w:val="StyleUnderline"/>
        </w:rPr>
        <w:t xml:space="preserve">government </w:t>
      </w:r>
      <w:r w:rsidRPr="00736466">
        <w:rPr>
          <w:rStyle w:val="StyleUnderline"/>
          <w:highlight w:val="yellow"/>
        </w:rPr>
        <w:t>to allow workers greater freedoms after</w:t>
      </w:r>
      <w:r w:rsidRPr="00736466">
        <w:rPr>
          <w:sz w:val="16"/>
          <w:highlight w:val="yellow"/>
        </w:rPr>
        <w:t xml:space="preserve"> </w:t>
      </w:r>
      <w:r w:rsidRPr="00736466">
        <w:rPr>
          <w:sz w:val="16"/>
        </w:rPr>
        <w:t xml:space="preserve">a series of huge </w:t>
      </w:r>
      <w:r w:rsidRPr="00736466">
        <w:rPr>
          <w:rStyle w:val="StyleUnderline"/>
          <w:highlight w:val="yellow"/>
        </w:rPr>
        <w:t xml:space="preserve">strikes </w:t>
      </w:r>
      <w:r w:rsidRPr="006E7017">
        <w:rPr>
          <w:rStyle w:val="StyleUnderline"/>
        </w:rPr>
        <w:t xml:space="preserve">in 1980 </w:t>
      </w:r>
      <w:r w:rsidRPr="00736466">
        <w:rPr>
          <w:rStyle w:val="StyleUnderline"/>
          <w:highlight w:val="yellow"/>
        </w:rPr>
        <w:t xml:space="preserve">led to </w:t>
      </w:r>
      <w:r w:rsidRPr="00736466">
        <w:rPr>
          <w:rStyle w:val="StyleUnderline"/>
        </w:rPr>
        <w:t>the rise of the Solidarity Union -- the first non-Communist controlled labor organization</w:t>
      </w:r>
      <w:r w:rsidRPr="00736466">
        <w:rPr>
          <w:sz w:val="16"/>
        </w:rPr>
        <w:t xml:space="preserve"> in a Warsaw Pact country -- </w:t>
      </w:r>
      <w:r w:rsidRPr="00736466">
        <w:rPr>
          <w:rStyle w:val="StyleUnderline"/>
        </w:rPr>
        <w:t xml:space="preserve">and </w:t>
      </w:r>
      <w:r w:rsidRPr="00736466">
        <w:rPr>
          <w:rStyle w:val="StyleUnderline"/>
          <w:highlight w:val="yellow"/>
        </w:rPr>
        <w:t>the</w:t>
      </w:r>
      <w:r w:rsidRPr="00736466">
        <w:rPr>
          <w:sz w:val="16"/>
          <w:highlight w:val="yellow"/>
        </w:rPr>
        <w:t xml:space="preserve"> </w:t>
      </w:r>
      <w:r w:rsidRPr="00736466">
        <w:rPr>
          <w:sz w:val="16"/>
        </w:rPr>
        <w:t xml:space="preserve">eventual </w:t>
      </w:r>
      <w:r w:rsidRPr="00736466">
        <w:rPr>
          <w:rStyle w:val="StyleUnderline"/>
          <w:highlight w:val="yellow"/>
        </w:rPr>
        <w:t>end of one-party rule</w:t>
      </w:r>
      <w:r w:rsidRPr="00736466">
        <w:rPr>
          <w:sz w:val="16"/>
          <w:highlight w:val="yellow"/>
        </w:rPr>
        <w:t>.</w:t>
      </w:r>
    </w:p>
    <w:p w14:paraId="2D4A73B8" w14:textId="77777777" w:rsidR="0011682C" w:rsidRDefault="0011682C" w:rsidP="0011682C">
      <w:pPr>
        <w:rPr>
          <w:sz w:val="16"/>
        </w:rPr>
      </w:pPr>
      <w:r w:rsidRPr="00736466">
        <w:rPr>
          <w:sz w:val="16"/>
        </w:rPr>
        <w:t>"</w:t>
      </w:r>
      <w:r w:rsidRPr="00736466">
        <w:rPr>
          <w:rStyle w:val="StyleUnderline"/>
          <w:highlight w:val="yellow"/>
        </w:rPr>
        <w:t xml:space="preserve">Solidarity played an </w:t>
      </w:r>
      <w:r w:rsidRPr="00736466">
        <w:rPr>
          <w:rStyle w:val="Emphasis"/>
          <w:highlight w:val="yellow"/>
        </w:rPr>
        <w:t>absolutely decisive</w:t>
      </w:r>
      <w:r w:rsidRPr="00736466">
        <w:rPr>
          <w:rStyle w:val="StyleUnderline"/>
          <w:highlight w:val="yellow"/>
        </w:rPr>
        <w:t xml:space="preserve"> role in ending Communist </w:t>
      </w:r>
      <w:r w:rsidRPr="006E7017">
        <w:rPr>
          <w:rStyle w:val="StyleUnderline"/>
        </w:rPr>
        <w:t xml:space="preserve">Party </w:t>
      </w:r>
      <w:r w:rsidRPr="00736466">
        <w:rPr>
          <w:rStyle w:val="StyleUnderline"/>
          <w:highlight w:val="yellow"/>
        </w:rPr>
        <w:t>rule in Poland</w:t>
      </w:r>
      <w:r w:rsidRPr="00736466">
        <w:rPr>
          <w:sz w:val="16"/>
        </w:rPr>
        <w:t>," Friedman says.</w:t>
      </w:r>
    </w:p>
    <w:p w14:paraId="1C461D0F" w14:textId="77777777" w:rsidR="0011682C" w:rsidRPr="00D1348D" w:rsidRDefault="0011682C" w:rsidP="0011682C">
      <w:pPr>
        <w:pStyle w:val="Heading4"/>
      </w:pPr>
      <w:r>
        <w:t xml:space="preserve">Loss of CCP legitimacy spurs </w:t>
      </w:r>
      <w:r w:rsidRPr="00541917">
        <w:rPr>
          <w:u w:val="single"/>
        </w:rPr>
        <w:t>diversionary wars</w:t>
      </w:r>
    </w:p>
    <w:p w14:paraId="48D5794D" w14:textId="77777777" w:rsidR="0011682C" w:rsidRPr="00D1348D" w:rsidRDefault="0011682C" w:rsidP="0011682C">
      <w:r w:rsidRPr="00D1348D">
        <w:rPr>
          <w:b/>
          <w:bCs/>
        </w:rPr>
        <w:t>Norris, 17</w:t>
      </w:r>
      <w:r w:rsidRPr="00D1348D">
        <w:t xml:space="preserve"> -- Texas A&amp;M Chinese foreign and security policy professor </w:t>
      </w:r>
    </w:p>
    <w:p w14:paraId="409B694C" w14:textId="77777777" w:rsidR="0011682C" w:rsidRPr="00D1348D" w:rsidRDefault="0011682C" w:rsidP="0011682C">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252358C9" w14:textId="77777777" w:rsidR="0011682C" w:rsidRPr="00D1348D" w:rsidRDefault="0011682C" w:rsidP="0011682C"/>
    <w:p w14:paraId="5811D822" w14:textId="77777777" w:rsidR="0011682C" w:rsidRPr="000A0DDE" w:rsidRDefault="0011682C" w:rsidP="0011682C">
      <w:pPr>
        <w:rPr>
          <w:sz w:val="12"/>
        </w:rPr>
      </w:pPr>
      <w:r w:rsidRPr="000A0DDE">
        <w:rPr>
          <w:rStyle w:val="Emphasis"/>
          <w:highlight w:val="yellow"/>
        </w:rPr>
        <w:t>Populist pressures</w:t>
      </w:r>
      <w:r w:rsidRPr="000D76A0">
        <w:rPr>
          <w:rStyle w:val="StyleUnderline"/>
        </w:rPr>
        <w:t xml:space="preserve"> might tempt the party leadership to </w:t>
      </w:r>
      <w:r w:rsidRPr="000A0DDE">
        <w:rPr>
          <w:rStyle w:val="Emphasis"/>
          <w:highlight w:val="yellow"/>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r w:rsidRPr="000A0DDE">
        <w:rPr>
          <w:rStyle w:val="StyleUnderline"/>
          <w:highlight w:val="yellow"/>
        </w:rPr>
        <w:t xml:space="preserve">the </w:t>
      </w:r>
      <w:r w:rsidRPr="000A0DDE">
        <w:rPr>
          <w:sz w:val="12"/>
        </w:rPr>
        <w:t xml:space="preserve">Communist </w:t>
      </w:r>
      <w:r w:rsidRPr="000A0DDE">
        <w:rPr>
          <w:rStyle w:val="StyleUnderline"/>
          <w:highlight w:val="yellow"/>
        </w:rPr>
        <w:t xml:space="preserve">Party might seek to </w:t>
      </w:r>
      <w:r w:rsidRPr="000A0DDE">
        <w:rPr>
          <w:rStyle w:val="Emphasis"/>
          <w:highlight w:val="yellow"/>
        </w:rPr>
        <w:t xml:space="preserve">distract a restless </w:t>
      </w:r>
      <w:r w:rsidRPr="000D76A0">
        <w:rPr>
          <w:rStyle w:val="StyleUnderline"/>
        </w:rPr>
        <w:t xml:space="preserve">domestic </w:t>
      </w:r>
      <w:r w:rsidRPr="000A0DDE">
        <w:rPr>
          <w:rStyle w:val="Emphasis"/>
          <w:highlight w:val="yellow"/>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541917">
        <w:rPr>
          <w:rStyle w:val="StyleUnderline"/>
          <w:highlight w:val="yellow"/>
        </w:rPr>
        <w:t>This need stems from a long-running 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541917">
        <w:rPr>
          <w:rStyle w:val="StyleUnderline"/>
          <w:highlight w:val="yellow"/>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541917">
        <w:rPr>
          <w:rStyle w:val="StyleUnderline"/>
          <w:highlight w:val="yellow"/>
        </w:rPr>
        <w:t xml:space="preserve">The party is </w:t>
      </w:r>
      <w:r w:rsidRPr="00541917">
        <w:rPr>
          <w:rStyle w:val="Emphasis"/>
          <w:highlight w:val="yellow"/>
        </w:rPr>
        <w:t>particularly sensitive</w:t>
      </w:r>
      <w:r w:rsidRPr="00541917">
        <w:rPr>
          <w:rStyle w:val="StyleUnderline"/>
          <w:highlight w:val="yellow"/>
        </w:rPr>
        <w:t xml:space="preserve"> to perceptions of weakness because</w:t>
      </w:r>
      <w:r w:rsidRPr="00541917">
        <w:rPr>
          <w:sz w:val="12"/>
          <w:highlight w:val="yellow"/>
        </w:rPr>
        <w:t xml:space="preserve"> </w:t>
      </w:r>
      <w:r w:rsidRPr="000A0DDE">
        <w:rPr>
          <w:sz w:val="12"/>
        </w:rPr>
        <w:t xml:space="preserve">much of </w:t>
      </w:r>
      <w:r w:rsidRPr="00541917">
        <w:rPr>
          <w:rStyle w:val="StyleUnderline"/>
          <w:highlight w:val="yellow"/>
        </w:rPr>
        <w:t>its claim to legitimacy</w:t>
      </w:r>
      <w:r w:rsidRPr="000A0DDE">
        <w:rPr>
          <w:sz w:val="12"/>
        </w:rPr>
        <w:t>—manifested in Xi’s Chinese Dream campaign today—</w:t>
      </w:r>
      <w:r w:rsidRPr="00541917">
        <w:rPr>
          <w:rStyle w:val="StyleUnderline"/>
          <w:highlight w:val="yellow"/>
        </w:rPr>
        <w:t>stems from</w:t>
      </w:r>
      <w:r w:rsidRPr="00541917">
        <w:rPr>
          <w:sz w:val="12"/>
          <w:highlight w:val="yellow"/>
        </w:rPr>
        <w:t xml:space="preserve"> </w:t>
      </w:r>
      <w:r w:rsidRPr="000A0DDE">
        <w:rPr>
          <w:sz w:val="12"/>
        </w:rPr>
        <w:t xml:space="preserve">the party’s claims of leading </w:t>
      </w:r>
      <w:r w:rsidRPr="00541917">
        <w:rPr>
          <w:rStyle w:val="StyleUnderline"/>
          <w:highlight w:val="yellow"/>
        </w:rPr>
        <w:t>the restoration of Chinese greatness</w:t>
      </w:r>
      <w:r w:rsidRPr="000A0DDE">
        <w:rPr>
          <w:sz w:val="12"/>
        </w:rPr>
        <w:t>.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w:t>
      </w:r>
    </w:p>
    <w:p w14:paraId="3F9D6446" w14:textId="77777777" w:rsidR="0011682C" w:rsidRPr="000A0DDE" w:rsidRDefault="0011682C" w:rsidP="0011682C">
      <w:pPr>
        <w:rPr>
          <w:sz w:val="12"/>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w:t>
      </w:r>
      <w:proofErr w:type="spellStart"/>
      <w:r w:rsidRPr="000A0DDE">
        <w:rPr>
          <w:sz w:val="12"/>
        </w:rPr>
        <w:t>Shintaro</w:t>
      </w:r>
      <w:proofErr w:type="spellEnd"/>
      <w:r w:rsidRPr="000A0DDE">
        <w:rPr>
          <w:sz w:val="12"/>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2A723A">
        <w:rPr>
          <w:rStyle w:val="StyleUnderline"/>
          <w:highlight w:val="yellow"/>
        </w:rPr>
        <w:t>areas of conflict include</w:t>
      </w:r>
      <w:r w:rsidRPr="00541917">
        <w:rPr>
          <w:sz w:val="12"/>
        </w:rPr>
        <w:t xml:space="preserve">, but are not necessarily limited to, </w:t>
      </w:r>
      <w:r w:rsidRPr="002A723A">
        <w:rPr>
          <w:rStyle w:val="StyleUnderline"/>
          <w:highlight w:val="yellow"/>
          <w:bdr w:val="single" w:sz="4" w:space="0" w:color="auto"/>
        </w:rPr>
        <w:t>Taiwan</w:t>
      </w:r>
      <w:r w:rsidRPr="00541917">
        <w:rPr>
          <w:sz w:val="12"/>
        </w:rPr>
        <w:t xml:space="preserve">, </w:t>
      </w:r>
      <w:r w:rsidRPr="002A723A">
        <w:rPr>
          <w:rStyle w:val="StyleUnderline"/>
          <w:highlight w:val="yellow"/>
          <w:bdr w:val="single" w:sz="4" w:space="0" w:color="auto"/>
        </w:rPr>
        <w:t>India</w:t>
      </w:r>
      <w:r w:rsidRPr="00541917">
        <w:rPr>
          <w:sz w:val="12"/>
        </w:rPr>
        <w:t xml:space="preserve">, </w:t>
      </w:r>
      <w:r w:rsidRPr="002A723A">
        <w:rPr>
          <w:rStyle w:val="StyleUnderline"/>
          <w:highlight w:val="yellow"/>
        </w:rPr>
        <w:t>and the</w:t>
      </w:r>
      <w:r w:rsidRPr="002A723A">
        <w:rPr>
          <w:sz w:val="12"/>
          <w:highlight w:val="yellow"/>
        </w:rPr>
        <w:t xml:space="preserve"> </w:t>
      </w:r>
      <w:r w:rsidRPr="002A723A">
        <w:rPr>
          <w:rStyle w:val="StyleUnderline"/>
          <w:highlight w:val="yellow"/>
          <w:bdr w:val="single" w:sz="4" w:space="0" w:color="auto"/>
        </w:rPr>
        <w:t>S</w:t>
      </w:r>
      <w:r w:rsidRPr="00541917">
        <w:rPr>
          <w:sz w:val="12"/>
        </w:rPr>
        <w:t xml:space="preserve">outh </w:t>
      </w:r>
      <w:r w:rsidRPr="002A723A">
        <w:rPr>
          <w:rStyle w:val="StyleUnderline"/>
          <w:highlight w:val="yellow"/>
          <w:bdr w:val="single" w:sz="4" w:space="0" w:color="auto"/>
        </w:rPr>
        <w:t>C</w:t>
      </w:r>
      <w:r w:rsidRPr="00541917">
        <w:rPr>
          <w:sz w:val="12"/>
        </w:rPr>
        <w:t xml:space="preserve">hina </w:t>
      </w:r>
      <w:r w:rsidRPr="002A723A">
        <w:rPr>
          <w:rStyle w:val="StyleUnderline"/>
          <w:highlight w:val="yellow"/>
          <w:bdr w:val="single" w:sz="4" w:space="0" w:color="auto"/>
        </w:rPr>
        <w:t>S</w:t>
      </w:r>
      <w:r w:rsidRPr="00541917">
        <w:rPr>
          <w:sz w:val="12"/>
        </w:rPr>
        <w:t>ea (especially with the Philippines and Vietnam).</w:t>
      </w:r>
    </w:p>
    <w:p w14:paraId="141C95B1" w14:textId="77777777" w:rsidR="0011682C" w:rsidRPr="000A0DDE" w:rsidRDefault="0011682C" w:rsidP="0011682C">
      <w:pPr>
        <w:rPr>
          <w:sz w:val="12"/>
        </w:rPr>
      </w:pPr>
      <w:r w:rsidRPr="000A0DDE">
        <w:rPr>
          <w:sz w:val="12"/>
        </w:rPr>
        <w:t>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27A76CFC" w14:textId="77777777" w:rsidR="0011682C" w:rsidRPr="000A0DDE" w:rsidRDefault="0011682C" w:rsidP="0011682C">
      <w:pPr>
        <w:rPr>
          <w:sz w:val="12"/>
        </w:rPr>
      </w:pPr>
      <w:r w:rsidRPr="000A0DDE">
        <w:rPr>
          <w:sz w:val="12"/>
        </w:rPr>
        <w:t>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5D0CD68A" w14:textId="77777777" w:rsidR="0011682C" w:rsidRPr="000A0DDE" w:rsidRDefault="0011682C" w:rsidP="0011682C">
      <w:pPr>
        <w:rPr>
          <w:sz w:val="12"/>
        </w:rPr>
      </w:pPr>
      <w:r w:rsidRPr="000A0DDE">
        <w:rPr>
          <w:sz w:val="12"/>
        </w:rPr>
        <w:t>CHALLENGES TO XI’S LEADERSHIP</w:t>
      </w:r>
    </w:p>
    <w:p w14:paraId="508F418D" w14:textId="77777777" w:rsidR="0011682C" w:rsidRPr="000A0DDE" w:rsidRDefault="0011682C" w:rsidP="0011682C">
      <w:pPr>
        <w:rPr>
          <w:sz w:val="12"/>
        </w:rPr>
      </w:pPr>
      <w:r w:rsidRPr="000A0DDE">
        <w:rPr>
          <w:sz w:val="12"/>
        </w:rPr>
        <w:t>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particular nodes in a network, a highly centralized architecture risks catastrophic, system-level failure. Although centralized authority offers the tantalizing chimera of stronger control from the center, it also puts all the responsibility squarely on Xi’s shoulders.</w:t>
      </w:r>
    </w:p>
    <w:p w14:paraId="22D29AC3" w14:textId="77777777" w:rsidR="0011682C" w:rsidRPr="000A0DDE" w:rsidRDefault="0011682C" w:rsidP="0011682C">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541917">
        <w:rPr>
          <w:rStyle w:val="StyleUnderline"/>
          <w:highlight w:val="yellow"/>
        </w:rPr>
        <w:t xml:space="preserve">Such behavior increases the </w:t>
      </w:r>
      <w:r w:rsidRPr="000A0DDE">
        <w:rPr>
          <w:rStyle w:val="StyleUnderline"/>
        </w:rPr>
        <w:t xml:space="preserve">possibility of international implications that are not fully anticipated, raising the </w:t>
      </w:r>
      <w:r w:rsidRPr="00541917">
        <w:rPr>
          <w:rStyle w:val="StyleUnderline"/>
          <w:highlight w:val="yellow"/>
        </w:rPr>
        <w:t xml:space="preserve">risks of </w:t>
      </w:r>
      <w:r w:rsidRPr="000A0DDE">
        <w:rPr>
          <w:rStyle w:val="StyleUnderline"/>
        </w:rPr>
        <w:t xml:space="preserve">strategic </w:t>
      </w:r>
      <w:r w:rsidRPr="00541917">
        <w:rPr>
          <w:rStyle w:val="Emphasis"/>
          <w:highlight w:val="yellow"/>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0487EAD5" w14:textId="77777777" w:rsidR="0011682C" w:rsidRPr="000A0DDE" w:rsidRDefault="0011682C" w:rsidP="0011682C">
      <w:pPr>
        <w:rPr>
          <w:sz w:val="12"/>
        </w:rPr>
      </w:pPr>
      <w:r w:rsidRPr="000A0DDE">
        <w:rPr>
          <w:sz w:val="12"/>
        </w:rPr>
        <w:t xml:space="preserve">23. This outcome is only one of several </w:t>
      </w:r>
      <w:r w:rsidRPr="000A0DDE">
        <w:rPr>
          <w:rStyle w:val="StyleUnderline"/>
        </w:rPr>
        <w:t xml:space="preserve">potentially </w:t>
      </w:r>
      <w:r w:rsidRPr="00541917">
        <w:rPr>
          <w:rStyle w:val="StyleUnderline"/>
          <w:highlight w:val="yellow"/>
        </w:rPr>
        <w:t>dangerous consequences</w:t>
      </w:r>
      <w:r w:rsidRPr="00541917">
        <w:rPr>
          <w:sz w:val="8"/>
        </w:rPr>
        <w:t>.</w:t>
      </w:r>
      <w:r w:rsidRPr="000A0DDE">
        <w:rPr>
          <w:sz w:val="12"/>
        </w:rPr>
        <w:t xml:space="preserve"> Others </w:t>
      </w:r>
      <w:r w:rsidRPr="00541917">
        <w:rPr>
          <w:rStyle w:val="StyleUnderline"/>
          <w:highlight w:val="yellow"/>
        </w:rPr>
        <w:t xml:space="preserve">include a </w:t>
      </w:r>
      <w:r w:rsidRPr="00541917">
        <w:rPr>
          <w:rStyle w:val="Emphasis"/>
          <w:highlight w:val="yellow"/>
        </w:rPr>
        <w:t>rebellious military</w:t>
      </w:r>
      <w:r w:rsidRPr="000A0DDE">
        <w:rPr>
          <w:sz w:val="12"/>
        </w:rPr>
        <w:t xml:space="preserve">, </w:t>
      </w:r>
      <w:r w:rsidRPr="00541917">
        <w:rPr>
          <w:rStyle w:val="StyleUnderline"/>
          <w:highlight w:val="yellow"/>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541917">
        <w:rPr>
          <w:rStyle w:val="Emphasis"/>
          <w:highlight w:val="yellow"/>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6D48A57F" w14:textId="77777777" w:rsidR="0011682C" w:rsidRDefault="0011682C" w:rsidP="0011682C">
      <w:pPr>
        <w:pStyle w:val="Heading4"/>
      </w:pPr>
      <w:r>
        <w:t>Draws in the US and escalates- goes nuclear</w:t>
      </w:r>
    </w:p>
    <w:p w14:paraId="1701FB37" w14:textId="77777777" w:rsidR="0011682C" w:rsidRDefault="0011682C" w:rsidP="0011682C">
      <w:r w:rsidRPr="002A723A">
        <w:rPr>
          <w:rStyle w:val="Style13ptBold"/>
        </w:rPr>
        <w:t>Chang, 18</w:t>
      </w:r>
      <w:r w:rsidRPr="002A723A">
        <w:t xml:space="preserve"> -- CNN contributor </w:t>
      </w:r>
    </w:p>
    <w:p w14:paraId="420F2D0B" w14:textId="77777777" w:rsidR="0011682C" w:rsidRDefault="0011682C" w:rsidP="0011682C">
      <w:r w:rsidRPr="002A723A">
        <w:t>[Gordon, "China and Russia Have Set a Nuclear Collision Course With the United States," Daily Beast, 9-4-18, https://www.thedailybeast.com/china-and-russia-have-set-a-nuclear-collision-course-with-the-united-states?ref=scroll, accessed 9-8-19]</w:t>
      </w:r>
    </w:p>
    <w:p w14:paraId="5B3FE473" w14:textId="77777777" w:rsidR="0011682C" w:rsidRPr="002A723A" w:rsidRDefault="0011682C" w:rsidP="0011682C"/>
    <w:p w14:paraId="3D2BE75E" w14:textId="77777777" w:rsidR="0011682C" w:rsidRPr="002A723A" w:rsidRDefault="0011682C" w:rsidP="0011682C">
      <w:pPr>
        <w:rPr>
          <w:sz w:val="16"/>
        </w:rPr>
      </w:pPr>
      <w:r w:rsidRPr="002A723A">
        <w:rPr>
          <w:sz w:val="16"/>
        </w:rPr>
        <w:t xml:space="preserve">Moreover, </w:t>
      </w:r>
      <w:r w:rsidRPr="002A723A">
        <w:rPr>
          <w:rStyle w:val="StyleUnderline"/>
          <w:highlight w:val="yellow"/>
        </w:rPr>
        <w:t>any conflict between China and the U</w:t>
      </w:r>
      <w:r w:rsidRPr="002A723A">
        <w:rPr>
          <w:sz w:val="16"/>
        </w:rPr>
        <w:t xml:space="preserve">nited </w:t>
      </w:r>
      <w:r w:rsidRPr="002A723A">
        <w:rPr>
          <w:rStyle w:val="StyleUnderline"/>
          <w:highlight w:val="yellow"/>
        </w:rPr>
        <w:t>S</w:t>
      </w:r>
      <w:r w:rsidRPr="002A723A">
        <w:rPr>
          <w:sz w:val="16"/>
        </w:rPr>
        <w:t xml:space="preserve">tates </w:t>
      </w:r>
      <w:r w:rsidRPr="002A723A">
        <w:rPr>
          <w:rStyle w:val="StyleUnderline"/>
          <w:highlight w:val="yellow"/>
        </w:rPr>
        <w:t xml:space="preserve">in the Pacific could </w:t>
      </w:r>
      <w:r w:rsidRPr="002A723A">
        <w:rPr>
          <w:rStyle w:val="Emphasis"/>
          <w:highlight w:val="yellow"/>
        </w:rPr>
        <w:t>quickly escalate to nuclear war</w:t>
      </w:r>
      <w:r w:rsidRPr="00505205">
        <w:rPr>
          <w:rStyle w:val="StyleUnderline"/>
        </w:rPr>
        <w:t>.</w:t>
      </w:r>
    </w:p>
    <w:p w14:paraId="5857E7F3" w14:textId="77777777" w:rsidR="0011682C" w:rsidRPr="002A723A" w:rsidRDefault="0011682C" w:rsidP="0011682C">
      <w:pPr>
        <w:rPr>
          <w:sz w:val="16"/>
        </w:rPr>
      </w:pPr>
      <w:r w:rsidRPr="002A723A">
        <w:rPr>
          <w:sz w:val="16"/>
        </w:rPr>
        <w:t>China, surpassing the U.S. last year, now boasts the world’s largest navy, and it is adding to its fleet “at a stunning rate,” according to the Times. Even last year, the count was lopsided with China claiming 317 surface vessels and subs in active service and the U.S. 283.</w:t>
      </w:r>
    </w:p>
    <w:p w14:paraId="3F6A3735" w14:textId="77777777" w:rsidR="0011682C" w:rsidRPr="002A723A" w:rsidRDefault="0011682C" w:rsidP="0011682C">
      <w:pPr>
        <w:rPr>
          <w:sz w:val="16"/>
        </w:rPr>
      </w:pPr>
      <w:r w:rsidRPr="002A723A">
        <w:rPr>
          <w:sz w:val="16"/>
        </w:rPr>
        <w:t>Of course, it’s not clear how capable the People’s Liberation Army Navy is. The PLAN, as it is known, has never participated in a large-scale wartime engagement at sea, and its fleet is not, on the whole, as modern as America’s.</w:t>
      </w:r>
    </w:p>
    <w:p w14:paraId="68D4D59A" w14:textId="77777777" w:rsidR="0011682C" w:rsidRPr="002A723A" w:rsidRDefault="0011682C" w:rsidP="0011682C">
      <w:pPr>
        <w:rPr>
          <w:sz w:val="16"/>
        </w:rPr>
      </w:pPr>
      <w:r w:rsidRPr="002A723A">
        <w:rPr>
          <w:sz w:val="16"/>
        </w:rPr>
        <w:t>Nonetheless, China has a few critical advantages. Its naval assets are concentrated along its shores and U.S. forces are spread around the globe; areas of likely conflict are near China and far from America; and the PLAN has some crucial weapons that are better than those of the United States, especially anti-ship missiles. Beijing has also gone big into “asymmetric” warfare, for instance militarizing fishing fleets, enlisting the “little blue men” of what has become a maritime militia.</w:t>
      </w:r>
    </w:p>
    <w:p w14:paraId="48135D9F" w14:textId="77777777" w:rsidR="0011682C" w:rsidRPr="002A723A" w:rsidRDefault="0011682C" w:rsidP="0011682C">
      <w:pPr>
        <w:rPr>
          <w:sz w:val="16"/>
        </w:rPr>
      </w:pPr>
      <w:r w:rsidRPr="002A723A">
        <w:rPr>
          <w:sz w:val="16"/>
        </w:rPr>
        <w:t>The Chinese also have one other advantage: the will to use force to take what is in the possession of others. In their peripheral seas, they grabbed control of the Paracel Islands, in the northern portion of the South China Sea, from South Vietnam in 1974 after a short battle. The Chinese also seized Mischief Reef from the Philippines in a series of actions from late 1994 to early 1995, and they snatched Scarborough Shoal, also from Manila, in early 2012. Now, China is, among other things, pressuring other Philippine features in the South China Sea and using menacing tactics to take over a chain of uninhabited islets currently under Japanese control in the East China Sea.</w:t>
      </w:r>
    </w:p>
    <w:p w14:paraId="29FB6D16" w14:textId="77777777" w:rsidR="0011682C" w:rsidRPr="002A723A" w:rsidRDefault="0011682C" w:rsidP="0011682C">
      <w:pPr>
        <w:rPr>
          <w:sz w:val="16"/>
        </w:rPr>
      </w:pPr>
      <w:r w:rsidRPr="002A723A">
        <w:rPr>
          <w:sz w:val="16"/>
        </w:rPr>
        <w:t xml:space="preserve">Moreover, </w:t>
      </w:r>
      <w:r w:rsidRPr="002A723A">
        <w:rPr>
          <w:rStyle w:val="StyleUnderline"/>
          <w:highlight w:val="yellow"/>
        </w:rPr>
        <w:t xml:space="preserve">Beijing </w:t>
      </w:r>
      <w:r w:rsidRPr="00505205">
        <w:rPr>
          <w:rStyle w:val="StyleUnderline"/>
        </w:rPr>
        <w:t>has</w:t>
      </w:r>
      <w:r w:rsidRPr="002A723A">
        <w:rPr>
          <w:sz w:val="16"/>
        </w:rPr>
        <w:t xml:space="preserve"> clearly </w:t>
      </w:r>
      <w:r w:rsidRPr="002A723A">
        <w:rPr>
          <w:rStyle w:val="Emphasis"/>
          <w:highlight w:val="yellow"/>
        </w:rPr>
        <w:t>relished</w:t>
      </w:r>
      <w:r w:rsidRPr="002A723A">
        <w:rPr>
          <w:rStyle w:val="StyleUnderline"/>
          <w:highlight w:val="yellow"/>
        </w:rPr>
        <w:t xml:space="preserve"> challenging the U.S. </w:t>
      </w:r>
      <w:r w:rsidRPr="00505205">
        <w:rPr>
          <w:rStyle w:val="StyleUnderline"/>
        </w:rPr>
        <w:t>Navy and Air Force in the global commons</w:t>
      </w:r>
      <w:r w:rsidRPr="002A723A">
        <w:rPr>
          <w:sz w:val="16"/>
        </w:rPr>
        <w:t xml:space="preserve">, threatening and on occasion </w:t>
      </w:r>
      <w:r w:rsidRPr="002A723A">
        <w:rPr>
          <w:rStyle w:val="StyleUnderline"/>
          <w:highlight w:val="yellow"/>
        </w:rPr>
        <w:t>harassing American ships, planes, and drones</w:t>
      </w:r>
      <w:r w:rsidRPr="00505205">
        <w:rPr>
          <w:rStyle w:val="StyleUnderline"/>
        </w:rPr>
        <w:t>.</w:t>
      </w:r>
      <w:r w:rsidRPr="002A723A">
        <w:rPr>
          <w:sz w:val="16"/>
        </w:rPr>
        <w:t xml:space="preserve"> The seizure of an American drone in international waters in December 2016, in sight of the USNS Bowditch and in defiance of radio commands, was brazen and nothing short of an act of war.</w:t>
      </w:r>
    </w:p>
    <w:p w14:paraId="2D94B40B" w14:textId="77777777" w:rsidR="0011682C" w:rsidRPr="002A723A" w:rsidRDefault="0011682C" w:rsidP="0011682C">
      <w:pPr>
        <w:rPr>
          <w:sz w:val="16"/>
        </w:rPr>
      </w:pPr>
      <w:r w:rsidRPr="002A723A">
        <w:rPr>
          <w:sz w:val="16"/>
        </w:rPr>
        <w:t>Moreover, Beijing’s harassment of the USNS Impeccable in March 2009 in the South China Sea, using its maritime militia, was so severe that it constituted an attack on the United States.</w:t>
      </w:r>
    </w:p>
    <w:p w14:paraId="3CCBD5AD" w14:textId="77777777" w:rsidR="0011682C" w:rsidRPr="002A723A" w:rsidRDefault="0011682C" w:rsidP="0011682C">
      <w:pPr>
        <w:rPr>
          <w:sz w:val="16"/>
        </w:rPr>
      </w:pPr>
      <w:r w:rsidRPr="002A723A">
        <w:rPr>
          <w:sz w:val="16"/>
        </w:rPr>
        <w:t xml:space="preserve">“The key point is that </w:t>
      </w:r>
      <w:r w:rsidRPr="002A723A">
        <w:rPr>
          <w:rStyle w:val="StyleUnderline"/>
          <w:highlight w:val="yellow"/>
        </w:rPr>
        <w:t>China accepts the risk of escalation</w:t>
      </w:r>
      <w:r w:rsidRPr="002A723A">
        <w:rPr>
          <w:sz w:val="16"/>
        </w:rPr>
        <w:t xml:space="preserve"> to a greater extent than does the U.S., </w:t>
      </w:r>
      <w:r w:rsidRPr="002A723A">
        <w:rPr>
          <w:rStyle w:val="StyleUnderline"/>
          <w:highlight w:val="yellow"/>
        </w:rPr>
        <w:t>because China uses</w:t>
      </w:r>
      <w:r w:rsidRPr="002A723A">
        <w:rPr>
          <w:rStyle w:val="StyleUnderline"/>
        </w:rPr>
        <w:t xml:space="preserve"> </w:t>
      </w:r>
      <w:r w:rsidRPr="002A723A">
        <w:rPr>
          <w:rStyle w:val="StyleUnderline"/>
          <w:highlight w:val="yellow"/>
        </w:rPr>
        <w:t>confrontation to alter the status quo in its favor</w:t>
      </w:r>
      <w:r w:rsidRPr="002A723A">
        <w:rPr>
          <w:sz w:val="16"/>
        </w:rPr>
        <w:t xml:space="preserve">,” Anders </w:t>
      </w:r>
      <w:proofErr w:type="spellStart"/>
      <w:r w:rsidRPr="002A723A">
        <w:rPr>
          <w:sz w:val="16"/>
        </w:rPr>
        <w:t>Corr</w:t>
      </w:r>
      <w:proofErr w:type="spellEnd"/>
      <w:r w:rsidRPr="002A723A">
        <w:rPr>
          <w:sz w:val="16"/>
        </w:rPr>
        <w:t>, editor of Great Powers, Grand Strategies: The New Game in the South China Sea, told the National Interest at the beginning of this year.</w:t>
      </w:r>
    </w:p>
    <w:p w14:paraId="72D112DB" w14:textId="77777777" w:rsidR="0011682C" w:rsidRPr="002A723A" w:rsidRDefault="0011682C" w:rsidP="0011682C">
      <w:pPr>
        <w:rPr>
          <w:sz w:val="16"/>
        </w:rPr>
      </w:pPr>
      <w:r w:rsidRPr="002A723A">
        <w:rPr>
          <w:rStyle w:val="StyleUnderline"/>
        </w:rPr>
        <w:t>China is</w:t>
      </w:r>
      <w:r w:rsidRPr="002A723A">
        <w:rPr>
          <w:sz w:val="16"/>
        </w:rPr>
        <w:t xml:space="preserve"> apparently </w:t>
      </w:r>
      <w:r w:rsidRPr="002A723A">
        <w:rPr>
          <w:rStyle w:val="StyleUnderline"/>
        </w:rPr>
        <w:t>willing to escalate all the way.</w:t>
      </w:r>
      <w:r w:rsidRPr="002A723A">
        <w:rPr>
          <w:sz w:val="16"/>
        </w:rPr>
        <w:t xml:space="preserve"> But the New York Times, in its reporting last month, did not mention one Chinese threat to American forces in the region: nuclear attack.</w:t>
      </w:r>
    </w:p>
    <w:p w14:paraId="1FF96CD6" w14:textId="0A3C2A5D" w:rsidR="0011682C" w:rsidRPr="00400031" w:rsidRDefault="0011682C" w:rsidP="00400031">
      <w:pPr>
        <w:rPr>
          <w:sz w:val="16"/>
        </w:rPr>
      </w:pPr>
      <w:r w:rsidRPr="002A723A">
        <w:rPr>
          <w:sz w:val="16"/>
        </w:rPr>
        <w:t>“</w:t>
      </w:r>
      <w:r w:rsidRPr="002A723A">
        <w:rPr>
          <w:rStyle w:val="StyleUnderline"/>
          <w:highlight w:val="yellow"/>
        </w:rPr>
        <w:t>For regional war</w:t>
      </w:r>
      <w:r w:rsidRPr="002A723A">
        <w:rPr>
          <w:sz w:val="16"/>
        </w:rPr>
        <w:t xml:space="preserve">fare, </w:t>
      </w:r>
      <w:r w:rsidRPr="002A723A">
        <w:rPr>
          <w:rStyle w:val="Emphasis"/>
          <w:highlight w:val="yellow"/>
        </w:rPr>
        <w:t>especially in Asia</w:t>
      </w:r>
      <w:r w:rsidRPr="002A723A">
        <w:rPr>
          <w:sz w:val="16"/>
        </w:rPr>
        <w:t xml:space="preserve">, </w:t>
      </w:r>
      <w:r w:rsidRPr="002A723A">
        <w:rPr>
          <w:rStyle w:val="StyleUnderline"/>
          <w:highlight w:val="yellow"/>
        </w:rPr>
        <w:t>the</w:t>
      </w:r>
      <w:r w:rsidRPr="002A723A">
        <w:rPr>
          <w:sz w:val="16"/>
          <w:highlight w:val="yellow"/>
        </w:rPr>
        <w:t xml:space="preserve"> </w:t>
      </w:r>
      <w:r w:rsidRPr="002A723A">
        <w:rPr>
          <w:rStyle w:val="StyleUnderline"/>
          <w:highlight w:val="yellow"/>
          <w:bdr w:val="single" w:sz="4" w:space="0" w:color="auto"/>
        </w:rPr>
        <w:t>P</w:t>
      </w:r>
      <w:r w:rsidRPr="002A723A">
        <w:rPr>
          <w:sz w:val="16"/>
        </w:rPr>
        <w:t xml:space="preserve">eople’s </w:t>
      </w:r>
      <w:r w:rsidRPr="002A723A">
        <w:rPr>
          <w:rStyle w:val="StyleUnderline"/>
          <w:highlight w:val="yellow"/>
          <w:bdr w:val="single" w:sz="4" w:space="0" w:color="auto"/>
        </w:rPr>
        <w:t>L</w:t>
      </w:r>
      <w:r w:rsidRPr="002A723A">
        <w:rPr>
          <w:sz w:val="16"/>
        </w:rPr>
        <w:t xml:space="preserve">iberation </w:t>
      </w:r>
      <w:r w:rsidRPr="002A723A">
        <w:rPr>
          <w:rStyle w:val="StyleUnderline"/>
          <w:highlight w:val="yellow"/>
          <w:bdr w:val="single" w:sz="4" w:space="0" w:color="auto"/>
        </w:rPr>
        <w:t>A</w:t>
      </w:r>
      <w:r w:rsidRPr="002A723A">
        <w:rPr>
          <w:sz w:val="16"/>
        </w:rPr>
        <w:t xml:space="preserve">rmy </w:t>
      </w:r>
      <w:r w:rsidRPr="002A723A">
        <w:rPr>
          <w:rStyle w:val="StyleUnderline"/>
          <w:highlight w:val="yellow"/>
        </w:rPr>
        <w:t>is equipped for nuclear operations</w:t>
      </w:r>
      <w:r w:rsidRPr="002A723A">
        <w:rPr>
          <w:sz w:val="16"/>
        </w:rPr>
        <w:t xml:space="preserve"> both offensive and defensive,” Richard Fisher of the International Assessment and Strategy Center told The Daily Beast. “If China can conjure a ‘defensive’ political moral high ground to justify offensive military campaigns to retrieve ‘lost’ territory, </w:t>
      </w:r>
      <w:r w:rsidRPr="002A723A">
        <w:rPr>
          <w:rStyle w:val="StyleUnderline"/>
          <w:highlight w:val="yellow"/>
        </w:rPr>
        <w:t xml:space="preserve">we should be prepared for China’s </w:t>
      </w:r>
      <w:r w:rsidRPr="002A723A">
        <w:rPr>
          <w:rStyle w:val="Emphasis"/>
          <w:highlight w:val="yellow"/>
        </w:rPr>
        <w:t>very early use of nuclear weapons</w:t>
      </w:r>
      <w:r w:rsidRPr="002A723A">
        <w:rPr>
          <w:rStyle w:val="StyleUnderline"/>
        </w:rPr>
        <w:t xml:space="preserve"> to support its theater campaign</w:t>
      </w:r>
      <w:r w:rsidRPr="002A723A">
        <w:rPr>
          <w:sz w:val="16"/>
        </w:rPr>
        <w:t xml:space="preserve">. </w:t>
      </w:r>
      <w:r w:rsidRPr="002A723A">
        <w:rPr>
          <w:rStyle w:val="StyleUnderline"/>
        </w:rPr>
        <w:t>We can</w:t>
      </w:r>
      <w:r w:rsidRPr="002A723A">
        <w:rPr>
          <w:sz w:val="16"/>
        </w:rPr>
        <w:t xml:space="preserve">, for example, </w:t>
      </w:r>
      <w:r w:rsidRPr="002A723A">
        <w:rPr>
          <w:rStyle w:val="StyleUnderline"/>
        </w:rPr>
        <w:t>expect</w:t>
      </w:r>
      <w:r w:rsidRPr="002A723A">
        <w:rPr>
          <w:sz w:val="16"/>
        </w:rPr>
        <w:t xml:space="preserve"> China to ‘demonstrate’ nuclear weapons at sea to deter American or Japanese military support for Taiwan in the event of a Chinese attack, or even </w:t>
      </w:r>
      <w:r w:rsidRPr="002A723A">
        <w:rPr>
          <w:rStyle w:val="StyleUnderline"/>
        </w:rPr>
        <w:t>outright Chinese use of nuclear weapons against Japanese bases supporting U.S. forces coming to the defense of Taiwan</w:t>
      </w:r>
      <w:r w:rsidRPr="002A723A">
        <w:rPr>
          <w:sz w:val="16"/>
        </w:rPr>
        <w:t>.”</w:t>
      </w:r>
    </w:p>
    <w:p w14:paraId="3ED11D3E" w14:textId="77777777" w:rsidR="0011682C" w:rsidRPr="00736466" w:rsidRDefault="0011682C" w:rsidP="0011682C"/>
    <w:p w14:paraId="1F9EE7AE" w14:textId="39027DA1" w:rsidR="0011682C" w:rsidRDefault="0011682C" w:rsidP="00400031">
      <w:pPr>
        <w:pStyle w:val="Heading2"/>
      </w:pPr>
      <w:r>
        <w:t xml:space="preserve">1NC </w:t>
      </w:r>
    </w:p>
    <w:p w14:paraId="2E2AC4CC" w14:textId="77777777" w:rsidR="0011682C" w:rsidRDefault="0011682C" w:rsidP="0011682C">
      <w:r>
        <w:t>Healthcare DA</w:t>
      </w:r>
    </w:p>
    <w:p w14:paraId="39CC8922" w14:textId="77777777" w:rsidR="0011682C" w:rsidRDefault="0011682C" w:rsidP="0011682C">
      <w:pPr>
        <w:pStyle w:val="Heading4"/>
      </w:pPr>
      <w:r>
        <w:t xml:space="preserve">Healthcare systems are ready for the </w:t>
      </w:r>
      <w:r w:rsidRPr="001C4DE8">
        <w:rPr>
          <w:u w:val="single"/>
        </w:rPr>
        <w:t>next pandemic</w:t>
      </w:r>
      <w:r>
        <w:t xml:space="preserve"> BUT </w:t>
      </w:r>
      <w:r w:rsidRPr="001C4DE8">
        <w:rPr>
          <w:u w:val="single"/>
        </w:rPr>
        <w:t>frontline workers</w:t>
      </w:r>
      <w:r>
        <w:t xml:space="preserve"> are key</w:t>
      </w:r>
    </w:p>
    <w:p w14:paraId="76B5B653" w14:textId="77777777" w:rsidR="0011682C" w:rsidRDefault="0011682C" w:rsidP="0011682C">
      <w:proofErr w:type="spellStart"/>
      <w:r w:rsidRPr="006B0281">
        <w:rPr>
          <w:rStyle w:val="Style13ptBold"/>
        </w:rPr>
        <w:t>Nundy</w:t>
      </w:r>
      <w:proofErr w:type="spellEnd"/>
      <w:r w:rsidRPr="006B0281">
        <w:rPr>
          <w:rStyle w:val="Style13ptBold"/>
        </w:rPr>
        <w:t>, 21</w:t>
      </w:r>
      <w:r w:rsidRPr="006B0281">
        <w:t xml:space="preserve"> -- Accolade chief medical officer and primary care physician </w:t>
      </w:r>
    </w:p>
    <w:p w14:paraId="342095EC" w14:textId="77777777" w:rsidR="0011682C" w:rsidRDefault="0011682C" w:rsidP="0011682C">
      <w:r w:rsidRPr="006B0281">
        <w:t>[Dr. Shantanu, interview with John Henning Schumann, "How Health Care In The U.S. May Change After COVID: An Optimist's Outlook," NPR, 5-13-2021, https://www.npr.org/sections/health-shots/2021/05/13/996233365/how-health-care-in-the-u-s-may-change-after-covid-an-optimists-outlook, accessed 10-18-2021]</w:t>
      </w:r>
    </w:p>
    <w:p w14:paraId="61245DAB" w14:textId="77777777" w:rsidR="0011682C" w:rsidRPr="006B0281" w:rsidRDefault="0011682C" w:rsidP="0011682C"/>
    <w:p w14:paraId="4B2A4848" w14:textId="77777777" w:rsidR="0011682C" w:rsidRPr="006B0281" w:rsidRDefault="0011682C" w:rsidP="0011682C">
      <w:pPr>
        <w:rPr>
          <w:sz w:val="8"/>
        </w:rPr>
      </w:pPr>
      <w:r w:rsidRPr="006B0281">
        <w:rPr>
          <w:sz w:val="8"/>
        </w:rPr>
        <w:t xml:space="preserve">With more than one-third of U.S. adults now fully vaccinated against COVID-19, </w:t>
      </w:r>
      <w:r w:rsidRPr="001C4DE8">
        <w:rPr>
          <w:rStyle w:val="StyleUnderline"/>
          <w:highlight w:val="yellow"/>
        </w:rPr>
        <w:t xml:space="preserve">there's </w:t>
      </w:r>
      <w:r w:rsidRPr="001C4DE8">
        <w:rPr>
          <w:rStyle w:val="Emphasis"/>
          <w:highlight w:val="yellow"/>
        </w:rPr>
        <w:t>growing optimism</w:t>
      </w:r>
      <w:r w:rsidRPr="006B0281">
        <w:rPr>
          <w:rStyle w:val="StyleUnderline"/>
        </w:rPr>
        <w:t xml:space="preserve"> on many fronts</w:t>
      </w:r>
      <w:r w:rsidRPr="006B0281">
        <w:rPr>
          <w:sz w:val="8"/>
        </w:rPr>
        <w:t>. A majority of states have either lifted health-related restrictions or have announced target dates for doing so.</w:t>
      </w:r>
    </w:p>
    <w:p w14:paraId="3023BFDC" w14:textId="77777777" w:rsidR="0011682C" w:rsidRPr="006B0281" w:rsidRDefault="0011682C" w:rsidP="0011682C">
      <w:pPr>
        <w:rPr>
          <w:sz w:val="8"/>
        </w:rPr>
      </w:pPr>
      <w:r w:rsidRPr="006B0281">
        <w:rPr>
          <w:sz w:val="8"/>
        </w:rPr>
        <w:t>Already, many clinicians and health policy experts are thinking about what the post-pandemic world will look like.</w:t>
      </w:r>
    </w:p>
    <w:p w14:paraId="66841C42" w14:textId="77777777" w:rsidR="0011682C" w:rsidRPr="006B0281" w:rsidRDefault="0011682C" w:rsidP="0011682C">
      <w:pPr>
        <w:rPr>
          <w:sz w:val="8"/>
        </w:rPr>
      </w:pPr>
      <w:r w:rsidRPr="001C4DE8">
        <w:rPr>
          <w:rStyle w:val="StyleUnderline"/>
          <w:highlight w:val="yellow"/>
        </w:rPr>
        <w:t>COVID</w:t>
      </w:r>
      <w:r w:rsidRPr="006B0281">
        <w:rPr>
          <w:sz w:val="8"/>
        </w:rPr>
        <w:t xml:space="preserve">-19 </w:t>
      </w:r>
      <w:r w:rsidRPr="001C4DE8">
        <w:rPr>
          <w:rStyle w:val="StyleUnderline"/>
          <w:highlight w:val="yellow"/>
        </w:rPr>
        <w:t xml:space="preserve">demonstrated </w:t>
      </w:r>
      <w:r w:rsidRPr="006B0281">
        <w:rPr>
          <w:rStyle w:val="StyleUnderline"/>
        </w:rPr>
        <w:t>that</w:t>
      </w:r>
      <w:r w:rsidRPr="006B0281">
        <w:rPr>
          <w:sz w:val="8"/>
        </w:rPr>
        <w:t xml:space="preserve"> even </w:t>
      </w:r>
      <w:r w:rsidRPr="006B0281">
        <w:rPr>
          <w:rStyle w:val="StyleUnderline"/>
        </w:rPr>
        <w:t>in</w:t>
      </w:r>
      <w:r w:rsidRPr="006B0281">
        <w:rPr>
          <w:sz w:val="8"/>
        </w:rPr>
        <w:t xml:space="preserve"> a behemoth industry like </w:t>
      </w:r>
      <w:r w:rsidRPr="001C4DE8">
        <w:rPr>
          <w:rStyle w:val="StyleUnderline"/>
          <w:highlight w:val="yellow"/>
        </w:rPr>
        <w:t>health care</w:t>
      </w:r>
      <w:r w:rsidRPr="001C4DE8">
        <w:rPr>
          <w:rStyle w:val="StyleUnderline"/>
          <w:sz w:val="8"/>
          <w:highlight w:val="yellow"/>
        </w:rPr>
        <w:t>,</w:t>
      </w:r>
      <w:r w:rsidRPr="001C4DE8">
        <w:rPr>
          <w:rStyle w:val="StyleUnderline"/>
          <w:highlight w:val="yellow"/>
        </w:rPr>
        <w:t xml:space="preserve"> change can come quickly </w:t>
      </w:r>
      <w:r w:rsidRPr="006B0281">
        <w:rPr>
          <w:rStyle w:val="StyleUnderline"/>
        </w:rPr>
        <w:t>when it's necessary.</w:t>
      </w:r>
      <w:r w:rsidRPr="006B0281">
        <w:rPr>
          <w:sz w:val="8"/>
        </w:rPr>
        <w:t xml:space="preserve"> Patients understandably avoided hospitals and clinics because of the risk of viral exposure — leading to quick opportunities for innovation.</w:t>
      </w:r>
    </w:p>
    <w:p w14:paraId="753CF8CC" w14:textId="77777777" w:rsidR="0011682C" w:rsidRPr="006B0281" w:rsidRDefault="0011682C" w:rsidP="0011682C">
      <w:pPr>
        <w:rPr>
          <w:sz w:val="8"/>
        </w:rPr>
      </w:pPr>
      <w:r w:rsidRPr="006B0281">
        <w:rPr>
          <w:sz w:val="8"/>
        </w:rPr>
        <w:t>For example, the use of telemedicine skyrocketed, and many think it's an innovation that's here to stay. Patients like the convenience — and for many conditions, it's an effective alternative to an in-person visit.</w:t>
      </w:r>
    </w:p>
    <w:p w14:paraId="3F21AEBC" w14:textId="77777777" w:rsidR="0011682C" w:rsidRPr="006B0281" w:rsidRDefault="0011682C" w:rsidP="0011682C">
      <w:pPr>
        <w:rPr>
          <w:sz w:val="8"/>
        </w:rPr>
      </w:pPr>
      <w:r w:rsidRPr="006B0281">
        <w:rPr>
          <w:sz w:val="8"/>
        </w:rPr>
        <w:t xml:space="preserve">Dr. Shantanu </w:t>
      </w:r>
      <w:proofErr w:type="spellStart"/>
      <w:r w:rsidRPr="006B0281">
        <w:rPr>
          <w:sz w:val="8"/>
        </w:rPr>
        <w:t>Nundy</w:t>
      </w:r>
      <w:proofErr w:type="spellEnd"/>
      <w:r w:rsidRPr="006B0281">
        <w:rPr>
          <w:sz w:val="8"/>
        </w:rPr>
        <w:t>, for one, is optimistic about the future of health care in the U.S. He is a primary care physician practicing just outside Washington, D.C., and the chief medical officer at Accolade, a company that helps people navigate the health care system.</w:t>
      </w:r>
    </w:p>
    <w:p w14:paraId="0A392942" w14:textId="77777777" w:rsidR="0011682C" w:rsidRPr="006B0281" w:rsidRDefault="0011682C" w:rsidP="0011682C">
      <w:pPr>
        <w:rPr>
          <w:sz w:val="8"/>
        </w:rPr>
      </w:pPr>
      <w:proofErr w:type="spellStart"/>
      <w:r w:rsidRPr="006B0281">
        <w:rPr>
          <w:sz w:val="8"/>
        </w:rPr>
        <w:t>Nundy</w:t>
      </w:r>
      <w:proofErr w:type="spellEnd"/>
      <w:r w:rsidRPr="006B0281">
        <w:rPr>
          <w:sz w:val="8"/>
        </w:rPr>
        <w:t xml:space="preserve"> has bold views, based on his current roles as well as prior positions with the Human Diagnosis Project, a crowd-sourcing platform for collaboration on challenging medical cases, and as a senior health specialist for the World Bank, where his work took him to Africa, Asia and South America.</w:t>
      </w:r>
    </w:p>
    <w:p w14:paraId="4DF07CFA" w14:textId="77777777" w:rsidR="0011682C" w:rsidRPr="006B0281" w:rsidRDefault="0011682C" w:rsidP="0011682C">
      <w:pPr>
        <w:rPr>
          <w:sz w:val="8"/>
        </w:rPr>
      </w:pPr>
      <w:r w:rsidRPr="006B0281">
        <w:rPr>
          <w:sz w:val="8"/>
        </w:rPr>
        <w:t>He spoke with Shots about his new book, Care After Covid: What the Pandemic Revealed Is Broken in Healthcare and How to Reinvent It.</w:t>
      </w:r>
    </w:p>
    <w:p w14:paraId="1DF75EE9" w14:textId="77777777" w:rsidR="0011682C" w:rsidRPr="006B0281" w:rsidRDefault="0011682C" w:rsidP="0011682C">
      <w:pPr>
        <w:rPr>
          <w:sz w:val="8"/>
        </w:rPr>
      </w:pPr>
      <w:r w:rsidRPr="006B0281">
        <w:rPr>
          <w:sz w:val="8"/>
        </w:rPr>
        <w:t>This interview has been edited for length and clarity.</w:t>
      </w:r>
    </w:p>
    <w:p w14:paraId="3600CD30" w14:textId="77777777" w:rsidR="0011682C" w:rsidRPr="006B0281" w:rsidRDefault="0011682C" w:rsidP="0011682C">
      <w:pPr>
        <w:rPr>
          <w:sz w:val="8"/>
        </w:rPr>
      </w:pPr>
      <w:r w:rsidRPr="006B0281">
        <w:rPr>
          <w:sz w:val="8"/>
        </w:rPr>
        <w:t>You seem pretty optimistic about changes to U.S. health care because of the pandemic. What changes or new practices do you think are most likely to stick around?</w:t>
      </w:r>
    </w:p>
    <w:p w14:paraId="57CC7B49" w14:textId="77777777" w:rsidR="0011682C" w:rsidRDefault="0011682C" w:rsidP="0011682C">
      <w:pPr>
        <w:rPr>
          <w:rStyle w:val="StyleUnderline"/>
        </w:rPr>
      </w:pPr>
      <w:r w:rsidRPr="006B0281">
        <w:rPr>
          <w:sz w:val="8"/>
        </w:rPr>
        <w:t xml:space="preserve">I am optimistic. </w:t>
      </w:r>
      <w:r w:rsidRPr="006B0281">
        <w:rPr>
          <w:rStyle w:val="StyleUnderline"/>
        </w:rPr>
        <w:t>Health care</w:t>
      </w:r>
      <w:r w:rsidRPr="006B0281">
        <w:rPr>
          <w:sz w:val="8"/>
        </w:rPr>
        <w:t xml:space="preserve"> has </w:t>
      </w:r>
      <w:r w:rsidRPr="006B0281">
        <w:rPr>
          <w:rStyle w:val="StyleUnderline"/>
        </w:rPr>
        <w:t>changed more in the past year than during any similar period</w:t>
      </w:r>
      <w:r w:rsidRPr="006B0281">
        <w:rPr>
          <w:sz w:val="8"/>
        </w:rPr>
        <w:t xml:space="preserve"> in modern U.S. history. </w:t>
      </w:r>
      <w:r w:rsidRPr="006B0281">
        <w:rPr>
          <w:rStyle w:val="StyleUnderline"/>
        </w:rPr>
        <w:t>And it changed for the better.</w:t>
      </w:r>
    </w:p>
    <w:p w14:paraId="5AA278FC" w14:textId="77777777" w:rsidR="0011682C" w:rsidRPr="006B0281" w:rsidRDefault="0011682C" w:rsidP="0011682C">
      <w:pPr>
        <w:rPr>
          <w:sz w:val="8"/>
        </w:rPr>
      </w:pPr>
      <w:r w:rsidRPr="006B0281">
        <w:rPr>
          <w:sz w:val="8"/>
        </w:rPr>
        <w:t xml:space="preserve">Doctors and other </w:t>
      </w:r>
      <w:r w:rsidRPr="001C4DE8">
        <w:rPr>
          <w:rStyle w:val="Emphasis"/>
          <w:highlight w:val="yellow"/>
        </w:rPr>
        <w:t>front-line workers</w:t>
      </w:r>
      <w:r w:rsidRPr="001C4DE8">
        <w:rPr>
          <w:sz w:val="8"/>
          <w:highlight w:val="yellow"/>
        </w:rPr>
        <w:t xml:space="preserve"> </w:t>
      </w:r>
      <w:r w:rsidRPr="006B0281">
        <w:rPr>
          <w:sz w:val="8"/>
        </w:rPr>
        <w:t xml:space="preserve">finally </w:t>
      </w:r>
      <w:r w:rsidRPr="001C4DE8">
        <w:rPr>
          <w:rStyle w:val="StyleUnderline"/>
          <w:highlight w:val="yellow"/>
        </w:rPr>
        <w:t>started meeting patients where they are</w:t>
      </w:r>
      <w:r w:rsidRPr="006B0281">
        <w:rPr>
          <w:rStyle w:val="StyleUnderline"/>
        </w:rPr>
        <w:t>: in the community</w:t>
      </w:r>
      <w:r w:rsidRPr="006B0281">
        <w:rPr>
          <w:sz w:val="8"/>
        </w:rPr>
        <w:t xml:space="preserve"> (e.g., at drive-through testing and mass vaccination sites), </w:t>
      </w:r>
      <w:r w:rsidRPr="006B0281">
        <w:rPr>
          <w:rStyle w:val="StyleUnderline"/>
        </w:rPr>
        <w:t>at home</w:t>
      </w:r>
      <w:r w:rsidRPr="006B0281">
        <w:rPr>
          <w:sz w:val="8"/>
        </w:rPr>
        <w:t xml:space="preserve"> (e.g., with house calls and even hospital-level care at home), </w:t>
      </w:r>
      <w:r w:rsidRPr="006B0281">
        <w:rPr>
          <w:rStyle w:val="StyleUnderline"/>
        </w:rPr>
        <w:t>and on their devices. Doctors and patients connected in new ways:</w:t>
      </w:r>
      <w:r w:rsidRPr="006B0281">
        <w:rPr>
          <w:sz w:val="8"/>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14:paraId="260830BE" w14:textId="77777777" w:rsidR="0011682C" w:rsidRPr="006B0281" w:rsidRDefault="0011682C" w:rsidP="0011682C">
      <w:pPr>
        <w:rPr>
          <w:sz w:val="8"/>
        </w:rPr>
      </w:pPr>
      <w:r w:rsidRPr="006B0281">
        <w:rPr>
          <w:rStyle w:val="StyleUnderline"/>
        </w:rPr>
        <w:t>Some of these changes will reverse as things get back to normal, but what won't change is the fundamental culture shifts</w:t>
      </w:r>
      <w:r w:rsidRPr="006B0281">
        <w:rPr>
          <w:sz w:val="8"/>
        </w:rPr>
        <w:t>.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14:paraId="2342B0A8" w14:textId="77777777" w:rsidR="0011682C" w:rsidRPr="006B0281" w:rsidRDefault="0011682C" w:rsidP="0011682C">
      <w:pPr>
        <w:rPr>
          <w:sz w:val="8"/>
        </w:rPr>
      </w:pPr>
      <w:r w:rsidRPr="006B0281">
        <w:rPr>
          <w:sz w:val="8"/>
        </w:rPr>
        <w:t>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14:paraId="507FE962" w14:textId="77777777" w:rsidR="0011682C" w:rsidRPr="006B0281" w:rsidRDefault="0011682C" w:rsidP="0011682C">
      <w:pPr>
        <w:rPr>
          <w:sz w:val="8"/>
        </w:rPr>
      </w:pPr>
      <w:r w:rsidRPr="006B0281">
        <w:rPr>
          <w:sz w:val="8"/>
        </w:rPr>
        <w:t>Your book envisions a care framework that will be "distributed, digitally enabled, and decentralized." Let's take them one at a time. What do you mean by "distributed care?"</w:t>
      </w:r>
    </w:p>
    <w:p w14:paraId="562931F6" w14:textId="77777777" w:rsidR="0011682C" w:rsidRPr="006B0281" w:rsidRDefault="0011682C" w:rsidP="0011682C">
      <w:pPr>
        <w:rPr>
          <w:sz w:val="8"/>
        </w:rPr>
      </w:pPr>
      <w:r w:rsidRPr="006B0281">
        <w:rPr>
          <w:sz w:val="8"/>
        </w:rPr>
        <w:t>"Distributed care" refers to the notion that care should happen where health happens, at home and in the community. We need to redistribute care from clinics and hospitals to homes, pharmacies and grocery stores, barbershops and churches, workplaces and online, where patients are on-the-go. This doesn't mean we should eliminate traditional health care settings. Hospitals and clinics will continue to play a major role in health care delivery, but for most people, these will become secondary, rather than primary, sources of care.</w:t>
      </w:r>
    </w:p>
    <w:p w14:paraId="056E90A6" w14:textId="77777777" w:rsidR="0011682C" w:rsidRPr="006B0281" w:rsidRDefault="0011682C" w:rsidP="0011682C">
      <w:pPr>
        <w:rPr>
          <w:sz w:val="8"/>
        </w:rPr>
      </w:pPr>
      <w:r w:rsidRPr="006B0281">
        <w:rPr>
          <w:sz w:val="8"/>
        </w:rPr>
        <w:t xml:space="preserve">The most obvious upside to </w:t>
      </w:r>
      <w:r w:rsidRPr="001C4DE8">
        <w:rPr>
          <w:rStyle w:val="StyleUnderline"/>
          <w:highlight w:val="yellow"/>
        </w:rPr>
        <w:t>distributed care</w:t>
      </w:r>
      <w:r w:rsidRPr="001C4DE8">
        <w:rPr>
          <w:sz w:val="8"/>
          <w:highlight w:val="yellow"/>
        </w:rPr>
        <w:t xml:space="preserve"> </w:t>
      </w:r>
      <w:r w:rsidRPr="006B0281">
        <w:rPr>
          <w:sz w:val="8"/>
        </w:rPr>
        <w:t>is that it</w:t>
      </w:r>
      <w:r w:rsidRPr="001C4DE8">
        <w:rPr>
          <w:rStyle w:val="StyleUnderline"/>
          <w:highlight w:val="yellow"/>
        </w:rPr>
        <w:t>'s more affordable</w:t>
      </w:r>
      <w:r w:rsidRPr="006B0281">
        <w:rPr>
          <w:sz w:val="8"/>
        </w:rPr>
        <w:t xml:space="preserve">. Without the overhead costs of expensive medical facilities, costs decrease. It also has the potential to be more effective and equitable. Our health is largely driven by our behaviors and our environment. </w:t>
      </w:r>
      <w:r w:rsidRPr="006B0281">
        <w:rPr>
          <w:rStyle w:val="StyleUnderline"/>
        </w:rPr>
        <w:t xml:space="preserve">By </w:t>
      </w:r>
      <w:r w:rsidRPr="00D14F1E">
        <w:rPr>
          <w:rStyle w:val="StyleUnderline"/>
        </w:rPr>
        <w:t xml:space="preserve">delivering </w:t>
      </w:r>
      <w:r w:rsidRPr="00D14F1E">
        <w:rPr>
          <w:rStyle w:val="StyleUnderline"/>
          <w:highlight w:val="yellow"/>
        </w:rPr>
        <w:t>it</w:t>
      </w:r>
      <w:r w:rsidRPr="006B0281">
        <w:rPr>
          <w:rStyle w:val="StyleUnderline"/>
        </w:rPr>
        <w:t xml:space="preserve"> </w:t>
      </w:r>
      <w:r w:rsidRPr="00D14F1E">
        <w:rPr>
          <w:rStyle w:val="StyleUnderline"/>
        </w:rPr>
        <w:t>where we live and work</w:t>
      </w:r>
      <w:r w:rsidRPr="006B0281">
        <w:rPr>
          <w:rStyle w:val="StyleUnderline"/>
        </w:rPr>
        <w:t xml:space="preserve">, care </w:t>
      </w:r>
      <w:r w:rsidRPr="001C4DE8">
        <w:rPr>
          <w:rStyle w:val="StyleUnderline"/>
          <w:highlight w:val="yellow"/>
        </w:rPr>
        <w:t xml:space="preserve">can better </w:t>
      </w:r>
      <w:r w:rsidRPr="00465F12">
        <w:rPr>
          <w:rStyle w:val="StyleUnderline"/>
          <w:highlight w:val="yellow"/>
        </w:rPr>
        <w:t>address</w:t>
      </w:r>
      <w:r w:rsidRPr="00465F12">
        <w:rPr>
          <w:rStyle w:val="StyleUnderline"/>
        </w:rPr>
        <w:t xml:space="preserve"> the </w:t>
      </w:r>
      <w:r w:rsidRPr="001C4DE8">
        <w:rPr>
          <w:rStyle w:val="StyleUnderline"/>
          <w:highlight w:val="yellow"/>
          <w:bdr w:val="single" w:sz="4" w:space="0" w:color="auto"/>
        </w:rPr>
        <w:t>root causes</w:t>
      </w:r>
      <w:r w:rsidRPr="001C4DE8">
        <w:rPr>
          <w:rStyle w:val="StyleUnderline"/>
          <w:highlight w:val="yellow"/>
        </w:rPr>
        <w:t xml:space="preserve"> of poor health</w:t>
      </w:r>
      <w:r w:rsidRPr="006B0281">
        <w:rPr>
          <w:sz w:val="8"/>
        </w:rPr>
        <w:t>, including social isolation, poor nutrition, physical inactivity, and mental and emotional distress. Distributed care can also reach communities too far from the nearest clinic or hospital — or who are too distrustful to even step foot in one.</w:t>
      </w:r>
    </w:p>
    <w:p w14:paraId="7DAFE174" w14:textId="77777777" w:rsidR="0011682C" w:rsidRPr="006B0281" w:rsidRDefault="0011682C" w:rsidP="0011682C">
      <w:pPr>
        <w:rPr>
          <w:sz w:val="8"/>
        </w:rPr>
      </w:pPr>
      <w:r w:rsidRPr="006B0281">
        <w:rPr>
          <w:sz w:val="8"/>
        </w:rPr>
        <w:t>We already have digitally enabled care to some extent: We use apps, our medical records are electronic, and many of us have now used telemedicine to connect with clinicians. What is your vision of the future of "digitally enabled care?"</w:t>
      </w:r>
    </w:p>
    <w:p w14:paraId="5F692556" w14:textId="77777777" w:rsidR="0011682C" w:rsidRPr="006B0281" w:rsidRDefault="0011682C" w:rsidP="0011682C">
      <w:pPr>
        <w:rPr>
          <w:sz w:val="8"/>
        </w:rPr>
      </w:pPr>
      <w:r w:rsidRPr="006B0281">
        <w:rPr>
          <w:sz w:val="8"/>
        </w:rPr>
        <w:t>"Digitally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14:paraId="5FCA3A5E" w14:textId="77777777" w:rsidR="0011682C" w:rsidRPr="006B0281" w:rsidRDefault="0011682C" w:rsidP="0011682C">
      <w:pPr>
        <w:rPr>
          <w:sz w:val="8"/>
        </w:rPr>
      </w:pPr>
      <w:r w:rsidRPr="006B0281">
        <w:rPr>
          <w:sz w:val="8"/>
        </w:rPr>
        <w:t>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was connected with another patient — a gentleman in Chicago who, like my mom, followed an Indian vegetarian diet — to exchange recipes with. The result: Within weeks, my mom lost over 10 pounds and safely got off of insulin. Nearly a year later, she still is.</w:t>
      </w:r>
    </w:p>
    <w:p w14:paraId="6C2E1817" w14:textId="77777777" w:rsidR="0011682C" w:rsidRPr="006B0281" w:rsidRDefault="0011682C" w:rsidP="0011682C">
      <w:pPr>
        <w:rPr>
          <w:sz w:val="8"/>
        </w:rPr>
      </w:pPr>
      <w:r w:rsidRPr="006B0281">
        <w:rPr>
          <w:sz w:val="8"/>
        </w:rPr>
        <w:t>How do you envision future care that is decentralized? Will U.S. health care become more of a do-it-yourself industry?</w:t>
      </w:r>
    </w:p>
    <w:p w14:paraId="3F5F126E" w14:textId="77777777" w:rsidR="0011682C" w:rsidRPr="006B0281" w:rsidRDefault="0011682C" w:rsidP="0011682C">
      <w:pPr>
        <w:rPr>
          <w:sz w:val="8"/>
        </w:rPr>
      </w:pPr>
      <w:r w:rsidRPr="006B0281">
        <w:rPr>
          <w:sz w:val="8"/>
        </w:rPr>
        <w:t>"Decentralized care" refers to a model where decisions about care are in the hands of those closest to it, including doctors and patients.</w:t>
      </w:r>
    </w:p>
    <w:p w14:paraId="3D52EB57" w14:textId="77777777" w:rsidR="0011682C" w:rsidRPr="006B0281" w:rsidRDefault="0011682C" w:rsidP="0011682C">
      <w:pPr>
        <w:rPr>
          <w:sz w:val="8"/>
        </w:rPr>
      </w:pPr>
      <w:r w:rsidRPr="006B0281">
        <w:rPr>
          <w:sz w:val="8"/>
        </w:rPr>
        <w:t>But health care is highly centralized and heavily regulated, and what doctors can do often comes down to what we can charge insurance companies for.</w:t>
      </w:r>
    </w:p>
    <w:p w14:paraId="311B393B" w14:textId="77777777" w:rsidR="0011682C" w:rsidRPr="006B0281" w:rsidRDefault="0011682C" w:rsidP="0011682C">
      <w:pPr>
        <w:rPr>
          <w:sz w:val="8"/>
        </w:rPr>
      </w:pPr>
      <w:r w:rsidRPr="006B0281">
        <w:rPr>
          <w:sz w:val="8"/>
        </w:rPr>
        <w:t>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14:paraId="7C6F50FD" w14:textId="77777777" w:rsidR="0011682C" w:rsidRPr="006B0281" w:rsidRDefault="0011682C" w:rsidP="0011682C">
      <w:pPr>
        <w:rPr>
          <w:sz w:val="8"/>
        </w:rPr>
      </w:pPr>
      <w:r w:rsidRPr="006B0281">
        <w:rPr>
          <w:sz w:val="8"/>
        </w:rPr>
        <w:t>With all of the innovation you foresee, will there be actual market-based competitive pricing reform, or will all of the whistles and bells just drive health care costs inexorably upward?</w:t>
      </w:r>
    </w:p>
    <w:p w14:paraId="558301D4" w14:textId="77777777" w:rsidR="0011682C" w:rsidRPr="006B0281" w:rsidRDefault="0011682C" w:rsidP="0011682C">
      <w:pPr>
        <w:rPr>
          <w:sz w:val="8"/>
        </w:rPr>
      </w:pPr>
      <w:r w:rsidRPr="006B0281">
        <w:rPr>
          <w:sz w:val="8"/>
        </w:rPr>
        <w:t>The type of innovation we need most is true "disruptive innovation." This is a term that gets thrown around liberally, but the real definition refers to products or services that dramatically lower prices and increase quality, much more so than those currently available.</w:t>
      </w:r>
    </w:p>
    <w:p w14:paraId="1DEA0F0A" w14:textId="77777777" w:rsidR="0011682C" w:rsidRPr="006B0281" w:rsidRDefault="0011682C" w:rsidP="0011682C">
      <w:pPr>
        <w:rPr>
          <w:sz w:val="8"/>
        </w:rPr>
      </w:pPr>
      <w:r w:rsidRPr="006B0281">
        <w:rPr>
          <w:sz w:val="8"/>
        </w:rPr>
        <w:t>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off of insulin completely.</w:t>
      </w:r>
    </w:p>
    <w:p w14:paraId="374FB120" w14:textId="77777777" w:rsidR="0011682C" w:rsidRPr="006B0281" w:rsidRDefault="0011682C" w:rsidP="0011682C">
      <w:pPr>
        <w:rPr>
          <w:sz w:val="8"/>
        </w:rPr>
      </w:pPr>
      <w:r w:rsidRPr="006B0281">
        <w:rPr>
          <w:sz w:val="8"/>
        </w:rPr>
        <w:t>Second, we need to get out of our own way. Early on in the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14:paraId="074ADED6" w14:textId="77777777" w:rsidR="0011682C" w:rsidRPr="006B0281" w:rsidRDefault="0011682C" w:rsidP="0011682C">
      <w:pPr>
        <w:rPr>
          <w:sz w:val="8"/>
        </w:rPr>
      </w:pPr>
      <w:r w:rsidRPr="006B0281">
        <w:rPr>
          <w:sz w:val="8"/>
        </w:rPr>
        <w:t>What are some ways that your future vision could go off the rails and lead us toward a care system that is less open, less transparent or less patient-centered?</w:t>
      </w:r>
    </w:p>
    <w:p w14:paraId="5E5372C9" w14:textId="77777777" w:rsidR="0011682C" w:rsidRPr="006B0281" w:rsidRDefault="0011682C" w:rsidP="0011682C">
      <w:pPr>
        <w:rPr>
          <w:sz w:val="8"/>
        </w:rPr>
      </w:pPr>
      <w:r w:rsidRPr="006B0281">
        <w:rPr>
          <w:sz w:val="8"/>
        </w:rPr>
        <w:t>The biggest threat is the continued monopolization of health care. In many parts of the country, there are only one or two large health systems and a few options for health insurance. This drives up prices with little to no benefit for patients or doctors.</w:t>
      </w:r>
    </w:p>
    <w:p w14:paraId="426767F4" w14:textId="77777777" w:rsidR="0011682C" w:rsidRPr="00B24341" w:rsidRDefault="0011682C" w:rsidP="0011682C">
      <w:pPr>
        <w:rPr>
          <w:rStyle w:val="Emphasis"/>
          <w:highlight w:val="yellow"/>
        </w:rPr>
      </w:pPr>
      <w:r w:rsidRPr="00B24341">
        <w:rPr>
          <w:rStyle w:val="StyleUnderline"/>
          <w:highlight w:val="yellow"/>
        </w:rPr>
        <w:t xml:space="preserve">Will the </w:t>
      </w:r>
      <w:r w:rsidRPr="00B24341">
        <w:rPr>
          <w:rStyle w:val="Emphasis"/>
          <w:highlight w:val="yellow"/>
        </w:rPr>
        <w:t>lessons of COVID</w:t>
      </w:r>
      <w:r w:rsidRPr="006B0281">
        <w:rPr>
          <w:rStyle w:val="StyleUnderline"/>
        </w:rPr>
        <w:t xml:space="preserve">-19 </w:t>
      </w:r>
      <w:r w:rsidRPr="00B24341">
        <w:rPr>
          <w:rStyle w:val="StyleUnderline"/>
          <w:highlight w:val="yellow"/>
        </w:rPr>
        <w:t xml:space="preserve">make us </w:t>
      </w:r>
      <w:r w:rsidRPr="00B24341">
        <w:rPr>
          <w:rStyle w:val="Emphasis"/>
          <w:highlight w:val="yellow"/>
        </w:rPr>
        <w:t>more prepared</w:t>
      </w:r>
      <w:r w:rsidRPr="00B24341">
        <w:rPr>
          <w:rStyle w:val="StyleUnderline"/>
          <w:highlight w:val="yellow"/>
        </w:rPr>
        <w:t xml:space="preserve">, and </w:t>
      </w:r>
      <w:r w:rsidRPr="006B0281">
        <w:rPr>
          <w:rStyle w:val="StyleUnderline"/>
        </w:rPr>
        <w:t xml:space="preserve">our </w:t>
      </w:r>
      <w:r w:rsidRPr="00B24341">
        <w:rPr>
          <w:rStyle w:val="StyleUnderline"/>
          <w:highlight w:val="yellow"/>
        </w:rPr>
        <w:t xml:space="preserve">health care </w:t>
      </w:r>
      <w:r w:rsidRPr="006B0281">
        <w:rPr>
          <w:rStyle w:val="StyleUnderline"/>
        </w:rPr>
        <w:t xml:space="preserve">system </w:t>
      </w:r>
      <w:r w:rsidRPr="00B24341">
        <w:rPr>
          <w:rStyle w:val="Emphasis"/>
          <w:highlight w:val="yellow"/>
        </w:rPr>
        <w:t>more adept for the next global challenge?</w:t>
      </w:r>
    </w:p>
    <w:p w14:paraId="140BDACD" w14:textId="77777777" w:rsidR="0011682C" w:rsidRPr="006B0281" w:rsidRDefault="0011682C" w:rsidP="0011682C">
      <w:pPr>
        <w:rPr>
          <w:sz w:val="8"/>
        </w:rPr>
      </w:pPr>
      <w:r w:rsidRPr="00B24341">
        <w:rPr>
          <w:rStyle w:val="Emphasis"/>
          <w:highlight w:val="yellow"/>
        </w:rPr>
        <w:t>Absolutely.</w:t>
      </w:r>
      <w:r w:rsidRPr="00B24341">
        <w:rPr>
          <w:rStyle w:val="StyleUnderline"/>
          <w:highlight w:val="yellow"/>
        </w:rPr>
        <w:t xml:space="preserve"> The pandemic</w:t>
      </w:r>
      <w:r w:rsidRPr="00B24341">
        <w:rPr>
          <w:sz w:val="8"/>
          <w:highlight w:val="yellow"/>
        </w:rPr>
        <w:t xml:space="preserve"> </w:t>
      </w:r>
      <w:r w:rsidRPr="006B0281">
        <w:rPr>
          <w:sz w:val="8"/>
        </w:rPr>
        <w:t xml:space="preserve">has </w:t>
      </w:r>
      <w:r w:rsidRPr="00B24341">
        <w:rPr>
          <w:rStyle w:val="StyleUnderline"/>
          <w:highlight w:val="yellow"/>
        </w:rPr>
        <w:t xml:space="preserve">created </w:t>
      </w:r>
      <w:r w:rsidRPr="00B24341">
        <w:rPr>
          <w:rStyle w:val="Emphasis"/>
          <w:highlight w:val="yellow"/>
        </w:rPr>
        <w:t>medicine's greatest generation</w:t>
      </w:r>
      <w:r w:rsidRPr="006B0281">
        <w:rPr>
          <w:rStyle w:val="StyleUnderline"/>
        </w:rPr>
        <w:t xml:space="preserve">. By shepherding this country through the crisis, </w:t>
      </w:r>
      <w:r w:rsidRPr="00465F12">
        <w:rPr>
          <w:rStyle w:val="StyleUnderline"/>
          <w:highlight w:val="yellow"/>
        </w:rPr>
        <w:t>an entire generation</w:t>
      </w:r>
      <w:r w:rsidRPr="006B0281">
        <w:rPr>
          <w:rStyle w:val="StyleUnderline"/>
        </w:rPr>
        <w:t xml:space="preserve"> of </w:t>
      </w:r>
      <w:r w:rsidRPr="00465F12">
        <w:rPr>
          <w:rStyle w:val="StyleUnderline"/>
        </w:rPr>
        <w:t>doctors</w:t>
      </w:r>
      <w:r w:rsidRPr="006B0281">
        <w:rPr>
          <w:rStyle w:val="StyleUnderline"/>
        </w:rPr>
        <w:t xml:space="preserve">, nurses, pharmacists and administrators </w:t>
      </w:r>
      <w:r w:rsidRPr="00B24341">
        <w:rPr>
          <w:rStyle w:val="StyleUnderline"/>
          <w:highlight w:val="yellow"/>
        </w:rPr>
        <w:t>learned</w:t>
      </w:r>
      <w:r w:rsidRPr="00465F12">
        <w:rPr>
          <w:rStyle w:val="StyleUnderline"/>
        </w:rPr>
        <w:t xml:space="preserve"> </w:t>
      </w:r>
      <w:r w:rsidRPr="006B0281">
        <w:rPr>
          <w:rStyle w:val="StyleUnderline"/>
        </w:rPr>
        <w:t xml:space="preserve">an entirely </w:t>
      </w:r>
      <w:r w:rsidRPr="00B24341">
        <w:rPr>
          <w:rStyle w:val="StyleUnderline"/>
          <w:highlight w:val="yellow"/>
        </w:rPr>
        <w:t>new</w:t>
      </w:r>
      <w:r w:rsidRPr="00465F12">
        <w:rPr>
          <w:rStyle w:val="StyleUnderline"/>
        </w:rPr>
        <w:t xml:space="preserve"> </w:t>
      </w:r>
      <w:r w:rsidRPr="006B0281">
        <w:rPr>
          <w:rStyle w:val="StyleUnderline"/>
        </w:rPr>
        <w:t xml:space="preserve">set of </w:t>
      </w:r>
      <w:r w:rsidRPr="00B24341">
        <w:rPr>
          <w:rStyle w:val="StyleUnderline"/>
          <w:highlight w:val="yellow"/>
        </w:rPr>
        <w:t>skills</w:t>
      </w:r>
      <w:r w:rsidRPr="00465F12">
        <w:rPr>
          <w:rStyle w:val="StyleUnderline"/>
          <w:highlight w:val="yellow"/>
        </w:rPr>
        <w:t>:</w:t>
      </w:r>
      <w:r w:rsidRPr="006B0281">
        <w:rPr>
          <w:sz w:val="8"/>
        </w:rPr>
        <w:t xml:space="preserve"> public </w:t>
      </w:r>
      <w:r w:rsidRPr="00465F12">
        <w:rPr>
          <w:rStyle w:val="StyleUnderline"/>
        </w:rPr>
        <w:t xml:space="preserve">communication, </w:t>
      </w:r>
      <w:r w:rsidRPr="00B24341">
        <w:rPr>
          <w:rStyle w:val="StyleUnderline"/>
          <w:highlight w:val="yellow"/>
          <w:bdr w:val="single" w:sz="4" w:space="0" w:color="auto"/>
        </w:rPr>
        <w:t>front-line innovation</w:t>
      </w:r>
      <w:r w:rsidRPr="00B24341">
        <w:rPr>
          <w:rStyle w:val="StyleUnderline"/>
          <w:highlight w:val="yellow"/>
        </w:rPr>
        <w:t xml:space="preserve">, </w:t>
      </w:r>
      <w:r w:rsidRPr="00B24341">
        <w:rPr>
          <w:rStyle w:val="StyleUnderline"/>
          <w:highlight w:val="yellow"/>
          <w:bdr w:val="single" w:sz="4" w:space="0" w:color="auto"/>
        </w:rPr>
        <w:t>data-driven decision-making</w:t>
      </w:r>
      <w:r w:rsidRPr="006B0281">
        <w:rPr>
          <w:sz w:val="8"/>
        </w:rPr>
        <w:t>.</w:t>
      </w:r>
    </w:p>
    <w:p w14:paraId="25D5B82D" w14:textId="77777777" w:rsidR="0011682C" w:rsidRDefault="0011682C" w:rsidP="0011682C">
      <w:pPr>
        <w:rPr>
          <w:rStyle w:val="StyleUnderline"/>
        </w:rPr>
      </w:pPr>
      <w:r w:rsidRPr="006B0281">
        <w:rPr>
          <w:rStyle w:val="StyleUnderline"/>
        </w:rPr>
        <w:t xml:space="preserve">An outside force — </w:t>
      </w:r>
      <w:r w:rsidRPr="00B24341">
        <w:rPr>
          <w:rStyle w:val="StyleUnderline"/>
          <w:highlight w:val="yellow"/>
        </w:rPr>
        <w:t>a</w:t>
      </w:r>
      <w:r w:rsidRPr="00465F12">
        <w:rPr>
          <w:rStyle w:val="StyleUnderline"/>
        </w:rPr>
        <w:t xml:space="preserve"> </w:t>
      </w:r>
      <w:r w:rsidRPr="006B0281">
        <w:rPr>
          <w:rStyle w:val="StyleUnderline"/>
        </w:rPr>
        <w:t xml:space="preserve">new </w:t>
      </w:r>
      <w:r w:rsidRPr="00B24341">
        <w:rPr>
          <w:rStyle w:val="StyleUnderline"/>
          <w:highlight w:val="yellow"/>
        </w:rPr>
        <w:t xml:space="preserve">virus </w:t>
      </w:r>
      <w:r w:rsidRPr="006B0281">
        <w:rPr>
          <w:rStyle w:val="StyleUnderline"/>
        </w:rPr>
        <w:t xml:space="preserve">— </w:t>
      </w:r>
      <w:r w:rsidRPr="00B24341">
        <w:rPr>
          <w:rStyle w:val="StyleUnderline"/>
          <w:highlight w:val="yellow"/>
        </w:rPr>
        <w:t xml:space="preserve">accelerated </w:t>
      </w:r>
      <w:r w:rsidRPr="006B0281">
        <w:rPr>
          <w:rStyle w:val="StyleUnderline"/>
        </w:rPr>
        <w:t xml:space="preserve">much-needed </w:t>
      </w:r>
      <w:r w:rsidRPr="00B24341">
        <w:rPr>
          <w:rStyle w:val="StyleUnderline"/>
          <w:highlight w:val="yellow"/>
        </w:rPr>
        <w:t>change</w:t>
      </w:r>
      <w:r w:rsidRPr="00465F12">
        <w:rPr>
          <w:rStyle w:val="StyleUnderline"/>
        </w:rPr>
        <w:t xml:space="preserve"> </w:t>
      </w:r>
      <w:r w:rsidRPr="006B0281">
        <w:rPr>
          <w:rStyle w:val="StyleUnderline"/>
        </w:rPr>
        <w:t xml:space="preserve">in health care, </w:t>
      </w:r>
      <w:r w:rsidRPr="00B24341">
        <w:rPr>
          <w:rStyle w:val="StyleUnderline"/>
          <w:highlight w:val="yellow"/>
        </w:rPr>
        <w:t xml:space="preserve">but </w:t>
      </w:r>
      <w:r w:rsidRPr="00B24341">
        <w:rPr>
          <w:rStyle w:val="Emphasis"/>
          <w:highlight w:val="yellow"/>
        </w:rPr>
        <w:t>the work is just beginning</w:t>
      </w:r>
      <w:r w:rsidRPr="00B24341">
        <w:rPr>
          <w:rStyle w:val="StyleUnderline"/>
          <w:highlight w:val="yellow"/>
        </w:rPr>
        <w:t xml:space="preserve">. </w:t>
      </w:r>
      <w:r w:rsidRPr="00B24341">
        <w:rPr>
          <w:rStyle w:val="Emphasis"/>
          <w:highlight w:val="yellow"/>
        </w:rPr>
        <w:t>The future of care is now on us</w:t>
      </w:r>
      <w:r w:rsidRPr="006B0281">
        <w:rPr>
          <w:rStyle w:val="StyleUnderline"/>
        </w:rPr>
        <w:t>.</w:t>
      </w:r>
    </w:p>
    <w:p w14:paraId="130757B0" w14:textId="77777777" w:rsidR="0011682C" w:rsidRDefault="0011682C" w:rsidP="0011682C">
      <w:pPr>
        <w:pStyle w:val="Heading4"/>
      </w:pPr>
      <w:r>
        <w:t xml:space="preserve">Strikes spur </w:t>
      </w:r>
      <w:r w:rsidRPr="00BA155D">
        <w:rPr>
          <w:u w:val="single"/>
        </w:rPr>
        <w:t>closures</w:t>
      </w:r>
      <w:r>
        <w:t xml:space="preserve"> and </w:t>
      </w:r>
      <w:r w:rsidRPr="00BA155D">
        <w:rPr>
          <w:u w:val="single"/>
        </w:rPr>
        <w:t>collapse healthcare</w:t>
      </w:r>
      <w:r>
        <w:t>- empirics prove</w:t>
      </w:r>
    </w:p>
    <w:p w14:paraId="1BBBBD67" w14:textId="77777777" w:rsidR="0011682C" w:rsidRDefault="0011682C" w:rsidP="0011682C">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0C5DD051" w14:textId="77777777" w:rsidR="0011682C" w:rsidRDefault="0011682C" w:rsidP="0011682C">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w:t>
      </w:r>
      <w:r>
        <w:t>abr.v8i2.157, accessed 10-16-21, modified for ableist language]</w:t>
      </w:r>
    </w:p>
    <w:p w14:paraId="060D7A3D" w14:textId="77777777" w:rsidR="0011682C" w:rsidRPr="00846220" w:rsidRDefault="0011682C" w:rsidP="0011682C"/>
    <w:p w14:paraId="4E171C39" w14:textId="77777777" w:rsidR="0011682C" w:rsidRPr="00463C50" w:rsidRDefault="0011682C" w:rsidP="0011682C">
      <w:pPr>
        <w:rPr>
          <w:sz w:val="14"/>
        </w:rPr>
      </w:pPr>
      <w:r w:rsidRPr="00463C50">
        <w:rPr>
          <w:sz w:val="14"/>
        </w:rPr>
        <w:t xml:space="preserve">The Nigerian economy has been disturbed and its economic activities disrupted from time to time due to </w:t>
      </w:r>
      <w:proofErr w:type="spellStart"/>
      <w:r w:rsidRPr="00463C50">
        <w:rPr>
          <w:sz w:val="14"/>
        </w:rPr>
        <w:t>labour</w:t>
      </w:r>
      <w:proofErr w:type="spellEnd"/>
      <w:r w:rsidRPr="00463C50">
        <w:rPr>
          <w:sz w:val="14"/>
        </w:rPr>
        <w:t xml:space="preserve"> union strike actions. Its first recorded </w:t>
      </w:r>
      <w:proofErr w:type="spellStart"/>
      <w:r w:rsidRPr="00463C50">
        <w:rPr>
          <w:sz w:val="14"/>
        </w:rPr>
        <w:t>labour</w:t>
      </w:r>
      <w:proofErr w:type="spellEnd"/>
      <w:r w:rsidRPr="00463C50">
        <w:rPr>
          <w:sz w:val="14"/>
        </w:rPr>
        <w:t xml:space="preserve"> strike was on June 21,1945 where about 150,000 clerical and </w:t>
      </w:r>
      <w:proofErr w:type="spellStart"/>
      <w:r w:rsidRPr="00463C50">
        <w:rPr>
          <w:sz w:val="14"/>
        </w:rPr>
        <w:t>nonclerical</w:t>
      </w:r>
      <w:proofErr w:type="spellEnd"/>
      <w:r w:rsidRPr="00463C50">
        <w:rPr>
          <w:sz w:val="14"/>
        </w:rPr>
        <w:t xml:space="preserve"> workers in the Nigerian Civil Service were demanding for better wages due to the rising cost of living brought about by the Second World War. This was possible because workers formed themselves into a </w:t>
      </w:r>
      <w:proofErr w:type="spellStart"/>
      <w:r w:rsidRPr="00463C50">
        <w:rPr>
          <w:sz w:val="14"/>
        </w:rPr>
        <w:t>labour</w:t>
      </w:r>
      <w:proofErr w:type="spellEnd"/>
      <w:r w:rsidRPr="00463C50">
        <w:rPr>
          <w:sz w:val="14"/>
        </w:rPr>
        <w:t xml:space="preserve"> union. The essence of the union amongst others was negotiation of wages, work rules, complaint procedures, rules governing hiring, firing and promotion of workers, workplace safety and policies to enforce strikes.</w:t>
      </w:r>
    </w:p>
    <w:p w14:paraId="67A29B09" w14:textId="77777777" w:rsidR="0011682C" w:rsidRPr="00463C50" w:rsidRDefault="0011682C" w:rsidP="0011682C">
      <w:pPr>
        <w:rPr>
          <w:sz w:val="14"/>
        </w:rPr>
      </w:pPr>
      <w:r w:rsidRPr="00463C50">
        <w:rPr>
          <w:sz w:val="14"/>
        </w:rPr>
        <w:t xml:space="preserve">Despite the fact that the Trade Dispute Act of 1976 declared strike illegal; and the institutionalization of "no work, no pay" rule strike actions in Nigeria has no abated. The Nigerian health system has experienced exponential increase in industrial conflict. It appears that no part of public service in Nigeria has experienced more strikes than the health sector. In recent times there are many incidences of health workers strike; but the most interesting is the case of the Federal Medical Centre in Owerri. The </w:t>
      </w:r>
      <w:r w:rsidRPr="00846220">
        <w:rPr>
          <w:rStyle w:val="StyleUnderline"/>
        </w:rPr>
        <w:t>health workers came to work</w:t>
      </w:r>
      <w:r w:rsidRPr="00463C50">
        <w:rPr>
          <w:sz w:val="14"/>
        </w:rPr>
        <w:t xml:space="preserve"> every day </w:t>
      </w:r>
      <w:r w:rsidRPr="00846220">
        <w:rPr>
          <w:rStyle w:val="StyleUnderline"/>
        </w:rPr>
        <w:t>but spend their time singing</w:t>
      </w:r>
      <w:r w:rsidRPr="00463C50">
        <w:rPr>
          <w:sz w:val="14"/>
        </w:rPr>
        <w:t xml:space="preserve"> and praying on the hospital grounds, while </w:t>
      </w:r>
      <w:r w:rsidRPr="00846220">
        <w:rPr>
          <w:rStyle w:val="StyleUnderline"/>
        </w:rPr>
        <w:t>ignoring</w:t>
      </w:r>
      <w:r w:rsidRPr="00463C50">
        <w:rPr>
          <w:sz w:val="14"/>
        </w:rPr>
        <w:t xml:space="preserve"> their </w:t>
      </w:r>
      <w:r w:rsidRPr="00846220">
        <w:rPr>
          <w:rStyle w:val="StyleUnderline"/>
        </w:rPr>
        <w:t>patients</w:t>
      </w:r>
      <w:r w:rsidRPr="00463C50">
        <w:rPr>
          <w:sz w:val="14"/>
        </w:rPr>
        <w:t xml:space="preserve"> in the wards, protesting against the privatization of some of the hospital services. In many other parts of the country public sector </w:t>
      </w:r>
      <w:r w:rsidRPr="00BA155D">
        <w:rPr>
          <w:rStyle w:val="StyleUnderline"/>
          <w:highlight w:val="yellow"/>
        </w:rPr>
        <w:t xml:space="preserve">hospitals were </w:t>
      </w:r>
      <w:r w:rsidRPr="00BA155D">
        <w:rPr>
          <w:rStyle w:val="Emphasis"/>
          <w:highlight w:val="yellow"/>
        </w:rPr>
        <w:t>closed for</w:t>
      </w:r>
      <w:r w:rsidRPr="00BA155D">
        <w:rPr>
          <w:sz w:val="14"/>
          <w:highlight w:val="yellow"/>
        </w:rPr>
        <w:t xml:space="preserve"> </w:t>
      </w:r>
      <w:r w:rsidRPr="00463C50">
        <w:rPr>
          <w:sz w:val="14"/>
        </w:rPr>
        <w:t xml:space="preserve">about </w:t>
      </w:r>
      <w:r w:rsidRPr="00BA155D">
        <w:rPr>
          <w:rStyle w:val="Emphasis"/>
          <w:highlight w:val="yellow"/>
        </w:rPr>
        <w:t>half</w:t>
      </w:r>
      <w:r w:rsidRPr="00BA155D">
        <w:rPr>
          <w:sz w:val="14"/>
          <w:highlight w:val="yellow"/>
        </w:rPr>
        <w:t xml:space="preserve"> </w:t>
      </w:r>
      <w:r w:rsidRPr="00463C50">
        <w:rPr>
          <w:sz w:val="14"/>
        </w:rPr>
        <w:t xml:space="preserve">of </w:t>
      </w:r>
      <w:r w:rsidRPr="00BA155D">
        <w:rPr>
          <w:rStyle w:val="Emphasis"/>
          <w:highlight w:val="yellow"/>
        </w:rPr>
        <w:t>the year</w:t>
      </w:r>
      <w:r w:rsidRPr="00BA155D">
        <w:rPr>
          <w:rStyle w:val="StyleUnderline"/>
          <w:highlight w:val="yellow"/>
        </w:rPr>
        <w:t xml:space="preserve"> </w:t>
      </w:r>
      <w:r w:rsidRPr="00846220">
        <w:rPr>
          <w:rStyle w:val="StyleUnderline"/>
        </w:rPr>
        <w:t>due strikes by doctors</w:t>
      </w:r>
      <w:r w:rsidRPr="00463C50">
        <w:rPr>
          <w:sz w:val="14"/>
        </w:rPr>
        <w:t xml:space="preserve">. But as soon as they returned, other health sector workers under the aegis of the Joint Health Sector Unions (JOHESU) proceeded to strike from November 2014 to February, 2015. Several </w:t>
      </w:r>
      <w:r w:rsidRPr="00BA155D">
        <w:rPr>
          <w:rStyle w:val="StyleUnderline"/>
          <w:highlight w:val="yellow"/>
        </w:rPr>
        <w:t>patients</w:t>
      </w:r>
      <w:r w:rsidRPr="00BA155D">
        <w:rPr>
          <w:sz w:val="14"/>
          <w:highlight w:val="yellow"/>
        </w:rPr>
        <w:t xml:space="preserve"> </w:t>
      </w:r>
      <w:r w:rsidRPr="00463C50">
        <w:rPr>
          <w:sz w:val="14"/>
        </w:rPr>
        <w:t xml:space="preserve">including those </w:t>
      </w:r>
      <w:r w:rsidRPr="00BA155D">
        <w:rPr>
          <w:rStyle w:val="StyleUnderline"/>
          <w:highlight w:val="yellow"/>
        </w:rPr>
        <w:t xml:space="preserve">in critical conditions </w:t>
      </w:r>
      <w:r w:rsidRPr="00846220">
        <w:rPr>
          <w:rStyle w:val="StyleUnderline"/>
        </w:rPr>
        <w:t xml:space="preserve">were </w:t>
      </w:r>
      <w:r w:rsidRPr="00BA155D">
        <w:rPr>
          <w:rStyle w:val="StyleUnderline"/>
          <w:highlight w:val="yellow"/>
        </w:rPr>
        <w:t>forced to discharge</w:t>
      </w:r>
      <w:r w:rsidRPr="00BA155D">
        <w:rPr>
          <w:sz w:val="14"/>
          <w:highlight w:val="yellow"/>
        </w:rPr>
        <w:t xml:space="preserve"> </w:t>
      </w:r>
      <w:r w:rsidRPr="00463C50">
        <w:rPr>
          <w:sz w:val="14"/>
        </w:rPr>
        <w:t xml:space="preserve">themselves following paralysis of medical and clinical services. It also made children to be abandoned in the children ward. All accident and emergency (A &amp; E) department were under lock and key. </w:t>
      </w:r>
      <w:r w:rsidRPr="00BA155D">
        <w:rPr>
          <w:rStyle w:val="Emphasis"/>
          <w:highlight w:val="yellow"/>
        </w:rPr>
        <w:t>Wards were deserted</w:t>
      </w:r>
      <w:r w:rsidRPr="00463C50">
        <w:rPr>
          <w:sz w:val="14"/>
        </w:rPr>
        <w:t xml:space="preserve">. </w:t>
      </w:r>
      <w:r w:rsidRPr="00846220">
        <w:rPr>
          <w:rStyle w:val="StyleUnderline"/>
        </w:rPr>
        <w:t>This</w:t>
      </w:r>
      <w:r w:rsidRPr="00463C50">
        <w:rPr>
          <w:sz w:val="14"/>
        </w:rPr>
        <w:t xml:space="preserve"> has </w:t>
      </w:r>
      <w:r w:rsidRPr="00846220">
        <w:rPr>
          <w:rStyle w:val="StyleUnderline"/>
        </w:rPr>
        <w:t>impacted</w:t>
      </w:r>
      <w:r w:rsidRPr="00463C50">
        <w:rPr>
          <w:sz w:val="14"/>
        </w:rPr>
        <w:t xml:space="preserve"> on </w:t>
      </w:r>
      <w:r w:rsidRPr="00846220">
        <w:rPr>
          <w:rStyle w:val="StyleUnderline"/>
        </w:rPr>
        <w:t>the health care system</w:t>
      </w:r>
      <w:r w:rsidRPr="00463C50">
        <w:rPr>
          <w:sz w:val="14"/>
        </w:rPr>
        <w:t>, leading to several avoidable deaths, complication and outgoing medical tourism, as the wealthy seek health services abroad.</w:t>
      </w:r>
    </w:p>
    <w:p w14:paraId="64228A6C" w14:textId="77777777" w:rsidR="0011682C" w:rsidRPr="00463C50" w:rsidRDefault="0011682C" w:rsidP="0011682C">
      <w:pPr>
        <w:rPr>
          <w:sz w:val="14"/>
        </w:rPr>
      </w:pPr>
      <w:r w:rsidRPr="00463C50">
        <w:rPr>
          <w:sz w:val="14"/>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w:t>
      </w:r>
      <w:proofErr w:type="spellStart"/>
      <w:r w:rsidRPr="00463C50">
        <w:rPr>
          <w:sz w:val="14"/>
        </w:rPr>
        <w:t>Akwa</w:t>
      </w:r>
      <w:proofErr w:type="spellEnd"/>
      <w:r w:rsidRPr="00463C50">
        <w:rPr>
          <w:sz w:val="14"/>
        </w:rPr>
        <w:t xml:space="preserve"> Ibom State.</w:t>
      </w:r>
    </w:p>
    <w:p w14:paraId="1C254F7E" w14:textId="77777777" w:rsidR="0011682C" w:rsidRPr="00463C50" w:rsidRDefault="0011682C" w:rsidP="0011682C">
      <w:pPr>
        <w:rPr>
          <w:sz w:val="14"/>
        </w:rPr>
      </w:pPr>
      <w:r w:rsidRPr="00463C50">
        <w:rPr>
          <w:sz w:val="14"/>
        </w:rPr>
        <w:t>Statement of the Problem</w:t>
      </w:r>
    </w:p>
    <w:p w14:paraId="5E674AB8" w14:textId="77777777" w:rsidR="0011682C" w:rsidRPr="00846220" w:rsidRDefault="0011682C" w:rsidP="0011682C">
      <w:r w:rsidRPr="00463C50">
        <w:rPr>
          <w:sz w:val="14"/>
        </w:rPr>
        <w:t xml:space="preserve">Nigeria as a country has suffered from several health workers' strikes involving different categories of health workers. </w:t>
      </w:r>
      <w:r w:rsidRPr="00846220">
        <w:rPr>
          <w:rStyle w:val="StyleUnderline"/>
        </w:rPr>
        <w:t xml:space="preserve">Frequent </w:t>
      </w:r>
      <w:r w:rsidRPr="00BA155D">
        <w:rPr>
          <w:rStyle w:val="StyleUnderline"/>
          <w:highlight w:val="yellow"/>
        </w:rPr>
        <w:t xml:space="preserve">health workers' strikes result in </w:t>
      </w:r>
      <w:r w:rsidRPr="00846220">
        <w:rPr>
          <w:rStyle w:val="StyleUnderline"/>
        </w:rPr>
        <w:t xml:space="preserve">the </w:t>
      </w:r>
      <w:r w:rsidRPr="00BA155D">
        <w:rPr>
          <w:rStyle w:val="Emphasis"/>
          <w:highlight w:val="yellow"/>
        </w:rPr>
        <w:t>closure</w:t>
      </w:r>
      <w:r w:rsidRPr="00BA155D">
        <w:rPr>
          <w:rStyle w:val="StyleUnderline"/>
          <w:highlight w:val="yellow"/>
        </w:rPr>
        <w:t xml:space="preserve"> of </w:t>
      </w:r>
      <w:r w:rsidRPr="00846220">
        <w:rPr>
          <w:rStyle w:val="StyleUnderline"/>
        </w:rPr>
        <w:t xml:space="preserve">public </w:t>
      </w:r>
      <w:r w:rsidRPr="00BA155D">
        <w:rPr>
          <w:rStyle w:val="StyleUnderline"/>
          <w:highlight w:val="yellow"/>
        </w:rPr>
        <w:t>health care institutions preventing</w:t>
      </w:r>
      <w:r w:rsidRPr="00BA155D">
        <w:rPr>
          <w:sz w:val="14"/>
          <w:highlight w:val="yellow"/>
        </w:rPr>
        <w:t xml:space="preserve"> </w:t>
      </w:r>
      <w:r w:rsidRPr="00463C50">
        <w:rPr>
          <w:sz w:val="14"/>
        </w:rPr>
        <w:t xml:space="preserve">Nigerians access to </w:t>
      </w:r>
      <w:r w:rsidRPr="00BA155D">
        <w:rPr>
          <w:rStyle w:val="StyleUnderline"/>
          <w:highlight w:val="yellow"/>
        </w:rPr>
        <w:t xml:space="preserve">quality </w:t>
      </w:r>
      <w:r w:rsidRPr="00846220">
        <w:rPr>
          <w:rStyle w:val="StyleUnderline"/>
        </w:rPr>
        <w:t xml:space="preserve">health </w:t>
      </w:r>
      <w:r w:rsidRPr="00BA155D">
        <w:rPr>
          <w:rStyle w:val="StyleUnderline"/>
          <w:highlight w:val="yellow"/>
        </w:rPr>
        <w:t>services</w:t>
      </w:r>
      <w:r w:rsidRPr="00463C50">
        <w:rPr>
          <w:sz w:val="14"/>
        </w:rPr>
        <w:t xml:space="preserve">. </w:t>
      </w:r>
      <w:r w:rsidRPr="00BA155D">
        <w:rPr>
          <w:rStyle w:val="StyleUnderline"/>
          <w:highlight w:val="yellow"/>
        </w:rPr>
        <w:t xml:space="preserve">Health care workers are </w:t>
      </w:r>
      <w:r w:rsidRPr="00BA155D">
        <w:rPr>
          <w:rStyle w:val="StyleUnderline"/>
          <w:highlight w:val="yellow"/>
          <w:bdr w:val="single" w:sz="4" w:space="0" w:color="auto"/>
        </w:rPr>
        <w:t>specialized</w:t>
      </w:r>
      <w:r w:rsidRPr="00BA155D">
        <w:rPr>
          <w:rStyle w:val="StyleUnderline"/>
          <w:highlight w:val="yellow"/>
        </w:rPr>
        <w:t xml:space="preserve"> </w:t>
      </w:r>
      <w:r w:rsidRPr="00463C50">
        <w:rPr>
          <w:sz w:val="14"/>
        </w:rPr>
        <w:t xml:space="preserve">in different areas; </w:t>
      </w:r>
      <w:r w:rsidRPr="00846220">
        <w:rPr>
          <w:rStyle w:val="StyleUnderline"/>
        </w:rPr>
        <w:t>an optician does</w:t>
      </w:r>
      <w:r w:rsidRPr="00463C50">
        <w:rPr>
          <w:sz w:val="14"/>
        </w:rPr>
        <w:t xml:space="preserve"> a </w:t>
      </w:r>
      <w:r w:rsidRPr="00846220">
        <w:rPr>
          <w:rStyle w:val="StyleUnderline"/>
        </w:rPr>
        <w:t xml:space="preserve">different work from a surgeon and so on. It is </w:t>
      </w:r>
      <w:r w:rsidRPr="00BA155D">
        <w:rPr>
          <w:rStyle w:val="StyleUnderline"/>
          <w:highlight w:val="yellow"/>
        </w:rPr>
        <w:t xml:space="preserve">the integration of all their works </w:t>
      </w:r>
      <w:r w:rsidRPr="00463C50">
        <w:rPr>
          <w:sz w:val="14"/>
        </w:rPr>
        <w:t xml:space="preserve">as well as the interrelationship that exists in these different medical services </w:t>
      </w:r>
      <w:r w:rsidRPr="00846220">
        <w:rPr>
          <w:rStyle w:val="StyleUnderline"/>
        </w:rPr>
        <w:t xml:space="preserve">that </w:t>
      </w:r>
      <w:r w:rsidRPr="00BA155D">
        <w:rPr>
          <w:rStyle w:val="StyleUnderline"/>
          <w:highlight w:val="yellow"/>
        </w:rPr>
        <w:t>makes the health system</w:t>
      </w:r>
      <w:r w:rsidRPr="00463C50">
        <w:rPr>
          <w:sz w:val="14"/>
        </w:rPr>
        <w:t xml:space="preserve">, as a whole </w:t>
      </w:r>
      <w:r w:rsidRPr="00BA155D">
        <w:rPr>
          <w:rStyle w:val="StyleUnderline"/>
          <w:highlight w:val="yellow"/>
        </w:rPr>
        <w:t xml:space="preserve">function </w:t>
      </w:r>
      <w:r w:rsidRPr="00463C50">
        <w:rPr>
          <w:sz w:val="14"/>
        </w:rPr>
        <w:t xml:space="preserve">effectively. Thus, </w:t>
      </w:r>
      <w:r w:rsidRPr="00BA155D">
        <w:rPr>
          <w:rStyle w:val="StyleUnderline"/>
          <w:highlight w:val="yellow"/>
        </w:rPr>
        <w:t xml:space="preserve">if </w:t>
      </w:r>
      <w:r w:rsidRPr="00BA155D">
        <w:rPr>
          <w:rStyle w:val="Emphasis"/>
          <w:highlight w:val="yellow"/>
        </w:rPr>
        <w:t>any</w:t>
      </w:r>
      <w:r w:rsidRPr="00BA155D">
        <w:rPr>
          <w:rStyle w:val="StyleUnderline"/>
          <w:highlight w:val="yellow"/>
        </w:rPr>
        <w:t xml:space="preserve"> </w:t>
      </w:r>
      <w:r w:rsidRPr="00463C50">
        <w:rPr>
          <w:sz w:val="14"/>
        </w:rPr>
        <w:t xml:space="preserve">of these </w:t>
      </w:r>
      <w:r w:rsidRPr="00846220">
        <w:rPr>
          <w:rStyle w:val="StyleUnderline"/>
        </w:rPr>
        <w:t xml:space="preserve">categories </w:t>
      </w:r>
      <w:r w:rsidRPr="00BA155D">
        <w:rPr>
          <w:rStyle w:val="StyleUnderline"/>
          <w:highlight w:val="yellow"/>
        </w:rPr>
        <w:t xml:space="preserve">withholds services </w:t>
      </w:r>
      <w:r w:rsidRPr="00846220">
        <w:rPr>
          <w:rStyle w:val="StyleUnderline"/>
        </w:rPr>
        <w:t xml:space="preserve">due to strikes, </w:t>
      </w:r>
      <w:r w:rsidRPr="00BA155D">
        <w:rPr>
          <w:rStyle w:val="StyleUnderline"/>
          <w:highlight w:val="yellow"/>
        </w:rPr>
        <w:t xml:space="preserve">the health sector will </w:t>
      </w:r>
      <w:r w:rsidRPr="00BA155D">
        <w:rPr>
          <w:rStyle w:val="Emphasis"/>
          <w:highlight w:val="yellow"/>
        </w:rPr>
        <w:t>definitely not function</w:t>
      </w:r>
      <w:r w:rsidRPr="00463C50">
        <w:rPr>
          <w:sz w:val="14"/>
        </w:rPr>
        <w:t xml:space="preserve"> efficiently. </w:t>
      </w:r>
      <w:r w:rsidRPr="00846220">
        <w:rPr>
          <w:rStyle w:val="StyleUnderline"/>
        </w:rPr>
        <w:t>This posed serious hardship</w:t>
      </w:r>
      <w:r w:rsidRPr="00463C50">
        <w:rPr>
          <w:sz w:val="14"/>
        </w:rPr>
        <w:t xml:space="preserve"> to the relations of patients as they complained they had no money to go to private hospitals. </w:t>
      </w:r>
      <w:r w:rsidRPr="00BA155D">
        <w:rPr>
          <w:rStyle w:val="StyleUnderline"/>
          <w:highlight w:val="yellow"/>
        </w:rPr>
        <w:t>Strikes</w:t>
      </w:r>
      <w:r w:rsidRPr="00BA155D">
        <w:rPr>
          <w:sz w:val="14"/>
          <w:highlight w:val="yellow"/>
        </w:rPr>
        <w:t xml:space="preserve"> </w:t>
      </w:r>
      <w:r w:rsidRPr="00BA155D">
        <w:rPr>
          <w:rStyle w:val="Emphasis"/>
          <w:highlight w:val="yellow"/>
        </w:rPr>
        <w:t>[freeze]</w:t>
      </w:r>
      <w:r w:rsidRPr="00463C50">
        <w:rPr>
          <w:strike/>
          <w:sz w:val="14"/>
        </w:rPr>
        <w:t>paralyze</w:t>
      </w:r>
      <w:r w:rsidRPr="00463C50">
        <w:rPr>
          <w:sz w:val="14"/>
        </w:rPr>
        <w:t xml:space="preserve"> </w:t>
      </w:r>
      <w:r w:rsidRPr="00BA155D">
        <w:rPr>
          <w:rStyle w:val="Emphasis"/>
          <w:highlight w:val="yellow"/>
        </w:rPr>
        <w:t>healthcare</w:t>
      </w:r>
      <w:r w:rsidRPr="00BA155D">
        <w:rPr>
          <w:sz w:val="14"/>
          <w:highlight w:val="yellow"/>
        </w:rPr>
        <w:t xml:space="preserve"> </w:t>
      </w:r>
      <w:r w:rsidRPr="00463C50">
        <w:rPr>
          <w:sz w:val="14"/>
        </w:rPr>
        <w:t xml:space="preserve">delivery </w:t>
      </w:r>
      <w:r w:rsidRPr="00BA155D">
        <w:rPr>
          <w:rStyle w:val="Emphasis"/>
          <w:highlight w:val="yellow"/>
        </w:rPr>
        <w:t>services</w:t>
      </w:r>
      <w:r w:rsidRPr="00BA155D">
        <w:rPr>
          <w:sz w:val="14"/>
          <w:highlight w:val="yellow"/>
        </w:rPr>
        <w:t xml:space="preserve"> </w:t>
      </w:r>
      <w:r w:rsidRPr="00463C50">
        <w:rPr>
          <w:sz w:val="14"/>
        </w:rPr>
        <w:t xml:space="preserve">at the detriment of people's lives. It has so far sent many people to their untimely graves. </w:t>
      </w:r>
      <w:r w:rsidRPr="00846220">
        <w:rPr>
          <w:rStyle w:val="StyleUnderline"/>
        </w:rPr>
        <w:t>Incessant strikes</w:t>
      </w:r>
      <w:r w:rsidRPr="00463C50">
        <w:rPr>
          <w:sz w:val="14"/>
        </w:rPr>
        <w:t xml:space="preserve"> do </w:t>
      </w:r>
      <w:r w:rsidRPr="00846220">
        <w:rPr>
          <w:rStyle w:val="StyleUnderline"/>
        </w:rPr>
        <w:t xml:space="preserve">not </w:t>
      </w:r>
      <w:r w:rsidRPr="00463C50">
        <w:rPr>
          <w:sz w:val="14"/>
        </w:rPr>
        <w:t>only create</w:t>
      </w:r>
      <w:r w:rsidRPr="00846220">
        <w:rPr>
          <w:rStyle w:val="StyleUnderline"/>
        </w:rPr>
        <w:t xml:space="preserve"> animosity, acrimony</w:t>
      </w:r>
      <w:r w:rsidRPr="00463C50">
        <w:rPr>
          <w:sz w:val="14"/>
        </w:rPr>
        <w:t xml:space="preserve"> and supremacy tussle among various units and departments in the public health institutions </w:t>
      </w:r>
      <w:r w:rsidRPr="00846220">
        <w:rPr>
          <w:rStyle w:val="StyleUnderline"/>
        </w:rPr>
        <w:t>but</w:t>
      </w:r>
      <w:r w:rsidRPr="00BA155D">
        <w:rPr>
          <w:rStyle w:val="StyleUnderline"/>
        </w:rPr>
        <w:t xml:space="preserve"> </w:t>
      </w:r>
      <w:r w:rsidRPr="00BA155D">
        <w:rPr>
          <w:rStyle w:val="StyleUnderline"/>
          <w:highlight w:val="yellow"/>
        </w:rPr>
        <w:t>it</w:t>
      </w:r>
      <w:r w:rsidRPr="00BA155D">
        <w:rPr>
          <w:sz w:val="14"/>
          <w:highlight w:val="yellow"/>
        </w:rPr>
        <w:t xml:space="preserve"> </w:t>
      </w:r>
      <w:r w:rsidRPr="00463C50">
        <w:rPr>
          <w:sz w:val="14"/>
        </w:rPr>
        <w:t xml:space="preserve">also </w:t>
      </w:r>
      <w:r w:rsidRPr="00463C50">
        <w:rPr>
          <w:strike/>
          <w:sz w:val="14"/>
        </w:rPr>
        <w:t>cripple</w:t>
      </w:r>
      <w:r w:rsidRPr="00BA155D">
        <w:rPr>
          <w:rStyle w:val="Emphasis"/>
          <w:highlight w:val="yellow"/>
        </w:rPr>
        <w:t>[destroys] the health system</w:t>
      </w:r>
      <w:r w:rsidRPr="00BA155D">
        <w:rPr>
          <w:sz w:val="14"/>
          <w:highlight w:val="yellow"/>
        </w:rPr>
        <w:t xml:space="preserve"> </w:t>
      </w:r>
      <w:r w:rsidRPr="00463C50">
        <w:rPr>
          <w:sz w:val="14"/>
        </w:rPr>
        <w:t xml:space="preserve">economic-wise. On the account of this observation, the study aim to highlights the economic consequences of the strike actions. It set out to analyze the positive and negative socio-economic effect of medical union strike on health sector of </w:t>
      </w:r>
      <w:proofErr w:type="spellStart"/>
      <w:r w:rsidRPr="00463C50">
        <w:rPr>
          <w:sz w:val="14"/>
        </w:rPr>
        <w:t>Akwa</w:t>
      </w:r>
      <w:proofErr w:type="spellEnd"/>
      <w:r w:rsidRPr="00463C50">
        <w:rPr>
          <w:sz w:val="14"/>
        </w:rPr>
        <w:t xml:space="preserve"> Ibom State. In other words, the work aims to show how medical union strike impact on the State's economic indices.</w:t>
      </w:r>
    </w:p>
    <w:p w14:paraId="3BAA6CA8" w14:textId="77777777" w:rsidR="0011682C" w:rsidRDefault="0011682C" w:rsidP="0011682C">
      <w:pPr>
        <w:pStyle w:val="Heading4"/>
      </w:pPr>
      <w:r>
        <w:t xml:space="preserve">Medical strikes </w:t>
      </w:r>
      <w:r w:rsidRPr="001B0E42">
        <w:rPr>
          <w:u w:val="single"/>
        </w:rPr>
        <w:t>collapse access</w:t>
      </w:r>
      <w:r>
        <w:t xml:space="preserve"> which </w:t>
      </w:r>
      <w:r w:rsidRPr="000624B7">
        <w:rPr>
          <w:u w:val="single"/>
        </w:rPr>
        <w:t xml:space="preserve">spurs </w:t>
      </w:r>
      <w:r>
        <w:rPr>
          <w:u w:val="single"/>
        </w:rPr>
        <w:t>disease</w:t>
      </w:r>
      <w:r>
        <w:t xml:space="preserve"> and </w:t>
      </w:r>
      <w:r w:rsidRPr="001B0E42">
        <w:rPr>
          <w:u w:val="single"/>
        </w:rPr>
        <w:t>turns the case</w:t>
      </w:r>
      <w:r>
        <w:t xml:space="preserve">- healthcare is a </w:t>
      </w:r>
      <w:proofErr w:type="spellStart"/>
      <w:r w:rsidRPr="001B0E42">
        <w:rPr>
          <w:u w:val="single"/>
        </w:rPr>
        <w:t>prereq</w:t>
      </w:r>
      <w:proofErr w:type="spellEnd"/>
      <w:r>
        <w:t xml:space="preserve"> to fix inequality and poverty</w:t>
      </w:r>
    </w:p>
    <w:p w14:paraId="14172D85" w14:textId="77777777" w:rsidR="0011682C" w:rsidRDefault="0011682C" w:rsidP="0011682C">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5839FB8A" w14:textId="77777777" w:rsidR="0011682C" w:rsidRDefault="0011682C" w:rsidP="0011682C">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https://doi.org/10.18034/abr.v8i2.157, accessed 10-16-21]</w:t>
      </w:r>
    </w:p>
    <w:p w14:paraId="4373CE20" w14:textId="77777777" w:rsidR="0011682C" w:rsidRPr="001B0E42" w:rsidRDefault="0011682C" w:rsidP="0011682C"/>
    <w:p w14:paraId="4CB7782B" w14:textId="77777777" w:rsidR="0011682C" w:rsidRPr="001230F1" w:rsidRDefault="0011682C" w:rsidP="0011682C">
      <w:pPr>
        <w:rPr>
          <w:sz w:val="16"/>
        </w:rPr>
      </w:pPr>
      <w:r w:rsidRPr="001230F1">
        <w:rPr>
          <w:sz w:val="16"/>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RPr="001230F1">
        <w:rPr>
          <w:rStyle w:val="StyleUnderline"/>
        </w:rPr>
        <w:t>citizens</w:t>
      </w:r>
      <w:r w:rsidRPr="001230F1">
        <w:rPr>
          <w:sz w:val="16"/>
        </w:rPr>
        <w:t xml:space="preserve"> lack or </w:t>
      </w:r>
      <w:r w:rsidRPr="001230F1">
        <w:rPr>
          <w:rStyle w:val="StyleUnderline"/>
        </w:rPr>
        <w:t>have little options to turn to</w:t>
      </w:r>
      <w:r w:rsidRPr="001230F1">
        <w:rPr>
          <w:sz w:val="16"/>
        </w:rPr>
        <w:t xml:space="preserve">. From the study, 20% of the respondents reported that </w:t>
      </w:r>
      <w:r w:rsidRPr="001230F1">
        <w:rPr>
          <w:rStyle w:val="StyleUnderline"/>
        </w:rPr>
        <w:t xml:space="preserve">medical </w:t>
      </w:r>
      <w:r w:rsidRPr="001230F1">
        <w:rPr>
          <w:sz w:val="16"/>
        </w:rPr>
        <w:t xml:space="preserve">union </w:t>
      </w:r>
      <w:r w:rsidRPr="001230F1">
        <w:rPr>
          <w:rStyle w:val="StyleUnderline"/>
        </w:rPr>
        <w:t xml:space="preserve">strike </w:t>
      </w:r>
      <w:r w:rsidRPr="001230F1">
        <w:rPr>
          <w:sz w:val="16"/>
        </w:rPr>
        <w:t xml:space="preserve">worsen patients' health conditions, 14.7% reported that it </w:t>
      </w:r>
      <w:r w:rsidRPr="001230F1">
        <w:rPr>
          <w:rStyle w:val="StyleUnderline"/>
        </w:rPr>
        <w:t>leads to spreading of disease, and</w:t>
      </w:r>
      <w:r w:rsidRPr="001230F1">
        <w:rPr>
          <w:sz w:val="16"/>
        </w:rPr>
        <w:t xml:space="preserve"> 6.7% indicated that medical union strike </w:t>
      </w:r>
      <w:r w:rsidRPr="001230F1">
        <w:rPr>
          <w:rStyle w:val="StyleUnderline"/>
        </w:rPr>
        <w:t>increases</w:t>
      </w:r>
      <w:r w:rsidRPr="001230F1">
        <w:rPr>
          <w:sz w:val="16"/>
        </w:rPr>
        <w:t xml:space="preserve"> social </w:t>
      </w:r>
      <w:r w:rsidRPr="001230F1">
        <w:rPr>
          <w:rStyle w:val="StyleUnderline"/>
        </w:rPr>
        <w:t>inequality</w:t>
      </w:r>
      <w:r w:rsidRPr="001230F1">
        <w:rPr>
          <w:sz w:val="16"/>
        </w:rPr>
        <w:t xml:space="preserve"> (Figure 1).</w:t>
      </w:r>
    </w:p>
    <w:p w14:paraId="3589DB98" w14:textId="77777777" w:rsidR="0011682C" w:rsidRPr="001230F1" w:rsidRDefault="0011682C" w:rsidP="0011682C">
      <w:pPr>
        <w:rPr>
          <w:sz w:val="16"/>
        </w:rPr>
      </w:pPr>
      <w:r w:rsidRPr="001230F1">
        <w:rPr>
          <w:sz w:val="16"/>
        </w:rPr>
        <w:t xml:space="preserve">In Nigeria about 70% of the population is reported to live below poverty line, this means that the little money individuals and household have is used to purchase essential services such as food, shelter, clothing and healthcare. Yet, healthcare is cheaper in government-managed facilities. However, </w:t>
      </w:r>
      <w:r w:rsidRPr="001230F1">
        <w:rPr>
          <w:rStyle w:val="StyleUnderline"/>
          <w:highlight w:val="yellow"/>
        </w:rPr>
        <w:t>when</w:t>
      </w:r>
      <w:r w:rsidRPr="001230F1">
        <w:rPr>
          <w:sz w:val="16"/>
        </w:rPr>
        <w:t xml:space="preserve"> the </w:t>
      </w:r>
      <w:r w:rsidRPr="001230F1">
        <w:rPr>
          <w:rStyle w:val="StyleUnderline"/>
          <w:highlight w:val="yellow"/>
        </w:rPr>
        <w:t>health workers</w:t>
      </w:r>
      <w:r w:rsidRPr="00465F12">
        <w:rPr>
          <w:sz w:val="16"/>
        </w:rPr>
        <w:t xml:space="preserve"> </w:t>
      </w:r>
      <w:r w:rsidRPr="001230F1">
        <w:rPr>
          <w:sz w:val="16"/>
        </w:rPr>
        <w:t xml:space="preserve">within such facilities </w:t>
      </w:r>
      <w:r w:rsidRPr="001230F1">
        <w:rPr>
          <w:rStyle w:val="StyleUnderline"/>
          <w:highlight w:val="yellow"/>
        </w:rPr>
        <w:t xml:space="preserve">down tools, this </w:t>
      </w:r>
      <w:r w:rsidRPr="001230F1">
        <w:rPr>
          <w:rStyle w:val="Emphasis"/>
          <w:highlight w:val="yellow"/>
        </w:rPr>
        <w:t>decreases the ability of many</w:t>
      </w:r>
      <w:r w:rsidRPr="00465F12">
        <w:rPr>
          <w:sz w:val="16"/>
        </w:rPr>
        <w:t xml:space="preserve"> </w:t>
      </w:r>
      <w:r w:rsidRPr="001230F1">
        <w:rPr>
          <w:sz w:val="16"/>
        </w:rPr>
        <w:t xml:space="preserve">individuals and households </w:t>
      </w:r>
      <w:r w:rsidRPr="001230F1">
        <w:rPr>
          <w:rStyle w:val="Emphasis"/>
          <w:highlight w:val="yellow"/>
        </w:rPr>
        <w:t>to obtain healthcare</w:t>
      </w:r>
      <w:r w:rsidRPr="001230F1">
        <w:rPr>
          <w:rStyle w:val="StyleUnderline"/>
          <w:highlight w:val="yellow"/>
        </w:rPr>
        <w:t xml:space="preserve"> because they</w:t>
      </w:r>
      <w:r w:rsidRPr="001230F1">
        <w:rPr>
          <w:sz w:val="16"/>
        </w:rPr>
        <w:t xml:space="preserve"> usually </w:t>
      </w:r>
      <w:r w:rsidRPr="000624B7">
        <w:rPr>
          <w:rStyle w:val="Emphasis"/>
          <w:highlight w:val="yellow"/>
        </w:rPr>
        <w:t>lack the wherewithal</w:t>
      </w:r>
      <w:r w:rsidRPr="001230F1">
        <w:rPr>
          <w:rStyle w:val="StyleUnderline"/>
          <w:highlight w:val="yellow"/>
        </w:rPr>
        <w:t xml:space="preserve"> to finance</w:t>
      </w:r>
      <w:r w:rsidRPr="001230F1">
        <w:rPr>
          <w:sz w:val="16"/>
        </w:rPr>
        <w:t xml:space="preserve"> such </w:t>
      </w:r>
      <w:r w:rsidRPr="001230F1">
        <w:rPr>
          <w:rStyle w:val="StyleUnderline"/>
          <w:highlight w:val="yellow"/>
        </w:rPr>
        <w:t>alternatives. This leads to</w:t>
      </w:r>
      <w:r w:rsidRPr="00465F12">
        <w:rPr>
          <w:rStyle w:val="StyleUnderline"/>
        </w:rPr>
        <w:t xml:space="preserve"> </w:t>
      </w:r>
      <w:r w:rsidRPr="001230F1">
        <w:rPr>
          <w:rStyle w:val="StyleUnderline"/>
        </w:rPr>
        <w:t>worsening of</w:t>
      </w:r>
      <w:r w:rsidRPr="001230F1">
        <w:rPr>
          <w:sz w:val="16"/>
        </w:rPr>
        <w:t xml:space="preserve"> the </w:t>
      </w:r>
      <w:r w:rsidRPr="001230F1">
        <w:rPr>
          <w:rStyle w:val="StyleUnderline"/>
        </w:rPr>
        <w:t>conditions</w:t>
      </w:r>
      <w:r w:rsidRPr="001230F1">
        <w:rPr>
          <w:sz w:val="16"/>
        </w:rPr>
        <w:t xml:space="preserve"> of both inpatients and outpatients </w:t>
      </w:r>
      <w:r w:rsidRPr="001230F1">
        <w:rPr>
          <w:rStyle w:val="StyleUnderline"/>
        </w:rPr>
        <w:t>and</w:t>
      </w:r>
      <w:r w:rsidRPr="001230F1">
        <w:rPr>
          <w:sz w:val="16"/>
        </w:rPr>
        <w:t xml:space="preserve"> also leads to </w:t>
      </w:r>
      <w:r w:rsidRPr="001230F1">
        <w:rPr>
          <w:rStyle w:val="Emphasis"/>
          <w:highlight w:val="yellow"/>
        </w:rPr>
        <w:t>spreading of</w:t>
      </w:r>
      <w:r w:rsidRPr="001230F1">
        <w:rPr>
          <w:sz w:val="16"/>
          <w:highlight w:val="yellow"/>
        </w:rPr>
        <w:t xml:space="preserve"> </w:t>
      </w:r>
      <w:r w:rsidRPr="001230F1">
        <w:rPr>
          <w:sz w:val="16"/>
        </w:rPr>
        <w:t xml:space="preserve">diseases in the case of </w:t>
      </w:r>
      <w:r w:rsidRPr="001230F1">
        <w:rPr>
          <w:rStyle w:val="Emphasis"/>
          <w:highlight w:val="yellow"/>
        </w:rPr>
        <w:t>contagious diseases</w:t>
      </w:r>
      <w:r w:rsidRPr="001230F1">
        <w:rPr>
          <w:sz w:val="16"/>
        </w:rPr>
        <w:t xml:space="preserve">. This also means that the affected population would be less productive in terms of their involvement in pursuit of economic productive ends achieve through exerting </w:t>
      </w:r>
      <w:proofErr w:type="spellStart"/>
      <w:r w:rsidRPr="001230F1">
        <w:rPr>
          <w:sz w:val="16"/>
        </w:rPr>
        <w:t>labour</w:t>
      </w:r>
      <w:proofErr w:type="spellEnd"/>
      <w:r w:rsidRPr="001230F1">
        <w:rPr>
          <w:sz w:val="16"/>
        </w:rPr>
        <w:t>. At the macro-economic level, the aggregate productivity of the national economy will be negatively affected.</w:t>
      </w:r>
    </w:p>
    <w:p w14:paraId="04BA251F" w14:textId="77777777" w:rsidR="0011682C" w:rsidRPr="001230F1" w:rsidRDefault="0011682C" w:rsidP="0011682C">
      <w:pPr>
        <w:rPr>
          <w:sz w:val="16"/>
        </w:rPr>
      </w:pPr>
      <w:r w:rsidRPr="001230F1">
        <w:rPr>
          <w:sz w:val="16"/>
        </w:rPr>
        <w:t xml:space="preserve">From the study, it was reported that </w:t>
      </w:r>
      <w:r w:rsidRPr="001230F1">
        <w:rPr>
          <w:rStyle w:val="StyleUnderline"/>
          <w:highlight w:val="yellow"/>
        </w:rPr>
        <w:t>medical</w:t>
      </w:r>
      <w:r w:rsidRPr="001230F1">
        <w:rPr>
          <w:sz w:val="16"/>
          <w:highlight w:val="yellow"/>
        </w:rPr>
        <w:t xml:space="preserve"> </w:t>
      </w:r>
      <w:r w:rsidRPr="001230F1">
        <w:rPr>
          <w:sz w:val="16"/>
        </w:rPr>
        <w:t xml:space="preserve">Union </w:t>
      </w:r>
      <w:r w:rsidRPr="001230F1">
        <w:rPr>
          <w:rStyle w:val="StyleUnderline"/>
          <w:highlight w:val="yellow"/>
        </w:rPr>
        <w:t xml:space="preserve">strike leads to </w:t>
      </w:r>
      <w:r w:rsidRPr="001230F1">
        <w:rPr>
          <w:rStyle w:val="Emphasis"/>
          <w:highlight w:val="yellow"/>
        </w:rPr>
        <w:t>increased</w:t>
      </w:r>
      <w:r w:rsidRPr="00465F12">
        <w:rPr>
          <w:sz w:val="16"/>
        </w:rPr>
        <w:t xml:space="preserve"> </w:t>
      </w:r>
      <w:r w:rsidRPr="001230F1">
        <w:rPr>
          <w:sz w:val="16"/>
        </w:rPr>
        <w:t xml:space="preserve">social </w:t>
      </w:r>
      <w:r w:rsidRPr="001230F1">
        <w:rPr>
          <w:rStyle w:val="Emphasis"/>
          <w:highlight w:val="yellow"/>
        </w:rPr>
        <w:t>inequality</w:t>
      </w:r>
      <w:r w:rsidRPr="001230F1">
        <w:rPr>
          <w:sz w:val="16"/>
        </w:rPr>
        <w:t xml:space="preserve">. This means that during strike </w:t>
      </w:r>
      <w:r w:rsidRPr="001230F1">
        <w:rPr>
          <w:rStyle w:val="StyleUnderline"/>
        </w:rPr>
        <w:t>the gap between</w:t>
      </w:r>
      <w:r w:rsidRPr="001230F1">
        <w:rPr>
          <w:sz w:val="16"/>
        </w:rPr>
        <w:t xml:space="preserve"> the poor </w:t>
      </w:r>
      <w:r w:rsidRPr="001230F1">
        <w:rPr>
          <w:rStyle w:val="StyleUnderline"/>
        </w:rPr>
        <w:t>and the rich</w:t>
      </w:r>
      <w:r w:rsidRPr="001230F1">
        <w:rPr>
          <w:sz w:val="16"/>
        </w:rPr>
        <w:t xml:space="preserve"> as well as between the male and female gender </w:t>
      </w:r>
      <w:r w:rsidRPr="001230F1">
        <w:rPr>
          <w:rStyle w:val="StyleUnderline"/>
        </w:rPr>
        <w:t>becomes increasingly obvious.</w:t>
      </w:r>
      <w:r w:rsidRPr="001230F1">
        <w:rPr>
          <w:sz w:val="16"/>
        </w:rPr>
        <w:t xml:space="preserve"> Many </w:t>
      </w:r>
      <w:r w:rsidRPr="001230F1">
        <w:rPr>
          <w:rStyle w:val="StyleUnderline"/>
          <w:highlight w:val="yellow"/>
        </w:rPr>
        <w:t>rich people</w:t>
      </w:r>
      <w:r w:rsidRPr="001230F1">
        <w:rPr>
          <w:sz w:val="16"/>
          <w:highlight w:val="yellow"/>
        </w:rPr>
        <w:t xml:space="preserve"> </w:t>
      </w:r>
      <w:r w:rsidRPr="001230F1">
        <w:rPr>
          <w:sz w:val="16"/>
        </w:rPr>
        <w:t xml:space="preserve">could </w:t>
      </w:r>
      <w:r w:rsidRPr="001230F1">
        <w:rPr>
          <w:rStyle w:val="StyleUnderline"/>
          <w:highlight w:val="yellow"/>
        </w:rPr>
        <w:t>obtain medical services at private clinics</w:t>
      </w:r>
      <w:r w:rsidRPr="001230F1">
        <w:rPr>
          <w:sz w:val="16"/>
          <w:highlight w:val="yellow"/>
        </w:rPr>
        <w:t xml:space="preserve"> </w:t>
      </w:r>
      <w:r w:rsidRPr="001230F1">
        <w:rPr>
          <w:sz w:val="16"/>
        </w:rPr>
        <w:t xml:space="preserve">during which </w:t>
      </w:r>
      <w:r w:rsidRPr="001230F1">
        <w:rPr>
          <w:rStyle w:val="StyleUnderline"/>
        </w:rPr>
        <w:t>fewer poor could do same</w:t>
      </w:r>
      <w:r w:rsidRPr="001230F1">
        <w:rPr>
          <w:sz w:val="16"/>
        </w:rPr>
        <w:t>.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14:paraId="742ED400" w14:textId="77777777" w:rsidR="0011682C" w:rsidRDefault="0011682C" w:rsidP="0011682C">
      <w:pPr>
        <w:rPr>
          <w:sz w:val="16"/>
        </w:rPr>
      </w:pPr>
      <w:r w:rsidRPr="001230F1">
        <w:rPr>
          <w:sz w:val="16"/>
        </w:rPr>
        <w:t xml:space="preserve">Studies have indicated that </w:t>
      </w:r>
      <w:r w:rsidRPr="001230F1">
        <w:rPr>
          <w:rStyle w:val="StyleUnderline"/>
          <w:highlight w:val="yellow"/>
        </w:rPr>
        <w:t>healthier people earn higher wages</w:t>
      </w:r>
      <w:r w:rsidRPr="001230F1">
        <w:rPr>
          <w:sz w:val="16"/>
        </w:rPr>
        <w:t xml:space="preserve">. In Cote d' Ivoire it was reported that </w:t>
      </w:r>
      <w:r w:rsidRPr="001230F1">
        <w:rPr>
          <w:rStyle w:val="StyleUnderline"/>
          <w:highlight w:val="yellow"/>
        </w:rPr>
        <w:t>unhealthy people, that</w:t>
      </w:r>
      <w:r w:rsidRPr="001230F1">
        <w:rPr>
          <w:sz w:val="16"/>
          <w:highlight w:val="yellow"/>
        </w:rPr>
        <w:t xml:space="preserve"> </w:t>
      </w:r>
      <w:r w:rsidRPr="001230F1">
        <w:rPr>
          <w:sz w:val="16"/>
        </w:rPr>
        <w:t xml:space="preserve">is people who were likely to </w:t>
      </w:r>
      <w:r w:rsidRPr="001230F1">
        <w:rPr>
          <w:rStyle w:val="StyleUnderline"/>
          <w:highlight w:val="yellow"/>
        </w:rPr>
        <w:t>lose</w:t>
      </w:r>
      <w:r w:rsidRPr="001230F1">
        <w:rPr>
          <w:sz w:val="16"/>
          <w:highlight w:val="yellow"/>
        </w:rPr>
        <w:t xml:space="preserve"> </w:t>
      </w:r>
      <w:r w:rsidRPr="001230F1">
        <w:rPr>
          <w:sz w:val="16"/>
        </w:rPr>
        <w:t xml:space="preserve">a day of </w:t>
      </w:r>
      <w:r w:rsidRPr="001230F1">
        <w:rPr>
          <w:rStyle w:val="StyleUnderline"/>
          <w:highlight w:val="yellow"/>
        </w:rPr>
        <w:t>work</w:t>
      </w:r>
      <w:r w:rsidRPr="001230F1">
        <w:rPr>
          <w:sz w:val="16"/>
          <w:highlight w:val="yellow"/>
        </w:rPr>
        <w:t xml:space="preserve"> </w:t>
      </w:r>
      <w:r w:rsidRPr="001230F1">
        <w:rPr>
          <w:sz w:val="16"/>
        </w:rPr>
        <w:t xml:space="preserve">per month </w:t>
      </w:r>
      <w:r w:rsidRPr="001B0E42">
        <w:rPr>
          <w:rStyle w:val="StyleUnderline"/>
          <w:highlight w:val="yellow"/>
        </w:rPr>
        <w:t>due to illness earned 19% lower</w:t>
      </w:r>
      <w:r w:rsidRPr="001230F1">
        <w:rPr>
          <w:rStyle w:val="StyleUnderline"/>
        </w:rPr>
        <w:t xml:space="preserve"> than healthy people</w:t>
      </w:r>
      <w:r w:rsidRPr="001230F1">
        <w:rPr>
          <w:sz w:val="16"/>
        </w:rPr>
        <w:t xml:space="preserve"> (Todaro and Smith 2012).This further means that</w:t>
      </w:r>
      <w:r w:rsidRPr="001B0E42">
        <w:rPr>
          <w:sz w:val="16"/>
          <w:highlight w:val="yellow"/>
        </w:rPr>
        <w:t xml:space="preserve">, </w:t>
      </w:r>
      <w:r w:rsidRPr="001B0E42">
        <w:rPr>
          <w:rStyle w:val="StyleUnderline"/>
          <w:highlight w:val="yellow"/>
        </w:rPr>
        <w:t xml:space="preserve">a healthy population is a </w:t>
      </w:r>
      <w:r w:rsidRPr="001B0E42">
        <w:rPr>
          <w:rStyle w:val="Emphasis"/>
          <w:highlight w:val="yellow"/>
        </w:rPr>
        <w:t>prereq</w:t>
      </w:r>
      <w:r w:rsidRPr="001B0E42">
        <w:rPr>
          <w:rStyle w:val="StyleUnderline"/>
        </w:rPr>
        <w:t>uisite</w:t>
      </w:r>
      <w:r w:rsidRPr="001230F1">
        <w:rPr>
          <w:rStyle w:val="StyleUnderline"/>
        </w:rPr>
        <w:t xml:space="preserve"> </w:t>
      </w:r>
      <w:r w:rsidRPr="001B0E42">
        <w:rPr>
          <w:rStyle w:val="StyleUnderline"/>
          <w:highlight w:val="yellow"/>
        </w:rPr>
        <w:t>for</w:t>
      </w:r>
      <w:r w:rsidRPr="00465F12">
        <w:rPr>
          <w:rStyle w:val="StyleUnderline"/>
        </w:rPr>
        <w:t xml:space="preserve"> successful </w:t>
      </w:r>
      <w:r w:rsidRPr="001B0E42">
        <w:rPr>
          <w:rStyle w:val="StyleUnderline"/>
          <w:highlight w:val="yellow"/>
        </w:rPr>
        <w:t>economic development</w:t>
      </w:r>
      <w:r w:rsidRPr="001230F1">
        <w:rPr>
          <w:sz w:val="16"/>
        </w:rPr>
        <w:t xml:space="preserve">. This study indicates that </w:t>
      </w:r>
      <w:r w:rsidRPr="001230F1">
        <w:rPr>
          <w:rStyle w:val="StyleUnderline"/>
        </w:rPr>
        <w:t xml:space="preserve">medical </w:t>
      </w:r>
      <w:r w:rsidRPr="001230F1">
        <w:rPr>
          <w:sz w:val="16"/>
        </w:rPr>
        <w:t xml:space="preserve">unions' </w:t>
      </w:r>
      <w:r w:rsidRPr="001230F1">
        <w:rPr>
          <w:rStyle w:val="StyleUnderline"/>
        </w:rPr>
        <w:t xml:space="preserve">strike worsens </w:t>
      </w:r>
      <w:r w:rsidRPr="001230F1">
        <w:rPr>
          <w:sz w:val="16"/>
        </w:rPr>
        <w:t>out</w:t>
      </w:r>
      <w:r w:rsidRPr="001230F1">
        <w:rPr>
          <w:rStyle w:val="StyleUnderline"/>
        </w:rPr>
        <w:t xml:space="preserve">patients' health and reduces the opportunity of the population to obtain healthcare services </w:t>
      </w:r>
      <w:r w:rsidRPr="001230F1">
        <w:rPr>
          <w:sz w:val="16"/>
        </w:rPr>
        <w:t>(Figure 1). Good health standard in a population is unimportant to achieve goals of poverty reduction. As Todaro and Smith (2012) note, "</w:t>
      </w:r>
      <w:r w:rsidRPr="001B0E42">
        <w:rPr>
          <w:rStyle w:val="StyleUnderline"/>
          <w:highlight w:val="yellow"/>
        </w:rPr>
        <w:t>if parents are</w:t>
      </w:r>
      <w:r w:rsidRPr="001B0E42">
        <w:rPr>
          <w:sz w:val="16"/>
          <w:highlight w:val="yellow"/>
        </w:rPr>
        <w:t xml:space="preserve"> </w:t>
      </w:r>
      <w:r w:rsidRPr="001230F1">
        <w:rPr>
          <w:sz w:val="16"/>
        </w:rPr>
        <w:t xml:space="preserve">two weak, </w:t>
      </w:r>
      <w:r w:rsidRPr="001B0E42">
        <w:rPr>
          <w:rStyle w:val="StyleUnderline"/>
          <w:highlight w:val="yellow"/>
        </w:rPr>
        <w:t>unhealthy</w:t>
      </w:r>
      <w:r w:rsidRPr="001230F1">
        <w:rPr>
          <w:sz w:val="16"/>
        </w:rPr>
        <w:t xml:space="preserve">, and unskilled to be productive enough to support their family, the </w:t>
      </w:r>
      <w:r w:rsidRPr="001B0E42">
        <w:rPr>
          <w:rStyle w:val="StyleUnderline"/>
          <w:highlight w:val="yellow"/>
        </w:rPr>
        <w:t xml:space="preserve">children </w:t>
      </w:r>
      <w:r w:rsidRPr="001230F1">
        <w:rPr>
          <w:rStyle w:val="StyleUnderline"/>
        </w:rPr>
        <w:t xml:space="preserve">have to </w:t>
      </w:r>
      <w:r w:rsidRPr="001B0E42">
        <w:rPr>
          <w:rStyle w:val="StyleUnderline"/>
          <w:highlight w:val="yellow"/>
        </w:rPr>
        <w:t>work</w:t>
      </w:r>
      <w:r w:rsidRPr="001230F1">
        <w:rPr>
          <w:sz w:val="16"/>
        </w:rPr>
        <w:t xml:space="preserve">. </w:t>
      </w:r>
      <w:r w:rsidRPr="001B0E42">
        <w:rPr>
          <w:rStyle w:val="StyleUnderline"/>
          <w:highlight w:val="yellow"/>
        </w:rPr>
        <w:t>But</w:t>
      </w:r>
      <w:r w:rsidRPr="001B0E42">
        <w:rPr>
          <w:sz w:val="16"/>
          <w:highlight w:val="yellow"/>
        </w:rPr>
        <w:t xml:space="preserve"> </w:t>
      </w:r>
      <w:r w:rsidRPr="001230F1">
        <w:rPr>
          <w:sz w:val="16"/>
        </w:rPr>
        <w:t xml:space="preserve">if the children work, </w:t>
      </w:r>
      <w:r w:rsidRPr="001230F1">
        <w:rPr>
          <w:rStyle w:val="StyleUnderline"/>
        </w:rPr>
        <w:t xml:space="preserve">they </w:t>
      </w:r>
      <w:r w:rsidRPr="001B0E42">
        <w:rPr>
          <w:rStyle w:val="StyleUnderline"/>
          <w:highlight w:val="yellow"/>
        </w:rPr>
        <w:t>cannot get</w:t>
      </w:r>
      <w:r w:rsidRPr="001B0E42">
        <w:rPr>
          <w:sz w:val="16"/>
          <w:highlight w:val="yellow"/>
        </w:rPr>
        <w:t xml:space="preserve"> </w:t>
      </w:r>
      <w:r w:rsidRPr="001230F1">
        <w:rPr>
          <w:sz w:val="16"/>
        </w:rPr>
        <w:t xml:space="preserve">the </w:t>
      </w:r>
      <w:r w:rsidRPr="001B0E42">
        <w:rPr>
          <w:rStyle w:val="StyleUnderline"/>
          <w:highlight w:val="yellow"/>
        </w:rPr>
        <w:t>education</w:t>
      </w:r>
      <w:r w:rsidRPr="001B0E42">
        <w:rPr>
          <w:sz w:val="16"/>
          <w:highlight w:val="yellow"/>
        </w:rPr>
        <w:t xml:space="preserve"> </w:t>
      </w:r>
      <w:r w:rsidRPr="001230F1">
        <w:rPr>
          <w:sz w:val="16"/>
        </w:rPr>
        <w:t xml:space="preserve">they need, so when they grow up, they will have to send their own children to work "(p.403). </w:t>
      </w:r>
      <w:r w:rsidRPr="001230F1">
        <w:rPr>
          <w:rStyle w:val="StyleUnderline"/>
        </w:rPr>
        <w:t xml:space="preserve">Thus, </w:t>
      </w:r>
      <w:r w:rsidRPr="001B0E42">
        <w:rPr>
          <w:rStyle w:val="StyleUnderline"/>
          <w:highlight w:val="yellow"/>
        </w:rPr>
        <w:t xml:space="preserve">the </w:t>
      </w:r>
      <w:r w:rsidRPr="001B0E42">
        <w:rPr>
          <w:rStyle w:val="Emphasis"/>
          <w:highlight w:val="yellow"/>
        </w:rPr>
        <w:t>cycle of poverty</w:t>
      </w:r>
      <w:r w:rsidRPr="001B0E42">
        <w:rPr>
          <w:sz w:val="16"/>
          <w:highlight w:val="yellow"/>
        </w:rPr>
        <w:t xml:space="preserve"> </w:t>
      </w:r>
      <w:r w:rsidRPr="001230F1">
        <w:rPr>
          <w:sz w:val="16"/>
        </w:rPr>
        <w:t xml:space="preserve">and low productivity </w:t>
      </w:r>
      <w:r w:rsidRPr="001B0E42">
        <w:rPr>
          <w:rStyle w:val="StyleUnderline"/>
          <w:highlight w:val="yellow"/>
        </w:rPr>
        <w:t>extend across generations</w:t>
      </w:r>
      <w:r w:rsidRPr="001230F1">
        <w:rPr>
          <w:rStyle w:val="StyleUnderline"/>
        </w:rPr>
        <w:t>. Health and education are pivotal to economic development</w:t>
      </w:r>
      <w:r w:rsidRPr="001230F1">
        <w:rPr>
          <w:sz w:val="16"/>
        </w:rPr>
        <w:t xml:space="preserve"> (Todaro and Smith 2012).</w:t>
      </w:r>
    </w:p>
    <w:p w14:paraId="4387F79D" w14:textId="77777777" w:rsidR="0011682C" w:rsidRPr="001B0E42" w:rsidRDefault="0011682C" w:rsidP="0011682C">
      <w:pPr>
        <w:rPr>
          <w:sz w:val="16"/>
        </w:rPr>
      </w:pPr>
      <w:r w:rsidRPr="001B0E42">
        <w:rPr>
          <w:sz w:val="16"/>
        </w:rPr>
        <w:t xml:space="preserve">Strike itself is based on microeconomic self-interest. </w:t>
      </w:r>
      <w:proofErr w:type="spellStart"/>
      <w:r w:rsidRPr="001B0E42">
        <w:rPr>
          <w:sz w:val="16"/>
        </w:rPr>
        <w:t>Umo</w:t>
      </w:r>
      <w:proofErr w:type="spellEnd"/>
      <w:r w:rsidRPr="001B0E42">
        <w:rPr>
          <w:sz w:val="16"/>
        </w:rPr>
        <w:t xml:space="preserve"> (1993) noted that "the economic world draws its dynamism from the self-interest motivation of individuals, firms and governments in response to some desirable incentives" (p.3). </w:t>
      </w:r>
      <w:proofErr w:type="spellStart"/>
      <w:r w:rsidRPr="001B0E42">
        <w:rPr>
          <w:sz w:val="16"/>
        </w:rPr>
        <w:t>Umo</w:t>
      </w:r>
      <w:proofErr w:type="spellEnd"/>
      <w:r w:rsidRPr="001B0E42">
        <w:rPr>
          <w:sz w:val="16"/>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1B0E42">
        <w:rPr>
          <w:sz w:val="16"/>
        </w:rPr>
        <w:t>Umo</w:t>
      </w:r>
      <w:proofErr w:type="spellEnd"/>
      <w:r w:rsidRPr="001B0E42">
        <w:rPr>
          <w:sz w:val="16"/>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14:paraId="5233265D" w14:textId="77777777" w:rsidR="0011682C" w:rsidRPr="001B0E42" w:rsidRDefault="0011682C" w:rsidP="0011682C">
      <w:pPr>
        <w:rPr>
          <w:sz w:val="16"/>
        </w:rPr>
      </w:pPr>
      <w:r w:rsidRPr="001B0E42">
        <w:rPr>
          <w:sz w:val="16"/>
        </w:rPr>
        <w:t>Conclusion and Recommendations</w:t>
      </w:r>
    </w:p>
    <w:p w14:paraId="0F539FF2" w14:textId="77777777" w:rsidR="0011682C" w:rsidRDefault="0011682C" w:rsidP="0011682C">
      <w:pPr>
        <w:rPr>
          <w:sz w:val="16"/>
        </w:rPr>
      </w:pPr>
      <w:r w:rsidRPr="001B0E42">
        <w:rPr>
          <w:sz w:val="16"/>
        </w:rPr>
        <w:t xml:space="preserve">From the findings of the study, it can be concluded that </w:t>
      </w:r>
      <w:r w:rsidRPr="001B0E42">
        <w:rPr>
          <w:rStyle w:val="StyleUnderline"/>
          <w:highlight w:val="yellow"/>
        </w:rPr>
        <w:t xml:space="preserve">strikes </w:t>
      </w:r>
      <w:r w:rsidRPr="001B0E42">
        <w:rPr>
          <w:rStyle w:val="Emphasis"/>
          <w:highlight w:val="yellow"/>
        </w:rPr>
        <w:t>interrupt the</w:t>
      </w:r>
      <w:r w:rsidRPr="001B0E42">
        <w:rPr>
          <w:sz w:val="16"/>
          <w:highlight w:val="yellow"/>
        </w:rPr>
        <w:t xml:space="preserve"> </w:t>
      </w:r>
      <w:r w:rsidRPr="001B0E42">
        <w:rPr>
          <w:sz w:val="16"/>
        </w:rPr>
        <w:t xml:space="preserve">smooth </w:t>
      </w:r>
      <w:r w:rsidRPr="001B0E42">
        <w:rPr>
          <w:rStyle w:val="Emphasis"/>
          <w:highlight w:val="yellow"/>
        </w:rPr>
        <w:t>flow of medical services</w:t>
      </w:r>
      <w:r w:rsidRPr="001B0E42">
        <w:rPr>
          <w:sz w:val="16"/>
          <w:highlight w:val="yellow"/>
        </w:rPr>
        <w:t xml:space="preserve"> </w:t>
      </w:r>
      <w:r w:rsidRPr="001B0E42">
        <w:rPr>
          <w:sz w:val="16"/>
        </w:rPr>
        <w:t xml:space="preserve">to citizens and it is slowly and irredeemably </w:t>
      </w:r>
      <w:r w:rsidRPr="001B0E42">
        <w:rPr>
          <w:rStyle w:val="Emphasis"/>
          <w:highlight w:val="yellow"/>
        </w:rPr>
        <w:t>destroying the public health system</w:t>
      </w:r>
      <w:r w:rsidRPr="001B0E42">
        <w:rPr>
          <w:sz w:val="16"/>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1B0E42">
        <w:rPr>
          <w:rStyle w:val="StyleUnderline"/>
        </w:rPr>
        <w:t>When people's health</w:t>
      </w:r>
      <w:r w:rsidRPr="001B0E42">
        <w:rPr>
          <w:sz w:val="16"/>
        </w:rPr>
        <w:t xml:space="preserve"> conditions </w:t>
      </w:r>
      <w:r w:rsidRPr="001B0E42">
        <w:rPr>
          <w:rStyle w:val="StyleUnderline"/>
        </w:rPr>
        <w:t>get worsened</w:t>
      </w:r>
      <w:r w:rsidRPr="001B0E42">
        <w:rPr>
          <w:sz w:val="16"/>
        </w:rPr>
        <w:t xml:space="preserve"> or there is high mortality rate </w:t>
      </w:r>
      <w:r w:rsidRPr="001B0E42">
        <w:rPr>
          <w:rStyle w:val="StyleUnderline"/>
        </w:rPr>
        <w:t>due to strikes, they become unable to shoulder their responsibilities</w:t>
      </w:r>
      <w:r w:rsidRPr="001B0E42">
        <w:rPr>
          <w:sz w:val="16"/>
        </w:rPr>
        <w:t xml:space="preserve"> effectively </w:t>
      </w:r>
      <w:r w:rsidRPr="001B0E42">
        <w:rPr>
          <w:rStyle w:val="StyleUnderline"/>
        </w:rPr>
        <w:t>and</w:t>
      </w:r>
      <w:r w:rsidRPr="001B0E42">
        <w:rPr>
          <w:sz w:val="16"/>
        </w:rPr>
        <w:t xml:space="preserve"> hence </w:t>
      </w:r>
      <w:r w:rsidRPr="001B0E42">
        <w:rPr>
          <w:rStyle w:val="StyleUnderline"/>
        </w:rPr>
        <w:t>cannot make progress that will contribute to</w:t>
      </w:r>
      <w:r w:rsidRPr="001B0E42">
        <w:rPr>
          <w:sz w:val="16"/>
        </w:rPr>
        <w:t xml:space="preserve"> the </w:t>
      </w:r>
      <w:r w:rsidRPr="001B0E42">
        <w:rPr>
          <w:rStyle w:val="StyleUnderline"/>
        </w:rPr>
        <w:t>growth</w:t>
      </w:r>
      <w:r w:rsidRPr="001B0E42">
        <w:rPr>
          <w:sz w:val="16"/>
        </w:rPr>
        <w:t xml:space="preserve"> of the society. </w:t>
      </w:r>
      <w:r w:rsidRPr="001B0E42">
        <w:rPr>
          <w:rStyle w:val="StyleUnderline"/>
        </w:rPr>
        <w:t>This will</w:t>
      </w:r>
      <w:r w:rsidRPr="001B0E42">
        <w:rPr>
          <w:sz w:val="16"/>
        </w:rPr>
        <w:t xml:space="preserve"> also </w:t>
      </w:r>
      <w:r w:rsidRPr="001B0E42">
        <w:rPr>
          <w:rStyle w:val="StyleUnderline"/>
        </w:rPr>
        <w:t xml:space="preserve">reduce </w:t>
      </w:r>
      <w:proofErr w:type="spellStart"/>
      <w:r w:rsidRPr="001B0E42">
        <w:rPr>
          <w:rStyle w:val="StyleUnderline"/>
        </w:rPr>
        <w:t>labour</w:t>
      </w:r>
      <w:proofErr w:type="spellEnd"/>
      <w:r w:rsidRPr="001B0E42">
        <w:rPr>
          <w:rStyle w:val="StyleUnderline"/>
        </w:rPr>
        <w:t xml:space="preserve"> force drastically</w:t>
      </w:r>
      <w:r w:rsidRPr="001B0E42">
        <w:rPr>
          <w:sz w:val="16"/>
        </w:rPr>
        <w:t xml:space="preserve"> both currently and in the future </w:t>
      </w:r>
      <w:r w:rsidRPr="001B0E42">
        <w:rPr>
          <w:rStyle w:val="StyleUnderline"/>
        </w:rPr>
        <w:t>and</w:t>
      </w:r>
      <w:r w:rsidRPr="001B0E42">
        <w:rPr>
          <w:sz w:val="16"/>
        </w:rPr>
        <w:t xml:space="preserve"> will in turn </w:t>
      </w:r>
      <w:r w:rsidRPr="001B0E42">
        <w:rPr>
          <w:rStyle w:val="StyleUnderline"/>
        </w:rPr>
        <w:t>affect</w:t>
      </w:r>
      <w:r w:rsidRPr="001B0E42">
        <w:rPr>
          <w:sz w:val="16"/>
        </w:rPr>
        <w:t xml:space="preserve"> aggregate production and </w:t>
      </w:r>
      <w:r w:rsidRPr="001B0E42">
        <w:rPr>
          <w:rStyle w:val="StyleUnderline"/>
        </w:rPr>
        <w:t>income negatively. Poor health and negative</w:t>
      </w:r>
      <w:r w:rsidRPr="001B0E42">
        <w:rPr>
          <w:sz w:val="16"/>
        </w:rPr>
        <w:t xml:space="preserve"> economic </w:t>
      </w:r>
      <w:r w:rsidRPr="001B0E42">
        <w:rPr>
          <w:rStyle w:val="StyleUnderline"/>
        </w:rPr>
        <w:t>growth are inextricably linked. Improving</w:t>
      </w:r>
      <w:r w:rsidRPr="001B0E42">
        <w:rPr>
          <w:sz w:val="16"/>
        </w:rPr>
        <w:t xml:space="preserve"> the </w:t>
      </w:r>
      <w:r w:rsidRPr="001B0E42">
        <w:rPr>
          <w:rStyle w:val="StyleUnderline"/>
        </w:rPr>
        <w:t>health</w:t>
      </w:r>
      <w:r w:rsidRPr="001B0E42">
        <w:rPr>
          <w:sz w:val="16"/>
        </w:rPr>
        <w:t xml:space="preserve"> of a nation's citizens </w:t>
      </w:r>
      <w:r w:rsidRPr="001B0E42">
        <w:rPr>
          <w:rStyle w:val="StyleUnderline"/>
        </w:rPr>
        <w:t>can directly result in</w:t>
      </w:r>
      <w:r w:rsidRPr="001B0E42">
        <w:rPr>
          <w:sz w:val="16"/>
        </w:rPr>
        <w:t xml:space="preserve"> economic </w:t>
      </w:r>
      <w:r w:rsidRPr="001B0E42">
        <w:rPr>
          <w:rStyle w:val="StyleUnderline"/>
        </w:rPr>
        <w:t>growth. When human capital is deteriorated, economic productivity is at stake.</w:t>
      </w:r>
      <w:r w:rsidRPr="001B0E42">
        <w:rPr>
          <w:sz w:val="16"/>
        </w:rPr>
        <w:t xml:space="preserve"> Health workers have been seen as valuable assets to the society. Their intrinsic value, in terms of human capital, should be respected rather than focusing on economic productivity that may be derived from it. Whenever that is ignored, </w:t>
      </w:r>
      <w:proofErr w:type="spellStart"/>
      <w:r w:rsidRPr="001B0E42">
        <w:rPr>
          <w:sz w:val="16"/>
        </w:rPr>
        <w:t>labour</w:t>
      </w:r>
      <w:proofErr w:type="spellEnd"/>
      <w:r w:rsidRPr="001B0E42">
        <w:rPr>
          <w:sz w:val="16"/>
        </w:rPr>
        <w:t xml:space="preserve"> unions utilize the threat of strike (</w:t>
      </w:r>
      <w:proofErr w:type="spellStart"/>
      <w:r w:rsidRPr="001B0E42">
        <w:rPr>
          <w:sz w:val="16"/>
        </w:rPr>
        <w:t>Owoye</w:t>
      </w:r>
      <w:proofErr w:type="spellEnd"/>
      <w:r w:rsidRPr="001B0E42">
        <w:rPr>
          <w:sz w:val="16"/>
        </w:rPr>
        <w:t xml:space="preserve">, 1994). </w:t>
      </w:r>
    </w:p>
    <w:p w14:paraId="162BB872" w14:textId="77777777" w:rsidR="0011682C" w:rsidRDefault="0011682C" w:rsidP="0011682C">
      <w:pPr>
        <w:pStyle w:val="Heading4"/>
      </w:pPr>
      <w:r>
        <w:t xml:space="preserve">Strikes collapse healthcare worker </w:t>
      </w:r>
      <w:r w:rsidRPr="00457163">
        <w:rPr>
          <w:u w:val="single"/>
        </w:rPr>
        <w:t>morale</w:t>
      </w:r>
      <w:r>
        <w:t xml:space="preserve"> </w:t>
      </w:r>
      <w:r w:rsidRPr="00457163">
        <w:rPr>
          <w:u w:val="single"/>
        </w:rPr>
        <w:t>even if they succeed</w:t>
      </w:r>
      <w:r>
        <w:t xml:space="preserve">- spurs </w:t>
      </w:r>
      <w:r w:rsidRPr="00457163">
        <w:rPr>
          <w:u w:val="single"/>
        </w:rPr>
        <w:t>brain drain</w:t>
      </w:r>
      <w:r>
        <w:t xml:space="preserve"> and severe healthcare disruption</w:t>
      </w:r>
    </w:p>
    <w:p w14:paraId="264FA35D" w14:textId="77777777" w:rsidR="0011682C" w:rsidRDefault="0011682C" w:rsidP="0011682C">
      <w:proofErr w:type="spellStart"/>
      <w:r w:rsidRPr="001A6A12">
        <w:rPr>
          <w:rStyle w:val="Style13ptBold"/>
        </w:rPr>
        <w:t>Chima</w:t>
      </w:r>
      <w:proofErr w:type="spellEnd"/>
      <w:r w:rsidRPr="001A6A12">
        <w:rPr>
          <w:rStyle w:val="Style13ptBold"/>
        </w:rPr>
        <w:t>, 13</w:t>
      </w:r>
      <w:r w:rsidRPr="001A6A12">
        <w:t xml:space="preserve"> -- University of Kwazulu-Natal public health professor </w:t>
      </w:r>
    </w:p>
    <w:p w14:paraId="583AF83B" w14:textId="77777777" w:rsidR="0011682C" w:rsidRDefault="0011682C" w:rsidP="0011682C">
      <w:r w:rsidRPr="001A6A12">
        <w:t xml:space="preserve">[Sylvester, </w:t>
      </w:r>
      <w:proofErr w:type="spellStart"/>
      <w:r w:rsidRPr="001A6A12">
        <w:t>Programme</w:t>
      </w:r>
      <w:proofErr w:type="spellEnd"/>
      <w:r w:rsidRPr="001A6A12">
        <w:t xml:space="preserve"> of Bio &amp; Research Ethics and Medical Law head, former Professor of Pathology and Medical Law at the International American Medical University, "Global medicine: Is it ethical or morally justifiable for doctors and other healthcare workers to go on strike?," BMC Medical Ethics, 12-19-2013, https://bmcmedethics.biomedcentral.com/articles/10.1186/1472-6939-14-S1-S5, accessed 10-16-2021]</w:t>
      </w:r>
    </w:p>
    <w:p w14:paraId="6951DA47" w14:textId="77777777" w:rsidR="0011682C" w:rsidRPr="00465F12" w:rsidRDefault="0011682C" w:rsidP="0011682C">
      <w:pPr>
        <w:rPr>
          <w:i/>
        </w:rPr>
      </w:pPr>
      <w:r>
        <w:rPr>
          <w:i/>
        </w:rPr>
        <w:t>NOTE: HCWs = health care workers</w:t>
      </w:r>
    </w:p>
    <w:p w14:paraId="042FD6C0" w14:textId="77777777" w:rsidR="0011682C" w:rsidRPr="001A6A12" w:rsidRDefault="0011682C" w:rsidP="0011682C"/>
    <w:p w14:paraId="3A4E2804" w14:textId="77777777" w:rsidR="0011682C" w:rsidRPr="00FA210A" w:rsidRDefault="0011682C" w:rsidP="0011682C">
      <w:pPr>
        <w:rPr>
          <w:rStyle w:val="StyleUnderline"/>
        </w:rPr>
      </w:pPr>
      <w:r w:rsidRPr="00FA210A">
        <w:rPr>
          <w:rStyle w:val="StyleUnderline"/>
        </w:rPr>
        <w:t>Impact of strikes on doctors and HCWs</w:t>
      </w:r>
    </w:p>
    <w:p w14:paraId="6361F7FE" w14:textId="77777777" w:rsidR="0011682C" w:rsidRPr="00FA210A" w:rsidRDefault="0011682C" w:rsidP="0011682C">
      <w:pPr>
        <w:rPr>
          <w:sz w:val="16"/>
        </w:rPr>
      </w:pPr>
      <w:r w:rsidRPr="00FA210A">
        <w:rPr>
          <w:sz w:val="16"/>
        </w:rPr>
        <w:t xml:space="preserve">It would appear that </w:t>
      </w:r>
      <w:r w:rsidRPr="00457163">
        <w:rPr>
          <w:rStyle w:val="StyleUnderline"/>
          <w:highlight w:val="yellow"/>
        </w:rPr>
        <w:t xml:space="preserve">strikes </w:t>
      </w:r>
      <w:r w:rsidRPr="00FA210A">
        <w:rPr>
          <w:rStyle w:val="StyleUnderline"/>
        </w:rPr>
        <w:t xml:space="preserve">may </w:t>
      </w:r>
      <w:r w:rsidRPr="00457163">
        <w:rPr>
          <w:rStyle w:val="StyleUnderline"/>
          <w:highlight w:val="yellow"/>
        </w:rPr>
        <w:t xml:space="preserve">have a </w:t>
      </w:r>
      <w:r w:rsidRPr="00457163">
        <w:rPr>
          <w:rStyle w:val="Emphasis"/>
          <w:highlight w:val="yellow"/>
        </w:rPr>
        <w:t>disproportionate deleterious impact</w:t>
      </w:r>
      <w:r w:rsidRPr="00457163">
        <w:rPr>
          <w:rStyle w:val="StyleUnderline"/>
          <w:highlight w:val="yellow"/>
        </w:rPr>
        <w:t xml:space="preserve"> on </w:t>
      </w:r>
      <w:r w:rsidRPr="00FA210A">
        <w:rPr>
          <w:rStyle w:val="StyleUnderline"/>
        </w:rPr>
        <w:t xml:space="preserve">doctors and other </w:t>
      </w:r>
      <w:r w:rsidRPr="00457163">
        <w:rPr>
          <w:rStyle w:val="StyleUnderline"/>
          <w:highlight w:val="yellow"/>
        </w:rPr>
        <w:t>HCWs</w:t>
      </w:r>
      <w:r w:rsidRPr="00457163">
        <w:rPr>
          <w:sz w:val="16"/>
          <w:highlight w:val="yellow"/>
        </w:rPr>
        <w:t xml:space="preserve"> </w:t>
      </w:r>
      <w:r w:rsidRPr="00FA210A">
        <w:rPr>
          <w:sz w:val="16"/>
        </w:rPr>
        <w:t xml:space="preserve">when </w:t>
      </w:r>
      <w:r w:rsidRPr="00FA210A">
        <w:rPr>
          <w:rStyle w:val="StyleUnderline"/>
        </w:rPr>
        <w:t xml:space="preserve">compared to patients. </w:t>
      </w:r>
      <w:r w:rsidRPr="00457163">
        <w:rPr>
          <w:rStyle w:val="StyleUnderline"/>
          <w:highlight w:val="yellow"/>
        </w:rPr>
        <w:t>Striking HCWs</w:t>
      </w:r>
      <w:r w:rsidRPr="00465F12">
        <w:rPr>
          <w:rStyle w:val="StyleUnderline"/>
        </w:rPr>
        <w:t xml:space="preserve"> </w:t>
      </w:r>
      <w:r w:rsidRPr="00FA210A">
        <w:rPr>
          <w:rStyle w:val="StyleUnderline"/>
        </w:rPr>
        <w:t xml:space="preserve">frequently </w:t>
      </w:r>
      <w:r w:rsidRPr="00457163">
        <w:rPr>
          <w:rStyle w:val="StyleUnderline"/>
          <w:highlight w:val="yellow"/>
        </w:rPr>
        <w:t>face</w:t>
      </w:r>
      <w:r w:rsidRPr="00465F12">
        <w:rPr>
          <w:rStyle w:val="StyleUnderline"/>
        </w:rPr>
        <w:t xml:space="preserve"> </w:t>
      </w:r>
      <w:r w:rsidRPr="00FA210A">
        <w:rPr>
          <w:rStyle w:val="StyleUnderline"/>
        </w:rPr>
        <w:t xml:space="preserve">a </w:t>
      </w:r>
      <w:r w:rsidRPr="00457163">
        <w:rPr>
          <w:rStyle w:val="StyleUnderline"/>
          <w:highlight w:val="yellow"/>
          <w:bdr w:val="single" w:sz="4" w:space="0" w:color="auto"/>
        </w:rPr>
        <w:t>loss of income</w:t>
      </w:r>
      <w:r w:rsidRPr="00457163">
        <w:rPr>
          <w:rStyle w:val="StyleUnderline"/>
          <w:highlight w:val="yellow"/>
        </w:rPr>
        <w:t xml:space="preserve">, </w:t>
      </w:r>
      <w:r w:rsidRPr="00457163">
        <w:rPr>
          <w:rStyle w:val="StyleUnderline"/>
          <w:highlight w:val="yellow"/>
          <w:bdr w:val="single" w:sz="4" w:space="0" w:color="auto"/>
        </w:rPr>
        <w:t>job insecurity</w:t>
      </w:r>
      <w:r w:rsidRPr="00457163">
        <w:rPr>
          <w:rStyle w:val="StyleUnderline"/>
          <w:highlight w:val="yellow"/>
        </w:rPr>
        <w:t xml:space="preserve">, and </w:t>
      </w:r>
      <w:r w:rsidRPr="00457163">
        <w:rPr>
          <w:rStyle w:val="StyleUnderline"/>
          <w:highlight w:val="yellow"/>
          <w:bdr w:val="single" w:sz="4" w:space="0" w:color="auto"/>
        </w:rPr>
        <w:t>emotional distress</w:t>
      </w:r>
      <w:r w:rsidRPr="00457163">
        <w:rPr>
          <w:rStyle w:val="StyleUnderline"/>
          <w:highlight w:val="yellow"/>
        </w:rPr>
        <w:t>, plus long hours</w:t>
      </w:r>
      <w:r w:rsidRPr="00465F12">
        <w:rPr>
          <w:rStyle w:val="StyleUnderline"/>
        </w:rPr>
        <w:t xml:space="preserve"> </w:t>
      </w:r>
      <w:r w:rsidRPr="00FA210A">
        <w:rPr>
          <w:rStyle w:val="StyleUnderline"/>
        </w:rPr>
        <w:t xml:space="preserve">of work </w:t>
      </w:r>
      <w:r w:rsidRPr="00457163">
        <w:rPr>
          <w:rStyle w:val="StyleUnderline"/>
          <w:highlight w:val="yellow"/>
        </w:rPr>
        <w:t>for those who choose not to participate</w:t>
      </w:r>
      <w:r w:rsidRPr="00465F12">
        <w:rPr>
          <w:sz w:val="16"/>
        </w:rPr>
        <w:t xml:space="preserve"> </w:t>
      </w:r>
      <w:r w:rsidRPr="00FA210A">
        <w:rPr>
          <w:sz w:val="16"/>
        </w:rPr>
        <w:t xml:space="preserve">in the strike action. Further, </w:t>
      </w:r>
      <w:r w:rsidRPr="00457163">
        <w:rPr>
          <w:rStyle w:val="StyleUnderline"/>
          <w:highlight w:val="yellow"/>
        </w:rPr>
        <w:t xml:space="preserve">there could be </w:t>
      </w:r>
      <w:r w:rsidRPr="00457163">
        <w:rPr>
          <w:rStyle w:val="StyleUnderline"/>
          <w:highlight w:val="yellow"/>
          <w:bdr w:val="single" w:sz="4" w:space="0" w:color="auto"/>
        </w:rPr>
        <w:t>derangement of working relationships</w:t>
      </w:r>
      <w:r w:rsidRPr="00457163">
        <w:rPr>
          <w:rStyle w:val="StyleUnderline"/>
          <w:highlight w:val="yellow"/>
        </w:rPr>
        <w:t xml:space="preserve"> as well as </w:t>
      </w:r>
      <w:r w:rsidRPr="00457163">
        <w:rPr>
          <w:rStyle w:val="StyleUnderline"/>
          <w:highlight w:val="yellow"/>
          <w:bdr w:val="single" w:sz="4" w:space="0" w:color="auto"/>
        </w:rPr>
        <w:t>loss of</w:t>
      </w:r>
      <w:r w:rsidRPr="00457163">
        <w:rPr>
          <w:rStyle w:val="StyleUnderline"/>
          <w:highlight w:val="yellow"/>
        </w:rPr>
        <w:t xml:space="preserve"> </w:t>
      </w:r>
      <w:r w:rsidRPr="00FA210A">
        <w:rPr>
          <w:rStyle w:val="StyleUnderline"/>
        </w:rPr>
        <w:t xml:space="preserve">established </w:t>
      </w:r>
      <w:r w:rsidRPr="00457163">
        <w:rPr>
          <w:rStyle w:val="StyleUnderline"/>
          <w:highlight w:val="yellow"/>
          <w:bdr w:val="single" w:sz="4" w:space="0" w:color="auto"/>
        </w:rPr>
        <w:t>leadership</w:t>
      </w:r>
      <w:r w:rsidRPr="00457163">
        <w:rPr>
          <w:sz w:val="16"/>
          <w:highlight w:val="yellow"/>
        </w:rPr>
        <w:t xml:space="preserve"> </w:t>
      </w:r>
      <w:r w:rsidRPr="00FA210A">
        <w:rPr>
          <w:sz w:val="16"/>
        </w:rPr>
        <w:t xml:space="preserve">[11, 41]. </w:t>
      </w:r>
      <w:r w:rsidRPr="00457163">
        <w:rPr>
          <w:rStyle w:val="Emphasis"/>
          <w:highlight w:val="yellow"/>
        </w:rPr>
        <w:t>Whether or not</w:t>
      </w:r>
      <w:r w:rsidRPr="00457163">
        <w:rPr>
          <w:sz w:val="16"/>
        </w:rPr>
        <w:t xml:space="preserve"> their </w:t>
      </w:r>
      <w:r w:rsidRPr="00457163">
        <w:rPr>
          <w:rStyle w:val="Emphasis"/>
          <w:highlight w:val="yellow"/>
        </w:rPr>
        <w:t>demands are</w:t>
      </w:r>
      <w:r w:rsidRPr="00457163">
        <w:rPr>
          <w:sz w:val="16"/>
          <w:highlight w:val="yellow"/>
        </w:rPr>
        <w:t xml:space="preserve"> </w:t>
      </w:r>
      <w:r w:rsidRPr="00FA210A">
        <w:rPr>
          <w:sz w:val="16"/>
        </w:rPr>
        <w:t xml:space="preserve">eventually </w:t>
      </w:r>
      <w:r w:rsidRPr="00457163">
        <w:rPr>
          <w:rStyle w:val="Emphasis"/>
          <w:highlight w:val="yellow"/>
        </w:rPr>
        <w:t>met</w:t>
      </w:r>
      <w:r w:rsidRPr="00457163">
        <w:rPr>
          <w:rStyle w:val="StyleUnderline"/>
          <w:highlight w:val="yellow"/>
        </w:rPr>
        <w:t>, doctors</w:t>
      </w:r>
      <w:r w:rsidRPr="00457163">
        <w:rPr>
          <w:sz w:val="16"/>
          <w:highlight w:val="yellow"/>
        </w:rPr>
        <w:t xml:space="preserve"> </w:t>
      </w:r>
      <w:r w:rsidRPr="00FA210A">
        <w:rPr>
          <w:sz w:val="16"/>
        </w:rPr>
        <w:t xml:space="preserve">who have been </w:t>
      </w:r>
      <w:r w:rsidRPr="00FA210A">
        <w:rPr>
          <w:rStyle w:val="StyleUnderline"/>
        </w:rPr>
        <w:t>involved in strikes</w:t>
      </w:r>
      <w:r w:rsidRPr="00FA210A">
        <w:rPr>
          <w:sz w:val="16"/>
        </w:rPr>
        <w:t xml:space="preserve"> usually </w:t>
      </w:r>
      <w:r w:rsidRPr="00457163">
        <w:rPr>
          <w:rStyle w:val="StyleUnderline"/>
          <w:highlight w:val="yellow"/>
        </w:rPr>
        <w:t xml:space="preserve">end up </w:t>
      </w:r>
      <w:r w:rsidRPr="00457163">
        <w:rPr>
          <w:rStyle w:val="Emphasis"/>
          <w:highlight w:val="yellow"/>
        </w:rPr>
        <w:t>disillusioned</w:t>
      </w:r>
      <w:r w:rsidRPr="00457163">
        <w:rPr>
          <w:rStyle w:val="StyleUnderline"/>
          <w:highlight w:val="yellow"/>
        </w:rPr>
        <w:t xml:space="preserve"> and </w:t>
      </w:r>
      <w:r w:rsidRPr="00457163">
        <w:rPr>
          <w:rStyle w:val="Emphasis"/>
          <w:highlight w:val="yellow"/>
        </w:rPr>
        <w:t>demotivated</w:t>
      </w:r>
      <w:r w:rsidRPr="00457163">
        <w:rPr>
          <w:sz w:val="16"/>
        </w:rPr>
        <w:t xml:space="preserve"> and many end-up emigrating overseas or relocating within</w:t>
      </w:r>
      <w:r w:rsidRPr="00457163">
        <w:rPr>
          <w:sz w:val="12"/>
        </w:rPr>
        <w:t xml:space="preserve"> </w:t>
      </w:r>
      <w:r w:rsidRPr="00FA210A">
        <w:rPr>
          <w:sz w:val="16"/>
        </w:rPr>
        <w:t xml:space="preserve">the country thereby </w:t>
      </w:r>
      <w:r w:rsidRPr="00457163">
        <w:rPr>
          <w:rStyle w:val="StyleUnderline"/>
          <w:highlight w:val="yellow"/>
        </w:rPr>
        <w:t>leading to</w:t>
      </w:r>
      <w:r w:rsidRPr="00457163">
        <w:rPr>
          <w:sz w:val="16"/>
          <w:highlight w:val="yellow"/>
        </w:rPr>
        <w:t xml:space="preserve"> </w:t>
      </w:r>
      <w:r w:rsidRPr="00FA210A">
        <w:rPr>
          <w:sz w:val="16"/>
        </w:rPr>
        <w:t xml:space="preserve">either internal or external </w:t>
      </w:r>
      <w:r w:rsidRPr="00457163">
        <w:rPr>
          <w:rStyle w:val="Emphasis"/>
          <w:highlight w:val="yellow"/>
        </w:rPr>
        <w:t>brain drain</w:t>
      </w:r>
      <w:r w:rsidRPr="00FA210A">
        <w:rPr>
          <w:sz w:val="16"/>
        </w:rPr>
        <w:t xml:space="preserve">. For example, striking doctors in Timaru, New Zealand reported an "overwhelming feeling of complete lack of confidence and trust in the hospital management team" [11, 16, 25, 55, 66]. </w:t>
      </w:r>
      <w:r w:rsidRPr="00465F12">
        <w:rPr>
          <w:rStyle w:val="StyleUnderline"/>
        </w:rPr>
        <w:t>The impact</w:t>
      </w:r>
      <w:r w:rsidRPr="00465F12">
        <w:rPr>
          <w:sz w:val="16"/>
        </w:rPr>
        <w:t xml:space="preserve"> of such movements </w:t>
      </w:r>
      <w:r w:rsidRPr="00465F12">
        <w:rPr>
          <w:rStyle w:val="StyleUnderline"/>
        </w:rPr>
        <w:t>could be as severe as</w:t>
      </w:r>
      <w:r w:rsidRPr="00465F12">
        <w:rPr>
          <w:sz w:val="16"/>
        </w:rPr>
        <w:t xml:space="preserve"> occurred </w:t>
      </w:r>
      <w:r w:rsidRPr="00465F12">
        <w:rPr>
          <w:rStyle w:val="StyleUnderline"/>
        </w:rPr>
        <w:t>in Malta, where the</w:t>
      </w:r>
      <w:r w:rsidRPr="00465F12">
        <w:rPr>
          <w:sz w:val="16"/>
        </w:rPr>
        <w:t xml:space="preserve"> Maltese </w:t>
      </w:r>
      <w:r w:rsidRPr="00465F12">
        <w:rPr>
          <w:rStyle w:val="StyleUnderline"/>
        </w:rPr>
        <w:t>medical school lost its</w:t>
      </w:r>
      <w:r w:rsidRPr="00465F12">
        <w:rPr>
          <w:sz w:val="16"/>
        </w:rPr>
        <w:t xml:space="preserve"> GMC </w:t>
      </w:r>
      <w:r w:rsidRPr="00465F12">
        <w:rPr>
          <w:rStyle w:val="StyleUnderline"/>
        </w:rPr>
        <w:t>accreditation due to a prolonged doctor's strike</w:t>
      </w:r>
      <w:r w:rsidRPr="00465F12">
        <w:rPr>
          <w:sz w:val="16"/>
        </w:rPr>
        <w:t xml:space="preserve"> </w:t>
      </w:r>
      <w:r w:rsidRPr="00FA210A">
        <w:rPr>
          <w:sz w:val="16"/>
        </w:rPr>
        <w:t xml:space="preserve">[9]. It could also lead to a situation where close to 25% of a national doctors threatened to quit their jobs and leave the country unless they received wage increases, as reported recently from the Czech Republic [16]. </w:t>
      </w:r>
      <w:r w:rsidRPr="00FA210A">
        <w:rPr>
          <w:rStyle w:val="StyleUnderline"/>
        </w:rPr>
        <w:t xml:space="preserve">The </w:t>
      </w:r>
      <w:r w:rsidRPr="00457163">
        <w:rPr>
          <w:rStyle w:val="StyleUnderline"/>
          <w:highlight w:val="yellow"/>
        </w:rPr>
        <w:t>brain drain</w:t>
      </w:r>
      <w:r w:rsidRPr="00457163">
        <w:rPr>
          <w:rStyle w:val="StyleUnderline"/>
        </w:rPr>
        <w:t xml:space="preserve"> </w:t>
      </w:r>
      <w:r w:rsidRPr="00FA210A">
        <w:rPr>
          <w:rStyle w:val="StyleUnderline"/>
        </w:rPr>
        <w:t xml:space="preserve">which occurred </w:t>
      </w:r>
      <w:r w:rsidRPr="00457163">
        <w:rPr>
          <w:rStyle w:val="StyleUnderline"/>
          <w:highlight w:val="yellow"/>
        </w:rPr>
        <w:t xml:space="preserve">in </w:t>
      </w:r>
      <w:r w:rsidRPr="00465F12">
        <w:rPr>
          <w:rStyle w:val="StyleUnderline"/>
          <w:highlight w:val="yellow"/>
          <w:bdr w:val="single" w:sz="4" w:space="0" w:color="auto"/>
        </w:rPr>
        <w:t>Malta</w:t>
      </w:r>
      <w:r w:rsidRPr="00457163">
        <w:rPr>
          <w:rStyle w:val="StyleUnderline"/>
          <w:highlight w:val="yellow"/>
        </w:rPr>
        <w:t xml:space="preserve">, </w:t>
      </w:r>
      <w:r w:rsidRPr="00465F12">
        <w:rPr>
          <w:rStyle w:val="StyleUnderline"/>
          <w:highlight w:val="yellow"/>
          <w:bdr w:val="single" w:sz="4" w:space="0" w:color="auto"/>
        </w:rPr>
        <w:t>New Zealand</w:t>
      </w:r>
      <w:r w:rsidRPr="00457163">
        <w:rPr>
          <w:rStyle w:val="StyleUnderline"/>
          <w:highlight w:val="yellow"/>
        </w:rPr>
        <w:t xml:space="preserve"> and </w:t>
      </w:r>
      <w:r w:rsidRPr="00465F12">
        <w:rPr>
          <w:rStyle w:val="StyleUnderline"/>
          <w:highlight w:val="yellow"/>
          <w:bdr w:val="single" w:sz="4" w:space="0" w:color="auto"/>
        </w:rPr>
        <w:t>Israel</w:t>
      </w:r>
      <w:r w:rsidRPr="00457163">
        <w:rPr>
          <w:rStyle w:val="StyleUnderline"/>
          <w:highlight w:val="yellow"/>
        </w:rPr>
        <w:t xml:space="preserve"> following</w:t>
      </w:r>
      <w:r w:rsidRPr="00457163">
        <w:rPr>
          <w:rStyle w:val="StyleUnderline"/>
        </w:rPr>
        <w:t xml:space="preserve"> </w:t>
      </w:r>
      <w:r w:rsidRPr="00FA210A">
        <w:rPr>
          <w:rStyle w:val="StyleUnderline"/>
        </w:rPr>
        <w:t xml:space="preserve">doctors </w:t>
      </w:r>
      <w:r w:rsidRPr="00457163">
        <w:rPr>
          <w:rStyle w:val="StyleUnderline"/>
          <w:highlight w:val="yellow"/>
        </w:rPr>
        <w:t xml:space="preserve">strikes led to </w:t>
      </w:r>
      <w:r w:rsidRPr="00457163">
        <w:rPr>
          <w:rStyle w:val="Emphasis"/>
          <w:highlight w:val="yellow"/>
        </w:rPr>
        <w:t>major disruptions in healthcare</w:t>
      </w:r>
      <w:r w:rsidRPr="00457163">
        <w:rPr>
          <w:rStyle w:val="StyleUnderline"/>
        </w:rPr>
        <w:t xml:space="preserve"> service </w:t>
      </w:r>
      <w:r w:rsidRPr="00457163">
        <w:rPr>
          <w:rStyle w:val="Emphasis"/>
          <w:highlight w:val="yellow"/>
        </w:rPr>
        <w:t>delivery</w:t>
      </w:r>
      <w:r w:rsidRPr="00457163">
        <w:rPr>
          <w:sz w:val="16"/>
          <w:highlight w:val="yellow"/>
        </w:rPr>
        <w:t xml:space="preserve"> </w:t>
      </w:r>
      <w:r w:rsidRPr="00FA210A">
        <w:rPr>
          <w:sz w:val="16"/>
        </w:rPr>
        <w:t>in the centers and regions affected [9, 14].</w:t>
      </w:r>
    </w:p>
    <w:p w14:paraId="4073C39C" w14:textId="77777777" w:rsidR="0011682C" w:rsidRDefault="0011682C" w:rsidP="0011682C">
      <w:pPr>
        <w:pStyle w:val="Heading4"/>
      </w:pPr>
      <w:r>
        <w:t xml:space="preserve">Next pandemic causes </w:t>
      </w:r>
      <w:r w:rsidRPr="001C4DE8">
        <w:rPr>
          <w:u w:val="single"/>
        </w:rPr>
        <w:t>extinction</w:t>
      </w:r>
      <w:r>
        <w:t xml:space="preserve">- strong </w:t>
      </w:r>
      <w:r w:rsidRPr="001C4DE8">
        <w:rPr>
          <w:u w:val="single"/>
        </w:rPr>
        <w:t>public health</w:t>
      </w:r>
      <w:r>
        <w:t xml:space="preserve"> is key to solve</w:t>
      </w:r>
    </w:p>
    <w:p w14:paraId="34240693" w14:textId="77777777" w:rsidR="0011682C" w:rsidRDefault="0011682C" w:rsidP="0011682C">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651CF324" w14:textId="77777777" w:rsidR="0011682C" w:rsidRDefault="0011682C" w:rsidP="0011682C">
      <w:r w:rsidRPr="00742F8D">
        <w:t>[Nahid, MD, MALD, "What do we need to build resilience against the next pandemic?," Center for Emerging Infectious Diseases Policy &amp; Research, 5-18-2021, https://www.bu.edu/ceid/2021/05/18/placeholder-blog-post/, accessed 10-18-2021]</w:t>
      </w:r>
    </w:p>
    <w:p w14:paraId="22A89FB2" w14:textId="77777777" w:rsidR="0011682C" w:rsidRPr="00742F8D" w:rsidRDefault="0011682C" w:rsidP="0011682C"/>
    <w:p w14:paraId="3A032D8E" w14:textId="77777777" w:rsidR="0011682C" w:rsidRPr="00742F8D" w:rsidRDefault="0011682C" w:rsidP="0011682C">
      <w:pPr>
        <w:rPr>
          <w:rStyle w:val="StyleUnderline"/>
        </w:rPr>
      </w:pPr>
      <w:r w:rsidRPr="001C4DE8">
        <w:rPr>
          <w:rStyle w:val="StyleUnderline"/>
          <w:highlight w:val="yellow"/>
        </w:rPr>
        <w:t xml:space="preserve">What do we need to build </w:t>
      </w:r>
      <w:r w:rsidRPr="001C4DE8">
        <w:rPr>
          <w:rStyle w:val="Emphasis"/>
          <w:highlight w:val="yellow"/>
        </w:rPr>
        <w:t>resilience</w:t>
      </w:r>
      <w:r w:rsidRPr="001C4DE8">
        <w:rPr>
          <w:rStyle w:val="StyleUnderline"/>
          <w:highlight w:val="yellow"/>
        </w:rPr>
        <w:t xml:space="preserve"> against the </w:t>
      </w:r>
      <w:r w:rsidRPr="00465F12">
        <w:rPr>
          <w:rStyle w:val="Emphasis"/>
          <w:highlight w:val="yellow"/>
        </w:rPr>
        <w:t>next pandemic</w:t>
      </w:r>
      <w:r w:rsidRPr="001C4DE8">
        <w:rPr>
          <w:rStyle w:val="StyleUnderline"/>
          <w:highlight w:val="yellow"/>
        </w:rPr>
        <w:t>?</w:t>
      </w:r>
    </w:p>
    <w:p w14:paraId="26F77BC7" w14:textId="77777777" w:rsidR="0011682C" w:rsidRDefault="0011682C" w:rsidP="0011682C">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7F5436F0" w14:textId="77777777" w:rsidR="0011682C" w:rsidRPr="00742F8D" w:rsidRDefault="0011682C" w:rsidP="0011682C">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5CCC977D" w14:textId="77777777" w:rsidR="0011682C" w:rsidRPr="00742F8D" w:rsidRDefault="0011682C" w:rsidP="0011682C">
      <w:pPr>
        <w:rPr>
          <w:sz w:val="12"/>
        </w:rPr>
      </w:pPr>
      <w:r w:rsidRPr="00742F8D">
        <w:rPr>
          <w:sz w:val="12"/>
        </w:rPr>
        <w:t xml:space="preserve">More urgently, COVID-19 may not be the last pandemic we face in our lifetimes. </w:t>
      </w:r>
      <w:r w:rsidRPr="001C4DE8">
        <w:rPr>
          <w:rStyle w:val="StyleUnderline"/>
          <w:highlight w:val="yellow"/>
        </w:rPr>
        <w:t xml:space="preserve">The </w:t>
      </w:r>
      <w:r w:rsidRPr="001C4DE8">
        <w:rPr>
          <w:rStyle w:val="Emphasis"/>
          <w:highlight w:val="yellow"/>
        </w:rPr>
        <w:t>existential threat</w:t>
      </w:r>
      <w:r w:rsidRPr="001C4DE8">
        <w:rPr>
          <w:rStyle w:val="StyleUnderline"/>
          <w:highlight w:val="yellow"/>
        </w:rPr>
        <w:t xml:space="preserve"> </w:t>
      </w:r>
      <w:r w:rsidRPr="00742F8D">
        <w:rPr>
          <w:rStyle w:val="StyleUnderline"/>
        </w:rPr>
        <w:t xml:space="preserve">of pandemics </w:t>
      </w:r>
      <w:r w:rsidRPr="001C4DE8">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1C4DE8">
        <w:rPr>
          <w:rStyle w:val="StyleUnderline"/>
          <w:highlight w:val="yellow"/>
        </w:rPr>
        <w:t>the risk of new</w:t>
      </w:r>
      <w:r w:rsidRPr="00742F8D">
        <w:rPr>
          <w:rStyle w:val="StyleUnderline"/>
        </w:rPr>
        <w:t xml:space="preserve"> infectious </w:t>
      </w:r>
      <w:r w:rsidRPr="001C4DE8">
        <w:rPr>
          <w:rStyle w:val="StyleUnderline"/>
          <w:highlight w:val="yellow"/>
        </w:rPr>
        <w:t>diseases</w:t>
      </w:r>
      <w:r w:rsidRPr="00742F8D">
        <w:rPr>
          <w:rStyle w:val="StyleUnderline"/>
        </w:rPr>
        <w:t xml:space="preserve"> seeping into the human population </w:t>
      </w:r>
      <w:r w:rsidRPr="001C4DE8">
        <w:rPr>
          <w:rStyle w:val="StyleUnderline"/>
          <w:highlight w:val="yellow"/>
        </w:rPr>
        <w:t xml:space="preserve">from </w:t>
      </w:r>
      <w:r w:rsidRPr="00465F12">
        <w:rPr>
          <w:rStyle w:val="Emphasis"/>
          <w:highlight w:val="yellow"/>
        </w:rPr>
        <w:t>animal reservoirs</w:t>
      </w:r>
      <w:r w:rsidRPr="001C4DE8">
        <w:rPr>
          <w:rStyle w:val="StyleUnderline"/>
          <w:highlight w:val="yellow"/>
        </w:rPr>
        <w:t xml:space="preserve"> is going to</w:t>
      </w:r>
      <w:r w:rsidRPr="00742F8D">
        <w:rPr>
          <w:sz w:val="12"/>
        </w:rPr>
        <w:t xml:space="preserve"> continue to </w:t>
      </w:r>
      <w:r w:rsidRPr="001C4DE8">
        <w:rPr>
          <w:rStyle w:val="StyleUnderline"/>
          <w:highlight w:val="yellow"/>
        </w:rPr>
        <w:t>grow as</w:t>
      </w:r>
      <w:r w:rsidRPr="00742F8D">
        <w:rPr>
          <w:rStyle w:val="StyleUnderline"/>
        </w:rPr>
        <w:t xml:space="preserve"> we see grow in numbers, </w:t>
      </w:r>
      <w:r w:rsidRPr="001C4DE8">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1C4DE8">
        <w:rPr>
          <w:rStyle w:val="StyleUnderline"/>
          <w:highlight w:val="yellow"/>
        </w:rPr>
        <w:t>and close the gap between us and</w:t>
      </w:r>
      <w:r w:rsidRPr="00742F8D">
        <w:rPr>
          <w:rStyle w:val="StyleUnderline"/>
        </w:rPr>
        <w:t xml:space="preserve"> natural </w:t>
      </w:r>
      <w:r w:rsidRPr="001C4DE8">
        <w:rPr>
          <w:rStyle w:val="StyleUnderline"/>
          <w:highlight w:val="yellow"/>
        </w:rPr>
        <w:t>habitats where</w:t>
      </w:r>
      <w:r w:rsidRPr="00742F8D">
        <w:rPr>
          <w:rStyle w:val="StyleUnderline"/>
        </w:rPr>
        <w:t xml:space="preserve"> yet </w:t>
      </w:r>
      <w:r w:rsidRPr="001C4DE8">
        <w:rPr>
          <w:rStyle w:val="Emphasis"/>
          <w:highlight w:val="yellow"/>
        </w:rPr>
        <w:t>undiscovered viruses</w:t>
      </w:r>
      <w:r w:rsidRPr="001C4DE8">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2FDC6B75" w14:textId="77777777" w:rsidR="0011682C" w:rsidRPr="00742F8D" w:rsidRDefault="0011682C" w:rsidP="0011682C">
      <w:pPr>
        <w:rPr>
          <w:sz w:val="12"/>
        </w:rPr>
      </w:pPr>
      <w:r w:rsidRPr="00742F8D">
        <w:rPr>
          <w:sz w:val="12"/>
        </w:rPr>
        <w:t xml:space="preserve">Within our own lifetimes, we have seen the impact of </w:t>
      </w:r>
      <w:r w:rsidRPr="001C4DE8">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1C4DE8">
        <w:rPr>
          <w:rStyle w:val="StyleUnderline"/>
          <w:highlight w:val="yellow"/>
        </w:rPr>
        <w:t xml:space="preserve">will exponentially increase </w:t>
      </w:r>
      <w:r w:rsidRPr="00742F8D">
        <w:rPr>
          <w:rStyle w:val="StyleUnderline"/>
        </w:rPr>
        <w:t xml:space="preserve">the incidence of many </w:t>
      </w:r>
      <w:r w:rsidRPr="001C4DE8">
        <w:rPr>
          <w:rStyle w:val="StyleUnderline"/>
          <w:highlight w:val="yellow"/>
        </w:rPr>
        <w:t>infections</w:t>
      </w:r>
      <w:r w:rsidRPr="001C4DE8">
        <w:rPr>
          <w:sz w:val="12"/>
          <w:highlight w:val="yellow"/>
        </w:rPr>
        <w:t xml:space="preserve"> </w:t>
      </w:r>
      <w:r w:rsidRPr="00742F8D">
        <w:rPr>
          <w:sz w:val="12"/>
        </w:rPr>
        <w:t xml:space="preserve">and change the distribution of others. </w:t>
      </w:r>
    </w:p>
    <w:p w14:paraId="36132133" w14:textId="77777777" w:rsidR="0011682C" w:rsidRPr="00742F8D" w:rsidRDefault="0011682C" w:rsidP="0011682C">
      <w:pPr>
        <w:rPr>
          <w:sz w:val="12"/>
        </w:rPr>
      </w:pPr>
      <w:r w:rsidRPr="00742F8D">
        <w:rPr>
          <w:sz w:val="12"/>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16ED7620" w14:textId="77777777" w:rsidR="0011682C" w:rsidRPr="00742F8D" w:rsidRDefault="0011682C" w:rsidP="0011682C">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2ED95FE0" w14:textId="77777777" w:rsidR="0011682C" w:rsidRPr="00742F8D" w:rsidRDefault="0011682C" w:rsidP="0011682C">
      <w:pPr>
        <w:rPr>
          <w:sz w:val="12"/>
        </w:rPr>
      </w:pPr>
      <w:r w:rsidRPr="00742F8D">
        <w:rPr>
          <w:sz w:val="12"/>
        </w:rPr>
        <w:t xml:space="preserve">There are moments in history when our actions require collective metacognition and urgency. This has to be one of those moments. </w:t>
      </w:r>
    </w:p>
    <w:p w14:paraId="643FDB55" w14:textId="77777777" w:rsidR="0011682C" w:rsidRPr="00742F8D" w:rsidRDefault="0011682C" w:rsidP="0011682C">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00CE263F" w14:textId="77777777" w:rsidR="0011682C" w:rsidRPr="00742F8D" w:rsidRDefault="0011682C" w:rsidP="0011682C">
      <w:pPr>
        <w:rPr>
          <w:sz w:val="12"/>
        </w:rPr>
      </w:pPr>
      <w:r w:rsidRPr="00742F8D">
        <w:rPr>
          <w:rStyle w:val="StyleUnderline"/>
        </w:rPr>
        <w:t>We are not rudderless</w:t>
      </w:r>
      <w:r w:rsidRPr="00742F8D">
        <w:rPr>
          <w:sz w:val="12"/>
        </w:rPr>
        <w:t xml:space="preserve"> as we head into this future. The </w:t>
      </w:r>
      <w:r w:rsidRPr="001C4DE8">
        <w:rPr>
          <w:rStyle w:val="StyleUnderline"/>
          <w:highlight w:val="yellow"/>
        </w:rPr>
        <w:t>COVID</w:t>
      </w:r>
      <w:r w:rsidRPr="00742F8D">
        <w:rPr>
          <w:sz w:val="12"/>
        </w:rPr>
        <w:t xml:space="preserve">-19 pandemic, like recent Ebola virus disease outbreaks and other recent emergencies, </w:t>
      </w:r>
      <w:r w:rsidRPr="001C4DE8">
        <w:rPr>
          <w:rStyle w:val="StyleUnderline"/>
          <w:highlight w:val="yellow"/>
        </w:rPr>
        <w:t xml:space="preserve">has </w:t>
      </w:r>
      <w:r w:rsidRPr="00465F12">
        <w:rPr>
          <w:rStyle w:val="StyleUnderline"/>
          <w:highlight w:val="yellow"/>
        </w:rPr>
        <w:t>shown</w:t>
      </w:r>
      <w:r w:rsidRPr="00742F8D">
        <w:rPr>
          <w:sz w:val="12"/>
        </w:rPr>
        <w:t xml:space="preserve"> that investment in sciences, global collaboration, </w:t>
      </w:r>
      <w:r w:rsidRPr="001C4DE8">
        <w:rPr>
          <w:rStyle w:val="Emphasis"/>
          <w:highlight w:val="yellow"/>
        </w:rPr>
        <w:t>public health</w:t>
      </w:r>
      <w:r w:rsidRPr="00742F8D">
        <w:rPr>
          <w:sz w:val="12"/>
        </w:rPr>
        <w:t xml:space="preserve">, and health-systems readiness </w:t>
      </w:r>
      <w:r w:rsidRPr="001C4DE8">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1C4DE8">
        <w:rPr>
          <w:rStyle w:val="StyleUnderline"/>
          <w:highlight w:val="yellow"/>
        </w:rPr>
        <w:t>When families can’t access care</w:t>
      </w:r>
      <w:r w:rsidRPr="00742F8D">
        <w:rPr>
          <w:rStyle w:val="StyleUnderline"/>
        </w:rPr>
        <w:t xml:space="preserve">, we can’t stop cases from becoming </w:t>
      </w:r>
      <w:r w:rsidRPr="001C4DE8">
        <w:rPr>
          <w:rStyle w:val="StyleUnderline"/>
          <w:highlight w:val="yellow"/>
        </w:rPr>
        <w:t>clusters</w:t>
      </w:r>
      <w:r w:rsidRPr="00742F8D">
        <w:rPr>
          <w:rStyle w:val="StyleUnderline"/>
        </w:rPr>
        <w:t xml:space="preserve">, which then </w:t>
      </w:r>
      <w:r w:rsidRPr="001C4DE8">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7F9DF49B" w14:textId="77777777" w:rsidR="0011682C" w:rsidRDefault="0011682C" w:rsidP="0011682C">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RPr="001C4DE8">
        <w:rPr>
          <w:rStyle w:val="StyleUnderline"/>
          <w:highlight w:val="yellow"/>
        </w:rPr>
        <w:t>the solutions</w:t>
      </w:r>
      <w:r w:rsidRPr="00742F8D">
        <w:rPr>
          <w:sz w:val="12"/>
        </w:rPr>
        <w:t xml:space="preserve">, like the questions, </w:t>
      </w:r>
      <w:r w:rsidRPr="001C4DE8">
        <w:rPr>
          <w:rStyle w:val="StyleUnderline"/>
          <w:highlight w:val="yellow"/>
        </w:rPr>
        <w:t>require all of us</w:t>
      </w:r>
      <w:r w:rsidRPr="001C4DE8">
        <w:rPr>
          <w:sz w:val="12"/>
          <w:highlight w:val="yellow"/>
        </w:rPr>
        <w:t xml:space="preserve">. </w:t>
      </w:r>
    </w:p>
    <w:p w14:paraId="69BDE794" w14:textId="77777777" w:rsidR="0011682C" w:rsidRDefault="0011682C" w:rsidP="0011682C">
      <w:pPr>
        <w:rPr>
          <w:sz w:val="12"/>
        </w:rPr>
      </w:pPr>
    </w:p>
    <w:p w14:paraId="322F976D" w14:textId="301B88C6" w:rsidR="00A95652" w:rsidRDefault="00A95652" w:rsidP="0011682C"/>
    <w:p w14:paraId="2B5AD21F" w14:textId="7C2BFE9B" w:rsidR="0011682C" w:rsidRDefault="0011682C" w:rsidP="0011682C">
      <w:pPr>
        <w:pStyle w:val="Heading1"/>
      </w:pPr>
      <w:r>
        <w:t>ON</w:t>
      </w:r>
    </w:p>
    <w:p w14:paraId="7651817B" w14:textId="38E502F6" w:rsidR="0011682C" w:rsidRDefault="0011682C" w:rsidP="0011682C">
      <w:pPr>
        <w:pStyle w:val="Heading2"/>
      </w:pPr>
      <w:r>
        <w:t xml:space="preserve">Framework </w:t>
      </w:r>
    </w:p>
    <w:p w14:paraId="515AE5C1" w14:textId="75B68677" w:rsidR="0011682C" w:rsidRDefault="0011682C" w:rsidP="0011682C">
      <w:pPr>
        <w:pStyle w:val="Heading3"/>
      </w:pPr>
      <w:r>
        <w:t xml:space="preserve"> Consequences Good</w:t>
      </w:r>
    </w:p>
    <w:p w14:paraId="272D045E" w14:textId="77777777" w:rsidR="0011682C" w:rsidRPr="00E56FD1" w:rsidRDefault="0011682C" w:rsidP="0011682C"/>
    <w:p w14:paraId="050D492B" w14:textId="77777777" w:rsidR="0011682C" w:rsidRPr="00064CA9" w:rsidRDefault="0011682C" w:rsidP="0011682C">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69BCA0E1" w14:textId="77777777" w:rsidR="0011682C" w:rsidRPr="004B194E" w:rsidRDefault="0011682C" w:rsidP="0011682C">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0474C2AA" w14:textId="77777777" w:rsidR="0011682C" w:rsidRPr="00064CA9" w:rsidRDefault="0011682C" w:rsidP="0011682C">
      <w:pPr>
        <w:rPr>
          <w:rFonts w:eastAsia="Calibri"/>
          <w:b/>
          <w:bCs/>
          <w:u w:val="single"/>
        </w:rPr>
      </w:pPr>
    </w:p>
    <w:p w14:paraId="0E5CAEF4" w14:textId="77777777" w:rsidR="0011682C" w:rsidRPr="00064CA9" w:rsidRDefault="0011682C" w:rsidP="0011682C">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end in itself, without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are able to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176CADB3" w14:textId="5BB88714" w:rsidR="0011682C" w:rsidRDefault="0011682C" w:rsidP="0011682C">
      <w:pPr>
        <w:pStyle w:val="Heading3"/>
      </w:pPr>
      <w:r>
        <w:t xml:space="preserve">Extinction Outweighs </w:t>
      </w:r>
    </w:p>
    <w:p w14:paraId="3F506A4B" w14:textId="77777777" w:rsidR="0011682C" w:rsidRDefault="0011682C" w:rsidP="0011682C">
      <w:r>
        <w:t xml:space="preserve"> </w:t>
      </w:r>
    </w:p>
    <w:p w14:paraId="0B0A96EA" w14:textId="77777777" w:rsidR="0011682C" w:rsidRPr="00655C0B" w:rsidRDefault="0011682C" w:rsidP="0011682C">
      <w:pPr>
        <w:pStyle w:val="Heading4"/>
      </w:pPr>
      <w:r>
        <w:t xml:space="preserve">Preventing </w:t>
      </w:r>
      <w:r w:rsidRPr="00655C0B">
        <w:t xml:space="preserve">Extinction </w:t>
      </w:r>
      <w:r>
        <w:t>is important</w:t>
      </w:r>
      <w:r w:rsidRPr="00655C0B">
        <w:t xml:space="preserve"> – it’s key to value to life</w:t>
      </w:r>
      <w:r>
        <w:t xml:space="preserve"> and is a</w:t>
      </w:r>
      <w:r w:rsidRPr="00655C0B">
        <w:t xml:space="preserve"> </w:t>
      </w:r>
      <w:proofErr w:type="spellStart"/>
      <w:r w:rsidRPr="00655C0B">
        <w:t>prereq</w:t>
      </w:r>
      <w:proofErr w:type="spellEnd"/>
      <w:r w:rsidRPr="00655C0B">
        <w:t xml:space="preserve"> to social progress</w:t>
      </w:r>
    </w:p>
    <w:p w14:paraId="304C566A" w14:textId="77777777" w:rsidR="0011682C" w:rsidRPr="00391397" w:rsidRDefault="0011682C" w:rsidP="0011682C">
      <w:proofErr w:type="spellStart"/>
      <w:r w:rsidRPr="00391397">
        <w:rPr>
          <w:rStyle w:val="Style13ptBold"/>
        </w:rPr>
        <w:t>Cerutti</w:t>
      </w:r>
      <w:proofErr w:type="spellEnd"/>
      <w:r w:rsidRPr="00391397">
        <w:rPr>
          <w:rStyle w:val="Style13ptBold"/>
        </w:rPr>
        <w:t xml:space="preserve"> 14</w:t>
      </w:r>
      <w:r w:rsidRPr="00391397">
        <w:t xml:space="preserve"> - Professor of Political Philosophy emeritus at the University of Florence and Adjunct Professor at the </w:t>
      </w:r>
      <w:proofErr w:type="spellStart"/>
      <w:r w:rsidRPr="00391397">
        <w:t>Scuola</w:t>
      </w:r>
      <w:proofErr w:type="spellEnd"/>
      <w:r w:rsidRPr="00391397">
        <w:t xml:space="preserve"> </w:t>
      </w:r>
      <w:proofErr w:type="spellStart"/>
      <w:r w:rsidRPr="00391397">
        <w:t>superiore</w:t>
      </w:r>
      <w:proofErr w:type="spellEnd"/>
      <w:r w:rsidRPr="00391397">
        <w:t xml:space="preserve"> </w:t>
      </w:r>
      <w:proofErr w:type="spellStart"/>
      <w:r w:rsidRPr="00391397">
        <w:t>Sant’Anna</w:t>
      </w:r>
      <w:proofErr w:type="spellEnd"/>
      <w:r w:rsidRPr="00391397">
        <w:t xml:space="preserve">, Pisa. In the last fifteen years, </w:t>
      </w:r>
      <w:proofErr w:type="spellStart"/>
      <w:r w:rsidRPr="00391397">
        <w:t>Cerutti</w:t>
      </w:r>
      <w:proofErr w:type="spellEnd"/>
      <w:r w:rsidRPr="00391397">
        <w:t xml:space="preserve"> has been </w:t>
      </w:r>
      <w:proofErr w:type="spellStart"/>
      <w:r w:rsidRPr="00391397">
        <w:t>aVisiting</w:t>
      </w:r>
      <w:proofErr w:type="spellEnd"/>
      <w:r w:rsidRPr="00391397">
        <w:t xml:space="preserve"> Professor at Harvard, the </w:t>
      </w:r>
      <w:proofErr w:type="spellStart"/>
      <w:r w:rsidRPr="00391397">
        <w:t>Universit´e</w:t>
      </w:r>
      <w:proofErr w:type="spellEnd"/>
      <w:r w:rsidRPr="00391397">
        <w:t xml:space="preserve"> de Paris 8, the Humboldt </w:t>
      </w:r>
      <w:proofErr w:type="spellStart"/>
      <w:r w:rsidRPr="00391397">
        <w:t>Universit</w:t>
      </w:r>
      <w:proofErr w:type="spellEnd"/>
      <w:r w:rsidRPr="00391397">
        <w:t xml:space="preserve"> ¨at </w:t>
      </w:r>
      <w:proofErr w:type="spellStart"/>
      <w:r w:rsidRPr="00391397">
        <w:t>zu</w:t>
      </w:r>
      <w:proofErr w:type="spellEnd"/>
      <w:r w:rsidRPr="00391397">
        <w:t xml:space="preserve"> Berlin, the London School of Economics and Political Science,(China Foreign Affairs University), Beijing, and Stanford University in Florence. Beyond the publications quoted in this article, </w:t>
      </w:r>
      <w:proofErr w:type="spellStart"/>
      <w:r w:rsidRPr="00391397">
        <w:t>Cerutti</w:t>
      </w:r>
      <w:proofErr w:type="spellEnd"/>
      <w:r w:rsidRPr="00391397">
        <w:t xml:space="preserve"> has written widely on the political identity of the Europeans and the legitimacy of the European Union (last publication: Debating Political Identity and Legitimacy in the European Union, ed. with S. Lucarelli and V. Schmidt, Routledge: London 2011). Also, his MOOC ‘Political Philosophy: An Introduction’ is accessible on the platform &lt;iversity.org&gt;.</w:t>
      </w:r>
    </w:p>
    <w:p w14:paraId="7B9BFE51" w14:textId="77777777" w:rsidR="0011682C" w:rsidRDefault="0011682C" w:rsidP="0011682C">
      <w:r w:rsidRPr="00F54F35">
        <w:t>(</w:t>
      </w:r>
      <w:proofErr w:type="spellStart"/>
      <w:r w:rsidRPr="00F54F35">
        <w:t>Furio</w:t>
      </w:r>
      <w:proofErr w:type="spellEnd"/>
      <w:r w:rsidRPr="00F54F35">
        <w:t xml:space="preserve"> “Humankind’s First Fundamental Right: Survival,” Constellations)</w:t>
      </w:r>
    </w:p>
    <w:p w14:paraId="2A785327" w14:textId="77777777" w:rsidR="0011682C" w:rsidRPr="00F54F35" w:rsidRDefault="0011682C" w:rsidP="0011682C"/>
    <w:p w14:paraId="651ABE08" w14:textId="77777777" w:rsidR="0011682C" w:rsidRDefault="0011682C" w:rsidP="0011682C">
      <w:pPr>
        <w:rPr>
          <w:sz w:val="8"/>
        </w:rPr>
      </w:pPr>
      <w:r w:rsidRPr="00F54F35">
        <w:rPr>
          <w:sz w:val="8"/>
        </w:rPr>
        <w:t xml:space="preserve">This article’s main thesis1 is that, </w:t>
      </w:r>
      <w:r w:rsidRPr="00391397">
        <w:rPr>
          <w:b/>
          <w:highlight w:val="yellow"/>
          <w:u w:val="single"/>
        </w:rPr>
        <w:t>given the existence of</w:t>
      </w:r>
      <w:r w:rsidRPr="00F54F35">
        <w:rPr>
          <w:sz w:val="8"/>
        </w:rPr>
        <w:t xml:space="preserve"> at least two </w:t>
      </w:r>
      <w:r w:rsidRPr="00391397">
        <w:rPr>
          <w:b/>
          <w:highlight w:val="yellow"/>
          <w:u w:val="single"/>
        </w:rPr>
        <w:t>global threats</w:t>
      </w:r>
      <w:r w:rsidRPr="00F54F35">
        <w:rPr>
          <w:sz w:val="8"/>
        </w:rPr>
        <w:t xml:space="preserve">, nuclear weapons and climate change, </w:t>
      </w:r>
      <w:r w:rsidRPr="00391397">
        <w:rPr>
          <w:b/>
          <w:highlight w:val="yellow"/>
          <w:u w:val="single"/>
        </w:rPr>
        <w:t>which endanger</w:t>
      </w:r>
      <w:r w:rsidRPr="00F54F35">
        <w:rPr>
          <w:b/>
          <w:u w:val="single"/>
        </w:rPr>
        <w:t xml:space="preserve"> the life of </w:t>
      </w:r>
      <w:r w:rsidRPr="00391397">
        <w:rPr>
          <w:b/>
          <w:highlight w:val="yellow"/>
          <w:u w:val="single"/>
        </w:rPr>
        <w:t>humankind</w:t>
      </w:r>
      <w:r w:rsidRPr="00F54F35">
        <w:rPr>
          <w:b/>
          <w:u w:val="single"/>
        </w:rPr>
        <w:t xml:space="preserve"> as a civ- </w:t>
      </w:r>
      <w:proofErr w:type="spellStart"/>
      <w:r w:rsidRPr="00F54F35">
        <w:rPr>
          <w:b/>
          <w:u w:val="single"/>
        </w:rPr>
        <w:t>ilized</w:t>
      </w:r>
      <w:proofErr w:type="spellEnd"/>
      <w:r w:rsidRPr="00F54F35">
        <w:rPr>
          <w:b/>
          <w:u w:val="single"/>
        </w:rPr>
        <w:t xml:space="preserve"> species</w:t>
      </w:r>
      <w:r w:rsidRPr="00F54F35">
        <w:rPr>
          <w:sz w:val="8"/>
        </w:rPr>
        <w:t xml:space="preserve">, its </w:t>
      </w:r>
      <w:r w:rsidRPr="00391397">
        <w:rPr>
          <w:b/>
          <w:highlight w:val="yellow"/>
          <w:u w:val="single"/>
        </w:rPr>
        <w:t xml:space="preserve">right to survive should be asserted as its </w:t>
      </w:r>
      <w:r w:rsidRPr="00391397">
        <w:rPr>
          <w:b/>
          <w:iCs/>
          <w:highlight w:val="yellow"/>
          <w:u w:val="single"/>
          <w:bdr w:val="single" w:sz="8" w:space="0" w:color="auto"/>
        </w:rPr>
        <w:t>first</w:t>
      </w:r>
      <w:r w:rsidRPr="00F54F35">
        <w:rPr>
          <w:sz w:val="8"/>
        </w:rPr>
        <w:t xml:space="preserve"> human or rather </w:t>
      </w:r>
      <w:r w:rsidRPr="00391397">
        <w:rPr>
          <w:b/>
          <w:iCs/>
          <w:highlight w:val="yellow"/>
          <w:u w:val="single"/>
          <w:bdr w:val="single" w:sz="8" w:space="0" w:color="auto"/>
        </w:rPr>
        <w:t>fundamental right</w:t>
      </w:r>
      <w:r w:rsidRPr="00391397">
        <w:rPr>
          <w:b/>
          <w:highlight w:val="yellow"/>
          <w:u w:val="single"/>
        </w:rPr>
        <w:t>.</w:t>
      </w:r>
      <w:r w:rsidRPr="00F54F35">
        <w:rPr>
          <w:sz w:val="8"/>
        </w:rPr>
        <w:t xml:space="preserve"> The sense of </w:t>
      </w:r>
      <w:r w:rsidRPr="00F54F35">
        <w:rPr>
          <w:b/>
          <w:u w:val="single"/>
        </w:rPr>
        <w:t>this</w:t>
      </w:r>
      <w:r w:rsidRPr="00F54F35">
        <w:rPr>
          <w:sz w:val="8"/>
        </w:rPr>
        <w:t xml:space="preserve"> assertion </w:t>
      </w:r>
      <w:r w:rsidRPr="00F54F35">
        <w:rPr>
          <w:b/>
          <w:u w:val="single"/>
        </w:rPr>
        <w:t>is not just philosophical but legal as</w:t>
      </w:r>
      <w:r w:rsidRPr="00F54F35">
        <w:rPr>
          <w:sz w:val="8"/>
        </w:rPr>
        <w:t xml:space="preserve"> </w:t>
      </w:r>
      <w:r w:rsidRPr="00F54F35">
        <w:rPr>
          <w:b/>
          <w:u w:val="single"/>
        </w:rPr>
        <w:t>well</w:t>
      </w:r>
      <w:r w:rsidRPr="00F54F35">
        <w:rPr>
          <w:sz w:val="8"/>
        </w:rPr>
        <w:t>.</w:t>
      </w:r>
      <w:r w:rsidRPr="00F54F35">
        <w:rPr>
          <w:sz w:val="12"/>
        </w:rPr>
        <w:t>¶</w:t>
      </w:r>
      <w:r w:rsidRPr="00F54F35">
        <w:rPr>
          <w:sz w:val="8"/>
        </w:rPr>
        <w:t xml:space="preserve"> To substantiate this thesis, I shall go through six argumentative steps:</w:t>
      </w:r>
      <w:r w:rsidRPr="00F54F35">
        <w:rPr>
          <w:sz w:val="12"/>
        </w:rPr>
        <w:t>¶</w:t>
      </w:r>
      <w:r w:rsidRPr="00F54F35">
        <w:rPr>
          <w:sz w:val="8"/>
        </w:rPr>
        <w:t xml:space="preserve"> 1</w:t>
      </w:r>
      <w:r w:rsidRPr="00BC1BCF">
        <w:rPr>
          <w:sz w:val="8"/>
        </w:rPr>
        <w:t>. Why begin with global threats.</w:t>
      </w:r>
      <w:r w:rsidRPr="00BC1BCF">
        <w:rPr>
          <w:sz w:val="12"/>
        </w:rPr>
        <w:t>¶</w:t>
      </w:r>
      <w:r w:rsidRPr="00BC1BCF">
        <w:rPr>
          <w:sz w:val="8"/>
        </w:rPr>
        <w:t xml:space="preserve"> 2. Why survival is the leading category in this field, and</w:t>
      </w:r>
      <w:r w:rsidRPr="00BC1BCF">
        <w:rPr>
          <w:sz w:val="12"/>
        </w:rPr>
        <w:t>¶</w:t>
      </w:r>
      <w:r w:rsidRPr="00BC1BCF">
        <w:rPr>
          <w:sz w:val="8"/>
        </w:rPr>
        <w:t xml:space="preserve"> how it interplays with justice.</w:t>
      </w:r>
      <w:r w:rsidRPr="00BC1BCF">
        <w:rPr>
          <w:sz w:val="12"/>
        </w:rPr>
        <w:t>¶</w:t>
      </w:r>
      <w:r w:rsidRPr="00BC1BCF">
        <w:rPr>
          <w:sz w:val="8"/>
        </w:rPr>
        <w:t xml:space="preserve"> 3. What interest humankind has in its survival, and why</w:t>
      </w:r>
      <w:r w:rsidRPr="00BC1BCF">
        <w:rPr>
          <w:sz w:val="12"/>
        </w:rPr>
        <w:t>¶</w:t>
      </w:r>
      <w:r w:rsidRPr="00BC1BCF">
        <w:rPr>
          <w:sz w:val="8"/>
        </w:rPr>
        <w:t xml:space="preserve"> it should be protected as a right.</w:t>
      </w:r>
      <w:r w:rsidRPr="00BC1BCF">
        <w:rPr>
          <w:sz w:val="12"/>
        </w:rPr>
        <w:t>¶</w:t>
      </w:r>
      <w:r w:rsidRPr="00BC1BCF">
        <w:rPr>
          <w:sz w:val="8"/>
        </w:rPr>
        <w:t xml:space="preserve"> 4. Why regard “humankind” rather than “all </w:t>
      </w:r>
      <w:proofErr w:type="spellStart"/>
      <w:r w:rsidRPr="00BC1BCF">
        <w:rPr>
          <w:sz w:val="8"/>
        </w:rPr>
        <w:t>indi</w:t>
      </w:r>
      <w:proofErr w:type="spellEnd"/>
      <w:r w:rsidRPr="00BC1BCF">
        <w:rPr>
          <w:sz w:val="8"/>
        </w:rPr>
        <w:t>-</w:t>
      </w:r>
      <w:r w:rsidRPr="00BC1BCF">
        <w:rPr>
          <w:sz w:val="12"/>
        </w:rPr>
        <w:t>¶</w:t>
      </w:r>
      <w:r w:rsidRPr="00BC1BCF">
        <w:rPr>
          <w:sz w:val="8"/>
        </w:rPr>
        <w:t xml:space="preserve"> </w:t>
      </w:r>
      <w:proofErr w:type="spellStart"/>
      <w:r w:rsidRPr="00BC1BCF">
        <w:rPr>
          <w:sz w:val="8"/>
        </w:rPr>
        <w:t>viduals</w:t>
      </w:r>
      <w:proofErr w:type="spellEnd"/>
      <w:r w:rsidRPr="00BC1BCF">
        <w:rPr>
          <w:sz w:val="8"/>
        </w:rPr>
        <w:t>” as a possible actor.</w:t>
      </w:r>
      <w:r w:rsidRPr="00BC1BCF">
        <w:rPr>
          <w:sz w:val="12"/>
        </w:rPr>
        <w:t>¶</w:t>
      </w:r>
      <w:r w:rsidRPr="00BC1BCF">
        <w:rPr>
          <w:sz w:val="8"/>
        </w:rPr>
        <w:t xml:space="preserve"> 5. Why speak of a fundamental rather than human</w:t>
      </w:r>
      <w:r w:rsidRPr="00BC1BCF">
        <w:rPr>
          <w:sz w:val="12"/>
        </w:rPr>
        <w:t>¶</w:t>
      </w:r>
      <w:r w:rsidRPr="00BC1BCF">
        <w:rPr>
          <w:sz w:val="8"/>
        </w:rPr>
        <w:t xml:space="preserve"> right, and how to constitutionalize this right.</w:t>
      </w:r>
      <w:r w:rsidRPr="00BC1BCF">
        <w:rPr>
          <w:sz w:val="12"/>
        </w:rPr>
        <w:t>¶</w:t>
      </w:r>
      <w:r w:rsidRPr="00BC1BCF">
        <w:rPr>
          <w:sz w:val="8"/>
        </w:rPr>
        <w:t xml:space="preserve"> 6. How two developments in international law after 1945 can contribute to support the argument I have</w:t>
      </w:r>
      <w:r w:rsidRPr="00BC1BCF">
        <w:rPr>
          <w:sz w:val="12"/>
        </w:rPr>
        <w:t>¶</w:t>
      </w:r>
      <w:r w:rsidRPr="00BC1BCF">
        <w:rPr>
          <w:sz w:val="8"/>
        </w:rPr>
        <w:t xml:space="preserve"> been sketching.</w:t>
      </w:r>
      <w:r w:rsidRPr="00BC1BCF">
        <w:rPr>
          <w:sz w:val="12"/>
        </w:rPr>
        <w:t>¶</w:t>
      </w:r>
      <w:r w:rsidRPr="00BC1BCF">
        <w:rPr>
          <w:sz w:val="8"/>
        </w:rPr>
        <w:t xml:space="preserve"> **</w:t>
      </w:r>
      <w:r w:rsidRPr="00BC1BCF">
        <w:rPr>
          <w:sz w:val="12"/>
        </w:rPr>
        <w:t>¶</w:t>
      </w:r>
      <w:r w:rsidRPr="00BC1BCF">
        <w:rPr>
          <w:sz w:val="8"/>
        </w:rPr>
        <w:t xml:space="preserve"> 1. If philosophical thinking starts with being amazed at something in the world (Plato’s θα</w:t>
      </w:r>
      <w:proofErr w:type="spellStart"/>
      <w:r w:rsidRPr="00BC1BCF">
        <w:rPr>
          <w:sz w:val="8"/>
        </w:rPr>
        <w:t>υμ</w:t>
      </w:r>
      <w:proofErr w:type="spellEnd"/>
      <w:r w:rsidRPr="00BC1BCF">
        <w:rPr>
          <w:sz w:val="8"/>
        </w:rPr>
        <w:t>α ́</w:t>
      </w:r>
      <w:proofErr w:type="spellStart"/>
      <w:r w:rsidRPr="00BC1BCF">
        <w:rPr>
          <w:sz w:val="8"/>
        </w:rPr>
        <w:t>ζειν</w:t>
      </w:r>
      <w:proofErr w:type="spellEnd"/>
      <w:r w:rsidRPr="00BC1BCF">
        <w:rPr>
          <w:sz w:val="8"/>
        </w:rPr>
        <w:t xml:space="preserve">), my in- </w:t>
      </w:r>
      <w:proofErr w:type="spellStart"/>
      <w:r w:rsidRPr="00BC1BCF">
        <w:rPr>
          <w:sz w:val="8"/>
        </w:rPr>
        <w:t>terest</w:t>
      </w:r>
      <w:proofErr w:type="spellEnd"/>
      <w:r w:rsidRPr="00BC1BCF">
        <w:rPr>
          <w:sz w:val="8"/>
        </w:rPr>
        <w:t xml:space="preserve"> in the present matter2 was first stimulated by the pre-philosophical amazement I always felt in seeing that in the now enormous human rights discourse (both in politics and academia) so much care is dedicated to the single individuals, and so wide-ranging designs of a cos- </w:t>
      </w:r>
      <w:proofErr w:type="spellStart"/>
      <w:r w:rsidRPr="00BC1BCF">
        <w:rPr>
          <w:sz w:val="8"/>
        </w:rPr>
        <w:t>mopolis</w:t>
      </w:r>
      <w:proofErr w:type="spellEnd"/>
      <w:r w:rsidRPr="00BC1BCF">
        <w:rPr>
          <w:sz w:val="8"/>
        </w:rPr>
        <w:t xml:space="preserve"> to come are based on their rights. Yet </w:t>
      </w:r>
      <w:r w:rsidRPr="00BC1BCF">
        <w:rPr>
          <w:b/>
          <w:iCs/>
          <w:u w:val="single"/>
          <w:bdr w:val="single" w:sz="8" w:space="0" w:color="auto"/>
        </w:rPr>
        <w:t>nobody seems to take note</w:t>
      </w:r>
      <w:r w:rsidRPr="00BC1BCF">
        <w:rPr>
          <w:b/>
          <w:u w:val="single"/>
        </w:rPr>
        <w:t xml:space="preserve"> that the life of all present and future individuals could be annihilated</w:t>
      </w:r>
      <w:r w:rsidRPr="00BC1BCF">
        <w:rPr>
          <w:sz w:val="8"/>
        </w:rPr>
        <w:t xml:space="preserve"> by a nuclear war or up- set by catastrophic developments of climate change. </w:t>
      </w:r>
      <w:r w:rsidRPr="00BC1BCF">
        <w:rPr>
          <w:b/>
          <w:u w:val="single"/>
        </w:rPr>
        <w:t>It is like insisting on first debating the rights of a ship’s</w:t>
      </w:r>
      <w:r w:rsidRPr="00BC1BCF">
        <w:rPr>
          <w:sz w:val="8"/>
        </w:rPr>
        <w:t xml:space="preserve"> third- class </w:t>
      </w:r>
      <w:r w:rsidRPr="00BC1BCF">
        <w:rPr>
          <w:b/>
          <w:u w:val="single"/>
        </w:rPr>
        <w:t>passengers</w:t>
      </w:r>
      <w:r w:rsidRPr="00BC1BCF">
        <w:rPr>
          <w:sz w:val="8"/>
        </w:rPr>
        <w:t xml:space="preserve"> 3 </w:t>
      </w:r>
      <w:r w:rsidRPr="00BC1BCF">
        <w:rPr>
          <w:b/>
          <w:u w:val="single"/>
        </w:rPr>
        <w:t>instead of taking action in the light of the fact that the ship is already taking in seawater from a leak</w:t>
      </w:r>
      <w:r w:rsidRPr="00BC1BCF">
        <w:rPr>
          <w:sz w:val="8"/>
        </w:rPr>
        <w:t xml:space="preserve"> (climate change is already happening) and also risks to hit a mine that is floating around and would send it</w:t>
      </w:r>
      <w:r w:rsidRPr="00F54F35">
        <w:rPr>
          <w:sz w:val="8"/>
        </w:rPr>
        <w:t xml:space="preserve"> along with all passengers and crew straight to the ocean depths (by thinking and acting timely, leaks can be filled, mines detected and swept away, all ac- </w:t>
      </w:r>
      <w:proofErr w:type="spellStart"/>
      <w:r w:rsidRPr="00F54F35">
        <w:rPr>
          <w:sz w:val="8"/>
        </w:rPr>
        <w:t>tions</w:t>
      </w:r>
      <w:proofErr w:type="spellEnd"/>
      <w:r w:rsidRPr="00F54F35">
        <w:rPr>
          <w:sz w:val="8"/>
        </w:rPr>
        <w:t xml:space="preserve"> that would put the care for third-class passengers</w:t>
      </w:r>
      <w:r w:rsidRPr="00F54F35">
        <w:rPr>
          <w:sz w:val="12"/>
        </w:rPr>
        <w:t>¶</w:t>
      </w:r>
      <w:r w:rsidRPr="00F54F35">
        <w:rPr>
          <w:sz w:val="8"/>
        </w:rPr>
        <w:t xml:space="preserve"> on a firmer ground). </w:t>
      </w:r>
      <w:r w:rsidRPr="00F54F35">
        <w:rPr>
          <w:b/>
          <w:u w:val="single"/>
        </w:rPr>
        <w:t>These dangers are philosophically significant because they tell something about human beings</w:t>
      </w:r>
      <w:r w:rsidRPr="00F54F35">
        <w:rPr>
          <w:sz w:val="8"/>
        </w:rPr>
        <w:t xml:space="preserve">, the only ones who have become able to destroy their own race, as well as about modernity: the </w:t>
      </w:r>
      <w:proofErr w:type="spellStart"/>
      <w:r w:rsidRPr="00F54F35">
        <w:rPr>
          <w:sz w:val="8"/>
        </w:rPr>
        <w:t>possibil</w:t>
      </w:r>
      <w:proofErr w:type="spellEnd"/>
      <w:r w:rsidRPr="00F54F35">
        <w:rPr>
          <w:sz w:val="8"/>
        </w:rPr>
        <w:t xml:space="preserve">- </w:t>
      </w:r>
      <w:proofErr w:type="spellStart"/>
      <w:r w:rsidRPr="00F54F35">
        <w:rPr>
          <w:sz w:val="8"/>
        </w:rPr>
        <w:t>ity</w:t>
      </w:r>
      <w:proofErr w:type="spellEnd"/>
      <w:r w:rsidRPr="00F54F35">
        <w:rPr>
          <w:sz w:val="8"/>
        </w:rPr>
        <w:t xml:space="preserve"> of self-destruction sets an end to this era, opens a new one, which can only vaguely be termed post-modern,4 and requires an updated rewriting of the Dialectics of the Enlightenment. It is also politically significant as it challenges present politics to restructure itself by ex- tending its attention to the far future, something which is not possible within the boundaries of modern politics because of its narrow time structure.5 In a more precise language, I term </w:t>
      </w:r>
      <w:r w:rsidRPr="00F54F35">
        <w:rPr>
          <w:b/>
          <w:u w:val="single"/>
        </w:rPr>
        <w:t xml:space="preserve">challenges like </w:t>
      </w:r>
      <w:r w:rsidRPr="00391397">
        <w:rPr>
          <w:b/>
          <w:highlight w:val="yellow"/>
          <w:u w:val="single"/>
        </w:rPr>
        <w:t>nuclear weapons</w:t>
      </w:r>
      <w:r w:rsidRPr="00F54F35">
        <w:rPr>
          <w:sz w:val="8"/>
        </w:rPr>
        <w:t xml:space="preserve"> (con- </w:t>
      </w:r>
      <w:proofErr w:type="spellStart"/>
      <w:r w:rsidRPr="00F54F35">
        <w:rPr>
          <w:sz w:val="8"/>
        </w:rPr>
        <w:t>sidered</w:t>
      </w:r>
      <w:proofErr w:type="spellEnd"/>
      <w:r w:rsidRPr="00F54F35">
        <w:rPr>
          <w:sz w:val="8"/>
        </w:rPr>
        <w:t xml:space="preserve"> in themselves, while nuclear proliferation is but a </w:t>
      </w:r>
      <w:proofErr w:type="spellStart"/>
      <w:r w:rsidRPr="00F54F35">
        <w:rPr>
          <w:sz w:val="8"/>
        </w:rPr>
        <w:t>subphenomenon</w:t>
      </w:r>
      <w:proofErr w:type="spellEnd"/>
      <w:r w:rsidRPr="00F54F35">
        <w:rPr>
          <w:sz w:val="8"/>
        </w:rPr>
        <w:t xml:space="preserve">) </w:t>
      </w:r>
      <w:r w:rsidRPr="00391397">
        <w:rPr>
          <w:b/>
          <w:highlight w:val="yellow"/>
          <w:u w:val="single"/>
        </w:rPr>
        <w:t>and climate change</w:t>
      </w:r>
      <w:r w:rsidRPr="008410DD">
        <w:rPr>
          <w:sz w:val="8"/>
        </w:rPr>
        <w:t xml:space="preserve"> global (in a very </w:t>
      </w:r>
      <w:r w:rsidRPr="00BC1BCF">
        <w:rPr>
          <w:sz w:val="8"/>
        </w:rPr>
        <w:t xml:space="preserve">specific sense) because they are lethal and planet-wide, </w:t>
      </w:r>
      <w:r w:rsidRPr="00BC1BCF">
        <w:rPr>
          <w:b/>
          <w:u w:val="single"/>
        </w:rPr>
        <w:t>can hit</w:t>
      </w:r>
      <w:r w:rsidRPr="00BC1BCF">
        <w:rPr>
          <w:sz w:val="8"/>
        </w:rPr>
        <w:t xml:space="preserve"> approximately </w:t>
      </w:r>
      <w:r w:rsidRPr="00BC1BCF">
        <w:rPr>
          <w:b/>
          <w:u w:val="single"/>
        </w:rPr>
        <w:t>everybody on earth and</w:t>
      </w:r>
      <w:r w:rsidRPr="00BC1BCF">
        <w:rPr>
          <w:sz w:val="8"/>
        </w:rPr>
        <w:t xml:space="preserve"> can be reasonably addressed only by the near totality of </w:t>
      </w:r>
      <w:proofErr w:type="spellStart"/>
      <w:r w:rsidRPr="00BC1BCF">
        <w:rPr>
          <w:sz w:val="8"/>
        </w:rPr>
        <w:t>coun</w:t>
      </w:r>
      <w:proofErr w:type="spellEnd"/>
      <w:r w:rsidRPr="00BC1BCF">
        <w:rPr>
          <w:sz w:val="8"/>
        </w:rPr>
        <w:t xml:space="preserve">- tries and peoples. They would not wipe out biologically humankind, although this cannot be excluded in case of an all-out nuclear war; but </w:t>
      </w:r>
      <w:r w:rsidRPr="00BC1BCF">
        <w:rPr>
          <w:b/>
          <w:u w:val="single"/>
        </w:rPr>
        <w:t>they</w:t>
      </w:r>
      <w:r w:rsidRPr="00391397">
        <w:rPr>
          <w:b/>
          <w:highlight w:val="yellow"/>
          <w:u w:val="single"/>
        </w:rPr>
        <w:t xml:space="preserve"> would destroy human civilization</w:t>
      </w:r>
      <w:r w:rsidRPr="00F54F35">
        <w:rPr>
          <w:sz w:val="8"/>
        </w:rPr>
        <w:t xml:space="preserve">:6 not a set of values, but the set of material and cultural tools (agriculture, communications, trans- </w:t>
      </w:r>
      <w:proofErr w:type="spellStart"/>
      <w:r w:rsidRPr="00F54F35">
        <w:rPr>
          <w:sz w:val="8"/>
        </w:rPr>
        <w:t>portation</w:t>
      </w:r>
      <w:proofErr w:type="spellEnd"/>
      <w:r w:rsidRPr="00F54F35">
        <w:rPr>
          <w:sz w:val="8"/>
        </w:rPr>
        <w:t xml:space="preserve"> and trade) that allow unspecialized animals like the humans to survive and to thrive.</w:t>
      </w:r>
      <w:r w:rsidRPr="00F54F35">
        <w:rPr>
          <w:sz w:val="12"/>
        </w:rPr>
        <w:t>¶</w:t>
      </w:r>
      <w:r w:rsidRPr="00F54F35">
        <w:rPr>
          <w:sz w:val="8"/>
        </w:rPr>
        <w:t xml:space="preserve"> It is clear that my thesis presupposes a revised scale of relevance among the issues requiring and </w:t>
      </w:r>
      <w:proofErr w:type="spellStart"/>
      <w:r w:rsidRPr="00F54F35">
        <w:rPr>
          <w:sz w:val="8"/>
        </w:rPr>
        <w:t>stimulat</w:t>
      </w:r>
      <w:proofErr w:type="spellEnd"/>
      <w:r w:rsidRPr="00F54F35">
        <w:rPr>
          <w:sz w:val="8"/>
        </w:rPr>
        <w:t xml:space="preserve">- </w:t>
      </w:r>
      <w:proofErr w:type="spellStart"/>
      <w:r w:rsidRPr="00F54F35">
        <w:rPr>
          <w:sz w:val="8"/>
        </w:rPr>
        <w:t>ing</w:t>
      </w:r>
      <w:proofErr w:type="spellEnd"/>
      <w:r w:rsidRPr="00F54F35">
        <w:rPr>
          <w:sz w:val="8"/>
        </w:rPr>
        <w:t xml:space="preserve"> theoretical investigations: in my philosophical view global threats have a greater relevance and are </w:t>
      </w:r>
      <w:proofErr w:type="spellStart"/>
      <w:r w:rsidRPr="00F54F35">
        <w:rPr>
          <w:sz w:val="8"/>
        </w:rPr>
        <w:t>intellec</w:t>
      </w:r>
      <w:proofErr w:type="spellEnd"/>
      <w:r w:rsidRPr="00F54F35">
        <w:rPr>
          <w:sz w:val="8"/>
        </w:rPr>
        <w:t xml:space="preserve">- </w:t>
      </w:r>
      <w:proofErr w:type="spellStart"/>
      <w:r w:rsidRPr="00F54F35">
        <w:rPr>
          <w:sz w:val="8"/>
        </w:rPr>
        <w:t>tually</w:t>
      </w:r>
      <w:proofErr w:type="spellEnd"/>
      <w:r w:rsidRPr="00F54F35">
        <w:rPr>
          <w:sz w:val="8"/>
        </w:rPr>
        <w:t xml:space="preserve"> more challenging than the issues suggested by the media’s headlines (present wars, terrorism, group and minority rights in the US, multiculturalism in Canada or Australia, immigrants in Europe, or, more recently, the crisis of the global economic system). As a reflection upon the deeper longue dure ́e determinants of hu</w:t>
      </w:r>
      <w:r>
        <w:rPr>
          <w:sz w:val="8"/>
        </w:rPr>
        <w:t>[hu]man-</w:t>
      </w:r>
      <w:r w:rsidRPr="00F54F35">
        <w:rPr>
          <w:sz w:val="8"/>
        </w:rPr>
        <w:t xml:space="preserve"> </w:t>
      </w:r>
      <w:proofErr w:type="spellStart"/>
      <w:r w:rsidRPr="00F54F35">
        <w:rPr>
          <w:sz w:val="8"/>
        </w:rPr>
        <w:t>ity’s</w:t>
      </w:r>
      <w:proofErr w:type="spellEnd"/>
      <w:r w:rsidRPr="00F54F35">
        <w:rPr>
          <w:sz w:val="8"/>
        </w:rPr>
        <w:t xml:space="preserve"> fate, political philosophy should not necessarily espouse the agenda suggested by current politics and journalism and, instead, seek its own independent as- </w:t>
      </w:r>
      <w:proofErr w:type="spellStart"/>
      <w:r w:rsidRPr="00F54F35">
        <w:rPr>
          <w:sz w:val="8"/>
        </w:rPr>
        <w:t>sessment</w:t>
      </w:r>
      <w:proofErr w:type="spellEnd"/>
      <w:r w:rsidRPr="00F54F35">
        <w:rPr>
          <w:sz w:val="8"/>
        </w:rPr>
        <w:t xml:space="preserve"> of the state of the world as part of its business; this is a critical attitude that cannot be implemented without a philosophical view on history (not to be con- fused with a revival of the “grand narratives”). Besides, </w:t>
      </w:r>
      <w:r w:rsidRPr="00F54F35">
        <w:rPr>
          <w:b/>
          <w:u w:val="single"/>
        </w:rPr>
        <w:t>the shifting of</w:t>
      </w:r>
      <w:r w:rsidRPr="00F54F35">
        <w:rPr>
          <w:sz w:val="8"/>
        </w:rPr>
        <w:t xml:space="preserve"> most of Critical </w:t>
      </w:r>
      <w:r w:rsidRPr="00391397">
        <w:rPr>
          <w:b/>
          <w:highlight w:val="yellow"/>
          <w:u w:val="single"/>
        </w:rPr>
        <w:t>Theory</w:t>
      </w:r>
      <w:r w:rsidRPr="00F54F35">
        <w:rPr>
          <w:b/>
          <w:u w:val="single"/>
        </w:rPr>
        <w:t xml:space="preserve"> to pure normativity </w:t>
      </w:r>
      <w:r w:rsidRPr="00391397">
        <w:rPr>
          <w:b/>
          <w:highlight w:val="yellow"/>
          <w:u w:val="single"/>
        </w:rPr>
        <w:t>has favored</w:t>
      </w:r>
      <w:r w:rsidRPr="00F54F35">
        <w:rPr>
          <w:sz w:val="8"/>
        </w:rPr>
        <w:t xml:space="preserve"> the emergence not just of worldviews based on the predominance of </w:t>
      </w:r>
      <w:proofErr w:type="spellStart"/>
      <w:r w:rsidRPr="00F54F35">
        <w:rPr>
          <w:sz w:val="8"/>
        </w:rPr>
        <w:t>Sollen</w:t>
      </w:r>
      <w:proofErr w:type="spellEnd"/>
      <w:r w:rsidRPr="00F54F35">
        <w:rPr>
          <w:sz w:val="8"/>
        </w:rPr>
        <w:t xml:space="preserve">, but also of </w:t>
      </w:r>
      <w:r w:rsidRPr="00F54F35">
        <w:rPr>
          <w:b/>
          <w:u w:val="single"/>
        </w:rPr>
        <w:t xml:space="preserve">an exclusive attention on </w:t>
      </w:r>
      <w:r w:rsidRPr="00391397">
        <w:rPr>
          <w:b/>
          <w:highlight w:val="yellow"/>
          <w:u w:val="single"/>
        </w:rPr>
        <w:t>intersubjectivity</w:t>
      </w:r>
      <w:r w:rsidRPr="00F54F35">
        <w:rPr>
          <w:sz w:val="8"/>
        </w:rPr>
        <w:t xml:space="preserve"> and its </w:t>
      </w:r>
      <w:r w:rsidRPr="00BC1BCF">
        <w:rPr>
          <w:sz w:val="8"/>
        </w:rPr>
        <w:t xml:space="preserve">troubles; </w:t>
      </w:r>
      <w:r w:rsidRPr="00BC1BCF">
        <w:rPr>
          <w:b/>
          <w:u w:val="single"/>
        </w:rPr>
        <w:t>as if challenges to politics and civilization caused by systemic imperatives</w:t>
      </w:r>
      <w:r w:rsidRPr="00BC1BCF">
        <w:rPr>
          <w:sz w:val="8"/>
        </w:rPr>
        <w:t xml:space="preserve"> (</w:t>
      </w:r>
      <w:r w:rsidRPr="00BC1BCF">
        <w:rPr>
          <w:b/>
          <w:u w:val="single"/>
        </w:rPr>
        <w:t>such as the nuclear threat and</w:t>
      </w:r>
      <w:r w:rsidRPr="00BC1BCF">
        <w:rPr>
          <w:sz w:val="12"/>
        </w:rPr>
        <w:t>¶</w:t>
      </w:r>
      <w:r w:rsidRPr="00BC1BCF">
        <w:rPr>
          <w:sz w:val="8"/>
        </w:rPr>
        <w:t xml:space="preserve"> </w:t>
      </w:r>
      <w:r w:rsidRPr="00BC1BCF">
        <w:rPr>
          <w:b/>
          <w:u w:val="single"/>
        </w:rPr>
        <w:t>climate change)</w:t>
      </w:r>
      <w:r w:rsidRPr="00BC1BCF">
        <w:rPr>
          <w:sz w:val="8"/>
        </w:rPr>
        <w:t xml:space="preserve"> </w:t>
      </w:r>
      <w:r w:rsidRPr="00BC1BCF">
        <w:rPr>
          <w:b/>
          <w:u w:val="single"/>
        </w:rPr>
        <w:t>were beyond the grasp of critical inquiry</w:t>
      </w:r>
      <w:r w:rsidRPr="00BC1BCF">
        <w:rPr>
          <w:sz w:val="8"/>
        </w:rPr>
        <w:t>. What I am attempting in this article is to address an issue such as human rights that is t</w:t>
      </w:r>
      <w:r w:rsidRPr="00F54F35">
        <w:rPr>
          <w:sz w:val="8"/>
        </w:rPr>
        <w:t xml:space="preserve">ypical of </w:t>
      </w:r>
      <w:r w:rsidRPr="00391397">
        <w:rPr>
          <w:b/>
          <w:highlight w:val="yellow"/>
          <w:u w:val="single"/>
        </w:rPr>
        <w:t xml:space="preserve">the </w:t>
      </w:r>
      <w:r w:rsidRPr="00AC0217">
        <w:rPr>
          <w:b/>
          <w:u w:val="single"/>
        </w:rPr>
        <w:t>self- centered</w:t>
      </w:r>
      <w:r w:rsidRPr="00F54F35">
        <w:rPr>
          <w:b/>
          <w:u w:val="single"/>
        </w:rPr>
        <w:t xml:space="preserve"> normative </w:t>
      </w:r>
      <w:r w:rsidRPr="00391397">
        <w:rPr>
          <w:b/>
          <w:highlight w:val="yellow"/>
          <w:u w:val="single"/>
        </w:rPr>
        <w:t>approach</w:t>
      </w:r>
      <w:r w:rsidRPr="00F54F35">
        <w:rPr>
          <w:sz w:val="8"/>
        </w:rPr>
        <w:t xml:space="preserve"> mentioned and to show how it </w:t>
      </w:r>
      <w:r w:rsidRPr="00391397">
        <w:rPr>
          <w:b/>
          <w:highlight w:val="yellow"/>
          <w:u w:val="single"/>
        </w:rPr>
        <w:t>should be restructured to address</w:t>
      </w:r>
      <w:r w:rsidRPr="00F54F35">
        <w:rPr>
          <w:b/>
          <w:u w:val="single"/>
        </w:rPr>
        <w:t xml:space="preserve"> the </w:t>
      </w:r>
      <w:r w:rsidRPr="00391397">
        <w:rPr>
          <w:b/>
          <w:highlight w:val="yellow"/>
          <w:u w:val="single"/>
        </w:rPr>
        <w:t>challenges for</w:t>
      </w:r>
      <w:r w:rsidRPr="00F54F35">
        <w:rPr>
          <w:b/>
          <w:u w:val="single"/>
        </w:rPr>
        <w:t xml:space="preserve"> humankind’s </w:t>
      </w:r>
      <w:r w:rsidRPr="00391397">
        <w:rPr>
          <w:b/>
          <w:highlight w:val="yellow"/>
          <w:u w:val="single"/>
        </w:rPr>
        <w:t>survival</w:t>
      </w:r>
      <w:r w:rsidRPr="00F54F35">
        <w:rPr>
          <w:sz w:val="8"/>
        </w:rPr>
        <w:t>.</w:t>
      </w:r>
      <w:r w:rsidRPr="00F54F35">
        <w:rPr>
          <w:sz w:val="12"/>
        </w:rPr>
        <w:t>¶</w:t>
      </w:r>
      <w:r w:rsidRPr="00F54F35">
        <w:rPr>
          <w:sz w:val="8"/>
        </w:rPr>
        <w:t xml:space="preserve"> In this attempt I am driven by the intent to debunk the layer of denial (or repression in </w:t>
      </w:r>
      <w:proofErr w:type="spellStart"/>
      <w:r w:rsidRPr="00F54F35">
        <w:rPr>
          <w:sz w:val="8"/>
        </w:rPr>
        <w:t>pshychoanalyti</w:t>
      </w:r>
      <w:proofErr w:type="spellEnd"/>
      <w:r w:rsidRPr="00F54F35">
        <w:rPr>
          <w:sz w:val="8"/>
        </w:rPr>
        <w:t xml:space="preserve">- </w:t>
      </w:r>
      <w:proofErr w:type="spellStart"/>
      <w:r w:rsidRPr="00F54F35">
        <w:rPr>
          <w:sz w:val="8"/>
        </w:rPr>
        <w:t>cal</w:t>
      </w:r>
      <w:proofErr w:type="spellEnd"/>
      <w:r w:rsidRPr="00F54F35">
        <w:rPr>
          <w:sz w:val="8"/>
        </w:rPr>
        <w:t xml:space="preserve"> sense) that, more intensely after the end of the Cold War, has removed the nuclear threat from the </w:t>
      </w:r>
      <w:proofErr w:type="spellStart"/>
      <w:r w:rsidRPr="00F54F35">
        <w:rPr>
          <w:sz w:val="8"/>
        </w:rPr>
        <w:t>philosoph</w:t>
      </w:r>
      <w:proofErr w:type="spellEnd"/>
      <w:r w:rsidRPr="00F54F35">
        <w:rPr>
          <w:sz w:val="8"/>
        </w:rPr>
        <w:t xml:space="preserve">- </w:t>
      </w:r>
      <w:proofErr w:type="spellStart"/>
      <w:r w:rsidRPr="00F54F35">
        <w:rPr>
          <w:sz w:val="8"/>
        </w:rPr>
        <w:t>ical</w:t>
      </w:r>
      <w:proofErr w:type="spellEnd"/>
      <w:r w:rsidRPr="00F54F35">
        <w:rPr>
          <w:sz w:val="8"/>
        </w:rPr>
        <w:t xml:space="preserve"> reflection on modernity and has later prevented cli- mate change from entering the main agenda of Critical Theory. There is also an epistemological aspect in this: a critical </w:t>
      </w:r>
      <w:proofErr w:type="spellStart"/>
      <w:r w:rsidRPr="00F54F35">
        <w:rPr>
          <w:sz w:val="8"/>
        </w:rPr>
        <w:t>Zeitdiagnose</w:t>
      </w:r>
      <w:proofErr w:type="spellEnd"/>
      <w:r w:rsidRPr="00F54F35">
        <w:rPr>
          <w:sz w:val="8"/>
        </w:rPr>
        <w:t xml:space="preserve">, or an informed assessment of where history has taken us to in our post-modern </w:t>
      </w:r>
      <w:r w:rsidRPr="00BC1BCF">
        <w:rPr>
          <w:sz w:val="8"/>
        </w:rPr>
        <w:t xml:space="preserve">times is not possible without first taking what hard science has to say about the threats for humankind very seriously.7 With rare exceptions, </w:t>
      </w:r>
      <w:r w:rsidRPr="00BC1BCF">
        <w:rPr>
          <w:b/>
          <w:u w:val="single"/>
        </w:rPr>
        <w:t>critical theorists seem to be reluctant to address the philosophical issues raised by global challenges, not to mention their</w:t>
      </w:r>
      <w:r w:rsidRPr="00BC1BCF">
        <w:rPr>
          <w:sz w:val="8"/>
        </w:rPr>
        <w:t xml:space="preserve"> </w:t>
      </w:r>
      <w:r w:rsidRPr="00BC1BCF">
        <w:rPr>
          <w:b/>
          <w:u w:val="single"/>
        </w:rPr>
        <w:t>complete denial</w:t>
      </w:r>
      <w:r w:rsidRPr="00BC1BCF">
        <w:rPr>
          <w:sz w:val="8"/>
        </w:rPr>
        <w:t xml:space="preserve"> beginning with Horkheimer and Adorno in the Fifties and Sixties (when Mutual Assured Destruction became a real possibility) </w:t>
      </w:r>
      <w:r w:rsidRPr="00BC1BCF">
        <w:rPr>
          <w:b/>
          <w:u w:val="single"/>
        </w:rPr>
        <w:t>of the meaning of nuclear weapons. It is as if Critical Theory</w:t>
      </w:r>
      <w:r w:rsidRPr="00BC1BCF">
        <w:rPr>
          <w:sz w:val="8"/>
        </w:rPr>
        <w:t xml:space="preserve">, despite its claim to be a gen- </w:t>
      </w:r>
      <w:proofErr w:type="spellStart"/>
      <w:r w:rsidRPr="00BC1BCF">
        <w:rPr>
          <w:sz w:val="8"/>
        </w:rPr>
        <w:t>eral</w:t>
      </w:r>
      <w:proofErr w:type="spellEnd"/>
      <w:r w:rsidRPr="00BC1BCF">
        <w:rPr>
          <w:sz w:val="8"/>
        </w:rPr>
        <w:t xml:space="preserve"> assessment of our civilization, </w:t>
      </w:r>
      <w:r w:rsidRPr="00BC1BCF">
        <w:rPr>
          <w:b/>
          <w:u w:val="single"/>
        </w:rPr>
        <w:t>had accepted a tacit division of labor in which its competence is restricted to social justice</w:t>
      </w:r>
      <w:r w:rsidRPr="00BC1BCF">
        <w:rPr>
          <w:sz w:val="8"/>
        </w:rPr>
        <w:t xml:space="preserve"> (in continuation of its original being rooted in the Marxian critique of political economy) </w:t>
      </w:r>
      <w:r w:rsidRPr="00BC1BCF">
        <w:rPr>
          <w:b/>
          <w:u w:val="single"/>
        </w:rPr>
        <w:t>and the “damaged”</w:t>
      </w:r>
      <w:r w:rsidRPr="00BC1BCF">
        <w:rPr>
          <w:sz w:val="8"/>
        </w:rPr>
        <w:t xml:space="preserve">8 </w:t>
      </w:r>
      <w:r w:rsidRPr="00BC1BCF">
        <w:rPr>
          <w:b/>
          <w:u w:val="single"/>
        </w:rPr>
        <w:t>subjectivity</w:t>
      </w:r>
      <w:r w:rsidRPr="00BC1BCF">
        <w:rPr>
          <w:sz w:val="8"/>
        </w:rPr>
        <w:t xml:space="preserve">. The rest of the real world is left to a purely Hobbesian (and later </w:t>
      </w:r>
      <w:proofErr w:type="spellStart"/>
      <w:r w:rsidRPr="00BC1BCF">
        <w:rPr>
          <w:sz w:val="8"/>
        </w:rPr>
        <w:t>Luhmannian</w:t>
      </w:r>
      <w:proofErr w:type="spellEnd"/>
      <w:r w:rsidRPr="00BC1BCF">
        <w:rPr>
          <w:sz w:val="8"/>
        </w:rPr>
        <w:t>) reading, or to the perception of side-figures such as Karl Jaspers or Gu ̈</w:t>
      </w:r>
      <w:proofErr w:type="spellStart"/>
      <w:r w:rsidRPr="00BC1BCF">
        <w:rPr>
          <w:sz w:val="8"/>
        </w:rPr>
        <w:t>nther</w:t>
      </w:r>
      <w:proofErr w:type="spellEnd"/>
      <w:r w:rsidRPr="00BC1BCF">
        <w:rPr>
          <w:sz w:val="8"/>
        </w:rPr>
        <w:t xml:space="preserve"> Anders.</w:t>
      </w:r>
      <w:r w:rsidRPr="00BC1BCF">
        <w:rPr>
          <w:sz w:val="12"/>
        </w:rPr>
        <w:t>¶</w:t>
      </w:r>
      <w:r w:rsidRPr="00BC1BCF">
        <w:rPr>
          <w:sz w:val="8"/>
        </w:rPr>
        <w:t xml:space="preserve"> A last epistemological remark: </w:t>
      </w:r>
      <w:r w:rsidRPr="00BC1BCF">
        <w:rPr>
          <w:b/>
          <w:u w:val="single"/>
        </w:rPr>
        <w:t>starting from problems and threats that</w:t>
      </w:r>
      <w:r w:rsidRPr="00BC1BCF">
        <w:rPr>
          <w:sz w:val="8"/>
        </w:rPr>
        <w:t xml:space="preserve">, however socially generated, </w:t>
      </w:r>
      <w:r w:rsidRPr="00BC1BCF">
        <w:rPr>
          <w:b/>
          <w:u w:val="single"/>
        </w:rPr>
        <w:t>come up as physical events and are accounted for</w:t>
      </w:r>
      <w:r w:rsidRPr="00F54F35">
        <w:rPr>
          <w:b/>
          <w:u w:val="single"/>
        </w:rPr>
        <w:t xml:space="preserve"> by hard science has the advantage that philosophy can work on them without first engaging in a complicate and doubt- </w:t>
      </w:r>
      <w:proofErr w:type="spellStart"/>
      <w:r w:rsidRPr="00F54F35">
        <w:rPr>
          <w:b/>
          <w:u w:val="single"/>
        </w:rPr>
        <w:t>ful</w:t>
      </w:r>
      <w:proofErr w:type="spellEnd"/>
      <w:r w:rsidRPr="00F54F35">
        <w:rPr>
          <w:b/>
          <w:u w:val="single"/>
        </w:rPr>
        <w:t xml:space="preserve"> theorizing about how the world should be reshaped</w:t>
      </w:r>
      <w:r w:rsidRPr="00F54F35">
        <w:rPr>
          <w:sz w:val="8"/>
        </w:rPr>
        <w:t xml:space="preserve"> according to a general normative theory. This ad hoc theorizing shows the ability or inability of a </w:t>
      </w:r>
      <w:proofErr w:type="spellStart"/>
      <w:r w:rsidRPr="00F54F35">
        <w:rPr>
          <w:sz w:val="8"/>
        </w:rPr>
        <w:t>philosoph</w:t>
      </w:r>
      <w:proofErr w:type="spellEnd"/>
      <w:r w:rsidRPr="00F54F35">
        <w:rPr>
          <w:sz w:val="8"/>
        </w:rPr>
        <w:t xml:space="preserve">- </w:t>
      </w:r>
      <w:proofErr w:type="spellStart"/>
      <w:r w:rsidRPr="00F54F35">
        <w:rPr>
          <w:sz w:val="8"/>
        </w:rPr>
        <w:t>ical</w:t>
      </w:r>
      <w:proofErr w:type="spellEnd"/>
      <w:r w:rsidRPr="00F54F35">
        <w:rPr>
          <w:sz w:val="8"/>
        </w:rPr>
        <w:t xml:space="preserve"> view to come to terms with problems that are of paramount importance to everybody, not just to the </w:t>
      </w:r>
      <w:proofErr w:type="spellStart"/>
      <w:r w:rsidRPr="00F54F35">
        <w:rPr>
          <w:sz w:val="8"/>
        </w:rPr>
        <w:t>prac</w:t>
      </w:r>
      <w:proofErr w:type="spellEnd"/>
      <w:r w:rsidRPr="00F54F35">
        <w:rPr>
          <w:sz w:val="8"/>
        </w:rPr>
        <w:t xml:space="preserve">- </w:t>
      </w:r>
      <w:proofErr w:type="spellStart"/>
      <w:r w:rsidRPr="00F54F35">
        <w:rPr>
          <w:sz w:val="8"/>
        </w:rPr>
        <w:t>titioners</w:t>
      </w:r>
      <w:proofErr w:type="spellEnd"/>
      <w:r w:rsidRPr="00F54F35">
        <w:rPr>
          <w:sz w:val="8"/>
        </w:rPr>
        <w:t xml:space="preserve"> of </w:t>
      </w:r>
      <w:proofErr w:type="spellStart"/>
      <w:r w:rsidRPr="00F54F35">
        <w:rPr>
          <w:sz w:val="8"/>
        </w:rPr>
        <w:t>Schulphilosophie</w:t>
      </w:r>
      <w:proofErr w:type="spellEnd"/>
      <w:r w:rsidRPr="00F54F35">
        <w:rPr>
          <w:sz w:val="8"/>
        </w:rPr>
        <w:t>.</w:t>
      </w:r>
      <w:r w:rsidRPr="00F54F35">
        <w:rPr>
          <w:sz w:val="12"/>
        </w:rPr>
        <w:t>¶</w:t>
      </w:r>
      <w:r w:rsidRPr="00F54F35">
        <w:rPr>
          <w:sz w:val="8"/>
        </w:rPr>
        <w:t xml:space="preserve"> 2. I have explained elsewhere9why survival rather than justice is the leading category of a philosophy of global threats. </w:t>
      </w:r>
      <w:r w:rsidRPr="00F54F35">
        <w:rPr>
          <w:b/>
          <w:u w:val="single"/>
        </w:rPr>
        <w:t>The</w:t>
      </w:r>
      <w:r w:rsidRPr="00F54F35">
        <w:rPr>
          <w:sz w:val="8"/>
        </w:rPr>
        <w:t xml:space="preserve"> now thriving </w:t>
      </w:r>
      <w:r w:rsidRPr="00391397">
        <w:rPr>
          <w:b/>
          <w:highlight w:val="yellow"/>
          <w:u w:val="single"/>
        </w:rPr>
        <w:t>literature on justice</w:t>
      </w:r>
      <w:r w:rsidRPr="00F54F35">
        <w:rPr>
          <w:b/>
          <w:u w:val="single"/>
        </w:rPr>
        <w:t xml:space="preserve"> and climate change </w:t>
      </w:r>
      <w:r w:rsidRPr="00391397">
        <w:rPr>
          <w:b/>
          <w:highlight w:val="yellow"/>
          <w:u w:val="single"/>
        </w:rPr>
        <w:t>misses the point</w:t>
      </w:r>
      <w:r w:rsidRPr="00F54F35">
        <w:rPr>
          <w:sz w:val="8"/>
        </w:rPr>
        <w:t xml:space="preserve"> that before we look for ways to establish justice between generations, </w:t>
      </w:r>
      <w:r w:rsidRPr="00391397">
        <w:rPr>
          <w:b/>
          <w:highlight w:val="yellow"/>
          <w:u w:val="single"/>
        </w:rPr>
        <w:t>we have to motivate our interest in</w:t>
      </w:r>
      <w:r w:rsidRPr="00391397">
        <w:rPr>
          <w:sz w:val="8"/>
          <w:highlight w:val="yellow"/>
        </w:rPr>
        <w:t xml:space="preserve"> </w:t>
      </w:r>
      <w:r w:rsidRPr="00AC0217">
        <w:rPr>
          <w:sz w:val="8"/>
        </w:rPr>
        <w:t>their</w:t>
      </w:r>
      <w:r w:rsidRPr="00F54F35">
        <w:rPr>
          <w:sz w:val="8"/>
        </w:rPr>
        <w:t xml:space="preserve"> </w:t>
      </w:r>
      <w:r w:rsidRPr="00391397">
        <w:rPr>
          <w:b/>
          <w:iCs/>
          <w:highlight w:val="yellow"/>
          <w:u w:val="single"/>
          <w:bdr w:val="single" w:sz="8" w:space="0" w:color="auto"/>
        </w:rPr>
        <w:t>existence</w:t>
      </w:r>
      <w:r w:rsidRPr="00F54F35">
        <w:rPr>
          <w:sz w:val="8"/>
        </w:rPr>
        <w:t xml:space="preserve"> and wellbeing, or rath</w:t>
      </w:r>
      <w:r>
        <w:rPr>
          <w:sz w:val="8"/>
        </w:rPr>
        <w:t xml:space="preserve"> </w:t>
      </w:r>
      <w:r w:rsidRPr="00F54F35">
        <w:rPr>
          <w:sz w:val="8"/>
        </w:rPr>
        <w:t xml:space="preserve">er in the existence and wellbeing of humankind.10 While survival of humankind is what best defines our problematic situation, when it comes to the normative aspect I believe that </w:t>
      </w:r>
      <w:r w:rsidRPr="00391397">
        <w:rPr>
          <w:b/>
          <w:highlight w:val="yellow"/>
          <w:u w:val="single"/>
        </w:rPr>
        <w:t>we should assume responsibility for future generations</w:t>
      </w:r>
      <w:r w:rsidRPr="00391397">
        <w:rPr>
          <w:sz w:val="8"/>
          <w:highlight w:val="yellow"/>
        </w:rPr>
        <w:t xml:space="preserve"> rather</w:t>
      </w:r>
      <w:r w:rsidRPr="00F54F35">
        <w:rPr>
          <w:sz w:val="8"/>
        </w:rPr>
        <w:t xml:space="preserve"> than do justice to them; talking responsibility I move from its most elementary</w:t>
      </w:r>
      <w:r w:rsidRPr="00F54F35">
        <w:rPr>
          <w:sz w:val="12"/>
        </w:rPr>
        <w:t>¶</w:t>
      </w:r>
      <w:r w:rsidRPr="00F54F35">
        <w:rPr>
          <w:sz w:val="8"/>
        </w:rPr>
        <w:t xml:space="preserve"> manifestation, the responsibility parents take on for their children. Justice as fairness comes in when we have to fight back “generational nepotism:” it is wrong for any generation to spoil the environment without regard to the consequences in the future, far that it may be, that is not just out of respect for those that may harm our children and children’s children. Out of elementary fairness, as expressed in the Golden Rule, we cannot deny parents of the, say, twenty-fifth century the chance to bear and educate their children in decent conditions.</w:t>
      </w:r>
      <w:r w:rsidRPr="00F54F35">
        <w:rPr>
          <w:sz w:val="12"/>
        </w:rPr>
        <w:t>¶</w:t>
      </w:r>
      <w:r w:rsidRPr="00F54F35">
        <w:rPr>
          <w:sz w:val="8"/>
        </w:rPr>
        <w:t xml:space="preserve"> Now, survival is a Hobbesian category, as such it sounds like an anathema to critical thinking, just as most categories stemming from the tradition of </w:t>
      </w:r>
      <w:proofErr w:type="spellStart"/>
      <w:r w:rsidRPr="00F54F35">
        <w:rPr>
          <w:sz w:val="8"/>
        </w:rPr>
        <w:t>politi</w:t>
      </w:r>
      <w:proofErr w:type="spellEnd"/>
      <w:r w:rsidRPr="00F54F35">
        <w:rPr>
          <w:sz w:val="8"/>
        </w:rPr>
        <w:t xml:space="preserve">- </w:t>
      </w:r>
      <w:proofErr w:type="spellStart"/>
      <w:r w:rsidRPr="00F54F35">
        <w:rPr>
          <w:sz w:val="8"/>
        </w:rPr>
        <w:t>cal</w:t>
      </w:r>
      <w:proofErr w:type="spellEnd"/>
      <w:r w:rsidRPr="00F54F35">
        <w:rPr>
          <w:sz w:val="8"/>
        </w:rPr>
        <w:t xml:space="preserve"> realism do. Since under global threats present and future humankind is really endangered in its survival, it is however hard to see the rationale of denying the fact because the name comes from the enemy’s </w:t>
      </w:r>
      <w:proofErr w:type="spellStart"/>
      <w:r w:rsidRPr="00F54F35">
        <w:rPr>
          <w:sz w:val="8"/>
        </w:rPr>
        <w:t>vocabu</w:t>
      </w:r>
      <w:proofErr w:type="spellEnd"/>
      <w:r w:rsidRPr="00F54F35">
        <w:rPr>
          <w:sz w:val="8"/>
        </w:rPr>
        <w:t xml:space="preserve">- </w:t>
      </w:r>
      <w:proofErr w:type="spellStart"/>
      <w:r w:rsidRPr="00F54F35">
        <w:rPr>
          <w:sz w:val="8"/>
        </w:rPr>
        <w:t>lary</w:t>
      </w:r>
      <w:proofErr w:type="spellEnd"/>
      <w:r w:rsidRPr="00F54F35">
        <w:rPr>
          <w:sz w:val="8"/>
        </w:rPr>
        <w:t xml:space="preserve">. More importantly, there is an essential difference: Hobbes’ survival regards the individual and is there- fore self-centered and adversarial (in common parlance, </w:t>
      </w:r>
      <w:proofErr w:type="spellStart"/>
      <w:r w:rsidRPr="00F54F35">
        <w:rPr>
          <w:sz w:val="8"/>
        </w:rPr>
        <w:t>mors</w:t>
      </w:r>
      <w:proofErr w:type="spellEnd"/>
      <w:r w:rsidRPr="00F54F35">
        <w:rPr>
          <w:sz w:val="8"/>
        </w:rPr>
        <w:t xml:space="preserve"> </w:t>
      </w:r>
      <w:proofErr w:type="spellStart"/>
      <w:r w:rsidRPr="00F54F35">
        <w:rPr>
          <w:sz w:val="8"/>
        </w:rPr>
        <w:t>tua</w:t>
      </w:r>
      <w:proofErr w:type="spellEnd"/>
      <w:r w:rsidRPr="00F54F35">
        <w:rPr>
          <w:sz w:val="8"/>
        </w:rPr>
        <w:t xml:space="preserve"> vita </w:t>
      </w:r>
      <w:proofErr w:type="spellStart"/>
      <w:r w:rsidRPr="00F54F35">
        <w:rPr>
          <w:sz w:val="8"/>
        </w:rPr>
        <w:t>mea</w:t>
      </w:r>
      <w:proofErr w:type="spellEnd"/>
      <w:r w:rsidRPr="00F54F35">
        <w:rPr>
          <w:sz w:val="8"/>
        </w:rPr>
        <w:t xml:space="preserve">), while humankind’s survival as a moral and political goal is by its own definition an </w:t>
      </w:r>
      <w:proofErr w:type="spellStart"/>
      <w:r w:rsidRPr="00F54F35">
        <w:rPr>
          <w:sz w:val="8"/>
        </w:rPr>
        <w:t>uni</w:t>
      </w:r>
      <w:proofErr w:type="spellEnd"/>
      <w:r w:rsidRPr="00F54F35">
        <w:rPr>
          <w:sz w:val="8"/>
        </w:rPr>
        <w:t xml:space="preserve">- </w:t>
      </w:r>
      <w:proofErr w:type="spellStart"/>
      <w:r w:rsidRPr="00F54F35">
        <w:rPr>
          <w:sz w:val="8"/>
        </w:rPr>
        <w:t>versalistic</w:t>
      </w:r>
      <w:proofErr w:type="spellEnd"/>
      <w:r w:rsidRPr="00F54F35">
        <w:rPr>
          <w:sz w:val="8"/>
        </w:rPr>
        <w:t xml:space="preserve"> feature. More on this later.</w:t>
      </w:r>
      <w:r w:rsidRPr="00F54F35">
        <w:rPr>
          <w:sz w:val="12"/>
        </w:rPr>
        <w:t>¶</w:t>
      </w:r>
      <w:r w:rsidRPr="00F54F35">
        <w:rPr>
          <w:sz w:val="8"/>
        </w:rPr>
        <w:t xml:space="preserve"> A much talked-about issue in this context is the so- called identity problem, which I am however inclined to dismiss. If it means the doubtfulness of any engagement in favor of future generations because we do not know if they will exist (we could decide to stop procreating), the problem is surrounded by an air of futility: there is no imaginable decision process that could effectively lead to a total procreation stop. On the other hand, if only a few humans were alive in the far future, this would be enough of a reason for our engagement. Of course future humanity could never be born because meanwhile the planet may have been burnt out by an asteroid (natural precariousness of human life) or an all-out nuclear war (</w:t>
      </w:r>
      <w:r>
        <w:rPr>
          <w:sz w:val="8"/>
        </w:rPr>
        <w:t>[hu]man-</w:t>
      </w:r>
      <w:r w:rsidRPr="00F54F35">
        <w:rPr>
          <w:sz w:val="8"/>
        </w:rPr>
        <w:t>made precariousness). Neither type of precarious- ness can however be a reason not to endorse the interest of future generations in survival, because reducing that precariousness is exactly the engagement’s telos. The other aspect of the identity problem — the non-identity of posterity’s values and preferences with our own, or their indeterminacy — is not relevant to our case, be- cause the goal for whose attainment we are called to save or sacrifice something for their survival has to do with their sheer survival (in an indispensably civilized framework, as explained above) rather than with our own and the posterity’s moral configuration; in other words, there is no paternalistic attitude in it.</w:t>
      </w:r>
      <w:r w:rsidRPr="00F54F35">
        <w:rPr>
          <w:sz w:val="12"/>
        </w:rPr>
        <w:t>¶</w:t>
      </w:r>
      <w:r w:rsidRPr="00F54F35">
        <w:rPr>
          <w:sz w:val="8"/>
        </w:rPr>
        <w:t xml:space="preserve"> In a fairly different meaning, closer to social rather than moral (analytical) theory, identity comes up in an- other sense. Assuming responsibility for (or, for that matter, being fair to) future generations is not just an altruistic attitude. Not in the sense that we can do as well do so by acting on egoistic grounds: were this the</w:t>
      </w:r>
      <w:r w:rsidRPr="00F54F35">
        <w:rPr>
          <w:sz w:val="12"/>
        </w:rPr>
        <w:t>¶</w:t>
      </w:r>
      <w:r w:rsidRPr="00F54F35">
        <w:rPr>
          <w:sz w:val="8"/>
        </w:rPr>
        <w:t xml:space="preserve"> main reason to take action, we were justified to limit our effort to the less costly adaptation policies instead of funding the restructuring of the economy necessary for mitigation, the only way-out from global warming for generations of the far future. To be true, addressing the limitation of global warming or the neutralization of nuclear weapons requires wide-ranging undertakings that can be justified only on grounds of a moral attitude towards future generations rather than of our </w:t>
      </w:r>
      <w:proofErr w:type="spellStart"/>
      <w:r w:rsidRPr="00F54F35">
        <w:rPr>
          <w:sz w:val="8"/>
        </w:rPr>
        <w:t>enlight</w:t>
      </w:r>
      <w:proofErr w:type="spellEnd"/>
      <w:r w:rsidRPr="00F54F35">
        <w:rPr>
          <w:sz w:val="8"/>
        </w:rPr>
        <w:t xml:space="preserve">- </w:t>
      </w:r>
      <w:proofErr w:type="spellStart"/>
      <w:r w:rsidRPr="00F54F35">
        <w:rPr>
          <w:sz w:val="8"/>
        </w:rPr>
        <w:t>ened</w:t>
      </w:r>
      <w:proofErr w:type="spellEnd"/>
      <w:r w:rsidRPr="00F54F35">
        <w:rPr>
          <w:sz w:val="8"/>
        </w:rPr>
        <w:t xml:space="preserve"> self-interest. </w:t>
      </w:r>
      <w:r w:rsidRPr="00BC1BCF">
        <w:rPr>
          <w:sz w:val="8"/>
        </w:rPr>
        <w:t xml:space="preserve">But </w:t>
      </w:r>
      <w:r w:rsidRPr="00391397">
        <w:rPr>
          <w:b/>
          <w:highlight w:val="yellow"/>
          <w:u w:val="single"/>
        </w:rPr>
        <w:t>doing what we can for the survival</w:t>
      </w:r>
      <w:r w:rsidRPr="00F54F35">
        <w:rPr>
          <w:b/>
          <w:u w:val="single"/>
        </w:rPr>
        <w:t xml:space="preserve"> of humankind </w:t>
      </w:r>
      <w:r w:rsidRPr="00391397">
        <w:rPr>
          <w:b/>
          <w:highlight w:val="yellow"/>
          <w:u w:val="single"/>
        </w:rPr>
        <w:t>can give ourselves reassurance that</w:t>
      </w:r>
      <w:r w:rsidRPr="00F54F35">
        <w:rPr>
          <w:b/>
          <w:u w:val="single"/>
        </w:rPr>
        <w:t xml:space="preserve"> our individual </w:t>
      </w:r>
      <w:r w:rsidRPr="00391397">
        <w:rPr>
          <w:b/>
          <w:highlight w:val="yellow"/>
          <w:u w:val="single"/>
        </w:rPr>
        <w:t>life</w:t>
      </w:r>
      <w:r w:rsidRPr="00F54F35">
        <w:rPr>
          <w:sz w:val="8"/>
        </w:rPr>
        <w:t xml:space="preserve"> (also seen in the context of our gen- </w:t>
      </w:r>
      <w:proofErr w:type="spellStart"/>
      <w:r w:rsidRPr="00F54F35">
        <w:rPr>
          <w:sz w:val="8"/>
        </w:rPr>
        <w:t>eration’s</w:t>
      </w:r>
      <w:proofErr w:type="spellEnd"/>
      <w:r w:rsidRPr="00F54F35">
        <w:rPr>
          <w:sz w:val="8"/>
        </w:rPr>
        <w:t xml:space="preserve">) </w:t>
      </w:r>
      <w:r w:rsidRPr="00391397">
        <w:rPr>
          <w:b/>
          <w:highlight w:val="yellow"/>
          <w:u w:val="single"/>
        </w:rPr>
        <w:t>is meaningful</w:t>
      </w:r>
      <w:r w:rsidRPr="00F54F35">
        <w:rPr>
          <w:sz w:val="8"/>
        </w:rPr>
        <w:t xml:space="preserve"> beyond the limits of our own existence on earth, </w:t>
      </w:r>
      <w:r w:rsidRPr="00F54F35">
        <w:rPr>
          <w:b/>
          <w:u w:val="single"/>
        </w:rPr>
        <w:t>because doing so helps us shed our isolation as single individuals or single generation and become partners in a wider transgenerational covenant of solidarity</w:t>
      </w:r>
      <w:r w:rsidRPr="00F54F35">
        <w:rPr>
          <w:sz w:val="8"/>
        </w:rPr>
        <w:t>.</w:t>
      </w:r>
      <w:r w:rsidRPr="00F54F35">
        <w:rPr>
          <w:sz w:val="12"/>
        </w:rPr>
        <w:t>¶</w:t>
      </w:r>
      <w:r w:rsidRPr="00F54F35">
        <w:rPr>
          <w:sz w:val="8"/>
        </w:rPr>
        <w:t xml:space="preserve"> 3. That the interest to live and to raise children in de- cent conditions we attribute to future generations ought to be translated into a right is not self-evident. It is not simply that we should abstain from transforming every reasonable claim into a right, and instead reserve this category for the essentials that make the associated life of individuals in the polity possible and acceptable ac- cording to each evolutionary stage.11 More importantly, doubts may also arise as to whether it is wise to translate any goal of social and political struggles into a right, that is to “</w:t>
      </w:r>
      <w:proofErr w:type="spellStart"/>
      <w:r w:rsidRPr="00F54F35">
        <w:rPr>
          <w:sz w:val="8"/>
        </w:rPr>
        <w:t>juridify</w:t>
      </w:r>
      <w:proofErr w:type="spellEnd"/>
      <w:r w:rsidRPr="00F54F35">
        <w:rPr>
          <w:sz w:val="8"/>
        </w:rPr>
        <w:t xml:space="preserve">” it instead of focusing on the underlying conflict dynamics and the participation of the conflict- </w:t>
      </w:r>
      <w:proofErr w:type="spellStart"/>
      <w:r w:rsidRPr="00F54F35">
        <w:rPr>
          <w:sz w:val="8"/>
        </w:rPr>
        <w:t>ing</w:t>
      </w:r>
      <w:proofErr w:type="spellEnd"/>
      <w:r w:rsidRPr="00F54F35">
        <w:rPr>
          <w:sz w:val="8"/>
        </w:rPr>
        <w:t xml:space="preserve"> parties. In general I share this preoccupation, and have misgivings at any inflationary expansion of the hu- man rights catalogue. On the other hand, moral rights that do not translate into legal rights12 are politically pointless or at least much less significant than the rights enshrined in a legal order. Also, our case is different, and the issues we are confronted with are more </w:t>
      </w:r>
      <w:proofErr w:type="spellStart"/>
      <w:r w:rsidRPr="00F54F35">
        <w:rPr>
          <w:sz w:val="8"/>
        </w:rPr>
        <w:t>radi</w:t>
      </w:r>
      <w:proofErr w:type="spellEnd"/>
      <w:r w:rsidRPr="00F54F35">
        <w:rPr>
          <w:sz w:val="8"/>
        </w:rPr>
        <w:t xml:space="preserve">- </w:t>
      </w:r>
      <w:proofErr w:type="spellStart"/>
      <w:r w:rsidRPr="00F54F35">
        <w:rPr>
          <w:sz w:val="8"/>
        </w:rPr>
        <w:t>cal</w:t>
      </w:r>
      <w:proofErr w:type="spellEnd"/>
      <w:r w:rsidRPr="00F54F35">
        <w:rPr>
          <w:sz w:val="8"/>
        </w:rPr>
        <w:t xml:space="preserve"> than the worries with ‘</w:t>
      </w:r>
      <w:proofErr w:type="spellStart"/>
      <w:r w:rsidRPr="00F54F35">
        <w:rPr>
          <w:sz w:val="8"/>
        </w:rPr>
        <w:t>juridification</w:t>
      </w:r>
      <w:proofErr w:type="spellEnd"/>
      <w:r w:rsidRPr="00F54F35">
        <w:rPr>
          <w:sz w:val="8"/>
        </w:rPr>
        <w:t>;’ this is all the truer, since the establishment of a right to survival for humankind would require a long and fierce political and intellectual battle in the first place.</w:t>
      </w:r>
      <w:r w:rsidRPr="00F54F35">
        <w:rPr>
          <w:sz w:val="12"/>
        </w:rPr>
        <w:t>¶</w:t>
      </w:r>
      <w:r w:rsidRPr="00F54F35">
        <w:rPr>
          <w:sz w:val="8"/>
        </w:rPr>
        <w:t xml:space="preserve"> First of all, does the right of humanity to survival qualify as a (basic or human) right? Before we proceed, let us note that humankind’s survival is not a good like civil liberties, which is completely at the disposal of human beings; instead, it can depend on the orbits of asteroids and other NEOs.13 The “right of humankind to survival” should therefore be read as a short for “the right of humankind, including future people, to have all previous generations doing their best to ensure their sur- </w:t>
      </w:r>
      <w:proofErr w:type="spellStart"/>
      <w:r w:rsidRPr="00F54F35">
        <w:rPr>
          <w:sz w:val="8"/>
        </w:rPr>
        <w:t>vival</w:t>
      </w:r>
      <w:proofErr w:type="spellEnd"/>
      <w:r w:rsidRPr="00F54F35">
        <w:rPr>
          <w:sz w:val="8"/>
        </w:rPr>
        <w:t xml:space="preserve"> and protect them from </w:t>
      </w:r>
      <w:r>
        <w:rPr>
          <w:sz w:val="8"/>
        </w:rPr>
        <w:t>[hu]man-</w:t>
      </w:r>
      <w:r w:rsidRPr="00F54F35">
        <w:rPr>
          <w:sz w:val="8"/>
        </w:rPr>
        <w:t>made threats.” In this version, we are clearly afar from the confusion between rights and goals criticized by Dworkin14 (§3.1 in the chapter on Difficult cases), the causation of the good at stake (survival) being elusive, or not completely nor (in the case of climate change) undoubtedly human; also</w:t>
      </w:r>
      <w:r w:rsidRPr="00F54F35">
        <w:rPr>
          <w:sz w:val="12"/>
        </w:rPr>
        <w:t>¶</w:t>
      </w:r>
      <w:r w:rsidRPr="00F54F35">
        <w:rPr>
          <w:sz w:val="8"/>
        </w:rPr>
        <w:t xml:space="preserve"> the content of the right is not a physical state, but rather the behavior influencing it. In a manifest way, this also identifies the right’s indispensable correlate, that is the duty of the relevant actors (individuals and institutions) to refrain from behaviors that are likely to cause harm to that good.</w:t>
      </w:r>
      <w:r w:rsidRPr="00F54F35">
        <w:rPr>
          <w:sz w:val="12"/>
        </w:rPr>
        <w:t>¶</w:t>
      </w:r>
      <w:r w:rsidRPr="00F54F35">
        <w:rPr>
          <w:sz w:val="8"/>
        </w:rPr>
        <w:t xml:space="preserve"> Whether or not this claim can translate into a right should be investigated from two points of view, those of its structure (a) and its bearer (b).</w:t>
      </w:r>
      <w:r w:rsidRPr="00F54F35">
        <w:rPr>
          <w:sz w:val="12"/>
        </w:rPr>
        <w:t>¶</w:t>
      </w:r>
      <w:r w:rsidRPr="00F54F35">
        <w:rPr>
          <w:sz w:val="8"/>
        </w:rPr>
        <w:t xml:space="preserve"> a. As for structure, three of Feinberg’s15 four </w:t>
      </w:r>
      <w:proofErr w:type="spellStart"/>
      <w:r w:rsidRPr="00F54F35">
        <w:rPr>
          <w:sz w:val="8"/>
        </w:rPr>
        <w:t>crite</w:t>
      </w:r>
      <w:proofErr w:type="spellEnd"/>
      <w:r w:rsidRPr="00F54F35">
        <w:rPr>
          <w:sz w:val="8"/>
        </w:rPr>
        <w:t xml:space="preserve">- ria for being a right are already met (to have a content, a holder and an addressee). The fourth, the ‘source of </w:t>
      </w:r>
      <w:r w:rsidRPr="00BC1BCF">
        <w:rPr>
          <w:sz w:val="8"/>
        </w:rPr>
        <w:t xml:space="preserve">validation,’ gradually emerges from the argument I am unfolding. </w:t>
      </w:r>
      <w:proofErr w:type="spellStart"/>
      <w:r w:rsidRPr="00BC1BCF">
        <w:rPr>
          <w:sz w:val="8"/>
        </w:rPr>
        <w:t>Frydman</w:t>
      </w:r>
      <w:proofErr w:type="spellEnd"/>
      <w:r w:rsidRPr="00BC1BCF">
        <w:rPr>
          <w:sz w:val="8"/>
        </w:rPr>
        <w:t xml:space="preserve"> and </w:t>
      </w:r>
      <w:proofErr w:type="spellStart"/>
      <w:r w:rsidRPr="00BC1BCF">
        <w:rPr>
          <w:sz w:val="8"/>
        </w:rPr>
        <w:t>Haarscher</w:t>
      </w:r>
      <w:proofErr w:type="spellEnd"/>
      <w:r w:rsidRPr="00BC1BCF">
        <w:rPr>
          <w:sz w:val="8"/>
        </w:rPr>
        <w:t xml:space="preserve"> also list four </w:t>
      </w:r>
      <w:proofErr w:type="spellStart"/>
      <w:r w:rsidRPr="00BC1BCF">
        <w:rPr>
          <w:sz w:val="8"/>
        </w:rPr>
        <w:t>condi</w:t>
      </w:r>
      <w:proofErr w:type="spellEnd"/>
      <w:r w:rsidRPr="00BC1BCF">
        <w:rPr>
          <w:sz w:val="8"/>
        </w:rPr>
        <w:t xml:space="preserve">- </w:t>
      </w:r>
      <w:proofErr w:type="spellStart"/>
      <w:r w:rsidRPr="00BC1BCF">
        <w:rPr>
          <w:sz w:val="8"/>
        </w:rPr>
        <w:t>tions</w:t>
      </w:r>
      <w:proofErr w:type="spellEnd"/>
      <w:r w:rsidRPr="00BC1BCF">
        <w:rPr>
          <w:sz w:val="8"/>
        </w:rPr>
        <w:t>, of which three are already present (</w:t>
      </w:r>
      <w:proofErr w:type="spellStart"/>
      <w:r w:rsidRPr="00BC1BCF">
        <w:rPr>
          <w:sz w:val="8"/>
        </w:rPr>
        <w:t>titulaire</w:t>
      </w:r>
      <w:proofErr w:type="spellEnd"/>
      <w:r w:rsidRPr="00BC1BCF">
        <w:rPr>
          <w:sz w:val="8"/>
        </w:rPr>
        <w:t xml:space="preserve">, </w:t>
      </w:r>
      <w:proofErr w:type="spellStart"/>
      <w:r w:rsidRPr="00BC1BCF">
        <w:rPr>
          <w:sz w:val="8"/>
        </w:rPr>
        <w:t>objet</w:t>
      </w:r>
      <w:proofErr w:type="spellEnd"/>
      <w:r w:rsidRPr="00BC1BCF">
        <w:rPr>
          <w:sz w:val="8"/>
        </w:rPr>
        <w:t xml:space="preserve">, </w:t>
      </w:r>
      <w:proofErr w:type="spellStart"/>
      <w:r w:rsidRPr="00BC1BCF">
        <w:rPr>
          <w:sz w:val="8"/>
        </w:rPr>
        <w:t>opposabilite</w:t>
      </w:r>
      <w:proofErr w:type="spellEnd"/>
      <w:r w:rsidRPr="00BC1BCF">
        <w:rPr>
          <w:sz w:val="8"/>
        </w:rPr>
        <w:t xml:space="preserve"> ́) – even if more remains to be said about the first one; while the fourth condition (sanction) shall be discussed below in the framework of the </w:t>
      </w:r>
      <w:proofErr w:type="spellStart"/>
      <w:r w:rsidRPr="00BC1BCF">
        <w:rPr>
          <w:sz w:val="8"/>
        </w:rPr>
        <w:t>constitu</w:t>
      </w:r>
      <w:proofErr w:type="spellEnd"/>
      <w:r w:rsidRPr="00BC1BCF">
        <w:rPr>
          <w:sz w:val="8"/>
        </w:rPr>
        <w:t xml:space="preserve">- </w:t>
      </w:r>
      <w:proofErr w:type="spellStart"/>
      <w:r w:rsidRPr="00BC1BCF">
        <w:rPr>
          <w:sz w:val="8"/>
        </w:rPr>
        <w:t>tionalization</w:t>
      </w:r>
      <w:proofErr w:type="spellEnd"/>
      <w:r w:rsidRPr="00BC1BCF">
        <w:rPr>
          <w:sz w:val="8"/>
        </w:rPr>
        <w:t xml:space="preserve"> problem.16 Finally, let us look at the stan- </w:t>
      </w:r>
      <w:proofErr w:type="spellStart"/>
      <w:r w:rsidRPr="00BC1BCF">
        <w:rPr>
          <w:sz w:val="8"/>
        </w:rPr>
        <w:t>dard</w:t>
      </w:r>
      <w:proofErr w:type="spellEnd"/>
      <w:r w:rsidRPr="00BC1BCF">
        <w:rPr>
          <w:sz w:val="8"/>
        </w:rPr>
        <w:t xml:space="preserve"> distinction of negative and positive rights, which Shue rightly believes to be substantially untenable. This is also true in our case, because the ‘behavior’ of in- </w:t>
      </w:r>
      <w:proofErr w:type="spellStart"/>
      <w:r w:rsidRPr="00BC1BCF">
        <w:rPr>
          <w:sz w:val="8"/>
        </w:rPr>
        <w:t>dividuals</w:t>
      </w:r>
      <w:proofErr w:type="spellEnd"/>
      <w:r w:rsidRPr="00BC1BCF">
        <w:rPr>
          <w:sz w:val="8"/>
        </w:rPr>
        <w:t xml:space="preserve"> and institutions, which humanity is entitled to expect, according to the new right, can be </w:t>
      </w:r>
      <w:proofErr w:type="spellStart"/>
      <w:r w:rsidRPr="00BC1BCF">
        <w:rPr>
          <w:sz w:val="8"/>
        </w:rPr>
        <w:t>imple</w:t>
      </w:r>
      <w:proofErr w:type="spellEnd"/>
      <w:r w:rsidRPr="00BC1BCF">
        <w:rPr>
          <w:sz w:val="8"/>
        </w:rPr>
        <w:t xml:space="preserve">- </w:t>
      </w:r>
      <w:proofErr w:type="spellStart"/>
      <w:r w:rsidRPr="00BC1BCF">
        <w:rPr>
          <w:sz w:val="8"/>
        </w:rPr>
        <w:t>mented</w:t>
      </w:r>
      <w:proofErr w:type="spellEnd"/>
      <w:r w:rsidRPr="00BC1BCF">
        <w:rPr>
          <w:sz w:val="8"/>
        </w:rPr>
        <w:t xml:space="preserve"> either by abstaining in single cases from using or possessing nuclear weapons and emitting excessive GHGs or by establishing new institutions (a global </w:t>
      </w:r>
      <w:proofErr w:type="spellStart"/>
      <w:r w:rsidRPr="00BC1BCF">
        <w:rPr>
          <w:sz w:val="8"/>
        </w:rPr>
        <w:t>En</w:t>
      </w:r>
      <w:proofErr w:type="spellEnd"/>
      <w:r w:rsidRPr="00BC1BCF">
        <w:rPr>
          <w:sz w:val="8"/>
        </w:rPr>
        <w:t xml:space="preserve">- </w:t>
      </w:r>
      <w:proofErr w:type="spellStart"/>
      <w:r w:rsidRPr="00BC1BCF">
        <w:rPr>
          <w:sz w:val="8"/>
        </w:rPr>
        <w:t>vironmental</w:t>
      </w:r>
      <w:proofErr w:type="spellEnd"/>
      <w:r w:rsidRPr="00BC1BCF">
        <w:rPr>
          <w:sz w:val="8"/>
        </w:rPr>
        <w:t xml:space="preserve"> Protection Agency, say) and strategies (for example, technology transfer from advanced to develop- </w:t>
      </w:r>
      <w:proofErr w:type="spellStart"/>
      <w:r w:rsidRPr="00BC1BCF">
        <w:rPr>
          <w:sz w:val="8"/>
        </w:rPr>
        <w:t>ing</w:t>
      </w:r>
      <w:proofErr w:type="spellEnd"/>
      <w:r w:rsidRPr="00BC1BCF">
        <w:rPr>
          <w:sz w:val="8"/>
        </w:rPr>
        <w:t xml:space="preserve"> countries to help the latter rein in global warming). What would be acknowledged would be the right, not the policies that according to time and circumstances are devised for its realization.</w:t>
      </w:r>
      <w:r w:rsidRPr="00BC1BCF">
        <w:rPr>
          <w:sz w:val="12"/>
        </w:rPr>
        <w:t>¶</w:t>
      </w:r>
      <w:r w:rsidRPr="00BC1BCF">
        <w:rPr>
          <w:sz w:val="8"/>
        </w:rPr>
        <w:t xml:space="preserve"> Does this new right share with the other fundamental or human rights the need to be founded in a conception of the human, such as those focused by Donnelly on dignity, by Meyers on moral agency and by </w:t>
      </w:r>
      <w:proofErr w:type="spellStart"/>
      <w:r w:rsidRPr="00BC1BCF">
        <w:rPr>
          <w:sz w:val="8"/>
        </w:rPr>
        <w:t>Frydman</w:t>
      </w:r>
      <w:proofErr w:type="spellEnd"/>
      <w:r w:rsidRPr="00BC1BCF">
        <w:rPr>
          <w:sz w:val="8"/>
        </w:rPr>
        <w:t xml:space="preserve"> and </w:t>
      </w:r>
      <w:proofErr w:type="spellStart"/>
      <w:r w:rsidRPr="00BC1BCF">
        <w:rPr>
          <w:sz w:val="8"/>
        </w:rPr>
        <w:t>Haarscher</w:t>
      </w:r>
      <w:proofErr w:type="spellEnd"/>
      <w:r w:rsidRPr="00BC1BCF">
        <w:rPr>
          <w:sz w:val="8"/>
        </w:rPr>
        <w:t xml:space="preserve"> on autonomy?17 Not properly, or not di- </w:t>
      </w:r>
      <w:proofErr w:type="spellStart"/>
      <w:r w:rsidRPr="00BC1BCF">
        <w:rPr>
          <w:sz w:val="8"/>
        </w:rPr>
        <w:t>rectly</w:t>
      </w:r>
      <w:proofErr w:type="spellEnd"/>
      <w:r w:rsidRPr="00BC1BCF">
        <w:rPr>
          <w:sz w:val="8"/>
        </w:rPr>
        <w:t xml:space="preserve">. Humanity’s right to survival is a meta-right rather than being the first right and sharing the same </w:t>
      </w:r>
      <w:proofErr w:type="spellStart"/>
      <w:r w:rsidRPr="00BC1BCF">
        <w:rPr>
          <w:sz w:val="8"/>
        </w:rPr>
        <w:t>founda</w:t>
      </w:r>
      <w:proofErr w:type="spellEnd"/>
      <w:r w:rsidRPr="00BC1BCF">
        <w:rPr>
          <w:sz w:val="8"/>
        </w:rPr>
        <w:t xml:space="preserve">- </w:t>
      </w:r>
      <w:proofErr w:type="spellStart"/>
      <w:r w:rsidRPr="00BC1BCF">
        <w:rPr>
          <w:sz w:val="8"/>
        </w:rPr>
        <w:t>tion</w:t>
      </w:r>
      <w:proofErr w:type="spellEnd"/>
      <w:r w:rsidRPr="00BC1BCF">
        <w:rPr>
          <w:sz w:val="8"/>
        </w:rPr>
        <w:t xml:space="preserve"> with the others.18 Therefore, its foundation is for- mal rather than rooted in a substantive view of what is human: </w:t>
      </w:r>
      <w:r w:rsidRPr="00BC1BCF">
        <w:rPr>
          <w:b/>
          <w:u w:val="single"/>
        </w:rPr>
        <w:t>acknowledging this right is the pre-condition for making all other rights possible</w:t>
      </w:r>
      <w:r w:rsidRPr="00BC1BCF">
        <w:rPr>
          <w:sz w:val="8"/>
        </w:rPr>
        <w:t xml:space="preserve">. It is their </w:t>
      </w:r>
      <w:proofErr w:type="spellStart"/>
      <w:r w:rsidRPr="00BC1BCF">
        <w:rPr>
          <w:sz w:val="8"/>
        </w:rPr>
        <w:t>Bedingung</w:t>
      </w:r>
      <w:proofErr w:type="spellEnd"/>
      <w:r w:rsidRPr="00BC1BCF">
        <w:rPr>
          <w:sz w:val="8"/>
        </w:rPr>
        <w:t xml:space="preserve"> der Mo ̈</w:t>
      </w:r>
      <w:proofErr w:type="spellStart"/>
      <w:r w:rsidRPr="00BC1BCF">
        <w:rPr>
          <w:sz w:val="8"/>
        </w:rPr>
        <w:t>glichkeit</w:t>
      </w:r>
      <w:proofErr w:type="spellEnd"/>
      <w:r w:rsidRPr="00BC1BCF">
        <w:rPr>
          <w:sz w:val="8"/>
        </w:rPr>
        <w:t xml:space="preserve">, to put it as Kant might have done. Not only in the trivial but sturdy physical sense that </w:t>
      </w:r>
      <w:r w:rsidRPr="00BC1BCF">
        <w:rPr>
          <w:b/>
          <w:u w:val="single"/>
        </w:rPr>
        <w:t>human rights can only apply to a living humankind, but not to a ”republic of insects and grass”</w:t>
      </w:r>
      <w:r w:rsidRPr="00BC1BCF">
        <w:rPr>
          <w:sz w:val="8"/>
        </w:rPr>
        <w:t xml:space="preserve"> (Jonathan Schell on the state of the earth after a large nuclear war19). </w:t>
      </w:r>
      <w:r w:rsidRPr="00BC1BCF">
        <w:rPr>
          <w:b/>
          <w:u w:val="single"/>
        </w:rPr>
        <w:t>The meta-right as a pre-condition has</w:t>
      </w:r>
      <w:r w:rsidRPr="00BC1BCF">
        <w:rPr>
          <w:sz w:val="8"/>
        </w:rPr>
        <w:t xml:space="preserve"> rather </w:t>
      </w:r>
      <w:r w:rsidRPr="00BC1BCF">
        <w:rPr>
          <w:b/>
          <w:u w:val="single"/>
        </w:rPr>
        <w:t xml:space="preserve">to be un- </w:t>
      </w:r>
      <w:proofErr w:type="spellStart"/>
      <w:r w:rsidRPr="00BC1BCF">
        <w:rPr>
          <w:b/>
          <w:u w:val="single"/>
        </w:rPr>
        <w:t>derstood</w:t>
      </w:r>
      <w:proofErr w:type="spellEnd"/>
      <w:r w:rsidRPr="00BC1BCF">
        <w:rPr>
          <w:b/>
          <w:u w:val="single"/>
        </w:rPr>
        <w:t xml:space="preserve"> in the moral sense: no foundation of morality</w:t>
      </w:r>
      <w:r w:rsidRPr="00BC1BCF">
        <w:rPr>
          <w:sz w:val="8"/>
        </w:rPr>
        <w:t xml:space="preserve"> or legality (except in a totally positivistic view of the latter) </w:t>
      </w:r>
      <w:r w:rsidRPr="00BC1BCF">
        <w:rPr>
          <w:b/>
          <w:u w:val="single"/>
        </w:rPr>
        <w:t>makes sense if it cannot rely on the respect of the fundamental rights of those</w:t>
      </w:r>
      <w:r w:rsidRPr="00BC1BCF">
        <w:rPr>
          <w:sz w:val="8"/>
        </w:rPr>
        <w:t xml:space="preserve"> (poor populations al- ready affected by global warming, future generations</w:t>
      </w:r>
      <w:r w:rsidRPr="00BC1BCF">
        <w:rPr>
          <w:sz w:val="12"/>
        </w:rPr>
        <w:t>¶</w:t>
      </w:r>
      <w:r w:rsidRPr="00BC1BCF">
        <w:rPr>
          <w:sz w:val="8"/>
        </w:rPr>
        <w:t xml:space="preserve"> as victims of nuclear war or extreme climate change) </w:t>
      </w:r>
      <w:r w:rsidRPr="00BC1BCF">
        <w:rPr>
          <w:b/>
          <w:u w:val="single"/>
        </w:rPr>
        <w:t>harmed by our acts and omissions</w:t>
      </w:r>
      <w:r w:rsidRPr="00BC1BCF">
        <w:rPr>
          <w:sz w:val="8"/>
        </w:rPr>
        <w:t xml:space="preserve">. Here I mean moral- </w:t>
      </w:r>
      <w:proofErr w:type="spellStart"/>
      <w:r w:rsidRPr="00BC1BCF">
        <w:rPr>
          <w:sz w:val="8"/>
        </w:rPr>
        <w:t>ity</w:t>
      </w:r>
      <w:proofErr w:type="spellEnd"/>
      <w:r w:rsidRPr="00BC1BCF">
        <w:rPr>
          <w:sz w:val="8"/>
        </w:rPr>
        <w:t xml:space="preserve"> at large, regardless of its being based on a conception of the right or the good. In other words, the two </w:t>
      </w:r>
      <w:r w:rsidRPr="00BC1BCF">
        <w:rPr>
          <w:b/>
          <w:u w:val="single"/>
        </w:rPr>
        <w:t>global challenges, which have received so little attention in the mainstream philosophy of the last</w:t>
      </w:r>
      <w:r w:rsidRPr="00F54F35">
        <w:rPr>
          <w:b/>
          <w:u w:val="single"/>
        </w:rPr>
        <w:t xml:space="preserve"> decades, have indeed philosophical implications capable of undermining the</w:t>
      </w:r>
      <w:r w:rsidRPr="00F54F35">
        <w:rPr>
          <w:sz w:val="8"/>
        </w:rPr>
        <w:t xml:space="preserve"> business-as-</w:t>
      </w:r>
      <w:r w:rsidRPr="00F54F35">
        <w:rPr>
          <w:b/>
          <w:u w:val="single"/>
        </w:rPr>
        <w:t>usual attitude in moral and political theory</w:t>
      </w:r>
      <w:r w:rsidRPr="00F54F35">
        <w:rPr>
          <w:sz w:val="8"/>
        </w:rPr>
        <w:t xml:space="preserve">; I mean the attitude to think of the foundations of moral- </w:t>
      </w:r>
      <w:proofErr w:type="spellStart"/>
      <w:r w:rsidRPr="00F54F35">
        <w:rPr>
          <w:sz w:val="8"/>
        </w:rPr>
        <w:t>ity</w:t>
      </w:r>
      <w:proofErr w:type="spellEnd"/>
      <w:r w:rsidRPr="00F54F35">
        <w:rPr>
          <w:sz w:val="8"/>
        </w:rPr>
        <w:t xml:space="preserve"> and polity as if the </w:t>
      </w:r>
      <w:r>
        <w:rPr>
          <w:sz w:val="8"/>
        </w:rPr>
        <w:t>[hu]man-</w:t>
      </w:r>
      <w:r w:rsidRPr="00F54F35">
        <w:rPr>
          <w:sz w:val="8"/>
        </w:rPr>
        <w:t>made (modern) world in which they operate had not been substantially altered by humankind’s newly achieved capability to destroy itself and/or the planet.</w:t>
      </w:r>
      <w:r w:rsidRPr="00F54F35">
        <w:rPr>
          <w:sz w:val="12"/>
        </w:rPr>
        <w:t>¶</w:t>
      </w:r>
      <w:r w:rsidRPr="00F54F35">
        <w:rPr>
          <w:sz w:val="8"/>
        </w:rPr>
        <w:t xml:space="preserve"> Let us make a further step on the road that leads to uncouple, as far as it goes, the foundation of a new right of paramount importance from a substantive conception of the human – an effort aimed at protecting it from the uncertain or frail fate of such conceptions. On the one hand, as a meta-right to individual-only human rights, the right to survival does not imply a choice among substantive values; this right does not refer to a </w:t>
      </w:r>
      <w:proofErr w:type="spellStart"/>
      <w:r w:rsidRPr="00F54F35">
        <w:rPr>
          <w:sz w:val="8"/>
        </w:rPr>
        <w:t>partic</w:t>
      </w:r>
      <w:proofErr w:type="spellEnd"/>
      <w:r w:rsidRPr="00F54F35">
        <w:rPr>
          <w:sz w:val="8"/>
        </w:rPr>
        <w:t xml:space="preserve">- </w:t>
      </w:r>
      <w:proofErr w:type="spellStart"/>
      <w:r w:rsidRPr="00F54F35">
        <w:rPr>
          <w:sz w:val="8"/>
        </w:rPr>
        <w:t>ular</w:t>
      </w:r>
      <w:proofErr w:type="spellEnd"/>
      <w:r w:rsidRPr="00F54F35">
        <w:rPr>
          <w:sz w:val="8"/>
        </w:rPr>
        <w:t xml:space="preserve"> conception of what is good for future generations, as it only wants to ensure for them existential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that are an indispensable basis for their members to pursue whatever idea of the good, of liberty and self- realization they may choose. On the other hand, survival is indeed referred not to the mere biological fact, but to the survival of humankind in decent, civilized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taking civilization in the meaning explained in §1. Alone, as I explained above, this qualification is not an added axiological component (civilization as a sys- </w:t>
      </w:r>
      <w:proofErr w:type="spellStart"/>
      <w:r w:rsidRPr="00F54F35">
        <w:rPr>
          <w:sz w:val="8"/>
        </w:rPr>
        <w:t>tem</w:t>
      </w:r>
      <w:proofErr w:type="spellEnd"/>
      <w:r w:rsidRPr="00F54F35">
        <w:rPr>
          <w:sz w:val="8"/>
        </w:rPr>
        <w:t xml:space="preserve"> of values), as it rather relies on the analytical view that some technical and cultural features of civilization are essential to the life of the human species.</w:t>
      </w:r>
      <w:r w:rsidRPr="00F54F35">
        <w:rPr>
          <w:sz w:val="12"/>
        </w:rPr>
        <w:t>¶</w:t>
      </w:r>
      <w:r w:rsidRPr="00F54F35">
        <w:rPr>
          <w:sz w:val="8"/>
        </w:rPr>
        <w:t xml:space="preserve"> There is a last aspect to be examined with regard to the structure or nature of this right: its emergence not from a shift in the doctrine of human rights, but as a response to a new situation in world history, in which survival goods (a livable atmosphere in the first place) that were so far tacitly taken for granted turn out to be no longer guaranteed, but more and more endangered. As such, this new right reconnects to what we know about individual human rights, that is that they come up as a response to “perceived threats” and build an “evolving whole”.20</w:t>
      </w:r>
      <w:r w:rsidRPr="00F54F35">
        <w:rPr>
          <w:sz w:val="12"/>
        </w:rPr>
        <w:t>¶</w:t>
      </w:r>
      <w:r w:rsidRPr="00F54F35">
        <w:rPr>
          <w:sz w:val="8"/>
        </w:rPr>
        <w:t xml:space="preserve"> b. Let us now come to the question of the right’s bearer. It is humankind, defined as the generality of the living individuals along with those who will be born. There are three possible objections to this proposition.</w:t>
      </w:r>
      <w:r w:rsidRPr="00F54F35">
        <w:rPr>
          <w:sz w:val="12"/>
        </w:rPr>
        <w:t>¶</w:t>
      </w:r>
      <w:r w:rsidRPr="00F54F35">
        <w:rPr>
          <w:sz w:val="8"/>
        </w:rPr>
        <w:t xml:space="preserve"> First, it seems to be self-evident that the notion of a human right for the so defined humankind cannot be subject to the classical liberal objection that bearers of such rights are individuals, not groups.21 Humankind is not an exclusive and self-contained group opposed to others (at least until we do not have our first contact with</w:t>
      </w:r>
      <w:r w:rsidRPr="00F54F35">
        <w:rPr>
          <w:sz w:val="12"/>
        </w:rPr>
        <w:t>¶</w:t>
      </w:r>
      <w:r w:rsidRPr="00F54F35">
        <w:rPr>
          <w:sz w:val="8"/>
        </w:rPr>
        <w:t xml:space="preserve"> dwellers of other regions of the universe), nor is it meant here to represent particular sets of values. Between the two meanings of “humanity” — as species (</w:t>
      </w:r>
      <w:proofErr w:type="spellStart"/>
      <w:r w:rsidRPr="00F54F35">
        <w:rPr>
          <w:sz w:val="8"/>
        </w:rPr>
        <w:t>Artbegriff</w:t>
      </w:r>
      <w:proofErr w:type="spellEnd"/>
      <w:r w:rsidRPr="00F54F35">
        <w:rPr>
          <w:sz w:val="8"/>
        </w:rPr>
        <w:t>) and as regulative notion of a community cemented by shared values and goals (</w:t>
      </w:r>
      <w:proofErr w:type="spellStart"/>
      <w:r w:rsidRPr="00F54F35">
        <w:rPr>
          <w:sz w:val="8"/>
        </w:rPr>
        <w:t>Zielbegriff</w:t>
      </w:r>
      <w:proofErr w:type="spellEnd"/>
      <w:r w:rsidRPr="00F54F35">
        <w:rPr>
          <w:sz w:val="8"/>
        </w:rPr>
        <w:t xml:space="preserve">)22 — I am referring to the first one; it is now becoming philosophically sig- </w:t>
      </w:r>
      <w:proofErr w:type="spellStart"/>
      <w:r w:rsidRPr="00F54F35">
        <w:rPr>
          <w:sz w:val="8"/>
        </w:rPr>
        <w:t>nificant</w:t>
      </w:r>
      <w:proofErr w:type="spellEnd"/>
      <w:r w:rsidRPr="00F54F35">
        <w:rPr>
          <w:sz w:val="8"/>
        </w:rPr>
        <w:t xml:space="preserve"> because not even its biological existence can be taken for granted under </w:t>
      </w:r>
      <w:r>
        <w:rPr>
          <w:sz w:val="8"/>
        </w:rPr>
        <w:t>[hu]man-</w:t>
      </w:r>
      <w:r w:rsidRPr="00F54F35">
        <w:rPr>
          <w:sz w:val="8"/>
        </w:rPr>
        <w:t xml:space="preserve">made threats. Humankind is not a hypostasis detached from the individuals, as in the case of ‘the community’ or ‘das Volk,’ as it rather means the totality of the living individuals of any given generation including (a) their potential to generate fur- </w:t>
      </w:r>
      <w:proofErr w:type="spellStart"/>
      <w:r w:rsidRPr="00F54F35">
        <w:rPr>
          <w:sz w:val="8"/>
        </w:rPr>
        <w:t>ther</w:t>
      </w:r>
      <w:proofErr w:type="spellEnd"/>
      <w:r w:rsidRPr="00F54F35">
        <w:rPr>
          <w:sz w:val="8"/>
        </w:rPr>
        <w:t xml:space="preserve"> human beings and generations and (b) their </w:t>
      </w:r>
      <w:proofErr w:type="spellStart"/>
      <w:r w:rsidRPr="00F54F35">
        <w:rPr>
          <w:sz w:val="8"/>
        </w:rPr>
        <w:t>knowl</w:t>
      </w:r>
      <w:proofErr w:type="spellEnd"/>
      <w:r w:rsidRPr="00F54F35">
        <w:rPr>
          <w:sz w:val="8"/>
        </w:rPr>
        <w:t>- edge that the latter will exist and probably suffer. This reflexive notion of humankind raises a problem, but remains open to different ethical choices: indifference towards future generations, responsibility for them, and obligations assumed in their favor.</w:t>
      </w:r>
      <w:r w:rsidRPr="00F54F35">
        <w:rPr>
          <w:sz w:val="12"/>
        </w:rPr>
        <w:t>¶</w:t>
      </w:r>
      <w:r w:rsidRPr="00F54F35">
        <w:rPr>
          <w:sz w:val="8"/>
        </w:rPr>
        <w:t xml:space="preserve"> 4. A second question is: why should we speak of humankind instead of limiting ourselves to the more sober expression “all present and future individuals?” There is first a lexicological advantage, in as much as we thus use one word instead of connecting two by an “and.” This better conveys the sense that the bond of solidarity based on the responsibility for the elementary living conditions of posterity makes present and future individuals one community – in this sole, thin sense in- deed, which does not try to conceal the deep fractures existing between contemporaries within the present and the successive generations of this community. The very inclusion of future people into humankind is not an act of inclusive kindness towards them, but is rather made compelling by the lethal threats that past and present people have projected into the life of posterity, in an amount unprecedented in history. Lastly, introducing humankind as a bearer of rights highlights that the right of the individuals to be alive and free can be enjoyed only in the middle of a larger community, which makes the claim of human rights possible and helps to im- </w:t>
      </w:r>
      <w:proofErr w:type="spellStart"/>
      <w:r w:rsidRPr="00F54F35">
        <w:rPr>
          <w:sz w:val="8"/>
        </w:rPr>
        <w:t>plement</w:t>
      </w:r>
      <w:proofErr w:type="spellEnd"/>
      <w:r w:rsidRPr="00F54F35">
        <w:rPr>
          <w:sz w:val="8"/>
        </w:rPr>
        <w:t xml:space="preserve"> them. In times of economic globalization and global threats, we have come to know that this com- munity is the whole humankind, not just nations. All this however does not alter the truth that who is entitled to vindicate the right to survival is not humanity as a hypostasis, but every individual either living or not yet born – very much like what happens with individual human rights, whose constitutional formulation makes them enjoyable for every citizen who will in the future be born under the same Constitution.</w:t>
      </w:r>
      <w:r w:rsidRPr="00F54F35">
        <w:rPr>
          <w:sz w:val="12"/>
        </w:rPr>
        <w:t>¶</w:t>
      </w:r>
      <w:r w:rsidRPr="00F54F35">
        <w:rPr>
          <w:sz w:val="8"/>
        </w:rPr>
        <w:t xml:space="preserve"> Third comes the standard objection: it does not make sense to endorse obligation towards future people, since, if men and women agree to stop reproduction, those people might never be born. I have already dismissed this as a futile mental experiment. It could further be argued, though, that future generations might turn out</w:t>
      </w:r>
      <w:r w:rsidRPr="00F54F35">
        <w:rPr>
          <w:sz w:val="12"/>
        </w:rPr>
        <w:t>¶</w:t>
      </w:r>
      <w:r w:rsidRPr="00F54F35">
        <w:rPr>
          <w:sz w:val="8"/>
        </w:rPr>
        <w:t xml:space="preserve"> to have moral standards totally different from ours. Yet, the possibility that posterity will be not amenable to our moral world is not huge enough to release us from any responsibility towards them. We can still under- stand, and to an extent share, the moral problems raised by the Bible or the Greek classical tragedy of </w:t>
      </w:r>
      <w:proofErr w:type="spellStart"/>
      <w:r w:rsidRPr="00F54F35">
        <w:rPr>
          <w:sz w:val="8"/>
        </w:rPr>
        <w:t>millen</w:t>
      </w:r>
      <w:proofErr w:type="spellEnd"/>
      <w:r w:rsidRPr="00F54F35">
        <w:rPr>
          <w:sz w:val="8"/>
        </w:rPr>
        <w:t xml:space="preserve">- </w:t>
      </w:r>
      <w:proofErr w:type="spellStart"/>
      <w:r w:rsidRPr="00F54F35">
        <w:rPr>
          <w:sz w:val="8"/>
        </w:rPr>
        <w:t>nia</w:t>
      </w:r>
      <w:proofErr w:type="spellEnd"/>
      <w:r w:rsidRPr="00F54F35">
        <w:rPr>
          <w:sz w:val="8"/>
        </w:rPr>
        <w:t xml:space="preserve"> ago and should not easily assume that our fellow humans of the year 3000, dwellers of a planet spoiled by global warming, will be morally so hugely different from us.</w:t>
      </w:r>
      <w:r w:rsidRPr="00F54F35">
        <w:rPr>
          <w:sz w:val="12"/>
        </w:rPr>
        <w:t>¶</w:t>
      </w:r>
      <w:r w:rsidRPr="00F54F35">
        <w:rPr>
          <w:sz w:val="8"/>
        </w:rPr>
        <w:t xml:space="preserve"> Finally, let me anticipate here one of the legal con- </w:t>
      </w:r>
      <w:proofErr w:type="spellStart"/>
      <w:r w:rsidRPr="00F54F35">
        <w:rPr>
          <w:sz w:val="8"/>
        </w:rPr>
        <w:t>siderations</w:t>
      </w:r>
      <w:proofErr w:type="spellEnd"/>
      <w:r w:rsidRPr="00F54F35">
        <w:rPr>
          <w:sz w:val="8"/>
        </w:rPr>
        <w:t xml:space="preserve"> that will be developed later on. Any right- establishing text (but I am now referring to the Universal Declaration of Human Rights, UDHR 1948) works with the basic formula “everyone has the right to etc.”23 The validity of the claims is limited only by the spatial ex- tension of the law: a right established by the French Constitution may be thought to be valid universally, but is legally protected only on French territory, while the rights mentioned in the UDHR apply by definition to the entire world where humans live. This can be dubbed spa- </w:t>
      </w:r>
      <w:proofErr w:type="spellStart"/>
      <w:r w:rsidRPr="00F54F35">
        <w:rPr>
          <w:sz w:val="8"/>
        </w:rPr>
        <w:t>tial</w:t>
      </w:r>
      <w:proofErr w:type="spellEnd"/>
      <w:r w:rsidRPr="00F54F35">
        <w:rPr>
          <w:sz w:val="8"/>
        </w:rPr>
        <w:t xml:space="preserve"> universalism, while establishing a right of present and future humanity to survive is tantamount to adding a time universalism. In other words, this makes explicit that the right of everyone to a just international order (UDHR 1948, Art. 28; more below) also holds for the ‘</w:t>
      </w:r>
      <w:proofErr w:type="spellStart"/>
      <w:r w:rsidRPr="00F54F35">
        <w:rPr>
          <w:sz w:val="8"/>
        </w:rPr>
        <w:t>everyones</w:t>
      </w:r>
      <w:proofErr w:type="spellEnd"/>
      <w:r w:rsidRPr="00F54F35">
        <w:rPr>
          <w:sz w:val="8"/>
        </w:rPr>
        <w:t xml:space="preserve">’ of the year 3000. This may have always been tacitly intended by the law, the only time limit </w:t>
      </w:r>
      <w:proofErr w:type="spellStart"/>
      <w:r w:rsidRPr="00F54F35">
        <w:rPr>
          <w:sz w:val="8"/>
        </w:rPr>
        <w:t>ly</w:t>
      </w:r>
      <w:proofErr w:type="spellEnd"/>
      <w:r w:rsidRPr="00F54F35">
        <w:rPr>
          <w:sz w:val="8"/>
        </w:rPr>
        <w:t xml:space="preserve">- </w:t>
      </w:r>
      <w:proofErr w:type="spellStart"/>
      <w:r w:rsidRPr="00F54F35">
        <w:rPr>
          <w:sz w:val="8"/>
        </w:rPr>
        <w:t>ing</w:t>
      </w:r>
      <w:proofErr w:type="spellEnd"/>
      <w:r w:rsidRPr="00F54F35">
        <w:rPr>
          <w:sz w:val="8"/>
        </w:rPr>
        <w:t xml:space="preserve"> in the possibility that the law is at some point in the future dismissed by another law canceling or expand- </w:t>
      </w:r>
      <w:proofErr w:type="spellStart"/>
      <w:r w:rsidRPr="00F54F35">
        <w:rPr>
          <w:sz w:val="8"/>
        </w:rPr>
        <w:t>ing</w:t>
      </w:r>
      <w:proofErr w:type="spellEnd"/>
      <w:r w:rsidRPr="00F54F35">
        <w:rPr>
          <w:sz w:val="8"/>
        </w:rPr>
        <w:t xml:space="preserve"> those rights. In a present like ours, in which it has become known that the future is no longer guaranteed to be essentially homogeneous (with no radical change in the physical and anthropological life conditions) to the present and the past, it has become necessary to openly establish a linkage between our obligations and the rights of future generations, as far as existential issues are concerned; a link that will likewise apply to them as soon as they become the present generation.</w:t>
      </w:r>
      <w:r w:rsidRPr="00F54F35">
        <w:rPr>
          <w:sz w:val="12"/>
        </w:rPr>
        <w:t>¶</w:t>
      </w:r>
      <w:r w:rsidRPr="00F54F35">
        <w:rPr>
          <w:sz w:val="8"/>
        </w:rPr>
        <w:t xml:space="preserve"> So far, I have clarified the moral and, to a lesser extent, legal reasons for introducing the notion of hu- mankind as right bearer. I will now stress that the hu- mankind discourse in this article remains political rather than moral.</w:t>
      </w:r>
      <w:r w:rsidRPr="00F54F35">
        <w:rPr>
          <w:sz w:val="12"/>
        </w:rPr>
        <w:t>¶</w:t>
      </w:r>
      <w:r w:rsidRPr="00F54F35">
        <w:rPr>
          <w:sz w:val="8"/>
        </w:rPr>
        <w:t xml:space="preserve"> It is not necessary here to rerun the history of the humankind/humanity notion; it is enough to remember that its denial has been a stronghold in the battle of value nihilists (Nietzsche) and realist thinkers (Oswald </w:t>
      </w:r>
      <w:proofErr w:type="spellStart"/>
      <w:r w:rsidRPr="00F54F35">
        <w:rPr>
          <w:sz w:val="8"/>
        </w:rPr>
        <w:t>Spen</w:t>
      </w:r>
      <w:proofErr w:type="spellEnd"/>
      <w:r w:rsidRPr="00F54F35">
        <w:rPr>
          <w:sz w:val="8"/>
        </w:rPr>
        <w:t xml:space="preserve">- </w:t>
      </w:r>
      <w:proofErr w:type="spellStart"/>
      <w:r w:rsidRPr="00F54F35">
        <w:rPr>
          <w:sz w:val="8"/>
        </w:rPr>
        <w:t>gler</w:t>
      </w:r>
      <w:proofErr w:type="spellEnd"/>
      <w:r w:rsidRPr="00F54F35">
        <w:rPr>
          <w:sz w:val="8"/>
        </w:rPr>
        <w:t>, who dismissed it as a “zoological notion,” and more extensively Carl Schmitt in Schmitt 1976, particularly §6). As self-contained units (such as the Westphalian system states) were deemed to be the only sustainable and legitimate polities, any reference to humanity was seen as toothless or manipulative, as a noble universalis- tic alibi for particularistic interests.24 Setting aside this</w:t>
      </w:r>
      <w:r w:rsidRPr="00F54F35">
        <w:rPr>
          <w:sz w:val="12"/>
        </w:rPr>
        <w:t>¶</w:t>
      </w:r>
      <w:r w:rsidRPr="00F54F35">
        <w:rPr>
          <w:sz w:val="8"/>
        </w:rPr>
        <w:t xml:space="preserve"> sort of criticism, which mistakes the ideological use of the term for its very substance, we know that humanity, as a good-will aspiration of philosophers, poets and re- </w:t>
      </w:r>
      <w:proofErr w:type="spellStart"/>
      <w:r w:rsidRPr="00F54F35">
        <w:rPr>
          <w:sz w:val="8"/>
        </w:rPr>
        <w:t>ligious</w:t>
      </w:r>
      <w:proofErr w:type="spellEnd"/>
      <w:r w:rsidRPr="00F54F35">
        <w:rPr>
          <w:sz w:val="8"/>
        </w:rPr>
        <w:t xml:space="preserve"> men, could not be regarded as a political </w:t>
      </w:r>
      <w:r w:rsidRPr="00BC1BCF">
        <w:rPr>
          <w:sz w:val="8"/>
        </w:rPr>
        <w:t xml:space="preserve">notion because only non-voluntaristic communities can be re- </w:t>
      </w:r>
      <w:proofErr w:type="spellStart"/>
      <w:r w:rsidRPr="00BC1BCF">
        <w:rPr>
          <w:sz w:val="8"/>
        </w:rPr>
        <w:t>garded</w:t>
      </w:r>
      <w:proofErr w:type="spellEnd"/>
      <w:r w:rsidRPr="00BC1BCF">
        <w:rPr>
          <w:sz w:val="8"/>
        </w:rPr>
        <w:t xml:space="preserve"> as political. They alone allow for binding and effective decisions, whereas any partner can at any time and according to its convenience withdraw from mem- </w:t>
      </w:r>
      <w:proofErr w:type="spellStart"/>
      <w:r w:rsidRPr="00BC1BCF">
        <w:rPr>
          <w:sz w:val="8"/>
        </w:rPr>
        <w:t>bership</w:t>
      </w:r>
      <w:proofErr w:type="spellEnd"/>
      <w:r w:rsidRPr="00BC1BCF">
        <w:rPr>
          <w:sz w:val="8"/>
        </w:rPr>
        <w:t xml:space="preserve"> in “humanity” or other large associations based on just good will.</w:t>
      </w:r>
      <w:r w:rsidRPr="00BC1BCF">
        <w:rPr>
          <w:sz w:val="12"/>
        </w:rPr>
        <w:t>¶</w:t>
      </w:r>
      <w:r w:rsidRPr="00BC1BCF">
        <w:rPr>
          <w:sz w:val="8"/>
        </w:rPr>
        <w:t xml:space="preserve"> This can now be expected to change, because </w:t>
      </w:r>
      <w:r w:rsidRPr="00BC1BCF">
        <w:rPr>
          <w:b/>
          <w:u w:val="single"/>
        </w:rPr>
        <w:t>planetary lethal threats such as nuclear war or disastrous climate change have the potential strength to forge all relevant political actors into one community</w:t>
      </w:r>
      <w:r w:rsidRPr="00BC1BCF">
        <w:rPr>
          <w:sz w:val="8"/>
        </w:rPr>
        <w:t xml:space="preserve">, not unlike Hobbes’ individuals, </w:t>
      </w:r>
      <w:r w:rsidRPr="00BC1BCF">
        <w:rPr>
          <w:b/>
          <w:u w:val="single"/>
        </w:rPr>
        <w:t>who received the push to unite from the threats to their life and limbs</w:t>
      </w:r>
      <w:r w:rsidRPr="00BC1BCF">
        <w:rPr>
          <w:sz w:val="8"/>
        </w:rPr>
        <w:t xml:space="preserve">: first </w:t>
      </w:r>
      <w:r w:rsidRPr="00BC1BCF">
        <w:rPr>
          <w:b/>
          <w:u w:val="single"/>
        </w:rPr>
        <w:t>because they are all put in danger, and</w:t>
      </w:r>
      <w:r w:rsidRPr="00BC1BCF">
        <w:rPr>
          <w:sz w:val="8"/>
        </w:rPr>
        <w:t xml:space="preserve"> second </w:t>
      </w:r>
      <w:r w:rsidRPr="00BC1BCF">
        <w:rPr>
          <w:b/>
          <w:u w:val="single"/>
        </w:rPr>
        <w:t>because they have to act jointly</w:t>
      </w:r>
      <w:r w:rsidRPr="00BC1BCF">
        <w:rPr>
          <w:sz w:val="8"/>
        </w:rPr>
        <w:t xml:space="preserve"> if they really want to fight back those dangers. </w:t>
      </w:r>
      <w:r w:rsidRPr="00BC1BCF">
        <w:rPr>
          <w:b/>
          <w:u w:val="single"/>
        </w:rPr>
        <w:t>This is a possibility, not an</w:t>
      </w:r>
      <w:r w:rsidRPr="00BC1BCF">
        <w:rPr>
          <w:sz w:val="8"/>
        </w:rPr>
        <w:t xml:space="preserve"> actual and </w:t>
      </w:r>
      <w:r w:rsidRPr="00BC1BCF">
        <w:rPr>
          <w:b/>
          <w:u w:val="single"/>
        </w:rPr>
        <w:t>inevitable process</w:t>
      </w:r>
      <w:r w:rsidRPr="00BC1BCF">
        <w:rPr>
          <w:sz w:val="8"/>
        </w:rPr>
        <w:t xml:space="preserve">, as there are enough counter-forces that impede those ‘Hobbesian’ threats to fully make hu- mankind one political community: fear, the protecting passion, does no longer work as smoothly as in Hobbes’ model of Leviathan.25 Nor is the potential contained in global challenges supposed to generate a world state as its only outcome: practicing survival policies, who- ever the actors may be, is more important than a </w:t>
      </w:r>
      <w:proofErr w:type="spellStart"/>
      <w:r w:rsidRPr="00BC1BCF">
        <w:rPr>
          <w:sz w:val="8"/>
        </w:rPr>
        <w:t>uni</w:t>
      </w:r>
      <w:proofErr w:type="spellEnd"/>
      <w:r w:rsidRPr="00BC1BCF">
        <w:rPr>
          <w:sz w:val="8"/>
        </w:rPr>
        <w:t xml:space="preserve">- </w:t>
      </w:r>
      <w:proofErr w:type="spellStart"/>
      <w:r w:rsidRPr="00BC1BCF">
        <w:rPr>
          <w:sz w:val="8"/>
        </w:rPr>
        <w:t>fied</w:t>
      </w:r>
      <w:proofErr w:type="spellEnd"/>
      <w:r w:rsidRPr="00BC1BCF">
        <w:rPr>
          <w:sz w:val="8"/>
        </w:rPr>
        <w:t xml:space="preserve"> state-like structure in charge of doing so. </w:t>
      </w:r>
      <w:proofErr w:type="spellStart"/>
      <w:r w:rsidRPr="00BC1BCF">
        <w:rPr>
          <w:sz w:val="8"/>
        </w:rPr>
        <w:t>Nonethe</w:t>
      </w:r>
      <w:proofErr w:type="spellEnd"/>
      <w:r w:rsidRPr="00BC1BCF">
        <w:rPr>
          <w:sz w:val="8"/>
        </w:rPr>
        <w:t xml:space="preserve">- less </w:t>
      </w:r>
      <w:r w:rsidRPr="00BC1BCF">
        <w:rPr>
          <w:b/>
          <w:u w:val="single"/>
        </w:rPr>
        <w:t>all this is enough to use ‘humankind’ in a political sense</w:t>
      </w:r>
      <w:r w:rsidRPr="00BC1BCF">
        <w:rPr>
          <w:sz w:val="8"/>
        </w:rPr>
        <w:t>, as something that is a potential constituency rather than a fragmented multiplicity of individuals and states.</w:t>
      </w:r>
      <w:r w:rsidRPr="00BC1BCF">
        <w:rPr>
          <w:sz w:val="12"/>
        </w:rPr>
        <w:t>¶</w:t>
      </w:r>
      <w:r w:rsidRPr="00BC1BCF">
        <w:rPr>
          <w:sz w:val="8"/>
        </w:rPr>
        <w:t xml:space="preserve"> 5. Why a fundamental rather than a human right? The distinction between human and fundamental is not univocally worked out in the literature.26 In the vocab- </w:t>
      </w:r>
      <w:proofErr w:type="spellStart"/>
      <w:r w:rsidRPr="00BC1BCF">
        <w:rPr>
          <w:sz w:val="8"/>
        </w:rPr>
        <w:t>ulary</w:t>
      </w:r>
      <w:proofErr w:type="spellEnd"/>
      <w:r w:rsidRPr="00BC1BCF">
        <w:rPr>
          <w:sz w:val="8"/>
        </w:rPr>
        <w:t xml:space="preserve"> I am using here, human rights are seen as a </w:t>
      </w:r>
      <w:proofErr w:type="spellStart"/>
      <w:r w:rsidRPr="00BC1BCF">
        <w:rPr>
          <w:sz w:val="8"/>
        </w:rPr>
        <w:t>philo</w:t>
      </w:r>
      <w:proofErr w:type="spellEnd"/>
      <w:r w:rsidRPr="00BC1BCF">
        <w:rPr>
          <w:sz w:val="8"/>
        </w:rPr>
        <w:t xml:space="preserve">- </w:t>
      </w:r>
      <w:proofErr w:type="spellStart"/>
      <w:r w:rsidRPr="00BC1BCF">
        <w:rPr>
          <w:sz w:val="8"/>
        </w:rPr>
        <w:t>sophical</w:t>
      </w:r>
      <w:proofErr w:type="spellEnd"/>
      <w:r w:rsidRPr="00BC1BCF">
        <w:rPr>
          <w:sz w:val="8"/>
        </w:rPr>
        <w:t xml:space="preserve"> concept and a moral (deontological) precept, while fundamental rights are those positively </w:t>
      </w:r>
      <w:proofErr w:type="spellStart"/>
      <w:r w:rsidRPr="00BC1BCF">
        <w:rPr>
          <w:sz w:val="8"/>
        </w:rPr>
        <w:t>acknowl</w:t>
      </w:r>
      <w:proofErr w:type="spellEnd"/>
      <w:r w:rsidRPr="00BC1BCF">
        <w:rPr>
          <w:sz w:val="8"/>
        </w:rPr>
        <w:t xml:space="preserve">- edged in a legal order, entrusted to political and </w:t>
      </w:r>
      <w:proofErr w:type="spellStart"/>
      <w:r w:rsidRPr="00BC1BCF">
        <w:rPr>
          <w:sz w:val="8"/>
        </w:rPr>
        <w:t>institu</w:t>
      </w:r>
      <w:proofErr w:type="spellEnd"/>
      <w:r w:rsidRPr="00BC1BCF">
        <w:rPr>
          <w:sz w:val="8"/>
        </w:rPr>
        <w:t xml:space="preserve">- </w:t>
      </w:r>
      <w:proofErr w:type="spellStart"/>
      <w:r w:rsidRPr="00BC1BCF">
        <w:rPr>
          <w:sz w:val="8"/>
        </w:rPr>
        <w:t>tional</w:t>
      </w:r>
      <w:proofErr w:type="spellEnd"/>
      <w:r w:rsidRPr="00BC1BCF">
        <w:rPr>
          <w:sz w:val="8"/>
        </w:rPr>
        <w:t xml:space="preserve"> processes for their implementation, and claimable in courts – this last feature being more problematic. Putting on humankind’s survival the label of a </w:t>
      </w:r>
      <w:proofErr w:type="spellStart"/>
      <w:r w:rsidRPr="00BC1BCF">
        <w:rPr>
          <w:sz w:val="8"/>
        </w:rPr>
        <w:t>funda</w:t>
      </w:r>
      <w:proofErr w:type="spellEnd"/>
      <w:r w:rsidRPr="00BC1BCF">
        <w:rPr>
          <w:sz w:val="8"/>
        </w:rPr>
        <w:t xml:space="preserve">- mental right avoids leaving it in a philosophical limbo as a regulative idea,27 and gives it a better defined political and legal nature; this is more adequate to the character- </w:t>
      </w:r>
      <w:proofErr w:type="spellStart"/>
      <w:r w:rsidRPr="00BC1BCF">
        <w:rPr>
          <w:sz w:val="8"/>
        </w:rPr>
        <w:t>istic</w:t>
      </w:r>
      <w:proofErr w:type="spellEnd"/>
      <w:r w:rsidRPr="00BC1BCF">
        <w:rPr>
          <w:sz w:val="8"/>
        </w:rPr>
        <w:t xml:space="preserve"> of survival as something endangered by political decisions (or the lack thereof) and requesting a political solution by a given deadline (the next few years if we want to try to keep the temperature increase expected by 2100 under two degrees).</w:t>
      </w:r>
      <w:r w:rsidRPr="00BC1BCF">
        <w:rPr>
          <w:sz w:val="12"/>
        </w:rPr>
        <w:t>¶</w:t>
      </w:r>
      <w:r w:rsidRPr="00BC1BCF">
        <w:rPr>
          <w:sz w:val="8"/>
        </w:rPr>
        <w:t xml:space="preserve"> If humankind’s survival is acknowledged as a </w:t>
      </w:r>
      <w:proofErr w:type="spellStart"/>
      <w:r w:rsidRPr="00BC1BCF">
        <w:rPr>
          <w:sz w:val="8"/>
        </w:rPr>
        <w:t>funda</w:t>
      </w:r>
      <w:proofErr w:type="spellEnd"/>
      <w:r w:rsidRPr="00BC1BCF">
        <w:rPr>
          <w:sz w:val="8"/>
        </w:rPr>
        <w:t xml:space="preserve">- mental right, it follows that it should be constitutional- </w:t>
      </w:r>
      <w:proofErr w:type="spellStart"/>
      <w:r w:rsidRPr="00BC1BCF">
        <w:rPr>
          <w:sz w:val="8"/>
        </w:rPr>
        <w:t>ized</w:t>
      </w:r>
      <w:proofErr w:type="spellEnd"/>
      <w:r w:rsidRPr="00BC1BCF">
        <w:rPr>
          <w:sz w:val="8"/>
        </w:rPr>
        <w:t xml:space="preserve">, that is inserted in new and old (and aptly modified) Constitutions as well as in a new version of the </w:t>
      </w:r>
      <w:proofErr w:type="spellStart"/>
      <w:r w:rsidRPr="00BC1BCF">
        <w:rPr>
          <w:sz w:val="8"/>
        </w:rPr>
        <w:t>Univer</w:t>
      </w:r>
      <w:proofErr w:type="spellEnd"/>
      <w:r w:rsidRPr="00BC1BCF">
        <w:rPr>
          <w:sz w:val="8"/>
        </w:rPr>
        <w:t xml:space="preserve">- </w:t>
      </w:r>
      <w:proofErr w:type="spellStart"/>
      <w:r w:rsidRPr="00BC1BCF">
        <w:rPr>
          <w:sz w:val="8"/>
        </w:rPr>
        <w:t>sal</w:t>
      </w:r>
      <w:proofErr w:type="spellEnd"/>
      <w:r w:rsidRPr="00BC1BCF">
        <w:rPr>
          <w:sz w:val="8"/>
        </w:rPr>
        <w:t xml:space="preserve"> Declaration of Human Rights; as such, it could be referred to as highest guidance in international treaties aimed at implementing it – rather than being enshrined in a specific ‘survival’ treaty. In constitutional law, a development in this sense is already taking place, in as much as either the rights of future generations to a safe environment or our responsibility towards them in this regard or the imperative to preserve the environ- </w:t>
      </w:r>
      <w:proofErr w:type="spellStart"/>
      <w:r w:rsidRPr="00BC1BCF">
        <w:rPr>
          <w:sz w:val="8"/>
        </w:rPr>
        <w:t>ment</w:t>
      </w:r>
      <w:proofErr w:type="spellEnd"/>
      <w:r w:rsidRPr="00BC1BCF">
        <w:rPr>
          <w:sz w:val="8"/>
        </w:rPr>
        <w:t xml:space="preserve"> (without mention of the future generations, but implicitly to their benefit) have been affirmed in </w:t>
      </w:r>
      <w:proofErr w:type="spellStart"/>
      <w:r w:rsidRPr="00BC1BCF">
        <w:rPr>
          <w:sz w:val="8"/>
        </w:rPr>
        <w:t>consti</w:t>
      </w:r>
      <w:proofErr w:type="spellEnd"/>
      <w:r w:rsidRPr="00BC1BCF">
        <w:rPr>
          <w:sz w:val="8"/>
        </w:rPr>
        <w:t xml:space="preserve">- </w:t>
      </w:r>
      <w:proofErr w:type="spellStart"/>
      <w:r w:rsidRPr="00BC1BCF">
        <w:rPr>
          <w:sz w:val="8"/>
        </w:rPr>
        <w:t>tutional</w:t>
      </w:r>
      <w:proofErr w:type="spellEnd"/>
      <w:r w:rsidRPr="00BC1BCF">
        <w:rPr>
          <w:sz w:val="8"/>
        </w:rPr>
        <w:t xml:space="preserve"> amendments of the last two decades in countries such as Germany, France, Switzerland, but also Burkina Faso and Burundi. Having rights or being protected by the legally defined responsibility of the previous </w:t>
      </w:r>
      <w:proofErr w:type="spellStart"/>
      <w:r w:rsidRPr="00BC1BCF">
        <w:rPr>
          <w:sz w:val="8"/>
        </w:rPr>
        <w:t>gener</w:t>
      </w:r>
      <w:proofErr w:type="spellEnd"/>
      <w:r w:rsidRPr="00BC1BCF">
        <w:rPr>
          <w:sz w:val="8"/>
        </w:rPr>
        <w:t xml:space="preserve">- </w:t>
      </w:r>
      <w:proofErr w:type="spellStart"/>
      <w:r w:rsidRPr="00BC1BCF">
        <w:rPr>
          <w:sz w:val="8"/>
        </w:rPr>
        <w:t>ations</w:t>
      </w:r>
      <w:proofErr w:type="spellEnd"/>
      <w:r w:rsidRPr="00BC1BCF">
        <w:rPr>
          <w:sz w:val="8"/>
        </w:rPr>
        <w:t xml:space="preserve"> is however not the same thing, and with regard to humankind’s survival</w:t>
      </w:r>
      <w:r w:rsidRPr="00F54F35">
        <w:rPr>
          <w:sz w:val="8"/>
        </w:rPr>
        <w:t xml:space="preserve"> I would point at its stronger formulation as a right: it is more binding, while the </w:t>
      </w:r>
      <w:proofErr w:type="spellStart"/>
      <w:r w:rsidRPr="00F54F35">
        <w:rPr>
          <w:sz w:val="8"/>
        </w:rPr>
        <w:t>ob</w:t>
      </w:r>
      <w:proofErr w:type="spellEnd"/>
      <w:r w:rsidRPr="00F54F35">
        <w:rPr>
          <w:sz w:val="8"/>
        </w:rPr>
        <w:t xml:space="preserve">- </w:t>
      </w:r>
      <w:proofErr w:type="spellStart"/>
      <w:r w:rsidRPr="00F54F35">
        <w:rPr>
          <w:sz w:val="8"/>
        </w:rPr>
        <w:t>jections</w:t>
      </w:r>
      <w:proofErr w:type="spellEnd"/>
      <w:r w:rsidRPr="00F54F35">
        <w:rPr>
          <w:sz w:val="8"/>
        </w:rPr>
        <w:t xml:space="preserve"> against endowing future generations with rights can be easily argued against. Just because it is conceived in favor of those who cannot yet uphold their interest, this right should be protected against cancellation by a sort of </w:t>
      </w:r>
      <w:proofErr w:type="spellStart"/>
      <w:r w:rsidRPr="00F54F35">
        <w:rPr>
          <w:sz w:val="8"/>
        </w:rPr>
        <w:t>Ewigkeitsklausel</w:t>
      </w:r>
      <w:proofErr w:type="spellEnd"/>
      <w:r w:rsidRPr="00F54F35">
        <w:rPr>
          <w:sz w:val="8"/>
        </w:rPr>
        <w:t xml:space="preserve"> as in Art. 79.3 of the German Grundgesetz.28 A right to survival is more specific and more stringent than the right to a safe environment be- cause it derives from lethal and global challenges that affect the very core of the polity, protection, rather than from a generic care for a balanced relationship to </w:t>
      </w:r>
      <w:proofErr w:type="spellStart"/>
      <w:r w:rsidRPr="00F54F35">
        <w:rPr>
          <w:sz w:val="8"/>
        </w:rPr>
        <w:t>na</w:t>
      </w:r>
      <w:proofErr w:type="spellEnd"/>
      <w:r w:rsidRPr="00F54F35">
        <w:rPr>
          <w:sz w:val="8"/>
        </w:rPr>
        <w:t xml:space="preserve">- </w:t>
      </w:r>
      <w:proofErr w:type="spellStart"/>
      <w:r w:rsidRPr="00F54F35">
        <w:rPr>
          <w:sz w:val="8"/>
        </w:rPr>
        <w:t>ture</w:t>
      </w:r>
      <w:proofErr w:type="spellEnd"/>
      <w:r w:rsidRPr="00F54F35">
        <w:rPr>
          <w:sz w:val="8"/>
        </w:rPr>
        <w:t xml:space="preserve"> or from a diffuse feeling of benevolence for the posterity.</w:t>
      </w:r>
      <w:r w:rsidRPr="00F54F35">
        <w:rPr>
          <w:sz w:val="12"/>
        </w:rPr>
        <w:t>¶</w:t>
      </w:r>
      <w:r w:rsidRPr="00F54F35">
        <w:rPr>
          <w:sz w:val="8"/>
        </w:rPr>
        <w:t xml:space="preserve"> In national or regional Constitutions, the </w:t>
      </w:r>
      <w:proofErr w:type="spellStart"/>
      <w:r w:rsidRPr="00F54F35">
        <w:rPr>
          <w:sz w:val="8"/>
        </w:rPr>
        <w:t>acknowl</w:t>
      </w:r>
      <w:proofErr w:type="spellEnd"/>
      <w:r w:rsidRPr="00F54F35">
        <w:rPr>
          <w:sz w:val="8"/>
        </w:rPr>
        <w:t xml:space="preserve">- </w:t>
      </w:r>
      <w:proofErr w:type="spellStart"/>
      <w:r w:rsidRPr="00F54F35">
        <w:rPr>
          <w:sz w:val="8"/>
        </w:rPr>
        <w:t>edgment</w:t>
      </w:r>
      <w:proofErr w:type="spellEnd"/>
      <w:r w:rsidRPr="00F54F35">
        <w:rPr>
          <w:sz w:val="8"/>
        </w:rPr>
        <w:t xml:space="preserve"> of this right could be accompanied by the establishment of corresponding institutions, promoting the implementation of the new right; it could be for example an ombudsman29 for future generation as a (</w:t>
      </w:r>
      <w:proofErr w:type="spellStart"/>
      <w:r w:rsidRPr="00F54F35">
        <w:rPr>
          <w:sz w:val="8"/>
        </w:rPr>
        <w:t>countermajoritarian</w:t>
      </w:r>
      <w:proofErr w:type="spellEnd"/>
      <w:r w:rsidRPr="00F54F35">
        <w:rPr>
          <w:sz w:val="8"/>
        </w:rPr>
        <w:t xml:space="preserve">)30 authority protecting their inter- </w:t>
      </w:r>
      <w:proofErr w:type="spellStart"/>
      <w:r w:rsidRPr="00F54F35">
        <w:rPr>
          <w:sz w:val="8"/>
        </w:rPr>
        <w:t>ests</w:t>
      </w:r>
      <w:proofErr w:type="spellEnd"/>
      <w:r w:rsidRPr="00F54F35">
        <w:rPr>
          <w:sz w:val="8"/>
        </w:rPr>
        <w:t xml:space="preserve"> against damages resulting from new legislation, and endowed with the power to send it back to the legislative rather than to veto it straight away.31 Not to be </w:t>
      </w:r>
      <w:proofErr w:type="spellStart"/>
      <w:r w:rsidRPr="00F54F35">
        <w:rPr>
          <w:sz w:val="8"/>
        </w:rPr>
        <w:t>underes</w:t>
      </w:r>
      <w:proofErr w:type="spellEnd"/>
      <w:r w:rsidRPr="00F54F35">
        <w:rPr>
          <w:sz w:val="8"/>
        </w:rPr>
        <w:t xml:space="preserve">- </w:t>
      </w:r>
      <w:proofErr w:type="spellStart"/>
      <w:r w:rsidRPr="00F54F35">
        <w:rPr>
          <w:sz w:val="8"/>
        </w:rPr>
        <w:t>timated</w:t>
      </w:r>
      <w:proofErr w:type="spellEnd"/>
      <w:r w:rsidRPr="00F54F35">
        <w:rPr>
          <w:sz w:val="8"/>
        </w:rPr>
        <w:t xml:space="preserve"> are the difficulties that would arise in striking a very delicate balance on two levels: in general between the interests of present and future generations,32 but also between parliaments or executives, which act under the pressure of their constituencies, and the members of the ombudsman authority, who remain nonetheless </w:t>
      </w:r>
      <w:proofErr w:type="spellStart"/>
      <w:r w:rsidRPr="00F54F35">
        <w:rPr>
          <w:sz w:val="8"/>
        </w:rPr>
        <w:t>contem</w:t>
      </w:r>
      <w:proofErr w:type="spellEnd"/>
      <w:r w:rsidRPr="00F54F35">
        <w:rPr>
          <w:sz w:val="8"/>
        </w:rPr>
        <w:t xml:space="preserve">- </w:t>
      </w:r>
      <w:proofErr w:type="spellStart"/>
      <w:r w:rsidRPr="00F54F35">
        <w:rPr>
          <w:sz w:val="8"/>
        </w:rPr>
        <w:t>poraries</w:t>
      </w:r>
      <w:proofErr w:type="spellEnd"/>
      <w:r w:rsidRPr="00F54F35">
        <w:rPr>
          <w:sz w:val="8"/>
        </w:rPr>
        <w:t xml:space="preserve"> of the former rather than being appointed by the latter – for all too natural reasons.</w:t>
      </w:r>
      <w:r w:rsidRPr="00F54F35">
        <w:rPr>
          <w:sz w:val="12"/>
        </w:rPr>
        <w:t>¶</w:t>
      </w:r>
      <w:r w:rsidRPr="00F54F35">
        <w:rPr>
          <w:sz w:val="8"/>
        </w:rPr>
        <w:t xml:space="preserve"> The same difficulty would affect the national courts in which the new fundamental right, as jus cogens principle, should be made claimable at the initiative of institutions such as the ombudsman or of advocacy groups representing a significative number of citizens in a referendum-like counting procedure. In international courts,33 the interest of future generations should be represented by an ombudsman to be established at the UN as well as at regional associations of states such as the EU or Mercosur. A point however that remains</w:t>
      </w:r>
      <w:r w:rsidRPr="00F54F35">
        <w:rPr>
          <w:sz w:val="12"/>
        </w:rPr>
        <w:t>¶</w:t>
      </w:r>
      <w:r w:rsidRPr="00F54F35">
        <w:rPr>
          <w:sz w:val="8"/>
        </w:rPr>
        <w:t xml:space="preserve"> open to further discussion has been raised in the de- bate on socio-economic or solidarity rights, which may have some affinity with the right to survival: </w:t>
      </w:r>
      <w:proofErr w:type="spellStart"/>
      <w:r w:rsidRPr="00F54F35">
        <w:rPr>
          <w:sz w:val="8"/>
        </w:rPr>
        <w:t>theoreti</w:t>
      </w:r>
      <w:proofErr w:type="spellEnd"/>
      <w:r w:rsidRPr="00F54F35">
        <w:rPr>
          <w:sz w:val="8"/>
        </w:rPr>
        <w:t xml:space="preserve">- </w:t>
      </w:r>
      <w:proofErr w:type="spellStart"/>
      <w:r w:rsidRPr="00F54F35">
        <w:rPr>
          <w:sz w:val="8"/>
        </w:rPr>
        <w:t>cally</w:t>
      </w:r>
      <w:proofErr w:type="spellEnd"/>
      <w:r w:rsidRPr="00F54F35">
        <w:rPr>
          <w:sz w:val="8"/>
        </w:rPr>
        <w:t xml:space="preserve">, Frank </w:t>
      </w:r>
      <w:proofErr w:type="spellStart"/>
      <w:r w:rsidRPr="00F54F35">
        <w:rPr>
          <w:sz w:val="8"/>
        </w:rPr>
        <w:t>Michelman</w:t>
      </w:r>
      <w:proofErr w:type="spellEnd"/>
      <w:r w:rsidRPr="00F54F35">
        <w:rPr>
          <w:sz w:val="8"/>
        </w:rPr>
        <w:t xml:space="preserve"> has made clear that the status of a norm as constitutional law ought not to be con- </w:t>
      </w:r>
      <w:proofErr w:type="spellStart"/>
      <w:r w:rsidRPr="00F54F35">
        <w:rPr>
          <w:sz w:val="8"/>
        </w:rPr>
        <w:t>flated</w:t>
      </w:r>
      <w:proofErr w:type="spellEnd"/>
      <w:r w:rsidRPr="00F54F35">
        <w:rPr>
          <w:sz w:val="8"/>
        </w:rPr>
        <w:t xml:space="preserve"> with the question of its availability for judicial enforcement.34 In practice, conflicts are easily </w:t>
      </w:r>
      <w:proofErr w:type="spellStart"/>
      <w:r w:rsidRPr="00F54F35">
        <w:rPr>
          <w:sz w:val="8"/>
        </w:rPr>
        <w:t>possi</w:t>
      </w:r>
      <w:proofErr w:type="spellEnd"/>
      <w:r w:rsidRPr="00F54F35">
        <w:rPr>
          <w:sz w:val="8"/>
        </w:rPr>
        <w:t xml:space="preserve">- </w:t>
      </w:r>
      <w:proofErr w:type="spellStart"/>
      <w:r w:rsidRPr="00F54F35">
        <w:rPr>
          <w:sz w:val="8"/>
        </w:rPr>
        <w:t>ble</w:t>
      </w:r>
      <w:proofErr w:type="spellEnd"/>
      <w:r w:rsidRPr="00F54F35">
        <w:rPr>
          <w:sz w:val="8"/>
        </w:rPr>
        <w:t xml:space="preserve"> between the courts sentencing on the states’ failure to implement those rights and “the vain or overbearing nature of these sentences” on a matter that is political rather than judicial. 35 This is true in our case as well: the attainment of a new international order without national possession of nuclear arms or a carbon-free reordering of the world economy are goals for policy-making, not something that can be attained in courts. In this frame- work, however, courts are not jobless: sentencing the nuclear-armed states for their failure in implementing art.VI of the Nuclear Non-Proliferation Treaty (NPT),36 or the US of the Bush years for withdrawing from the Kyoto Protocol and failing to cut emissions is a typical judicial matter, as the two cases would regard the break of treaty obligations or the failure to cease doing some- thing harmful, not to bring about something good.37</w:t>
      </w:r>
      <w:r w:rsidRPr="00F54F35">
        <w:rPr>
          <w:sz w:val="12"/>
        </w:rPr>
        <w:t>¶</w:t>
      </w:r>
      <w:r w:rsidRPr="00F54F35">
        <w:rPr>
          <w:sz w:val="8"/>
        </w:rPr>
        <w:t xml:space="preserve"> Finally, two more fundamental objections could be raised against the idea of a legal protection of the inter- </w:t>
      </w:r>
      <w:proofErr w:type="spellStart"/>
      <w:r w:rsidRPr="00F54F35">
        <w:rPr>
          <w:sz w:val="8"/>
        </w:rPr>
        <w:t>est</w:t>
      </w:r>
      <w:proofErr w:type="spellEnd"/>
      <w:r w:rsidRPr="00F54F35">
        <w:rPr>
          <w:sz w:val="8"/>
        </w:rPr>
        <w:t xml:space="preserve"> of future generations. It could be argued that what would be represented (in a time-universalistic mode) is not the interest of future generations, but rather the interest of a particular fraction of the present ones, dis- guising itself as standard bearer of those people to come. On the one hand this should be taken into account as critical point of view in the public debate on those inter- </w:t>
      </w:r>
      <w:proofErr w:type="spellStart"/>
      <w:r w:rsidRPr="00F54F35">
        <w:rPr>
          <w:sz w:val="8"/>
        </w:rPr>
        <w:t>ests</w:t>
      </w:r>
      <w:proofErr w:type="spellEnd"/>
      <w:r w:rsidRPr="00F54F35">
        <w:rPr>
          <w:sz w:val="8"/>
        </w:rPr>
        <w:t xml:space="preserve">. On the other hand, this criticism, strictly speaking, would also delegitimize such an ancient principle of Roman and Western law as the protection of the child. In morality it would affirm a radical skepticism that denies the possibility of slipping into another person’s clothes and acting from a non-egoistic stance. This can be obviously upheld, but at the price of the disappear- </w:t>
      </w:r>
      <w:proofErr w:type="spellStart"/>
      <w:r w:rsidRPr="00F54F35">
        <w:rPr>
          <w:sz w:val="8"/>
        </w:rPr>
        <w:t>ance</w:t>
      </w:r>
      <w:proofErr w:type="spellEnd"/>
      <w:r w:rsidRPr="00F54F35">
        <w:rPr>
          <w:sz w:val="8"/>
        </w:rPr>
        <w:t xml:space="preserve"> of morality as well as of the polity, which is – in any case and among other things – a solidaristic association.</w:t>
      </w:r>
      <w:r w:rsidRPr="00F54F35">
        <w:rPr>
          <w:sz w:val="12"/>
        </w:rPr>
        <w:t>¶</w:t>
      </w:r>
      <w:r w:rsidRPr="00F54F35">
        <w:rPr>
          <w:sz w:val="8"/>
        </w:rPr>
        <w:t xml:space="preserve"> A second problem, which is more difficult to deal with, is that we do not know as a general piece of </w:t>
      </w:r>
      <w:proofErr w:type="spellStart"/>
      <w:r w:rsidRPr="00F54F35">
        <w:rPr>
          <w:sz w:val="8"/>
        </w:rPr>
        <w:t>knowl</w:t>
      </w:r>
      <w:proofErr w:type="spellEnd"/>
      <w:r w:rsidRPr="00F54F35">
        <w:rPr>
          <w:sz w:val="8"/>
        </w:rPr>
        <w:t xml:space="preserve">- edge what the interest of future generations is; whereas in the case of legal protection of the child we share a generally accepted knowledge of his or her future in- </w:t>
      </w:r>
      <w:proofErr w:type="spellStart"/>
      <w:r w:rsidRPr="00F54F35">
        <w:rPr>
          <w:sz w:val="8"/>
        </w:rPr>
        <w:t>terest</w:t>
      </w:r>
      <w:proofErr w:type="spellEnd"/>
      <w:r w:rsidRPr="00F54F35">
        <w:rPr>
          <w:sz w:val="8"/>
        </w:rPr>
        <w:t xml:space="preserve"> (to remain healthy, to get sufficient education, to be free to make the best of him/herself). What the real life conditions and the presumable vital interests of fu- </w:t>
      </w:r>
      <w:proofErr w:type="spellStart"/>
      <w:r w:rsidRPr="00F54F35">
        <w:rPr>
          <w:sz w:val="8"/>
        </w:rPr>
        <w:t>ture</w:t>
      </w:r>
      <w:proofErr w:type="spellEnd"/>
      <w:r w:rsidRPr="00F54F35">
        <w:rPr>
          <w:sz w:val="8"/>
        </w:rPr>
        <w:t xml:space="preserve"> generations will be can only be tentatively argued from what the several branches of natural and economic (e.g. demography) science are able to tell us about what is likely to remain constant in physical and cultural anthropology and what is likely to be most endangered.</w:t>
      </w:r>
      <w:r w:rsidRPr="00F54F35">
        <w:rPr>
          <w:sz w:val="12"/>
        </w:rPr>
        <w:t>¶</w:t>
      </w:r>
      <w:r w:rsidRPr="00F54F35">
        <w:rPr>
          <w:sz w:val="8"/>
        </w:rPr>
        <w:t xml:space="preserve"> As such, it is important that moral and political theory renew their relationship to the natural sciences after a time of reciprocal disdain between the two. While sci- </w:t>
      </w:r>
      <w:proofErr w:type="spellStart"/>
      <w:r w:rsidRPr="00F54F35">
        <w:rPr>
          <w:sz w:val="8"/>
        </w:rPr>
        <w:t>ence</w:t>
      </w:r>
      <w:proofErr w:type="spellEnd"/>
      <w:r w:rsidRPr="00F54F35">
        <w:rPr>
          <w:sz w:val="8"/>
        </w:rPr>
        <w:t xml:space="preserve"> cannot by itself draw an encompassing picture of future life under global threats, philosophy should learn from science what those future problems are likely to be and elaborate on them, instead of reflecting on the future of humanity by just moving from the doctrines of past philosophers or relying on the hearsay about it based on media reports or the philosopher’s personal divinations.</w:t>
      </w:r>
      <w:r w:rsidRPr="00F54F35">
        <w:rPr>
          <w:sz w:val="12"/>
        </w:rPr>
        <w:t>¶</w:t>
      </w:r>
      <w:r w:rsidRPr="00F54F35">
        <w:rPr>
          <w:sz w:val="8"/>
        </w:rPr>
        <w:t xml:space="preserve"> 6. My philosophical proposal to fill a hole in human rights discourse and legislation by introducing a first or meta-fundamental right of humankind to survival and positivizing it in national, international and world law38 resonates with two legal developments. The first related to ‘humanity’, the second to ‘human rights.’ The latter resonates with the novelties in constitutional law men- </w:t>
      </w:r>
      <w:proofErr w:type="spellStart"/>
      <w:r w:rsidRPr="00F54F35">
        <w:rPr>
          <w:sz w:val="8"/>
        </w:rPr>
        <w:t>tioned</w:t>
      </w:r>
      <w:proofErr w:type="spellEnd"/>
      <w:r w:rsidRPr="00F54F35">
        <w:rPr>
          <w:sz w:val="8"/>
        </w:rPr>
        <w:t xml:space="preserve"> in §5.</w:t>
      </w:r>
      <w:r w:rsidRPr="00F54F35">
        <w:rPr>
          <w:sz w:val="12"/>
        </w:rPr>
        <w:t>¶</w:t>
      </w:r>
      <w:r w:rsidRPr="00F54F35">
        <w:rPr>
          <w:sz w:val="8"/>
        </w:rPr>
        <w:t xml:space="preserve"> The first one began in 1970 as the UN General As- </w:t>
      </w:r>
      <w:proofErr w:type="spellStart"/>
      <w:r w:rsidRPr="00F54F35">
        <w:rPr>
          <w:sz w:val="8"/>
        </w:rPr>
        <w:t>sembly</w:t>
      </w:r>
      <w:proofErr w:type="spellEnd"/>
      <w:r w:rsidRPr="00F54F35">
        <w:rPr>
          <w:sz w:val="8"/>
        </w:rPr>
        <w:t xml:space="preserve"> adopted Resolution 2749, the Declaration of Principles Governing the Seabed and Ocean Floor, con- </w:t>
      </w:r>
      <w:proofErr w:type="spellStart"/>
      <w:r w:rsidRPr="00F54F35">
        <w:rPr>
          <w:sz w:val="8"/>
        </w:rPr>
        <w:t>taining</w:t>
      </w:r>
      <w:proofErr w:type="spellEnd"/>
      <w:r w:rsidRPr="00F54F35">
        <w:rPr>
          <w:sz w:val="8"/>
        </w:rPr>
        <w:t xml:space="preserve"> the notion of a “common heritage of mankind”; it was originally introduced to protect the seabed and ocean floor and later the “moon and other celestial bod- </w:t>
      </w:r>
      <w:proofErr w:type="spellStart"/>
      <w:r w:rsidRPr="00F54F35">
        <w:rPr>
          <w:sz w:val="8"/>
        </w:rPr>
        <w:t>ies</w:t>
      </w:r>
      <w:proofErr w:type="spellEnd"/>
      <w:r w:rsidRPr="00F54F35">
        <w:rPr>
          <w:sz w:val="8"/>
        </w:rPr>
        <w:t xml:space="preserve">” from exploitation by powerful countries against the interest of the developing ones.39 In the 1990s, the competing and “thinner” concept of “common concern of mankind” emerged, as in the Convention on Bio- diversity of 1992; nonetheless it can be said that hu- mankind has become a notion contained in binding in- </w:t>
      </w:r>
      <w:proofErr w:type="spellStart"/>
      <w:r w:rsidRPr="00F54F35">
        <w:rPr>
          <w:sz w:val="8"/>
        </w:rPr>
        <w:t>ternational</w:t>
      </w:r>
      <w:proofErr w:type="spellEnd"/>
      <w:r w:rsidRPr="00F54F35">
        <w:rPr>
          <w:sz w:val="8"/>
        </w:rPr>
        <w:t xml:space="preserve"> law and referred to indivisible (climate) and divisible (seabed, ocean floor, moon) objects, and that this has happened as an answer to problems and chances generated by huge technological advancement.</w:t>
      </w:r>
      <w:r w:rsidRPr="00F54F35">
        <w:rPr>
          <w:sz w:val="12"/>
        </w:rPr>
        <w:t>¶</w:t>
      </w:r>
      <w:r w:rsidRPr="00F54F35">
        <w:rPr>
          <w:sz w:val="8"/>
        </w:rPr>
        <w:t xml:space="preserve"> In another corner of legal development, it could be argued that the logical structure, so to speak the </w:t>
      </w:r>
      <w:proofErr w:type="spellStart"/>
      <w:r w:rsidRPr="00F54F35">
        <w:rPr>
          <w:sz w:val="8"/>
        </w:rPr>
        <w:t>norma</w:t>
      </w:r>
      <w:proofErr w:type="spellEnd"/>
      <w:r w:rsidRPr="00F54F35">
        <w:rPr>
          <w:sz w:val="8"/>
        </w:rPr>
        <w:t xml:space="preserve">- </w:t>
      </w:r>
      <w:proofErr w:type="spellStart"/>
      <w:r w:rsidRPr="00F54F35">
        <w:rPr>
          <w:sz w:val="8"/>
        </w:rPr>
        <w:t>tive</w:t>
      </w:r>
      <w:proofErr w:type="spellEnd"/>
      <w:r w:rsidRPr="00F54F35">
        <w:rPr>
          <w:sz w:val="8"/>
        </w:rPr>
        <w:t xml:space="preserve"> algorithm of the UDHR norms — the </w:t>
      </w:r>
      <w:proofErr w:type="spellStart"/>
      <w:r w:rsidRPr="00F54F35">
        <w:rPr>
          <w:sz w:val="8"/>
        </w:rPr>
        <w:t>aforemen</w:t>
      </w:r>
      <w:proofErr w:type="spellEnd"/>
      <w:r w:rsidRPr="00F54F35">
        <w:rPr>
          <w:sz w:val="8"/>
        </w:rPr>
        <w:t xml:space="preserve">- </w:t>
      </w:r>
      <w:proofErr w:type="spellStart"/>
      <w:r w:rsidRPr="00F54F35">
        <w:rPr>
          <w:sz w:val="8"/>
        </w:rPr>
        <w:t>tioned</w:t>
      </w:r>
      <w:proofErr w:type="spellEnd"/>
      <w:r w:rsidRPr="00F54F35">
        <w:rPr>
          <w:sz w:val="8"/>
        </w:rPr>
        <w:t xml:space="preserve"> ‘everyone has the right . . . ’ — implies that hu- mankind, not just single individuals, is to be the bearer of those rights, even if the collective singular is not used. Turning to a more substantive level, we could go as far as to say that the legal protection of humankind’s survival was implicitly enshrined as early as 1948 in the UDHR and later in the International Covenant on Civil and Political Rights (ICCPR) as well as the In- </w:t>
      </w:r>
      <w:proofErr w:type="spellStart"/>
      <w:r w:rsidRPr="00F54F35">
        <w:rPr>
          <w:sz w:val="8"/>
        </w:rPr>
        <w:t>ternational</w:t>
      </w:r>
      <w:proofErr w:type="spellEnd"/>
      <w:r w:rsidRPr="00F54F35">
        <w:rPr>
          <w:sz w:val="8"/>
        </w:rPr>
        <w:t xml:space="preserve"> Covenant on Economic, Social and Cultural Rights (ICESCR), both of 1966. Art. 28 UDHR (“</w:t>
      </w:r>
      <w:proofErr w:type="spellStart"/>
      <w:r w:rsidRPr="00F54F35">
        <w:rPr>
          <w:sz w:val="8"/>
        </w:rPr>
        <w:t>ev</w:t>
      </w:r>
      <w:proofErr w:type="spellEnd"/>
      <w:r w:rsidRPr="00F54F35">
        <w:rPr>
          <w:sz w:val="8"/>
        </w:rPr>
        <w:t xml:space="preserve">- </w:t>
      </w:r>
      <w:proofErr w:type="spellStart"/>
      <w:r w:rsidRPr="00F54F35">
        <w:rPr>
          <w:sz w:val="8"/>
        </w:rPr>
        <w:t>eryone</w:t>
      </w:r>
      <w:proofErr w:type="spellEnd"/>
      <w:r w:rsidRPr="00F54F35">
        <w:rPr>
          <w:sz w:val="8"/>
        </w:rPr>
        <w:t xml:space="preserve"> has the right to a social and international order in which the rights and freedoms set forth in this </w:t>
      </w:r>
      <w:proofErr w:type="spellStart"/>
      <w:r w:rsidRPr="00F54F35">
        <w:rPr>
          <w:sz w:val="8"/>
        </w:rPr>
        <w:t>Decla</w:t>
      </w:r>
      <w:proofErr w:type="spellEnd"/>
      <w:r w:rsidRPr="00F54F35">
        <w:rPr>
          <w:sz w:val="8"/>
        </w:rPr>
        <w:t xml:space="preserve">- ration can be fully realized”) could be rethought in the direction of institutions bound to implement for every- one, now and in the future, the right to life (Art.3 UDHR, Art. 6 ICCPR), the right to an adequate standard of liv- </w:t>
      </w:r>
      <w:proofErr w:type="spellStart"/>
      <w:r w:rsidRPr="00F54F35">
        <w:rPr>
          <w:sz w:val="8"/>
        </w:rPr>
        <w:t>ing</w:t>
      </w:r>
      <w:proofErr w:type="spellEnd"/>
      <w:r w:rsidRPr="00F54F35">
        <w:rPr>
          <w:sz w:val="8"/>
        </w:rPr>
        <w:t xml:space="preserve"> incl. adequate food (Art.11 ICESRC)40 as well as</w:t>
      </w:r>
      <w:r w:rsidRPr="00F54F35">
        <w:rPr>
          <w:sz w:val="12"/>
        </w:rPr>
        <w:t>¶</w:t>
      </w:r>
      <w:r w:rsidRPr="00F54F35">
        <w:rPr>
          <w:sz w:val="8"/>
        </w:rPr>
        <w:t xml:space="preserve"> the right of the family to be protected (Art.10 ICESRC), a right that would be denied to families of the posterity bound to live under insufferable environmental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(cf. above the notion of a transgenerational chain of parents). While the different binding strength of the several </w:t>
      </w:r>
      <w:r w:rsidRPr="00391397">
        <w:rPr>
          <w:b/>
          <w:highlight w:val="yellow"/>
          <w:u w:val="single"/>
        </w:rPr>
        <w:t>legal formulations</w:t>
      </w:r>
      <w:r w:rsidRPr="00F54F35">
        <w:rPr>
          <w:sz w:val="8"/>
        </w:rPr>
        <w:t xml:space="preserve"> (treaty, covenant, convention, declaration) </w:t>
      </w:r>
      <w:r w:rsidRPr="00391397">
        <w:rPr>
          <w:b/>
          <w:highlight w:val="yellow"/>
          <w:u w:val="single"/>
        </w:rPr>
        <w:t>cannot be ignored</w:t>
      </w:r>
      <w:r w:rsidRPr="00F54F35">
        <w:rPr>
          <w:sz w:val="8"/>
        </w:rPr>
        <w:t xml:space="preserve">, it remains clear that le- gal documents do not advance by themselves the cause of humankind’s survival, except if they can be </w:t>
      </w:r>
      <w:proofErr w:type="spellStart"/>
      <w:r w:rsidRPr="00F54F35">
        <w:rPr>
          <w:sz w:val="8"/>
        </w:rPr>
        <w:t>effec</w:t>
      </w:r>
      <w:proofErr w:type="spellEnd"/>
      <w:r w:rsidRPr="00F54F35">
        <w:rPr>
          <w:sz w:val="8"/>
        </w:rPr>
        <w:t xml:space="preserve">- </w:t>
      </w:r>
      <w:proofErr w:type="spellStart"/>
      <w:r w:rsidRPr="00F54F35">
        <w:rPr>
          <w:sz w:val="8"/>
        </w:rPr>
        <w:t>tively</w:t>
      </w:r>
      <w:proofErr w:type="spellEnd"/>
      <w:r w:rsidRPr="00F54F35">
        <w:rPr>
          <w:sz w:val="8"/>
        </w:rPr>
        <w:t xml:space="preserve"> referred to in a court of justice; but </w:t>
      </w:r>
      <w:r w:rsidRPr="00391397">
        <w:rPr>
          <w:b/>
          <w:highlight w:val="yellow"/>
          <w:u w:val="single"/>
        </w:rPr>
        <w:t>they create an</w:t>
      </w:r>
      <w:r w:rsidRPr="00F54F35">
        <w:rPr>
          <w:b/>
          <w:u w:val="single"/>
        </w:rPr>
        <w:t xml:space="preserve"> appropriate and stable </w:t>
      </w:r>
      <w:r w:rsidRPr="00391397">
        <w:rPr>
          <w:b/>
          <w:highlight w:val="yellow"/>
          <w:u w:val="single"/>
        </w:rPr>
        <w:t>environment for what can</w:t>
      </w:r>
      <w:r w:rsidRPr="00F54F35">
        <w:rPr>
          <w:b/>
          <w:u w:val="single"/>
        </w:rPr>
        <w:t xml:space="preserve"> really </w:t>
      </w:r>
      <w:r w:rsidRPr="00391397">
        <w:rPr>
          <w:b/>
          <w:highlight w:val="yellow"/>
          <w:u w:val="single"/>
        </w:rPr>
        <w:t>bring about a change</w:t>
      </w:r>
      <w:r w:rsidRPr="00F54F35">
        <w:rPr>
          <w:b/>
          <w:u w:val="single"/>
        </w:rPr>
        <w:t>, that is educational and political struggles,</w:t>
      </w:r>
      <w:r w:rsidRPr="00F54F35">
        <w:rPr>
          <w:sz w:val="8"/>
        </w:rPr>
        <w:t xml:space="preserve"> the former aiming at a change in the political culture.</w:t>
      </w:r>
      <w:r w:rsidRPr="00F54F35">
        <w:rPr>
          <w:sz w:val="12"/>
        </w:rPr>
        <w:t>¶</w:t>
      </w:r>
      <w:r w:rsidRPr="00F54F35">
        <w:rPr>
          <w:sz w:val="8"/>
        </w:rPr>
        <w:t xml:space="preserve"> To sum up, (</w:t>
      </w:r>
      <w:r w:rsidRPr="00391397">
        <w:rPr>
          <w:b/>
          <w:highlight w:val="yellow"/>
          <w:u w:val="single"/>
        </w:rPr>
        <w:t>humankind has thus ceased to be</w:t>
      </w:r>
      <w:r w:rsidRPr="00F54F35">
        <w:rPr>
          <w:b/>
          <w:u w:val="single"/>
        </w:rPr>
        <w:t xml:space="preserve"> just </w:t>
      </w:r>
      <w:r w:rsidRPr="00391397">
        <w:rPr>
          <w:b/>
          <w:highlight w:val="yellow"/>
          <w:u w:val="single"/>
        </w:rPr>
        <w:t>a concept used by philosophers</w:t>
      </w:r>
      <w:r w:rsidRPr="00F54F35">
        <w:rPr>
          <w:sz w:val="8"/>
        </w:rPr>
        <w:t xml:space="preserve"> and theologians, whose presence in international law was merely </w:t>
      </w:r>
      <w:proofErr w:type="spellStart"/>
      <w:r w:rsidRPr="00F54F35">
        <w:rPr>
          <w:sz w:val="8"/>
        </w:rPr>
        <w:t>philo</w:t>
      </w:r>
      <w:proofErr w:type="spellEnd"/>
      <w:r w:rsidRPr="00F54F35">
        <w:rPr>
          <w:sz w:val="8"/>
        </w:rPr>
        <w:t xml:space="preserve">- </w:t>
      </w:r>
      <w:proofErr w:type="spellStart"/>
      <w:r w:rsidRPr="00F54F35">
        <w:rPr>
          <w:sz w:val="8"/>
        </w:rPr>
        <w:t>sophical</w:t>
      </w:r>
      <w:proofErr w:type="spellEnd"/>
      <w:r w:rsidRPr="00F54F35">
        <w:rPr>
          <w:sz w:val="8"/>
        </w:rPr>
        <w:t xml:space="preserve">, if not rhetorical, as in the Preamble to the UN Charter of 1945. Though not explicitly endowed with rights in the documents quoted above, the humankind of the “common heritage” doctrine is an important </w:t>
      </w:r>
      <w:proofErr w:type="spellStart"/>
      <w:r w:rsidRPr="00F54F35">
        <w:rPr>
          <w:sz w:val="8"/>
        </w:rPr>
        <w:t>prece</w:t>
      </w:r>
      <w:proofErr w:type="spellEnd"/>
      <w:r w:rsidRPr="00F54F35">
        <w:rPr>
          <w:sz w:val="8"/>
        </w:rPr>
        <w:t xml:space="preserve">- dent in the direction, suggested by this article, of in- </w:t>
      </w:r>
      <w:proofErr w:type="spellStart"/>
      <w:r w:rsidRPr="00F54F35">
        <w:rPr>
          <w:sz w:val="8"/>
        </w:rPr>
        <w:t>troducing</w:t>
      </w:r>
      <w:proofErr w:type="spellEnd"/>
      <w:r w:rsidRPr="00F54F35">
        <w:rPr>
          <w:sz w:val="8"/>
        </w:rPr>
        <w:t xml:space="preserve"> this new legal actor. When looking at the implementation of the rights that can be attributed to it, the other legal novelty of the “common but </w:t>
      </w:r>
      <w:proofErr w:type="spellStart"/>
      <w:r w:rsidRPr="00F54F35">
        <w:rPr>
          <w:sz w:val="8"/>
        </w:rPr>
        <w:t>dif</w:t>
      </w:r>
      <w:proofErr w:type="spellEnd"/>
      <w:r w:rsidRPr="00F54F35">
        <w:rPr>
          <w:sz w:val="8"/>
        </w:rPr>
        <w:t xml:space="preserve">- </w:t>
      </w:r>
      <w:proofErr w:type="spellStart"/>
      <w:r w:rsidRPr="00F54F35">
        <w:rPr>
          <w:sz w:val="8"/>
        </w:rPr>
        <w:t>ferentiated</w:t>
      </w:r>
      <w:proofErr w:type="spellEnd"/>
      <w:r w:rsidRPr="00F54F35">
        <w:rPr>
          <w:sz w:val="8"/>
        </w:rPr>
        <w:t xml:space="preserve"> responsibility”41 of individual actors, such as countries, should also be brought to bear. This is important when it comes to distributing the burden of the duties corresponding to those rights – which is in- deed one of the major issues in the debate following the Copenhagen Accord on Climate Change of 2009. In any case, the legal acknowledgment of a “common responsibility” for the global commons is a further step in designing humankind as a juridical notion.</w:t>
      </w:r>
      <w:r w:rsidRPr="00F54F35">
        <w:rPr>
          <w:sz w:val="12"/>
        </w:rPr>
        <w:t>¶</w:t>
      </w:r>
      <w:r w:rsidRPr="00F54F35">
        <w:rPr>
          <w:sz w:val="8"/>
        </w:rPr>
        <w:t xml:space="preserve"> This article is policy-oriented in the peculiar sense of a constitutional policy that will require decades, if ever, to become the subject of debate and even longer to be legally implemented. Impulses in this direction are </w:t>
      </w:r>
      <w:proofErr w:type="spellStart"/>
      <w:r w:rsidRPr="00F54F35">
        <w:rPr>
          <w:sz w:val="8"/>
        </w:rPr>
        <w:t>cer</w:t>
      </w:r>
      <w:proofErr w:type="spellEnd"/>
      <w:r w:rsidRPr="00F54F35">
        <w:rPr>
          <w:sz w:val="8"/>
        </w:rPr>
        <w:t xml:space="preserve">- </w:t>
      </w:r>
      <w:proofErr w:type="spellStart"/>
      <w:r w:rsidRPr="00F54F35">
        <w:rPr>
          <w:sz w:val="8"/>
        </w:rPr>
        <w:t>tainly</w:t>
      </w:r>
      <w:proofErr w:type="spellEnd"/>
      <w:r w:rsidRPr="00F54F35">
        <w:rPr>
          <w:sz w:val="8"/>
        </w:rPr>
        <w:t xml:space="preserve"> not be expected from the world of politics, but rather from the scientific community (provided a now utopian sounding collaboration of physics, philosophy and legal theory materializes) or from scattered </w:t>
      </w:r>
      <w:proofErr w:type="spellStart"/>
      <w:r w:rsidRPr="00F54F35">
        <w:rPr>
          <w:sz w:val="8"/>
        </w:rPr>
        <w:t>sen</w:t>
      </w:r>
      <w:proofErr w:type="spellEnd"/>
      <w:r w:rsidRPr="00F54F35">
        <w:rPr>
          <w:sz w:val="8"/>
        </w:rPr>
        <w:t xml:space="preserve">- </w:t>
      </w:r>
      <w:proofErr w:type="spellStart"/>
      <w:r w:rsidRPr="00F54F35">
        <w:rPr>
          <w:sz w:val="8"/>
        </w:rPr>
        <w:t>tences</w:t>
      </w:r>
      <w:proofErr w:type="spellEnd"/>
      <w:r w:rsidRPr="00F54F35">
        <w:rPr>
          <w:sz w:val="8"/>
        </w:rPr>
        <w:t xml:space="preserve"> of national and international courts, particularly in environmental matter.42 </w:t>
      </w:r>
      <w:r w:rsidRPr="00AC0217">
        <w:rPr>
          <w:b/>
          <w:u w:val="single"/>
        </w:rPr>
        <w:t>Support from civil society would help</w:t>
      </w:r>
      <w:r w:rsidRPr="00F54F35">
        <w:rPr>
          <w:sz w:val="8"/>
        </w:rPr>
        <w:t>.</w:t>
      </w:r>
      <w:r w:rsidRPr="00F54F35">
        <w:rPr>
          <w:sz w:val="12"/>
        </w:rPr>
        <w:t>¶</w:t>
      </w:r>
      <w:r w:rsidRPr="00F54F35">
        <w:rPr>
          <w:sz w:val="8"/>
        </w:rPr>
        <w:t xml:space="preserve"> Finally, the author’s suggestion as to how to read this proposal: it has a clearly cosmopolitan (or better: cosmopolitical) character, not however in the sense of cosmopolitanism as a general doctrine of government/ governance. It is rather generated by tools coming from realist thought: new threats as source of new rights, and lethal and planetary threats to the survival of hu- mankind’s civilization as drivers towards a new level of legal protection.</w:t>
      </w:r>
    </w:p>
    <w:p w14:paraId="4DF921F5" w14:textId="77777777" w:rsidR="0011682C" w:rsidRPr="001D04D4" w:rsidRDefault="0011682C" w:rsidP="0011682C"/>
    <w:p w14:paraId="699880CE" w14:textId="77777777" w:rsidR="0011682C" w:rsidRPr="00F27CEA" w:rsidRDefault="0011682C" w:rsidP="0011682C">
      <w:pPr>
        <w:pStyle w:val="Heading4"/>
        <w:rPr>
          <w:rFonts w:eastAsia="Times New Roman"/>
        </w:rPr>
      </w:pPr>
      <w:r>
        <w:rPr>
          <w:rFonts w:eastAsia="Times New Roman"/>
        </w:rPr>
        <w:t>D</w:t>
      </w:r>
      <w:r w:rsidRPr="00F27CEA">
        <w:rPr>
          <w:rFonts w:eastAsia="Times New Roman"/>
        </w:rPr>
        <w:t>ebate </w:t>
      </w:r>
      <w:r w:rsidRPr="00F27CEA">
        <w:rPr>
          <w:rFonts w:eastAsia="Times New Roman"/>
          <w:u w:val="single"/>
        </w:rPr>
        <w:t>must center</w:t>
      </w:r>
      <w:r w:rsidRPr="00F27CEA">
        <w:rPr>
          <w:rFonts w:eastAsia="Times New Roman"/>
        </w:rPr>
        <w:t xml:space="preserve"> existential risks – </w:t>
      </w:r>
      <w:r>
        <w:rPr>
          <w:rFonts w:eastAsia="Times New Roman"/>
        </w:rPr>
        <w:t>it’s</w:t>
      </w:r>
      <w:r w:rsidRPr="00F27CEA">
        <w:rPr>
          <w:rFonts w:eastAsia="Times New Roman"/>
        </w:rPr>
        <w:t xml:space="preserve"> key to </w:t>
      </w:r>
      <w:r w:rsidRPr="00F27CEA">
        <w:rPr>
          <w:rFonts w:eastAsia="Times New Roman"/>
          <w:u w:val="single"/>
        </w:rPr>
        <w:t>civic engagement</w:t>
      </w:r>
      <w:r w:rsidRPr="00F27CEA">
        <w:rPr>
          <w:rFonts w:eastAsia="Times New Roman"/>
        </w:rPr>
        <w:t> and </w:t>
      </w:r>
      <w:r w:rsidRPr="00F27CEA">
        <w:rPr>
          <w:rFonts w:eastAsia="Times New Roman"/>
          <w:u w:val="single"/>
        </w:rPr>
        <w:t>academic research</w:t>
      </w:r>
      <w:r w:rsidRPr="00F27CEA">
        <w:rPr>
          <w:rFonts w:eastAsia="Times New Roman"/>
        </w:rPr>
        <w:t> to develop risk mitigation strategies, but </w:t>
      </w:r>
      <w:r w:rsidRPr="00F27CEA">
        <w:rPr>
          <w:rFonts w:eastAsia="Times New Roman"/>
          <w:u w:val="single"/>
        </w:rPr>
        <w:t>any alternative</w:t>
      </w:r>
      <w:r w:rsidRPr="00F27CEA">
        <w:rPr>
          <w:rFonts w:eastAsia="Times New Roman"/>
        </w:rPr>
        <w:t> impact calc ensures </w:t>
      </w:r>
      <w:r w:rsidRPr="00F27CEA">
        <w:rPr>
          <w:rFonts w:eastAsia="Times New Roman"/>
          <w:u w:val="single"/>
        </w:rPr>
        <w:t>complacency</w:t>
      </w:r>
      <w:r w:rsidRPr="00F27CEA">
        <w:rPr>
          <w:rFonts w:eastAsia="Times New Roman"/>
        </w:rPr>
        <w:t> – we can win on this </w:t>
      </w:r>
      <w:r w:rsidRPr="00F27CEA">
        <w:rPr>
          <w:rFonts w:eastAsia="Times New Roman"/>
          <w:u w:val="single"/>
        </w:rPr>
        <w:t>alone</w:t>
      </w:r>
    </w:p>
    <w:p w14:paraId="1A923FA5" w14:textId="77777777" w:rsidR="0011682C" w:rsidRPr="00F27CEA" w:rsidRDefault="0011682C" w:rsidP="0011682C">
      <w:pPr>
        <w:shd w:val="clear" w:color="auto" w:fill="FFFFFF"/>
        <w:rPr>
          <w:rStyle w:val="Style13ptBold"/>
          <w:b w:val="0"/>
        </w:rPr>
      </w:pPr>
      <w:proofErr w:type="spellStart"/>
      <w:r w:rsidRPr="00F27CEA">
        <w:rPr>
          <w:rStyle w:val="Style13ptBold"/>
        </w:rPr>
        <w:t>Javorsky</w:t>
      </w:r>
      <w:proofErr w:type="spellEnd"/>
      <w:r w:rsidRPr="00F27CEA">
        <w:rPr>
          <w:rStyle w:val="Style13ptBold"/>
        </w:rPr>
        <w:t xml:space="preserve"> 18 </w:t>
      </w:r>
      <w:r w:rsidRPr="00F27CEA">
        <w:rPr>
          <w:rStyle w:val="Style13ptBold"/>
          <w:b w:val="0"/>
        </w:rPr>
        <w:t xml:space="preserve">[Emilia </w:t>
      </w:r>
      <w:proofErr w:type="spellStart"/>
      <w:r w:rsidRPr="00F27CEA">
        <w:rPr>
          <w:rStyle w:val="Style13ptBold"/>
          <w:b w:val="0"/>
        </w:rPr>
        <w:t>Javorsky</w:t>
      </w:r>
      <w:proofErr w:type="spellEnd"/>
      <w:r w:rsidRPr="00F27CEA">
        <w:rPr>
          <w:rStyle w:val="Style13ptBold"/>
          <w:b w:val="0"/>
        </w:rPr>
        <w:t xml:space="preserve"> is a Boston-based physician-scientist focused on the invention, development and commercialization of new medical therapies. She also leads an Artificial Intelligence in Medicine initiative with The Future Society at the Harvard Kennedy School of Government. Why Human Extinction Needs a Marketing Department. January 15, 2018. </w:t>
      </w:r>
      <w:hyperlink r:id="rId7" w:tgtFrame="_blank" w:history="1">
        <w:r w:rsidRPr="00F27CEA">
          <w:rPr>
            <w:rStyle w:val="Style13ptBold"/>
            <w:b w:val="0"/>
          </w:rPr>
          <w:t>https://www.xconomy.com/boston/2018/01/15/why-human-extinction-needs-a-marketing-department/</w:t>
        </w:r>
      </w:hyperlink>
      <w:r w:rsidRPr="00F27CEA">
        <w:rPr>
          <w:rStyle w:val="Style13ptBold"/>
          <w:b w:val="0"/>
        </w:rPr>
        <w:t>]</w:t>
      </w:r>
    </w:p>
    <w:p w14:paraId="77A06A7D" w14:textId="77777777" w:rsidR="0011682C" w:rsidRDefault="0011682C" w:rsidP="0011682C">
      <w:pPr>
        <w:shd w:val="clear" w:color="auto" w:fill="FFFFFF"/>
        <w:rPr>
          <w:rFonts w:eastAsia="Times New Roman"/>
          <w:color w:val="000000"/>
          <w:spacing w:val="-10"/>
          <w:u w:val="single"/>
          <w:shd w:val="clear" w:color="auto" w:fill="00FFFF"/>
        </w:rPr>
      </w:pPr>
    </w:p>
    <w:p w14:paraId="60223D89" w14:textId="77777777" w:rsidR="0011682C" w:rsidRPr="006A74EB" w:rsidRDefault="0011682C" w:rsidP="0011682C">
      <w:pPr>
        <w:shd w:val="clear" w:color="auto" w:fill="FFFFFF"/>
        <w:rPr>
          <w:rFonts w:eastAsia="Times New Roman"/>
          <w:color w:val="000000"/>
          <w:spacing w:val="-10"/>
        </w:rPr>
      </w:pPr>
      <w:r w:rsidRPr="00391397">
        <w:rPr>
          <w:rFonts w:eastAsia="Times New Roman"/>
          <w:color w:val="000000"/>
          <w:spacing w:val="-10"/>
          <w:highlight w:val="yellow"/>
          <w:u w:val="single"/>
          <w:shd w:val="clear" w:color="auto" w:fill="00FFFF"/>
        </w:rPr>
        <w:t>Experts at Oxford</w:t>
      </w:r>
      <w:r w:rsidRPr="00F27CEA">
        <w:rPr>
          <w:rFonts w:eastAsia="Times New Roman"/>
          <w:color w:val="000000"/>
          <w:spacing w:val="-10"/>
        </w:rPr>
        <w:t> University </w:t>
      </w:r>
      <w:r w:rsidRPr="00F27CEA">
        <w:rPr>
          <w:rFonts w:eastAsia="Times New Roman"/>
          <w:color w:val="000000"/>
          <w:spacing w:val="-10"/>
          <w:u w:val="single"/>
        </w:rPr>
        <w:t>and elsewhere have </w:t>
      </w:r>
      <w:r w:rsidRPr="00391397">
        <w:rPr>
          <w:rFonts w:eastAsia="Times New Roman"/>
          <w:color w:val="000000"/>
          <w:spacing w:val="-10"/>
          <w:highlight w:val="yellow"/>
          <w:u w:val="single"/>
          <w:shd w:val="clear" w:color="auto" w:fill="00FFFF"/>
        </w:rPr>
        <w:t>estimated</w:t>
      </w:r>
      <w:r w:rsidRPr="00F27CEA">
        <w:rPr>
          <w:rFonts w:eastAsia="Times New Roman"/>
          <w:color w:val="000000"/>
          <w:spacing w:val="-10"/>
          <w:u w:val="single"/>
        </w:rPr>
        <w:t> that </w:t>
      </w:r>
      <w:r w:rsidRPr="00391397">
        <w:rPr>
          <w:rFonts w:eastAsia="Times New Roman"/>
          <w:color w:val="000000"/>
          <w:spacing w:val="-10"/>
          <w:highlight w:val="yellow"/>
          <w:u w:val="single"/>
          <w:shd w:val="clear" w:color="auto" w:fill="00FFFF"/>
        </w:rPr>
        <w:t>the risk of</w:t>
      </w:r>
      <w:r w:rsidRPr="00F27CEA">
        <w:rPr>
          <w:rFonts w:eastAsia="Times New Roman"/>
          <w:color w:val="000000"/>
          <w:spacing w:val="-10"/>
          <w:u w:val="single"/>
        </w:rPr>
        <w:t> a global human </w:t>
      </w:r>
      <w:r w:rsidRPr="00391397">
        <w:rPr>
          <w:rFonts w:eastAsia="Times New Roman"/>
          <w:color w:val="000000"/>
          <w:spacing w:val="-10"/>
          <w:highlight w:val="yellow"/>
          <w:u w:val="single"/>
          <w:shd w:val="clear" w:color="auto" w:fill="00FFFF"/>
        </w:rPr>
        <w:t>extinction</w:t>
      </w:r>
      <w:r w:rsidRPr="00F27CEA">
        <w:rPr>
          <w:rFonts w:eastAsia="Times New Roman"/>
          <w:color w:val="000000"/>
          <w:spacing w:val="-10"/>
          <w:u w:val="single"/>
        </w:rPr>
        <w:t> event</w:t>
      </w:r>
      <w:r w:rsidRPr="00F27CEA">
        <w:rPr>
          <w:rFonts w:eastAsia="Times New Roman"/>
          <w:color w:val="000000"/>
          <w:spacing w:val="-10"/>
        </w:rPr>
        <w:t> this century—or at least of an event that wipes out 10 percent or more of the world’s population— </w:t>
      </w:r>
      <w:r w:rsidRPr="00391397">
        <w:rPr>
          <w:rFonts w:eastAsia="Times New Roman"/>
          <w:color w:val="000000"/>
          <w:spacing w:val="-10"/>
          <w:highlight w:val="yellow"/>
          <w:u w:val="single"/>
          <w:shd w:val="clear" w:color="auto" w:fill="00FFFF"/>
        </w:rPr>
        <w:t>is</w:t>
      </w:r>
      <w:r w:rsidRPr="00F27CEA">
        <w:rPr>
          <w:rFonts w:eastAsia="Times New Roman"/>
          <w:color w:val="000000"/>
          <w:spacing w:val="-10"/>
          <w:u w:val="single"/>
        </w:rPr>
        <w:t> around </w:t>
      </w:r>
      <w:r w:rsidRPr="00391397">
        <w:rPr>
          <w:rFonts w:eastAsia="Times New Roman"/>
          <w:b/>
          <w:bCs/>
          <w:color w:val="000000"/>
          <w:spacing w:val="-10"/>
          <w:highlight w:val="yellow"/>
          <w:bdr w:val="single" w:sz="12" w:space="0" w:color="auto" w:frame="1"/>
          <w:shd w:val="clear" w:color="auto" w:fill="00FFFF"/>
        </w:rPr>
        <w:t>1 in 10</w:t>
      </w:r>
      <w:r w:rsidRPr="00391397">
        <w:rPr>
          <w:rFonts w:eastAsia="Times New Roman"/>
          <w:color w:val="000000"/>
          <w:spacing w:val="-10"/>
          <w:highlight w:val="yellow"/>
          <w:shd w:val="clear" w:color="auto" w:fill="00FFFF"/>
        </w:rPr>
        <w:t>. </w:t>
      </w:r>
      <w:r w:rsidRPr="00391397">
        <w:rPr>
          <w:rFonts w:eastAsia="Times New Roman"/>
          <w:color w:val="000000"/>
          <w:spacing w:val="-10"/>
          <w:highlight w:val="yellow"/>
          <w:u w:val="single"/>
          <w:shd w:val="clear" w:color="auto" w:fill="00FFFF"/>
        </w:rPr>
        <w:t>The most probable culprit</w:t>
      </w:r>
      <w:r w:rsidRPr="00391397">
        <w:rPr>
          <w:rFonts w:eastAsia="Times New Roman"/>
          <w:color w:val="000000"/>
          <w:spacing w:val="-10"/>
          <w:highlight w:val="yellow"/>
          <w:u w:val="single"/>
        </w:rPr>
        <w:t>s</w:t>
      </w:r>
      <w:r w:rsidRPr="00F27CEA">
        <w:rPr>
          <w:rFonts w:eastAsia="Times New Roman"/>
          <w:color w:val="000000"/>
          <w:spacing w:val="-10"/>
        </w:rPr>
        <w:t> sending us the way of the dinosaur </w:t>
      </w:r>
      <w:r w:rsidRPr="00391397">
        <w:rPr>
          <w:rFonts w:eastAsia="Times New Roman"/>
          <w:color w:val="000000"/>
          <w:spacing w:val="-10"/>
          <w:highlight w:val="yellow"/>
          <w:u w:val="single"/>
        </w:rPr>
        <w:t>are</w:t>
      </w:r>
      <w:r w:rsidRPr="00F27CEA">
        <w:rPr>
          <w:rFonts w:eastAsia="Times New Roman"/>
          <w:color w:val="000000"/>
          <w:spacing w:val="-10"/>
        </w:rPr>
        <w:t> mostly </w:t>
      </w:r>
      <w:r w:rsidRPr="00F27CEA">
        <w:rPr>
          <w:rFonts w:eastAsia="Times New Roman"/>
          <w:b/>
          <w:bCs/>
          <w:color w:val="000000"/>
          <w:spacing w:val="-10"/>
          <w:bdr w:val="single" w:sz="12" w:space="0" w:color="auto" w:frame="1"/>
        </w:rPr>
        <w:t>anthropogenic risks</w:t>
      </w:r>
      <w:r w:rsidRPr="00F27CEA">
        <w:rPr>
          <w:rFonts w:eastAsia="Times New Roman"/>
          <w:color w:val="000000"/>
          <w:spacing w:val="-10"/>
        </w:rPr>
        <w:t>, meaning those created by humans. </w:t>
      </w:r>
      <w:r w:rsidRPr="00F27CEA">
        <w:rPr>
          <w:rFonts w:eastAsia="Times New Roman"/>
          <w:color w:val="000000"/>
          <w:spacing w:val="-10"/>
          <w:u w:val="single"/>
        </w:rPr>
        <w:t>These include</w:t>
      </w:r>
      <w:r w:rsidRPr="00F27CEA">
        <w:rPr>
          <w:rFonts w:eastAsia="Times New Roman"/>
          <w:color w:val="000000"/>
          <w:spacing w:val="-10"/>
        </w:rPr>
        <w:t> climate change, </w:t>
      </w:r>
      <w:r w:rsidRPr="00391397">
        <w:rPr>
          <w:rFonts w:eastAsia="Times New Roman"/>
          <w:b/>
          <w:bCs/>
          <w:color w:val="000000"/>
          <w:spacing w:val="-10"/>
          <w:highlight w:val="yellow"/>
          <w:bdr w:val="single" w:sz="12" w:space="0" w:color="auto" w:frame="1"/>
          <w:shd w:val="clear" w:color="auto" w:fill="00FFFF"/>
        </w:rPr>
        <w:t>nuclear disaster</w:t>
      </w:r>
      <w:r w:rsidRPr="00A72611">
        <w:rPr>
          <w:rFonts w:eastAsia="Times New Roman"/>
          <w:color w:val="000000"/>
          <w:spacing w:val="-10"/>
        </w:rPr>
        <w:t>,</w:t>
      </w:r>
      <w:r w:rsidRPr="00F27CEA">
        <w:rPr>
          <w:rFonts w:eastAsia="Times New Roman"/>
          <w:color w:val="000000"/>
          <w:spacing w:val="-10"/>
        </w:rPr>
        <w:t xml:space="preserve">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r w:rsidRPr="00A72611">
        <w:rPr>
          <w:rFonts w:eastAsia="Times New Roman"/>
          <w:color w:val="000000"/>
          <w:spacing w:val="-10"/>
        </w:rPr>
        <w:t>)?</w:t>
      </w:r>
      <w:r w:rsidRPr="00391397">
        <w:rPr>
          <w:rFonts w:eastAsia="Times New Roman"/>
          <w:color w:val="000000"/>
          <w:spacing w:val="-10"/>
          <w:highlight w:val="yellow"/>
        </w:rPr>
        <w:t xml:space="preserve"> </w:t>
      </w:r>
      <w:r w:rsidRPr="00391397">
        <w:rPr>
          <w:rFonts w:eastAsia="Times New Roman"/>
          <w:color w:val="000000"/>
          <w:spacing w:val="-10"/>
          <w:highlight w:val="yellow"/>
          <w:u w:val="single"/>
          <w:shd w:val="clear" w:color="auto" w:fill="00FFFF"/>
        </w:rPr>
        <w:t>A big</w:t>
      </w:r>
      <w:r w:rsidRPr="00F27CEA">
        <w:rPr>
          <w:rFonts w:eastAsia="Times New Roman"/>
          <w:color w:val="000000"/>
          <w:spacing w:val="-10"/>
          <w:u w:val="single"/>
        </w:rPr>
        <w:t> part of the </w:t>
      </w:r>
      <w:r w:rsidRPr="00391397">
        <w:rPr>
          <w:rFonts w:eastAsia="Times New Roman"/>
          <w:color w:val="000000"/>
          <w:spacing w:val="-10"/>
          <w:highlight w:val="yellow"/>
          <w:u w:val="single"/>
          <w:shd w:val="clear" w:color="auto" w:fill="00FFFF"/>
        </w:rPr>
        <w:t>problem is</w:t>
      </w:r>
      <w:r w:rsidRPr="00391397">
        <w:rPr>
          <w:rFonts w:eastAsia="Times New Roman"/>
          <w:color w:val="000000"/>
          <w:spacing w:val="-10"/>
          <w:highlight w:val="yellow"/>
          <w:u w:val="single"/>
        </w:rPr>
        <w:t> a </w:t>
      </w:r>
      <w:r w:rsidRPr="00391397">
        <w:rPr>
          <w:rFonts w:eastAsia="Times New Roman"/>
          <w:b/>
          <w:bCs/>
          <w:color w:val="000000"/>
          <w:spacing w:val="-10"/>
          <w:highlight w:val="yellow"/>
          <w:bdr w:val="single" w:sz="12" w:space="0" w:color="auto" w:frame="1"/>
          <w:shd w:val="clear" w:color="auto" w:fill="00FFFF"/>
        </w:rPr>
        <w:t>lack of awareness</w:t>
      </w:r>
      <w:r w:rsidRPr="00391397">
        <w:rPr>
          <w:rFonts w:eastAsia="Times New Roman"/>
          <w:color w:val="000000"/>
          <w:spacing w:val="-10"/>
          <w:highlight w:val="yellow"/>
          <w:u w:val="single"/>
          <w:shd w:val="clear" w:color="auto" w:fill="00FFFF"/>
        </w:rPr>
        <w:t> about </w:t>
      </w:r>
      <w:r w:rsidRPr="00391397">
        <w:rPr>
          <w:rFonts w:eastAsia="Times New Roman"/>
          <w:color w:val="000000"/>
          <w:spacing w:val="-10"/>
          <w:highlight w:val="yellow"/>
          <w:u w:val="single"/>
        </w:rPr>
        <w:t>the </w:t>
      </w:r>
      <w:r w:rsidRPr="00391397">
        <w:rPr>
          <w:rFonts w:eastAsia="Times New Roman"/>
          <w:b/>
          <w:bCs/>
          <w:color w:val="000000"/>
          <w:spacing w:val="-10"/>
          <w:highlight w:val="yellow"/>
          <w:bdr w:val="single" w:sz="12" w:space="0" w:color="auto" w:frame="1"/>
          <w:shd w:val="clear" w:color="auto" w:fill="00FFFF"/>
        </w:rPr>
        <w:t>real threats</w:t>
      </w:r>
      <w:r w:rsidRPr="00391397">
        <w:rPr>
          <w:rFonts w:eastAsia="Times New Roman"/>
          <w:color w:val="000000"/>
          <w:spacing w:val="-10"/>
          <w:highlight w:val="yellow"/>
          <w:u w:val="single"/>
          <w:shd w:val="clear" w:color="auto" w:fill="00FFFF"/>
        </w:rPr>
        <w:t> we face</w:t>
      </w:r>
      <w:r w:rsidRPr="00F27CEA">
        <w:rPr>
          <w:rFonts w:eastAsia="Times New Roman"/>
          <w:color w:val="000000"/>
          <w:spacing w:val="-10"/>
        </w:rPr>
        <w:t> and what can be done about them. </w:t>
      </w:r>
      <w:r w:rsidRPr="00391397">
        <w:rPr>
          <w:rFonts w:eastAsia="Times New Roman"/>
          <w:color w:val="000000"/>
          <w:spacing w:val="-10"/>
          <w:highlight w:val="yellow"/>
          <w:u w:val="single"/>
          <w:shd w:val="clear" w:color="auto" w:fill="00FFFF"/>
        </w:rPr>
        <w:t>When asked to estimate the chance of</w:t>
      </w:r>
      <w:r w:rsidRPr="00391397">
        <w:rPr>
          <w:rFonts w:eastAsia="Times New Roman"/>
          <w:color w:val="000000"/>
          <w:spacing w:val="-10"/>
          <w:highlight w:val="yellow"/>
          <w:u w:val="single"/>
        </w:rPr>
        <w:t> an </w:t>
      </w:r>
      <w:r w:rsidRPr="00391397">
        <w:rPr>
          <w:rFonts w:eastAsia="Times New Roman"/>
          <w:color w:val="000000"/>
          <w:spacing w:val="-10"/>
          <w:highlight w:val="yellow"/>
          <w:u w:val="single"/>
          <w:shd w:val="clear" w:color="auto" w:fill="00FFFF"/>
        </w:rPr>
        <w:t>extinction</w:t>
      </w:r>
      <w:r w:rsidRPr="00F27CEA">
        <w:rPr>
          <w:rFonts w:eastAsia="Times New Roman"/>
          <w:color w:val="000000"/>
          <w:spacing w:val="-10"/>
          <w:u w:val="single"/>
        </w:rPr>
        <w:t> event in the next 50 years, U.S. </w:t>
      </w:r>
      <w:r w:rsidRPr="00391397">
        <w:rPr>
          <w:rFonts w:eastAsia="Times New Roman"/>
          <w:color w:val="000000"/>
          <w:spacing w:val="-10"/>
          <w:highlight w:val="yellow"/>
          <w:u w:val="single"/>
          <w:shd w:val="clear" w:color="auto" w:fill="00FFFF"/>
        </w:rPr>
        <w:t>adults</w:t>
      </w:r>
      <w:r w:rsidRPr="00F27CEA">
        <w:rPr>
          <w:rFonts w:eastAsia="Times New Roman"/>
          <w:color w:val="000000"/>
          <w:spacing w:val="-10"/>
          <w:u w:val="single"/>
        </w:rPr>
        <w:t> in surveys </w:t>
      </w:r>
      <w:r w:rsidRPr="00391397">
        <w:rPr>
          <w:rFonts w:eastAsia="Times New Roman"/>
          <w:color w:val="000000"/>
          <w:spacing w:val="-10"/>
          <w:highlight w:val="yellow"/>
          <w:u w:val="single"/>
          <w:shd w:val="clear" w:color="auto" w:fill="00FFFF"/>
        </w:rPr>
        <w:t>reported</w:t>
      </w:r>
      <w:r w:rsidRPr="00F27CEA">
        <w:rPr>
          <w:rFonts w:eastAsia="Times New Roman"/>
          <w:color w:val="000000"/>
          <w:spacing w:val="-10"/>
        </w:rPr>
        <w:t> chances ranging from </w:t>
      </w:r>
      <w:r w:rsidRPr="00391397">
        <w:rPr>
          <w:rFonts w:eastAsia="Times New Roman"/>
          <w:b/>
          <w:bCs/>
          <w:color w:val="000000"/>
          <w:spacing w:val="-10"/>
          <w:highlight w:val="yellow"/>
          <w:bdr w:val="single" w:sz="12" w:space="0" w:color="auto" w:frame="1"/>
          <w:shd w:val="clear" w:color="auto" w:fill="00FFFF"/>
        </w:rPr>
        <w:t>1 in 10 million</w:t>
      </w:r>
      <w:r w:rsidRPr="00F27CEA">
        <w:rPr>
          <w:rFonts w:eastAsia="Times New Roman"/>
          <w:color w:val="000000"/>
          <w:spacing w:val="-10"/>
        </w:rPr>
        <w:t> to 1 in 100, certainly not 10 percent. </w:t>
      </w:r>
      <w:r w:rsidRPr="00F27CEA">
        <w:rPr>
          <w:rFonts w:eastAsia="Times New Roman"/>
          <w:color w:val="000000"/>
          <w:spacing w:val="-10"/>
          <w:u w:val="single"/>
        </w:rPr>
        <w:t>The </w:t>
      </w:r>
      <w:r w:rsidRPr="00391397">
        <w:rPr>
          <w:rFonts w:eastAsia="Times New Roman"/>
          <w:b/>
          <w:bCs/>
          <w:color w:val="000000"/>
          <w:spacing w:val="-10"/>
          <w:highlight w:val="yellow"/>
          <w:bdr w:val="single" w:sz="12" w:space="0" w:color="auto" w:frame="1"/>
          <w:shd w:val="clear" w:color="auto" w:fill="00FFFF"/>
        </w:rPr>
        <w:t>awareness</w:t>
      </w:r>
      <w:r w:rsidRPr="00391397">
        <w:rPr>
          <w:rFonts w:eastAsia="Times New Roman"/>
          <w:color w:val="000000"/>
          <w:spacing w:val="-10"/>
          <w:highlight w:val="yellow"/>
          <w:u w:val="single"/>
          <w:shd w:val="clear" w:color="auto" w:fill="00FFFF"/>
        </w:rPr>
        <w:t> and </w:t>
      </w:r>
      <w:r w:rsidRPr="00391397">
        <w:rPr>
          <w:rFonts w:eastAsia="Times New Roman"/>
          <w:b/>
          <w:bCs/>
          <w:color w:val="000000"/>
          <w:spacing w:val="-10"/>
          <w:highlight w:val="yellow"/>
          <w:bdr w:val="single" w:sz="12" w:space="0" w:color="auto" w:frame="1"/>
          <w:shd w:val="clear" w:color="auto" w:fill="00FFFF"/>
        </w:rPr>
        <w:t>engagement issues</w:t>
      </w:r>
      <w:r w:rsidRPr="00391397">
        <w:rPr>
          <w:rFonts w:eastAsia="Times New Roman"/>
          <w:color w:val="000000"/>
          <w:spacing w:val="-10"/>
          <w:highlight w:val="yellow"/>
          <w:u w:val="single"/>
        </w:rPr>
        <w:t> </w:t>
      </w:r>
      <w:r w:rsidRPr="00391397">
        <w:rPr>
          <w:rFonts w:eastAsia="Times New Roman"/>
          <w:color w:val="000000"/>
          <w:spacing w:val="-10"/>
          <w:highlight w:val="yellow"/>
          <w:u w:val="single"/>
          <w:shd w:val="clear" w:color="auto" w:fill="00FFFF"/>
        </w:rPr>
        <w:t>extend to the </w:t>
      </w:r>
      <w:r w:rsidRPr="00391397">
        <w:rPr>
          <w:rFonts w:eastAsia="Times New Roman"/>
          <w:b/>
          <w:bCs/>
          <w:color w:val="000000"/>
          <w:spacing w:val="-10"/>
          <w:highlight w:val="yellow"/>
          <w:bdr w:val="single" w:sz="12" w:space="0" w:color="auto" w:frame="1"/>
          <w:shd w:val="clear" w:color="auto" w:fill="00FFFF"/>
        </w:rPr>
        <w:t>academic community</w:t>
      </w:r>
      <w:r w:rsidRPr="00F27CEA">
        <w:rPr>
          <w:rFonts w:eastAsia="Times New Roman"/>
          <w:color w:val="000000"/>
          <w:spacing w:val="-10"/>
          <w:u w:val="single"/>
        </w:rPr>
        <w:t> as well, </w:t>
      </w:r>
      <w:r w:rsidRPr="00391397">
        <w:rPr>
          <w:rFonts w:eastAsia="Times New Roman"/>
          <w:color w:val="000000"/>
          <w:spacing w:val="-10"/>
          <w:highlight w:val="yellow"/>
          <w:u w:val="single"/>
          <w:shd w:val="clear" w:color="auto" w:fill="00FFFF"/>
        </w:rPr>
        <w:t>where </w:t>
      </w:r>
      <w:r w:rsidRPr="00391397">
        <w:rPr>
          <w:rFonts w:eastAsia="Times New Roman"/>
          <w:b/>
          <w:bCs/>
          <w:color w:val="000000"/>
          <w:spacing w:val="-10"/>
          <w:highlight w:val="yellow"/>
          <w:bdr w:val="single" w:sz="12" w:space="0" w:color="auto" w:frame="1"/>
          <w:shd w:val="clear" w:color="auto" w:fill="00FFFF"/>
        </w:rPr>
        <w:t>a key bottleneck</w:t>
      </w:r>
      <w:r w:rsidRPr="00391397">
        <w:rPr>
          <w:rFonts w:eastAsia="Times New Roman"/>
          <w:color w:val="000000"/>
          <w:spacing w:val="-10"/>
          <w:highlight w:val="yellow"/>
          <w:u w:val="single"/>
          <w:shd w:val="clear" w:color="auto" w:fill="00FFFF"/>
        </w:rPr>
        <w:t> is a lack of talented people </w:t>
      </w:r>
      <w:r w:rsidRPr="00391397">
        <w:rPr>
          <w:rFonts w:eastAsia="Times New Roman"/>
          <w:b/>
          <w:bCs/>
          <w:color w:val="000000"/>
          <w:spacing w:val="-10"/>
          <w:highlight w:val="yellow"/>
          <w:bdr w:val="single" w:sz="12" w:space="0" w:color="auto" w:frame="1"/>
          <w:shd w:val="clear" w:color="auto" w:fill="00FFFF"/>
        </w:rPr>
        <w:t>studying existential risks</w:t>
      </w:r>
      <w:r w:rsidRPr="00391397">
        <w:rPr>
          <w:rFonts w:eastAsia="Times New Roman"/>
          <w:color w:val="000000"/>
          <w:spacing w:val="-10"/>
          <w:highlight w:val="yellow"/>
          <w:shd w:val="clear" w:color="auto" w:fill="00FFFF"/>
        </w:rPr>
        <w:t>. </w:t>
      </w:r>
      <w:r w:rsidRPr="00391397">
        <w:rPr>
          <w:rFonts w:eastAsia="Times New Roman"/>
          <w:color w:val="000000"/>
          <w:spacing w:val="-10"/>
          <w:highlight w:val="yellow"/>
          <w:u w:val="single"/>
          <w:shd w:val="clear" w:color="auto" w:fill="00FFFF"/>
        </w:rPr>
        <w:t>Developing</w:t>
      </w:r>
      <w:r w:rsidRPr="00F27CEA">
        <w:rPr>
          <w:rFonts w:eastAsia="Times New Roman"/>
          <w:color w:val="000000"/>
          <w:spacing w:val="-10"/>
          <w:u w:val="single"/>
        </w:rPr>
        <w:t> viable </w:t>
      </w:r>
      <w:r w:rsidRPr="00391397">
        <w:rPr>
          <w:rFonts w:eastAsia="Times New Roman"/>
          <w:b/>
          <w:bCs/>
          <w:color w:val="000000"/>
          <w:spacing w:val="-10"/>
          <w:highlight w:val="yellow"/>
          <w:bdr w:val="single" w:sz="12" w:space="0" w:color="auto" w:frame="1"/>
          <w:shd w:val="clear" w:color="auto" w:fill="00FFFF"/>
        </w:rPr>
        <w:t>risk</w:t>
      </w:r>
      <w:r w:rsidRPr="00391397">
        <w:rPr>
          <w:rFonts w:eastAsia="Times New Roman"/>
          <w:b/>
          <w:bCs/>
          <w:color w:val="000000"/>
          <w:spacing w:val="-10"/>
          <w:highlight w:val="yellow"/>
          <w:bdr w:val="single" w:sz="12" w:space="0" w:color="auto" w:frame="1"/>
        </w:rPr>
        <w:t> </w:t>
      </w:r>
      <w:r w:rsidRPr="00391397">
        <w:rPr>
          <w:rFonts w:eastAsia="Times New Roman"/>
          <w:b/>
          <w:bCs/>
          <w:color w:val="000000"/>
          <w:spacing w:val="-10"/>
          <w:highlight w:val="yellow"/>
          <w:bdr w:val="single" w:sz="12" w:space="0" w:color="auto" w:frame="1"/>
          <w:shd w:val="clear" w:color="auto" w:fill="00FFFF"/>
        </w:rPr>
        <w:t>mitigation strategies</w:t>
      </w:r>
      <w:r w:rsidRPr="00391397">
        <w:rPr>
          <w:rFonts w:eastAsia="Times New Roman"/>
          <w:color w:val="000000"/>
          <w:spacing w:val="-10"/>
          <w:highlight w:val="yellow"/>
          <w:u w:val="single"/>
          <w:shd w:val="clear" w:color="auto" w:fill="00FFFF"/>
        </w:rPr>
        <w:t> will require</w:t>
      </w:r>
      <w:r w:rsidRPr="00F27CEA">
        <w:rPr>
          <w:rFonts w:eastAsia="Times New Roman"/>
          <w:color w:val="000000"/>
          <w:spacing w:val="-10"/>
          <w:u w:val="single"/>
        </w:rPr>
        <w:t> widespread </w:t>
      </w:r>
      <w:r w:rsidRPr="00391397">
        <w:rPr>
          <w:rFonts w:eastAsia="Times New Roman"/>
          <w:b/>
          <w:bCs/>
          <w:color w:val="000000"/>
          <w:spacing w:val="-10"/>
          <w:highlight w:val="yellow"/>
          <w:bdr w:val="single" w:sz="12" w:space="0" w:color="auto" w:frame="1"/>
          <w:shd w:val="clear" w:color="auto" w:fill="00FFFF"/>
        </w:rPr>
        <w:t>civic</w:t>
      </w:r>
      <w:r w:rsidRPr="00F27CEA">
        <w:rPr>
          <w:rFonts w:eastAsia="Times New Roman"/>
          <w:b/>
          <w:bCs/>
          <w:color w:val="000000"/>
          <w:spacing w:val="-10"/>
          <w:bdr w:val="single" w:sz="12" w:space="0" w:color="auto" w:frame="1"/>
          <w:shd w:val="clear" w:color="auto" w:fill="00FFFF"/>
        </w:rPr>
        <w:t xml:space="preserve"> </w:t>
      </w:r>
      <w:r w:rsidRPr="00391397">
        <w:rPr>
          <w:rFonts w:eastAsia="Times New Roman"/>
          <w:b/>
          <w:bCs/>
          <w:color w:val="000000"/>
          <w:spacing w:val="-10"/>
          <w:highlight w:val="yellow"/>
          <w:bdr w:val="single" w:sz="12" w:space="0" w:color="auto" w:frame="1"/>
          <w:shd w:val="clear" w:color="auto" w:fill="00FFFF"/>
        </w:rPr>
        <w:t>engagement</w:t>
      </w:r>
      <w:r w:rsidRPr="00391397">
        <w:rPr>
          <w:rFonts w:eastAsia="Times New Roman"/>
          <w:color w:val="000000"/>
          <w:spacing w:val="-10"/>
          <w:highlight w:val="yellow"/>
          <w:u w:val="single"/>
          <w:shd w:val="clear" w:color="auto" w:fill="00FFFF"/>
        </w:rPr>
        <w:t> and </w:t>
      </w:r>
      <w:r w:rsidRPr="00391397">
        <w:rPr>
          <w:rFonts w:eastAsia="Times New Roman"/>
          <w:b/>
          <w:bCs/>
          <w:color w:val="000000"/>
          <w:spacing w:val="-10"/>
          <w:highlight w:val="yellow"/>
          <w:bdr w:val="single" w:sz="12" w:space="0" w:color="auto" w:frame="1"/>
          <w:shd w:val="clear" w:color="auto" w:fill="00FFFF"/>
        </w:rPr>
        <w:t>concerted research</w:t>
      </w:r>
      <w:r w:rsidRPr="00F27CEA">
        <w:rPr>
          <w:rFonts w:eastAsia="Times New Roman"/>
          <w:color w:val="000000"/>
          <w:spacing w:val="-10"/>
          <w:u w:val="single"/>
        </w:rPr>
        <w:t> efforts</w:t>
      </w:r>
      <w:r w:rsidRPr="00F27CEA">
        <w:rPr>
          <w:rFonts w:eastAsia="Times New Roman"/>
          <w:color w:val="000000"/>
          <w:spacing w:val="-10"/>
        </w:rPr>
        <w:t>. Consequently, </w:t>
      </w:r>
      <w:r w:rsidRPr="00391397">
        <w:rPr>
          <w:rFonts w:eastAsia="Times New Roman"/>
          <w:color w:val="000000"/>
          <w:spacing w:val="-10"/>
          <w:highlight w:val="yellow"/>
          <w:u w:val="single"/>
          <w:shd w:val="clear" w:color="auto" w:fill="00FFFF"/>
        </w:rPr>
        <w:t>there is an </w:t>
      </w:r>
      <w:r w:rsidRPr="00391397">
        <w:rPr>
          <w:rFonts w:eastAsia="Times New Roman"/>
          <w:b/>
          <w:bCs/>
          <w:color w:val="000000"/>
          <w:spacing w:val="-10"/>
          <w:highlight w:val="yellow"/>
          <w:bdr w:val="single" w:sz="12" w:space="0" w:color="auto" w:frame="1"/>
          <w:shd w:val="clear" w:color="auto" w:fill="00FFFF"/>
        </w:rPr>
        <w:t>urgent need</w:t>
      </w:r>
      <w:r w:rsidRPr="00391397">
        <w:rPr>
          <w:rFonts w:eastAsia="Times New Roman"/>
          <w:color w:val="000000"/>
          <w:spacing w:val="-10"/>
          <w:highlight w:val="yellow"/>
          <w:u w:val="single"/>
          <w:shd w:val="clear" w:color="auto" w:fill="00FFFF"/>
        </w:rPr>
        <w:t> to improve</w:t>
      </w:r>
      <w:r w:rsidRPr="00391397">
        <w:rPr>
          <w:rFonts w:eastAsia="Times New Roman"/>
          <w:color w:val="000000"/>
          <w:spacing w:val="-10"/>
          <w:highlight w:val="yellow"/>
          <w:u w:val="single"/>
        </w:rPr>
        <w:t> the </w:t>
      </w:r>
      <w:r w:rsidRPr="00391397">
        <w:rPr>
          <w:rFonts w:eastAsia="Times New Roman"/>
          <w:b/>
          <w:bCs/>
          <w:color w:val="000000"/>
          <w:spacing w:val="-10"/>
          <w:highlight w:val="yellow"/>
          <w:bdr w:val="single" w:sz="12" w:space="0" w:color="auto" w:frame="1"/>
          <w:shd w:val="clear" w:color="auto" w:fill="00FFFF"/>
        </w:rPr>
        <w:t>communication</w:t>
      </w:r>
      <w:r w:rsidRPr="00391397">
        <w:rPr>
          <w:rFonts w:eastAsia="Times New Roman"/>
          <w:color w:val="000000"/>
          <w:spacing w:val="-10"/>
          <w:highlight w:val="yellow"/>
          <w:u w:val="single"/>
          <w:shd w:val="clear" w:color="auto" w:fill="00FFFF"/>
        </w:rPr>
        <w:t> of the </w:t>
      </w:r>
      <w:r w:rsidRPr="00391397">
        <w:rPr>
          <w:rFonts w:eastAsia="Times New Roman"/>
          <w:b/>
          <w:bCs/>
          <w:color w:val="000000"/>
          <w:spacing w:val="-10"/>
          <w:highlight w:val="yellow"/>
          <w:bdr w:val="single" w:sz="12" w:space="0" w:color="auto" w:frame="1"/>
          <w:shd w:val="clear" w:color="auto" w:fill="00FFFF"/>
        </w:rPr>
        <w:t>magnitude</w:t>
      </w:r>
      <w:r w:rsidRPr="00F27CEA">
        <w:rPr>
          <w:rFonts w:eastAsia="Times New Roman"/>
          <w:color w:val="000000"/>
          <w:spacing w:val="-10"/>
          <w:u w:val="single"/>
        </w:rPr>
        <w:t> and importance </w:t>
      </w:r>
      <w:r w:rsidRPr="00391397">
        <w:rPr>
          <w:rFonts w:eastAsia="Times New Roman"/>
          <w:color w:val="000000"/>
          <w:spacing w:val="-10"/>
          <w:highlight w:val="yellow"/>
          <w:u w:val="single"/>
          <w:shd w:val="clear" w:color="auto" w:fill="00FFFF"/>
        </w:rPr>
        <w:t>of </w:t>
      </w:r>
      <w:r w:rsidRPr="00391397">
        <w:rPr>
          <w:rFonts w:eastAsia="Times New Roman"/>
          <w:b/>
          <w:bCs/>
          <w:color w:val="000000"/>
          <w:spacing w:val="-10"/>
          <w:highlight w:val="yellow"/>
          <w:bdr w:val="single" w:sz="12" w:space="0" w:color="auto" w:frame="1"/>
          <w:shd w:val="clear" w:color="auto" w:fill="00FFFF"/>
        </w:rPr>
        <w:t>existential risks</w:t>
      </w:r>
      <w:r w:rsidRPr="00F27CEA">
        <w:rPr>
          <w:rFonts w:eastAsia="Times New Roman"/>
          <w:color w:val="000000"/>
          <w:spacing w:val="-10"/>
        </w:rPr>
        <w:t>. The first step is getting an audience to pay attention to this issue.</w:t>
      </w:r>
    </w:p>
    <w:p w14:paraId="1C9FA1FD" w14:textId="77777777" w:rsidR="0011682C" w:rsidRDefault="0011682C" w:rsidP="0011682C">
      <w:pPr>
        <w:rPr>
          <w:rFonts w:asciiTheme="minorHAnsi" w:hAnsiTheme="minorHAnsi"/>
        </w:rPr>
      </w:pPr>
    </w:p>
    <w:p w14:paraId="33162BFF" w14:textId="77777777" w:rsidR="0011682C" w:rsidRPr="00730CE9" w:rsidRDefault="0011682C" w:rsidP="0011682C">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74A29B3E" w14:textId="77777777" w:rsidR="0011682C" w:rsidRDefault="0011682C" w:rsidP="0011682C">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w:t>
      </w:r>
      <w:hyperlink r:id="rId8" w:history="1">
        <w:r w:rsidRPr="00F95139">
          <w:rPr>
            <w:rStyle w:val="Hyperlink"/>
          </w:rPr>
          <w:t>https://www.weforum.org/agenda/2018/01/5-reasons-start-talking-existential-risks-extinction-moriori/</w:t>
        </w:r>
      </w:hyperlink>
      <w:r w:rsidRPr="00AE4834">
        <w:t>)</w:t>
      </w:r>
    </w:p>
    <w:p w14:paraId="1D2A8FEA" w14:textId="77777777" w:rsidR="0011682C" w:rsidRPr="00AE4834" w:rsidRDefault="0011682C" w:rsidP="0011682C"/>
    <w:p w14:paraId="04DFB730" w14:textId="77777777" w:rsidR="0011682C" w:rsidRPr="009C3113" w:rsidRDefault="0011682C" w:rsidP="0011682C">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391397">
        <w:rPr>
          <w:rStyle w:val="StyleUnderline"/>
          <w:highlight w:val="yellow"/>
        </w:rPr>
        <w:t xml:space="preserve">human culture is </w:t>
      </w:r>
      <w:r w:rsidRPr="00391397">
        <w:rPr>
          <w:rStyle w:val="Emphasis"/>
          <w:highlight w:val="yellow"/>
        </w:rPr>
        <w:t>far from immutable</w:t>
      </w:r>
      <w:r w:rsidRPr="00391397">
        <w:rPr>
          <w:sz w:val="12"/>
          <w:highlight w:val="yellow"/>
        </w:rPr>
        <w:t>.</w:t>
      </w:r>
      <w:r w:rsidRPr="00AE4834">
        <w:rPr>
          <w:sz w:val="12"/>
        </w:rPr>
        <w:t xml:space="preserve"> That we can struggle against our baser instincts. That </w:t>
      </w:r>
      <w:r w:rsidRPr="00391397">
        <w:rPr>
          <w:rStyle w:val="Emphasis"/>
          <w:highlight w:val="yellow"/>
        </w:rPr>
        <w:t>we can</w:t>
      </w:r>
      <w:r w:rsidRPr="00AE4834">
        <w:rPr>
          <w:rStyle w:val="Emphasis"/>
        </w:rPr>
        <w:t xml:space="preserve"> master them and </w:t>
      </w:r>
      <w:r w:rsidRPr="00391397">
        <w:rPr>
          <w:rStyle w:val="Emphasis"/>
          <w:highlight w:val="yellow"/>
        </w:rPr>
        <w:t>rise to</w:t>
      </w:r>
      <w:r w:rsidRPr="00AE4834">
        <w:rPr>
          <w:rStyle w:val="Emphasis"/>
        </w:rPr>
        <w:t xml:space="preserve"> unprecedented </w:t>
      </w:r>
      <w:r w:rsidRPr="00391397">
        <w:rPr>
          <w:rStyle w:val="Emphasis"/>
          <w:highlight w:val="yellow"/>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391397">
        <w:rPr>
          <w:rStyle w:val="Emphasis"/>
          <w:highlight w:val="yellow"/>
        </w:rPr>
        <w:t xml:space="preserve">faced with an uncertain future, the </w:t>
      </w:r>
      <w:r w:rsidRPr="00CB2D84">
        <w:rPr>
          <w:rStyle w:val="Emphasis"/>
        </w:rPr>
        <w:t xml:space="preserve">only </w:t>
      </w:r>
      <w:r w:rsidRPr="00391397">
        <w:rPr>
          <w:rStyle w:val="Emphasis"/>
          <w:highlight w:val="yellow"/>
        </w:rPr>
        <w:t>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391397">
        <w:rPr>
          <w:rStyle w:val="Emphasis"/>
          <w:highlight w:val="yellow"/>
        </w:rPr>
        <w:t>only one outcome is truly irreversible: extinction</w:t>
      </w:r>
      <w:r w:rsidRPr="00391397">
        <w:rPr>
          <w:sz w:val="12"/>
          <w:highlight w:val="yellow"/>
        </w:rPr>
        <w:t xml:space="preserve">. </w:t>
      </w:r>
      <w:r w:rsidRPr="00391397">
        <w:rPr>
          <w:rStyle w:val="StyleUnderline"/>
          <w:highlight w:val="yellow"/>
        </w:rPr>
        <w:t>Concerns</w:t>
      </w:r>
      <w:r w:rsidRPr="00AE4834">
        <w:rPr>
          <w:sz w:val="12"/>
        </w:rPr>
        <w:t xml:space="preserve"> about extinction </w:t>
      </w:r>
      <w:r w:rsidRPr="00391397">
        <w:rPr>
          <w:rStyle w:val="StyleUnderline"/>
          <w:highlight w:val="yellow"/>
        </w:rPr>
        <w:t>are</w:t>
      </w:r>
      <w:r w:rsidRPr="00AE4834">
        <w:rPr>
          <w:sz w:val="12"/>
        </w:rPr>
        <w:t xml:space="preserve"> often </w:t>
      </w:r>
      <w:r w:rsidRPr="00391397">
        <w:rPr>
          <w:rStyle w:val="StyleUnderline"/>
          <w:highlight w:val="yellow"/>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391397">
        <w:rPr>
          <w:rStyle w:val="StyleUnderline"/>
          <w:highlight w:val="yellow"/>
        </w:rPr>
        <w:t xml:space="preserve">there have been </w:t>
      </w:r>
      <w:r w:rsidRPr="00391397">
        <w:rPr>
          <w:rStyle w:val="Emphasis"/>
          <w:highlight w:val="yellow"/>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391397">
        <w:rPr>
          <w:rStyle w:val="Emphasis"/>
          <w:highlight w:val="yellow"/>
        </w:rPr>
        <w:t>Extinction is the rule</w:t>
      </w:r>
      <w:r w:rsidRPr="00AE4834">
        <w:rPr>
          <w:rStyle w:val="Emphasis"/>
        </w:rPr>
        <w:t>, not the exception</w:t>
      </w:r>
      <w:r w:rsidRPr="00AE4834">
        <w:rPr>
          <w:sz w:val="12"/>
        </w:rPr>
        <w:t xml:space="preserve"> More than </w:t>
      </w:r>
      <w:r w:rsidRPr="00391397">
        <w:rPr>
          <w:rStyle w:val="StyleUnderline"/>
          <w:highlight w:val="yellow"/>
        </w:rPr>
        <w:t>99.9% of all the species that ever existed are gone</w:t>
      </w:r>
      <w:r w:rsidRPr="00391397">
        <w:rPr>
          <w:sz w:val="12"/>
          <w:highlight w:val="yellow"/>
        </w:rPr>
        <w:t xml:space="preserve">. </w:t>
      </w:r>
      <w:r w:rsidRPr="00391397">
        <w:rPr>
          <w:rStyle w:val="Emphasis"/>
          <w:highlight w:val="yellow"/>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391397">
        <w:rPr>
          <w:rStyle w:val="StyleUnderline"/>
          <w:highlight w:val="yellow"/>
        </w:rPr>
        <w:t>displays of unity typically happen at wartime</w:t>
      </w:r>
      <w:r>
        <w:rPr>
          <w:rStyle w:val="StyleUnderline"/>
        </w:rPr>
        <w:t xml:space="preserve"> </w:t>
      </w:r>
      <w:r w:rsidRPr="00AE4834">
        <w:rPr>
          <w:rStyle w:val="StyleUnderline"/>
        </w:rPr>
        <w:t>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391397">
        <w:rPr>
          <w:rStyle w:val="StyleUnderline"/>
          <w:highlight w:val="yellow"/>
        </w:rPr>
        <w:t>We may have a violent past, but</w:t>
      </w:r>
      <w:r w:rsidRPr="00AE4834">
        <w:rPr>
          <w:rStyle w:val="StyleUnderline"/>
        </w:rPr>
        <w:t xml:space="preserve"> </w:t>
      </w:r>
      <w:r w:rsidRPr="00AE4834">
        <w:rPr>
          <w:rStyle w:val="Emphasis"/>
        </w:rPr>
        <w:t xml:space="preserve">we have </w:t>
      </w:r>
      <w:r w:rsidRPr="00391397">
        <w:rPr>
          <w:rStyle w:val="Emphasis"/>
          <w:highlight w:val="yellow"/>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391397">
        <w:rPr>
          <w:rStyle w:val="StyleUnderline"/>
          <w:highlight w:val="yellow"/>
        </w:rPr>
        <w:t>equity, would help us navigate safely.</w:t>
      </w:r>
      <w:r w:rsidRPr="00AE4834">
        <w:rPr>
          <w:sz w:val="12"/>
        </w:rPr>
        <w:t xml:space="preserve"> It </w:t>
      </w:r>
      <w:r w:rsidRPr="00AE4834">
        <w:rPr>
          <w:rStyle w:val="StyleUnderline"/>
        </w:rPr>
        <w:t xml:space="preserve">would ensure </w:t>
      </w:r>
      <w:r w:rsidRPr="00391397">
        <w:rPr>
          <w:rStyle w:val="StyleUnderline"/>
          <w:highlight w:val="yellow"/>
        </w:rPr>
        <w:t>a future that unleashes the full potential of our</w:t>
      </w:r>
      <w:r w:rsidRPr="00AE4834">
        <w:rPr>
          <w:rStyle w:val="StyleUnderline"/>
        </w:rPr>
        <w:t xml:space="preserve"> still-budding human </w:t>
      </w:r>
      <w:r w:rsidRPr="00391397">
        <w:rPr>
          <w:rStyle w:val="StyleUnderline"/>
          <w:highlight w:val="yellow"/>
        </w:rPr>
        <w:t>civilization</w:t>
      </w:r>
      <w:r w:rsidRPr="00AE4834">
        <w:rPr>
          <w:rStyle w:val="StyleUnderline"/>
        </w:rPr>
        <w:t xml:space="preserve">, in all its diversity. </w:t>
      </w:r>
      <w:r w:rsidRPr="00391397">
        <w:rPr>
          <w:rStyle w:val="StyleUnderline"/>
          <w:highlight w:val="yellow"/>
        </w:rPr>
        <w:t xml:space="preserve">We cannot do this unless we are </w:t>
      </w:r>
      <w:r w:rsidRPr="00391397">
        <w:rPr>
          <w:rStyle w:val="Emphasis"/>
          <w:highlight w:val="yellow"/>
        </w:rPr>
        <w:t>humbly grounded in the possibility of our own destruction</w:t>
      </w:r>
      <w:r w:rsidRPr="00391397">
        <w:rPr>
          <w:sz w:val="12"/>
          <w:highlight w:val="yellow"/>
        </w:rPr>
        <w:t xml:space="preserve">. </w:t>
      </w:r>
      <w:r w:rsidRPr="00391397">
        <w:rPr>
          <w:rStyle w:val="Emphasis"/>
          <w:highlight w:val="yellow"/>
        </w:rPr>
        <w:t>Survival is life’s primal instinct</w:t>
      </w:r>
      <w:r w:rsidRPr="00391397">
        <w:rPr>
          <w:sz w:val="12"/>
          <w:highlight w:val="yellow"/>
        </w:rPr>
        <w:t xml:space="preserve">. </w:t>
      </w:r>
      <w:r w:rsidRPr="00391397">
        <w:rPr>
          <w:rStyle w:val="StyleUnderline"/>
          <w:highlight w:val="yellow"/>
        </w:rPr>
        <w:t>In the absence of a common enemy, we must find common cause in survival.</w:t>
      </w:r>
      <w:r w:rsidRPr="00AE4834">
        <w:rPr>
          <w:rStyle w:val="StyleUnderline"/>
        </w:rPr>
        <w:t xml:space="preserve"> Our future may depend on whether we realize this.</w:t>
      </w:r>
    </w:p>
    <w:p w14:paraId="2C37E39A" w14:textId="658AE81B" w:rsidR="007652AE" w:rsidRDefault="007652AE" w:rsidP="007652AE"/>
    <w:p w14:paraId="1CF72E66" w14:textId="61D039E5" w:rsidR="007652AE" w:rsidRDefault="00AB7BFD" w:rsidP="00AB7BFD">
      <w:pPr>
        <w:pStyle w:val="Heading3"/>
      </w:pPr>
      <w:r>
        <w:t xml:space="preserve">Ethics </w:t>
      </w:r>
    </w:p>
    <w:p w14:paraId="2009B14B" w14:textId="41085661" w:rsidR="00963DFC" w:rsidRPr="00F0269F" w:rsidRDefault="007652AE" w:rsidP="00F0269F">
      <w:pPr>
        <w:pStyle w:val="ListParagraph"/>
        <w:keepNext/>
        <w:keepLines/>
        <w:pageBreakBefore/>
        <w:numPr>
          <w:ilvl w:val="0"/>
          <w:numId w:val="16"/>
        </w:numPr>
        <w:spacing w:before="200"/>
        <w:outlineLvl w:val="2"/>
        <w:rPr>
          <w:rFonts w:eastAsiaTheme="majorEastAsia" w:cstheme="majorBidi"/>
          <w:b/>
          <w:sz w:val="26"/>
          <w:szCs w:val="26"/>
        </w:rPr>
      </w:pPr>
      <w:r w:rsidRPr="00F0269F">
        <w:rPr>
          <w:rFonts w:eastAsiaTheme="majorEastAsia" w:cstheme="majorBidi"/>
          <w:b/>
          <w:sz w:val="26"/>
          <w:szCs w:val="26"/>
        </w:rPr>
        <w:t xml:space="preserve">The notion of freedom only exists in a space where we don’t have to worry about our basic need for survival. Ethics and freedom only exist in conjunction when people don’t have to worry about their healthcare system collapsing or complete nuclear war. </w:t>
      </w:r>
      <w:r w:rsidR="003E1DDD">
        <w:rPr>
          <w:rFonts w:eastAsiaTheme="majorEastAsia" w:cstheme="majorBidi"/>
          <w:b/>
          <w:sz w:val="26"/>
          <w:szCs w:val="26"/>
        </w:rPr>
        <w:t xml:space="preserve"> </w:t>
      </w:r>
      <w:r w:rsidR="005F6973">
        <w:rPr>
          <w:rFonts w:eastAsiaTheme="majorEastAsia" w:cstheme="majorBidi"/>
          <w:b/>
          <w:sz w:val="26"/>
          <w:szCs w:val="26"/>
        </w:rPr>
        <w:t xml:space="preserve">Freedom substantively collapses into caring about our lives and preventing our destruction. </w:t>
      </w:r>
      <w:r w:rsidR="001C05F6">
        <w:rPr>
          <w:rFonts w:eastAsiaTheme="majorEastAsia" w:cstheme="majorBidi"/>
          <w:b/>
          <w:sz w:val="26"/>
          <w:szCs w:val="26"/>
        </w:rPr>
        <w:t xml:space="preserve">That is why we have certain freedoms in the first place. </w:t>
      </w:r>
      <w:r w:rsidR="003E1DDD">
        <w:rPr>
          <w:rFonts w:eastAsiaTheme="majorEastAsia" w:cstheme="majorBidi"/>
          <w:b/>
          <w:sz w:val="26"/>
          <w:szCs w:val="26"/>
        </w:rPr>
        <w:t xml:space="preserve">They say that ethics must begin from freedom, but then they provide no definitions of what freedom is or how it exists within the context of this debate. </w:t>
      </w:r>
      <w:r w:rsidR="000E495A">
        <w:rPr>
          <w:rFonts w:eastAsiaTheme="majorEastAsia" w:cstheme="majorBidi"/>
          <w:b/>
          <w:sz w:val="26"/>
          <w:szCs w:val="26"/>
        </w:rPr>
        <w:t>Freedom is vague, and it is not a good standard to base a debate around.</w:t>
      </w:r>
      <w:r w:rsidR="009A3D59">
        <w:rPr>
          <w:rFonts w:eastAsiaTheme="majorEastAsia" w:cstheme="majorBidi"/>
          <w:b/>
          <w:sz w:val="26"/>
          <w:szCs w:val="26"/>
        </w:rPr>
        <w:t xml:space="preserve"> </w:t>
      </w:r>
      <w:r w:rsidR="003E093F">
        <w:rPr>
          <w:rFonts w:eastAsiaTheme="majorEastAsia" w:cstheme="majorBidi"/>
          <w:b/>
          <w:sz w:val="26"/>
          <w:szCs w:val="26"/>
        </w:rPr>
        <w:t xml:space="preserve">Make them provide a definition before they start espousing that freedom is the only metric for debate.  </w:t>
      </w:r>
    </w:p>
    <w:p w14:paraId="4735F419" w14:textId="77777777" w:rsidR="00F0269F" w:rsidRDefault="00F0269F" w:rsidP="009A3D59"/>
    <w:p w14:paraId="71C82033" w14:textId="01C1E8A9" w:rsidR="009C1F9A" w:rsidRPr="00F0269F" w:rsidRDefault="00F0269F" w:rsidP="00F0269F">
      <w:pPr>
        <w:keepNext/>
        <w:keepLines/>
        <w:pageBreakBefore/>
        <w:spacing w:before="200"/>
        <w:outlineLvl w:val="2"/>
        <w:rPr>
          <w:rFonts w:eastAsiaTheme="majorEastAsia" w:cstheme="majorBidi"/>
          <w:b/>
          <w:sz w:val="26"/>
          <w:szCs w:val="26"/>
        </w:rPr>
      </w:pPr>
      <w:r>
        <w:rPr>
          <w:rFonts w:eastAsiaTheme="majorEastAsia" w:cstheme="majorBidi"/>
          <w:b/>
          <w:sz w:val="26"/>
          <w:szCs w:val="26"/>
        </w:rPr>
        <w:t>2.</w:t>
      </w:r>
      <w:r w:rsidR="009C1F9A" w:rsidRPr="00F0269F">
        <w:rPr>
          <w:rFonts w:eastAsiaTheme="majorEastAsia" w:cstheme="majorBidi"/>
          <w:b/>
          <w:sz w:val="26"/>
          <w:szCs w:val="26"/>
        </w:rPr>
        <w:t xml:space="preserve">(a) </w:t>
      </w:r>
      <w:r w:rsidR="00391F0B">
        <w:rPr>
          <w:rFonts w:eastAsiaTheme="majorEastAsia" w:cstheme="majorBidi"/>
          <w:b/>
          <w:sz w:val="26"/>
          <w:szCs w:val="26"/>
        </w:rPr>
        <w:t>You</w:t>
      </w:r>
      <w:r w:rsidR="00963DFC" w:rsidRPr="00F0269F">
        <w:rPr>
          <w:rFonts w:eastAsiaTheme="majorEastAsia" w:cstheme="majorBidi"/>
          <w:b/>
          <w:sz w:val="26"/>
          <w:szCs w:val="26"/>
        </w:rPr>
        <w:t xml:space="preserve"> should be responsible for all of the consequences of </w:t>
      </w:r>
      <w:r w:rsidR="00391F0B">
        <w:rPr>
          <w:rFonts w:eastAsiaTheme="majorEastAsia" w:cstheme="majorBidi"/>
          <w:b/>
          <w:sz w:val="26"/>
          <w:szCs w:val="26"/>
        </w:rPr>
        <w:t>your</w:t>
      </w:r>
      <w:r w:rsidR="00963DFC" w:rsidRPr="00F0269F">
        <w:rPr>
          <w:rFonts w:eastAsiaTheme="majorEastAsia" w:cstheme="majorBidi"/>
          <w:b/>
          <w:sz w:val="26"/>
          <w:szCs w:val="26"/>
        </w:rPr>
        <w:t xml:space="preserve"> advocacy, because how people respond to your idea affects </w:t>
      </w:r>
      <w:r w:rsidR="009C1F9A" w:rsidRPr="00F0269F">
        <w:rPr>
          <w:rFonts w:eastAsiaTheme="majorEastAsia" w:cstheme="majorBidi"/>
          <w:b/>
          <w:sz w:val="26"/>
          <w:szCs w:val="26"/>
        </w:rPr>
        <w:t xml:space="preserve">people and their livelihoods. The road to hell is paved with good intentions. You assign moral violence; this is net bad. </w:t>
      </w:r>
    </w:p>
    <w:p w14:paraId="03B1E5B0" w14:textId="1561DAA2" w:rsidR="00963DFC" w:rsidRPr="00F0269F" w:rsidRDefault="009C1F9A" w:rsidP="00F0269F">
      <w:pPr>
        <w:keepNext/>
        <w:keepLines/>
        <w:pageBreakBefore/>
        <w:spacing w:before="200"/>
        <w:outlineLvl w:val="2"/>
        <w:rPr>
          <w:rFonts w:eastAsiaTheme="majorEastAsia" w:cstheme="majorBidi"/>
          <w:b/>
          <w:sz w:val="26"/>
          <w:szCs w:val="26"/>
        </w:rPr>
      </w:pPr>
      <w:r w:rsidRPr="00F0269F">
        <w:rPr>
          <w:rFonts w:eastAsiaTheme="majorEastAsia" w:cstheme="majorBidi"/>
          <w:b/>
          <w:sz w:val="26"/>
          <w:szCs w:val="26"/>
        </w:rPr>
        <w:t>(b) My DA’s still win the debate in this framework.</w:t>
      </w:r>
      <w:r w:rsidR="00F0269F">
        <w:rPr>
          <w:rFonts w:eastAsiaTheme="majorEastAsia" w:cstheme="majorBidi"/>
          <w:b/>
          <w:sz w:val="26"/>
          <w:szCs w:val="26"/>
        </w:rPr>
        <w:t xml:space="preserve"> For example, h</w:t>
      </w:r>
      <w:r w:rsidRPr="00F0269F">
        <w:rPr>
          <w:rFonts w:eastAsiaTheme="majorEastAsia" w:cstheme="majorBidi"/>
          <w:b/>
          <w:sz w:val="26"/>
          <w:szCs w:val="26"/>
        </w:rPr>
        <w:t xml:space="preserve">ealthcare workers striking is what causes the healthcare system to be undermined. </w:t>
      </w:r>
    </w:p>
    <w:p w14:paraId="07E61BF5" w14:textId="4A29783A" w:rsidR="009C1F9A" w:rsidRDefault="009C1F9A" w:rsidP="009C1F9A">
      <w:pPr>
        <w:keepNext/>
        <w:keepLines/>
        <w:pageBreakBefore/>
        <w:spacing w:before="200"/>
        <w:outlineLvl w:val="2"/>
        <w:rPr>
          <w:rFonts w:eastAsiaTheme="majorEastAsia" w:cstheme="majorBidi"/>
          <w:b/>
          <w:sz w:val="26"/>
          <w:szCs w:val="26"/>
        </w:rPr>
      </w:pPr>
      <w:r>
        <w:rPr>
          <w:rFonts w:eastAsiaTheme="majorEastAsia" w:cstheme="majorBidi"/>
          <w:b/>
          <w:sz w:val="26"/>
          <w:szCs w:val="26"/>
        </w:rPr>
        <w:t xml:space="preserve">3. Ethics are inherently subjective. You say that we shouldn’t prescribed moral obligation from experience, but this makes no sense. It is the consequences and understanding of our actions that dictates what is ethical. If we can’t base ethics on our experiences and our perception, then nothing could ever be considered to be ethical or unethical. </w:t>
      </w:r>
    </w:p>
    <w:p w14:paraId="75ECB1D5" w14:textId="63188A02" w:rsidR="009C1F9A" w:rsidRDefault="009C1F9A" w:rsidP="009C1F9A">
      <w:pPr>
        <w:keepNext/>
        <w:keepLines/>
        <w:pageBreakBefore/>
        <w:spacing w:before="200"/>
        <w:outlineLvl w:val="2"/>
        <w:rPr>
          <w:rFonts w:eastAsiaTheme="majorEastAsia" w:cstheme="majorBidi"/>
          <w:b/>
          <w:sz w:val="26"/>
          <w:szCs w:val="26"/>
        </w:rPr>
      </w:pPr>
      <w:r>
        <w:rPr>
          <w:rFonts w:eastAsiaTheme="majorEastAsia" w:cstheme="majorBidi"/>
          <w:b/>
          <w:sz w:val="26"/>
          <w:szCs w:val="26"/>
        </w:rPr>
        <w:t>4</w:t>
      </w:r>
      <w:r w:rsidR="00F0269F">
        <w:rPr>
          <w:rFonts w:eastAsiaTheme="majorEastAsia" w:cstheme="majorBidi"/>
          <w:b/>
          <w:sz w:val="26"/>
          <w:szCs w:val="26"/>
        </w:rPr>
        <w:t xml:space="preserve"> &amp; 5</w:t>
      </w:r>
      <w:r>
        <w:rPr>
          <w:rFonts w:eastAsiaTheme="majorEastAsia" w:cstheme="majorBidi"/>
          <w:b/>
          <w:sz w:val="26"/>
          <w:szCs w:val="26"/>
        </w:rPr>
        <w:t xml:space="preserve">. </w:t>
      </w:r>
      <w:r w:rsidR="00F0269F">
        <w:rPr>
          <w:rFonts w:eastAsiaTheme="majorEastAsia" w:cstheme="majorBidi"/>
          <w:b/>
          <w:sz w:val="26"/>
          <w:szCs w:val="26"/>
        </w:rPr>
        <w:t xml:space="preserve">Non-interference isn’t inherently bad. Many strikes are occurring now in the </w:t>
      </w:r>
      <w:proofErr w:type="spellStart"/>
      <w:r w:rsidR="00F0269F">
        <w:rPr>
          <w:rFonts w:eastAsiaTheme="majorEastAsia" w:cstheme="majorBidi"/>
          <w:b/>
          <w:sz w:val="26"/>
          <w:szCs w:val="26"/>
        </w:rPr>
        <w:t>squo</w:t>
      </w:r>
      <w:proofErr w:type="spellEnd"/>
      <w:r w:rsidR="00F0269F">
        <w:rPr>
          <w:rFonts w:eastAsiaTheme="majorEastAsia" w:cstheme="majorBidi"/>
          <w:b/>
          <w:sz w:val="26"/>
          <w:szCs w:val="26"/>
        </w:rPr>
        <w:t xml:space="preserve">. </w:t>
      </w:r>
      <w:proofErr w:type="spellStart"/>
      <w:r w:rsidR="00F0269F">
        <w:rPr>
          <w:rFonts w:eastAsiaTheme="majorEastAsia" w:cstheme="majorBidi"/>
          <w:b/>
          <w:sz w:val="26"/>
          <w:szCs w:val="26"/>
        </w:rPr>
        <w:t>Kellogs</w:t>
      </w:r>
      <w:proofErr w:type="spellEnd"/>
      <w:r w:rsidR="00F0269F">
        <w:rPr>
          <w:rFonts w:eastAsiaTheme="majorEastAsia" w:cstheme="majorBidi"/>
          <w:b/>
          <w:sz w:val="26"/>
          <w:szCs w:val="26"/>
        </w:rPr>
        <w:t xml:space="preserve">, John Deer, and Harvard are some to name a few. People obviously aren’t adapting to their current situations, and they are actively rebelling against the institutions that are being upheld. </w:t>
      </w:r>
    </w:p>
    <w:p w14:paraId="46F29A7B" w14:textId="67A33825" w:rsidR="00F0269F" w:rsidRDefault="00F0269F" w:rsidP="00F0269F">
      <w:pPr>
        <w:pStyle w:val="Heading4"/>
      </w:pPr>
      <w:r>
        <w:t xml:space="preserve">And: Slavery analogies are </w:t>
      </w:r>
      <w:r w:rsidRPr="00D00A28">
        <w:rPr>
          <w:u w:val="single"/>
        </w:rPr>
        <w:t>morally abhorrent</w:t>
      </w:r>
      <w:r>
        <w:t xml:space="preserve">- they </w:t>
      </w:r>
      <w:r w:rsidRPr="00524D3C">
        <w:rPr>
          <w:u w:val="single"/>
        </w:rPr>
        <w:t>mask</w:t>
      </w:r>
      <w:r>
        <w:t xml:space="preserve"> the actual slavery experienced in the </w:t>
      </w:r>
      <w:r w:rsidRPr="00524D3C">
        <w:rPr>
          <w:u w:val="single"/>
        </w:rPr>
        <w:t>past</w:t>
      </w:r>
      <w:r>
        <w:t xml:space="preserve"> and </w:t>
      </w:r>
      <w:r w:rsidRPr="00524D3C">
        <w:rPr>
          <w:u w:val="single"/>
        </w:rPr>
        <w:t>present</w:t>
      </w:r>
      <w:r>
        <w:t>.</w:t>
      </w:r>
    </w:p>
    <w:p w14:paraId="641D4DDA" w14:textId="77777777" w:rsidR="00F0269F" w:rsidRDefault="00F0269F" w:rsidP="00F0269F">
      <w:r w:rsidRPr="007543C6">
        <w:rPr>
          <w:rStyle w:val="Style13ptBold"/>
        </w:rPr>
        <w:t>Wolverton, 13</w:t>
      </w:r>
      <w:r>
        <w:t xml:space="preserve"> ["Slavery is Abhorrent," Daily Kos, 11-27-13, https://www.dailykos.com/stories/2013/11/27/1258476/-Slavery-is-Abhorrent, accessed 1-21-21]</w:t>
      </w:r>
    </w:p>
    <w:p w14:paraId="534096FC" w14:textId="77777777" w:rsidR="00F0269F" w:rsidRDefault="00F0269F" w:rsidP="00F0269F"/>
    <w:p w14:paraId="6FED25E0" w14:textId="77777777" w:rsidR="00F0269F" w:rsidRPr="007543C6" w:rsidRDefault="00F0269F" w:rsidP="00F0269F">
      <w:pPr>
        <w:rPr>
          <w:rStyle w:val="StyleUnderline"/>
        </w:rPr>
      </w:pPr>
      <w:r w:rsidRPr="00D00A28">
        <w:rPr>
          <w:sz w:val="16"/>
        </w:rPr>
        <w:t xml:space="preserve">Why people can't get it is beyond me. </w:t>
      </w:r>
      <w:r w:rsidRPr="00D00A28">
        <w:rPr>
          <w:rStyle w:val="StyleUnderline"/>
          <w:highlight w:val="yellow"/>
        </w:rPr>
        <w:t>We live in a world that still has slavery</w:t>
      </w:r>
      <w:r w:rsidRPr="007543C6">
        <w:rPr>
          <w:rStyle w:val="StyleUnderline"/>
        </w:rPr>
        <w:t xml:space="preserve">. It's </w:t>
      </w:r>
      <w:r w:rsidRPr="00D00A28">
        <w:rPr>
          <w:rStyle w:val="Emphasis"/>
        </w:rPr>
        <w:t>reprehensible</w:t>
      </w:r>
      <w:r w:rsidRPr="007543C6">
        <w:rPr>
          <w:rStyle w:val="StyleUnderline"/>
        </w:rPr>
        <w:t xml:space="preserve">. </w:t>
      </w:r>
      <w:r w:rsidRPr="00D00A28">
        <w:rPr>
          <w:rStyle w:val="StyleUnderline"/>
          <w:highlight w:val="yellow"/>
        </w:rPr>
        <w:t xml:space="preserve">It's </w:t>
      </w:r>
      <w:r w:rsidRPr="00D00A28">
        <w:rPr>
          <w:rStyle w:val="Emphasis"/>
          <w:highlight w:val="yellow"/>
        </w:rPr>
        <w:t>offensive</w:t>
      </w:r>
      <w:r w:rsidRPr="007543C6">
        <w:rPr>
          <w:rStyle w:val="StyleUnderline"/>
        </w:rPr>
        <w:t xml:space="preserve">. </w:t>
      </w:r>
      <w:r w:rsidRPr="00D00A28">
        <w:rPr>
          <w:rStyle w:val="StyleUnderline"/>
        </w:rPr>
        <w:t xml:space="preserve">If you've never been enslaved, then </w:t>
      </w:r>
      <w:r w:rsidRPr="00D00A28">
        <w:rPr>
          <w:rStyle w:val="Emphasis"/>
        </w:rPr>
        <w:t>you don't know what slavery means</w:t>
      </w:r>
      <w:r w:rsidRPr="007543C6">
        <w:rPr>
          <w:rStyle w:val="StyleUnderline"/>
        </w:rPr>
        <w:t>.</w:t>
      </w:r>
      <w:r w:rsidRPr="00D00A28">
        <w:rPr>
          <w:sz w:val="16"/>
        </w:rPr>
        <w:t xml:space="preserve"> </w:t>
      </w:r>
      <w:r w:rsidRPr="007543C6">
        <w:rPr>
          <w:rStyle w:val="StyleUnderline"/>
        </w:rPr>
        <w:t xml:space="preserve">If you don't have an ancestor who was a slave, </w:t>
      </w:r>
      <w:r w:rsidRPr="00D00A28">
        <w:rPr>
          <w:rStyle w:val="Emphasis"/>
        </w:rPr>
        <w:t>you don't know what slavery means</w:t>
      </w:r>
      <w:r w:rsidRPr="00D00A28">
        <w:rPr>
          <w:sz w:val="16"/>
        </w:rPr>
        <w:t xml:space="preserve">. </w:t>
      </w:r>
      <w:r w:rsidRPr="007543C6">
        <w:rPr>
          <w:rStyle w:val="StyleUnderline"/>
        </w:rPr>
        <w:t xml:space="preserve">If you haven't bothered to look at the horrific documentation from the 18th and 19th centuries (or today!) referencing slavery; </w:t>
      </w:r>
      <w:r w:rsidRPr="00D00A28">
        <w:rPr>
          <w:rStyle w:val="StyleUnderline"/>
          <w:highlight w:val="yellow"/>
        </w:rPr>
        <w:t xml:space="preserve">you don't know </w:t>
      </w:r>
      <w:r w:rsidRPr="00D00A28">
        <w:rPr>
          <w:rStyle w:val="Emphasis"/>
          <w:highlight w:val="yellow"/>
        </w:rPr>
        <w:t>the brutality of slavery</w:t>
      </w:r>
      <w:r w:rsidRPr="00D00A28">
        <w:rPr>
          <w:sz w:val="16"/>
        </w:rPr>
        <w:t xml:space="preserve">. You don't know the callous indifference of how slavery was and is implemented. So, </w:t>
      </w:r>
      <w:r w:rsidRPr="00D00A28">
        <w:rPr>
          <w:rStyle w:val="Emphasis"/>
          <w:highlight w:val="yellow"/>
        </w:rPr>
        <w:t>stop with the slavery analogies</w:t>
      </w:r>
      <w:r w:rsidRPr="00D00A28">
        <w:rPr>
          <w:sz w:val="16"/>
        </w:rPr>
        <w:t xml:space="preserve">. </w:t>
      </w:r>
      <w:r w:rsidRPr="00D00A28">
        <w:rPr>
          <w:rStyle w:val="Emphasis"/>
          <w:highlight w:val="yellow"/>
        </w:rPr>
        <w:t>Slavery exists today in this country and others</w:t>
      </w:r>
      <w:r w:rsidRPr="007543C6">
        <w:rPr>
          <w:rStyle w:val="StyleUnderline"/>
        </w:rPr>
        <w:t xml:space="preserve">. </w:t>
      </w:r>
      <w:r w:rsidRPr="00D00A28">
        <w:rPr>
          <w:rStyle w:val="StyleUnderline"/>
          <w:highlight w:val="yellow"/>
        </w:rPr>
        <w:t xml:space="preserve">Slavery analogies are </w:t>
      </w:r>
      <w:r w:rsidRPr="00D00A28">
        <w:rPr>
          <w:rStyle w:val="Emphasis"/>
          <w:highlight w:val="yellow"/>
        </w:rPr>
        <w:t>grating</w:t>
      </w:r>
      <w:r w:rsidRPr="00D00A28">
        <w:rPr>
          <w:rStyle w:val="StyleUnderline"/>
          <w:highlight w:val="yellow"/>
        </w:rPr>
        <w:t xml:space="preserve"> in that they are the </w:t>
      </w:r>
      <w:r w:rsidRPr="00D00A28">
        <w:rPr>
          <w:rStyle w:val="Emphasis"/>
          <w:highlight w:val="yellow"/>
        </w:rPr>
        <w:t>epitome of false equivalencies</w:t>
      </w:r>
      <w:r w:rsidRPr="00D00A28">
        <w:rPr>
          <w:sz w:val="16"/>
        </w:rPr>
        <w:t xml:space="preserve">. </w:t>
      </w:r>
      <w:r w:rsidRPr="00D00A28">
        <w:rPr>
          <w:rStyle w:val="StyleUnderline"/>
          <w:highlight w:val="yellow"/>
        </w:rPr>
        <w:t>The slavery that up to 30 million</w:t>
      </w:r>
      <w:r w:rsidRPr="007543C6">
        <w:rPr>
          <w:rStyle w:val="StyleUnderline"/>
        </w:rPr>
        <w:t xml:space="preserve"> people in the world </w:t>
      </w:r>
      <w:r w:rsidRPr="00D00A28">
        <w:rPr>
          <w:rStyle w:val="StyleUnderline"/>
          <w:highlight w:val="yellow"/>
        </w:rPr>
        <w:t xml:space="preserve">currently live under is </w:t>
      </w:r>
      <w:r w:rsidRPr="00D00A28">
        <w:rPr>
          <w:rStyle w:val="Emphasis"/>
          <w:highlight w:val="yellow"/>
        </w:rPr>
        <w:t>real</w:t>
      </w:r>
      <w:r w:rsidRPr="007543C6">
        <w:rPr>
          <w:rStyle w:val="StyleUnderline"/>
        </w:rPr>
        <w:t>.</w:t>
      </w:r>
      <w:r w:rsidRPr="00D00A28">
        <w:rPr>
          <w:sz w:val="16"/>
        </w:rPr>
        <w:t xml:space="preserve"> </w:t>
      </w:r>
      <w:r w:rsidRPr="00D00A28">
        <w:rPr>
          <w:rStyle w:val="StyleUnderline"/>
          <w:highlight w:val="yellow"/>
        </w:rPr>
        <w:t>The enslavement of millions</w:t>
      </w:r>
      <w:r w:rsidRPr="007543C6">
        <w:rPr>
          <w:rStyle w:val="StyleUnderline"/>
        </w:rPr>
        <w:t xml:space="preserve"> of people in North America </w:t>
      </w:r>
      <w:r w:rsidRPr="00D00A28">
        <w:rPr>
          <w:rStyle w:val="StyleUnderline"/>
          <w:highlight w:val="yellow"/>
        </w:rPr>
        <w:t>prior to abolition</w:t>
      </w:r>
      <w:r w:rsidRPr="007543C6">
        <w:rPr>
          <w:rStyle w:val="StyleUnderline"/>
        </w:rPr>
        <w:t xml:space="preserve"> was real. </w:t>
      </w:r>
      <w:r w:rsidRPr="00D00A28">
        <w:rPr>
          <w:rStyle w:val="Emphasis"/>
          <w:highlight w:val="yellow"/>
        </w:rPr>
        <w:t>Slavery analogies trivialize the horrible experiences slaves endure</w:t>
      </w:r>
      <w:r w:rsidRPr="007543C6">
        <w:rPr>
          <w:rStyle w:val="StyleUnderline"/>
        </w:rPr>
        <w:t>.</w:t>
      </w:r>
    </w:p>
    <w:p w14:paraId="3F73578D" w14:textId="3858B934" w:rsidR="00F0269F" w:rsidRPr="00CE7AED" w:rsidRDefault="00F0269F" w:rsidP="006C4A65">
      <w:pPr>
        <w:rPr>
          <w:b/>
          <w:bCs/>
          <w:sz w:val="26"/>
          <w:szCs w:val="26"/>
        </w:rPr>
      </w:pPr>
    </w:p>
    <w:p w14:paraId="3EC5CBB8" w14:textId="4AEB4ECB" w:rsidR="006C4A65" w:rsidRPr="00CE7AED" w:rsidRDefault="006620F4" w:rsidP="00CE7AED">
      <w:pPr>
        <w:rPr>
          <w:b/>
          <w:bCs/>
          <w:sz w:val="26"/>
          <w:szCs w:val="26"/>
        </w:rPr>
      </w:pPr>
      <w:r>
        <w:rPr>
          <w:b/>
          <w:bCs/>
          <w:sz w:val="26"/>
          <w:szCs w:val="26"/>
        </w:rPr>
        <w:t>Freedom shouldn’t be considered to be a power structure. There is no such this as absolute freedom, and the application of freedom in society is arbitrary. Freedom has always remained as a contingent outcome because it exists in response to our views as a society. Also, t</w:t>
      </w:r>
      <w:r w:rsidR="006C4A65" w:rsidRPr="00CE7AED">
        <w:rPr>
          <w:b/>
          <w:bCs/>
          <w:sz w:val="26"/>
          <w:szCs w:val="26"/>
        </w:rPr>
        <w:t xml:space="preserve">his argument of domination and non-domination is based in analogies to slavery – reject the team. </w:t>
      </w:r>
    </w:p>
    <w:p w14:paraId="1E41DA88" w14:textId="77777777" w:rsidR="006C4A65" w:rsidRDefault="006C4A65" w:rsidP="009A3D59"/>
    <w:p w14:paraId="7B699CF2" w14:textId="694E4663" w:rsidR="00F0269F" w:rsidRDefault="00F0269F" w:rsidP="00F0269F">
      <w:pPr>
        <w:keepNext/>
        <w:keepLines/>
        <w:contextualSpacing/>
        <w:outlineLvl w:val="3"/>
        <w:rPr>
          <w:rFonts w:eastAsiaTheme="majorEastAsia" w:cstheme="majorBidi"/>
          <w:b/>
          <w:iCs/>
          <w:sz w:val="26"/>
          <w:szCs w:val="26"/>
        </w:rPr>
      </w:pPr>
      <w:r>
        <w:rPr>
          <w:rFonts w:eastAsiaTheme="majorEastAsia" w:cstheme="majorBidi"/>
          <w:b/>
          <w:sz w:val="26"/>
          <w:szCs w:val="26"/>
        </w:rPr>
        <w:t>6</w:t>
      </w:r>
      <w:r w:rsidRPr="00F0269F">
        <w:rPr>
          <w:rFonts w:eastAsiaTheme="majorEastAsia" w:cstheme="majorBidi"/>
          <w:b/>
          <w:sz w:val="26"/>
          <w:szCs w:val="26"/>
        </w:rPr>
        <w:t xml:space="preserve">. </w:t>
      </w:r>
      <w:r w:rsidRPr="00F0269F">
        <w:rPr>
          <w:rFonts w:eastAsiaTheme="majorEastAsia" w:cstheme="majorBidi"/>
          <w:b/>
          <w:iCs/>
          <w:sz w:val="26"/>
          <w:szCs w:val="26"/>
          <w:u w:val="single"/>
        </w:rPr>
        <w:t>Defer to specificity</w:t>
      </w:r>
      <w:r w:rsidRPr="00F0269F">
        <w:rPr>
          <w:rFonts w:eastAsiaTheme="majorEastAsia" w:cstheme="majorBidi"/>
          <w:b/>
          <w:iCs/>
          <w:sz w:val="26"/>
          <w:szCs w:val="26"/>
        </w:rPr>
        <w:t xml:space="preserve">- they need to prove a specific reason our </w:t>
      </w:r>
      <w:proofErr w:type="spellStart"/>
      <w:r w:rsidRPr="00F0269F">
        <w:rPr>
          <w:rFonts w:eastAsiaTheme="majorEastAsia" w:cstheme="majorBidi"/>
          <w:b/>
          <w:iCs/>
          <w:sz w:val="26"/>
          <w:szCs w:val="26"/>
        </w:rPr>
        <w:t>disad</w:t>
      </w:r>
      <w:proofErr w:type="spellEnd"/>
      <w:r w:rsidRPr="00F0269F">
        <w:rPr>
          <w:rFonts w:eastAsiaTheme="majorEastAsia" w:cstheme="majorBidi"/>
          <w:b/>
          <w:iCs/>
          <w:sz w:val="26"/>
          <w:szCs w:val="26"/>
        </w:rPr>
        <w:t xml:space="preserve"> is flawed, don’t prioritize generic </w:t>
      </w:r>
      <w:proofErr w:type="spellStart"/>
      <w:r w:rsidRPr="00F0269F">
        <w:rPr>
          <w:rFonts w:eastAsiaTheme="majorEastAsia" w:cstheme="majorBidi"/>
          <w:b/>
          <w:iCs/>
          <w:sz w:val="26"/>
          <w:szCs w:val="26"/>
        </w:rPr>
        <w:t>args</w:t>
      </w:r>
      <w:proofErr w:type="spellEnd"/>
      <w:r>
        <w:rPr>
          <w:rFonts w:eastAsiaTheme="majorEastAsia" w:cstheme="majorBidi"/>
          <w:b/>
          <w:iCs/>
          <w:sz w:val="26"/>
          <w:szCs w:val="26"/>
        </w:rPr>
        <w:t xml:space="preserve">. This measure of specificity is better for debate. </w:t>
      </w:r>
      <w:r w:rsidR="003E1DDD">
        <w:rPr>
          <w:rFonts w:eastAsiaTheme="majorEastAsia" w:cstheme="majorBidi"/>
          <w:b/>
          <w:iCs/>
          <w:sz w:val="26"/>
          <w:szCs w:val="26"/>
        </w:rPr>
        <w:t xml:space="preserve">Once again, cross apply non-domination argument from previous point. </w:t>
      </w:r>
    </w:p>
    <w:p w14:paraId="7AEF2C1D" w14:textId="447C40CE" w:rsidR="00CE7AED" w:rsidRDefault="00CE7AED" w:rsidP="00391F0B"/>
    <w:p w14:paraId="6DCF0ACE" w14:textId="0E0A05F2" w:rsidR="00CE7AED" w:rsidRPr="00E809FC" w:rsidRDefault="00CE7AED" w:rsidP="00F0269F">
      <w:pPr>
        <w:keepNext/>
        <w:keepLines/>
        <w:contextualSpacing/>
        <w:outlineLvl w:val="3"/>
        <w:rPr>
          <w:rFonts w:eastAsiaTheme="majorEastAsia" w:cstheme="majorBidi"/>
          <w:b/>
          <w:iCs/>
          <w:sz w:val="26"/>
          <w:szCs w:val="26"/>
        </w:rPr>
      </w:pPr>
      <w:r>
        <w:rPr>
          <w:rFonts w:eastAsiaTheme="majorEastAsia" w:cstheme="majorBidi"/>
          <w:b/>
          <w:iCs/>
          <w:sz w:val="26"/>
          <w:szCs w:val="26"/>
        </w:rPr>
        <w:t>7.</w:t>
      </w:r>
      <w:r w:rsidR="006C0B1E">
        <w:rPr>
          <w:rFonts w:eastAsiaTheme="majorEastAsia" w:cstheme="majorBidi"/>
          <w:b/>
          <w:iCs/>
          <w:sz w:val="26"/>
          <w:szCs w:val="26"/>
        </w:rPr>
        <w:t xml:space="preserve"> </w:t>
      </w:r>
      <w:r w:rsidR="00E809FC">
        <w:rPr>
          <w:rFonts w:eastAsiaTheme="majorEastAsia" w:cstheme="majorBidi"/>
          <w:b/>
          <w:iCs/>
          <w:sz w:val="26"/>
          <w:szCs w:val="26"/>
        </w:rPr>
        <w:t xml:space="preserve"> Freedom is not inherent to argumentation – we still have restrictions in debate. This doesn’t automatically flow </w:t>
      </w:r>
      <w:proofErr w:type="spellStart"/>
      <w:r w:rsidR="00E809FC">
        <w:rPr>
          <w:rFonts w:eastAsiaTheme="majorEastAsia" w:cstheme="majorBidi"/>
          <w:b/>
          <w:iCs/>
          <w:sz w:val="26"/>
          <w:szCs w:val="26"/>
        </w:rPr>
        <w:t>aff</w:t>
      </w:r>
      <w:proofErr w:type="spellEnd"/>
      <w:r w:rsidR="00E809FC">
        <w:rPr>
          <w:rFonts w:eastAsiaTheme="majorEastAsia" w:cstheme="majorBidi"/>
          <w:b/>
          <w:iCs/>
          <w:sz w:val="26"/>
          <w:szCs w:val="26"/>
        </w:rPr>
        <w:t xml:space="preserve"> . </w:t>
      </w:r>
      <w:r w:rsidR="006C0B1E">
        <w:rPr>
          <w:rFonts w:eastAsiaTheme="majorEastAsia" w:cstheme="majorBidi"/>
          <w:b/>
          <w:iCs/>
          <w:sz w:val="26"/>
          <w:szCs w:val="26"/>
        </w:rPr>
        <w:t xml:space="preserve">They aren’t even advocates for their own cause. This argument that debate exists as a community is only being used to win a round. If you really value non-domination in debate, you would be proactive and focus on equity across schools and ways to make debate more accessible instead of running </w:t>
      </w:r>
      <w:r w:rsidR="00101B62">
        <w:rPr>
          <w:rFonts w:eastAsiaTheme="majorEastAsia" w:cstheme="majorBidi"/>
          <w:b/>
          <w:iCs/>
          <w:sz w:val="26"/>
          <w:szCs w:val="26"/>
        </w:rPr>
        <w:t xml:space="preserve">arguments that are only applicable for a month or two before the topic changes. </w:t>
      </w:r>
    </w:p>
    <w:p w14:paraId="3592B900" w14:textId="6607D3E8" w:rsidR="007652AE" w:rsidRPr="00F0269F" w:rsidRDefault="007652AE" w:rsidP="00F0269F"/>
    <w:p w14:paraId="2576A6AC" w14:textId="67D87885" w:rsidR="00AB7BFD" w:rsidRPr="00F0269F" w:rsidRDefault="00CE7AED" w:rsidP="00F0269F">
      <w:pPr>
        <w:rPr>
          <w:b/>
          <w:bCs/>
          <w:sz w:val="26"/>
          <w:szCs w:val="26"/>
        </w:rPr>
      </w:pPr>
      <w:r>
        <w:rPr>
          <w:b/>
          <w:bCs/>
          <w:sz w:val="26"/>
          <w:szCs w:val="26"/>
        </w:rPr>
        <w:t>8</w:t>
      </w:r>
      <w:r w:rsidR="003E1DDD">
        <w:rPr>
          <w:b/>
          <w:bCs/>
          <w:sz w:val="26"/>
          <w:szCs w:val="26"/>
        </w:rPr>
        <w:t xml:space="preserve">. </w:t>
      </w:r>
      <w:r w:rsidR="00F0269F">
        <w:rPr>
          <w:b/>
          <w:bCs/>
          <w:sz w:val="26"/>
          <w:szCs w:val="26"/>
        </w:rPr>
        <w:t>Link turn</w:t>
      </w:r>
      <w:r w:rsidR="00AB7BFD" w:rsidRPr="00F0269F">
        <w:rPr>
          <w:b/>
          <w:bCs/>
          <w:sz w:val="26"/>
          <w:szCs w:val="26"/>
        </w:rPr>
        <w:t xml:space="preserve">: I am able to beat larger schools despite being from literally the smallest school in this tournament. </w:t>
      </w:r>
      <w:r w:rsidR="00F0269F">
        <w:rPr>
          <w:b/>
          <w:bCs/>
          <w:sz w:val="26"/>
          <w:szCs w:val="26"/>
        </w:rPr>
        <w:t xml:space="preserve">I am able to hold my own in debate not because of coaches or any fellow debaters, but because I research. </w:t>
      </w:r>
      <w:r w:rsidR="00AB7BFD" w:rsidRPr="00F0269F">
        <w:rPr>
          <w:b/>
          <w:bCs/>
          <w:sz w:val="26"/>
          <w:szCs w:val="26"/>
        </w:rPr>
        <w:t xml:space="preserve">Research is something that debaters can do on their </w:t>
      </w:r>
      <w:r w:rsidR="00F0269F">
        <w:rPr>
          <w:b/>
          <w:bCs/>
          <w:sz w:val="26"/>
          <w:szCs w:val="26"/>
        </w:rPr>
        <w:t xml:space="preserve">own </w:t>
      </w:r>
      <w:r w:rsidR="00AB7BFD" w:rsidRPr="00F0269F">
        <w:rPr>
          <w:b/>
          <w:bCs/>
          <w:sz w:val="26"/>
          <w:szCs w:val="26"/>
        </w:rPr>
        <w:t xml:space="preserve">and be sufficient at. I just beat </w:t>
      </w:r>
      <w:r w:rsidR="00F0269F" w:rsidRPr="00F0269F">
        <w:rPr>
          <w:b/>
          <w:bCs/>
          <w:sz w:val="26"/>
          <w:szCs w:val="26"/>
        </w:rPr>
        <w:t>Peninsula</w:t>
      </w:r>
      <w:r w:rsidR="00AB7BFD" w:rsidRPr="00F0269F">
        <w:rPr>
          <w:b/>
          <w:bCs/>
          <w:sz w:val="26"/>
          <w:szCs w:val="26"/>
        </w:rPr>
        <w:t xml:space="preserve">, a school that has more debaters than my entire town of Saratoga, Wyoming, because </w:t>
      </w:r>
      <w:r w:rsidR="00F0269F">
        <w:rPr>
          <w:b/>
          <w:bCs/>
          <w:sz w:val="26"/>
          <w:szCs w:val="26"/>
        </w:rPr>
        <w:t xml:space="preserve">of research and because I put in the effort. </w:t>
      </w:r>
    </w:p>
    <w:p w14:paraId="527F4CB1" w14:textId="3AF96DFD" w:rsidR="00AB7BFD" w:rsidRPr="00AB7BFD" w:rsidRDefault="00CE7AED" w:rsidP="00F0269F">
      <w:pPr>
        <w:keepNext/>
        <w:keepLines/>
        <w:pageBreakBefore/>
        <w:spacing w:before="200"/>
        <w:outlineLvl w:val="2"/>
      </w:pPr>
      <w:r>
        <w:rPr>
          <w:rFonts w:eastAsiaTheme="majorEastAsia" w:cstheme="majorBidi"/>
          <w:b/>
          <w:sz w:val="26"/>
          <w:szCs w:val="26"/>
        </w:rPr>
        <w:t>9</w:t>
      </w:r>
      <w:r w:rsidR="00F0269F">
        <w:rPr>
          <w:rFonts w:eastAsiaTheme="majorEastAsia" w:cstheme="majorBidi"/>
          <w:b/>
          <w:sz w:val="26"/>
          <w:szCs w:val="26"/>
        </w:rPr>
        <w:t>.</w:t>
      </w:r>
      <w:r w:rsidR="00AB7BFD" w:rsidRPr="00F0269F">
        <w:rPr>
          <w:rFonts w:eastAsiaTheme="majorEastAsia" w:cstheme="majorBidi"/>
          <w:b/>
          <w:sz w:val="26"/>
          <w:szCs w:val="26"/>
        </w:rPr>
        <w:t xml:space="preserve">Impact turn: winning without prep. The fact that they said that you can fight their framework without prep or research is bad. This is an </w:t>
      </w:r>
      <w:r w:rsidR="00AB7BFD" w:rsidRPr="00F0269F">
        <w:rPr>
          <w:b/>
          <w:sz w:val="26"/>
          <w:szCs w:val="26"/>
        </w:rPr>
        <w:t xml:space="preserve">Independent DA to their framework. </w:t>
      </w:r>
      <w:r w:rsidR="00AB7BFD" w:rsidRPr="00F0269F">
        <w:rPr>
          <w:b/>
          <w:sz w:val="26"/>
          <w:szCs w:val="26"/>
          <w:u w:val="single"/>
        </w:rPr>
        <w:t>Research is the most valuable skill debate offers</w:t>
      </w:r>
      <w:r w:rsidR="00AB7BFD" w:rsidRPr="00F0269F">
        <w:rPr>
          <w:b/>
          <w:sz w:val="26"/>
          <w:szCs w:val="26"/>
        </w:rPr>
        <w:t>. Debating without prep destroys the entire value of debate. The best skill that debate offers is research. It is vital to advocate for our causes</w:t>
      </w:r>
      <w:r w:rsidR="00F0269F">
        <w:rPr>
          <w:b/>
          <w:sz w:val="26"/>
          <w:szCs w:val="26"/>
        </w:rPr>
        <w:t xml:space="preserve"> - </w:t>
      </w:r>
      <w:r w:rsidR="00AB7BFD" w:rsidRPr="00F0269F">
        <w:rPr>
          <w:b/>
          <w:sz w:val="26"/>
          <w:szCs w:val="26"/>
        </w:rPr>
        <w:t>this link turns freedom at a pre-fiat level. If you care about freedom, you should prioritize a framework that incentivizes research. They have admitted that their</w:t>
      </w:r>
      <w:r w:rsidR="00F0269F">
        <w:rPr>
          <w:b/>
          <w:sz w:val="26"/>
          <w:szCs w:val="26"/>
        </w:rPr>
        <w:t xml:space="preserve"> framework doesn’t. </w:t>
      </w:r>
      <w:r w:rsidR="00AB7BFD" w:rsidRPr="00F0269F">
        <w:rPr>
          <w:b/>
          <w:sz w:val="26"/>
          <w:szCs w:val="26"/>
        </w:rPr>
        <w:t xml:space="preserve"> </w:t>
      </w:r>
    </w:p>
    <w:p w14:paraId="4A73D316" w14:textId="12966B79" w:rsidR="00F0269F" w:rsidRPr="00F0269F" w:rsidRDefault="00CE7AED" w:rsidP="00F0269F">
      <w:pPr>
        <w:keepNext/>
        <w:keepLines/>
        <w:pageBreakBefore/>
        <w:spacing w:before="200"/>
        <w:outlineLvl w:val="2"/>
        <w:rPr>
          <w:rFonts w:eastAsiaTheme="majorEastAsia" w:cstheme="majorBidi"/>
          <w:b/>
          <w:sz w:val="26"/>
          <w:szCs w:val="26"/>
        </w:rPr>
      </w:pPr>
      <w:r>
        <w:rPr>
          <w:rFonts w:eastAsiaTheme="majorEastAsia" w:cstheme="majorBidi"/>
          <w:b/>
          <w:sz w:val="26"/>
          <w:szCs w:val="26"/>
        </w:rPr>
        <w:t>10</w:t>
      </w:r>
      <w:r w:rsidR="00F0269F">
        <w:rPr>
          <w:rFonts w:eastAsiaTheme="majorEastAsia" w:cstheme="majorBidi"/>
          <w:b/>
          <w:sz w:val="26"/>
          <w:szCs w:val="26"/>
        </w:rPr>
        <w:t>.</w:t>
      </w:r>
      <w:r w:rsidR="00F0269F" w:rsidRPr="00F0269F">
        <w:rPr>
          <w:rFonts w:eastAsiaTheme="majorEastAsia" w:cstheme="majorBidi"/>
          <w:b/>
          <w:sz w:val="26"/>
          <w:szCs w:val="26"/>
        </w:rPr>
        <w:t>Pascal</w:t>
      </w:r>
      <w:r w:rsidR="003C7596">
        <w:rPr>
          <w:rFonts w:eastAsiaTheme="majorEastAsia" w:cstheme="majorBidi"/>
          <w:b/>
          <w:sz w:val="26"/>
          <w:szCs w:val="26"/>
        </w:rPr>
        <w:t>’s</w:t>
      </w:r>
      <w:r w:rsidR="00F0269F" w:rsidRPr="00F0269F">
        <w:rPr>
          <w:rFonts w:eastAsiaTheme="majorEastAsia" w:cstheme="majorBidi"/>
          <w:b/>
          <w:sz w:val="26"/>
          <w:szCs w:val="26"/>
        </w:rPr>
        <w:t xml:space="preserve"> Wager –</w:t>
      </w:r>
      <w:r w:rsidR="00F0269F">
        <w:rPr>
          <w:rFonts w:eastAsiaTheme="majorEastAsia" w:cstheme="majorBidi"/>
          <w:b/>
          <w:sz w:val="26"/>
          <w:szCs w:val="26"/>
        </w:rPr>
        <w:t xml:space="preserve"> Even a</w:t>
      </w:r>
      <w:r w:rsidR="00F0269F" w:rsidRPr="00F0269F">
        <w:rPr>
          <w:rFonts w:eastAsiaTheme="majorEastAsia" w:cstheme="majorBidi"/>
          <w:b/>
          <w:sz w:val="26"/>
          <w:szCs w:val="26"/>
        </w:rPr>
        <w:t xml:space="preserve"> 1% risk that their framing leads to extinction should justify a neg ballot, the harm is too great </w:t>
      </w:r>
    </w:p>
    <w:p w14:paraId="7E5EC83D" w14:textId="77777777" w:rsidR="00E809FC" w:rsidRPr="00E809FC" w:rsidRDefault="00E809FC" w:rsidP="00E809FC"/>
    <w:p w14:paraId="4E7B28A3" w14:textId="01601AFC" w:rsidR="00AB7BFD" w:rsidRDefault="00AB7BFD" w:rsidP="00AB7BFD">
      <w:pPr>
        <w:pStyle w:val="Heading2"/>
      </w:pPr>
      <w:r>
        <w:t xml:space="preserve">Solvency </w:t>
      </w:r>
    </w:p>
    <w:p w14:paraId="682377CF" w14:textId="77777777" w:rsidR="00400031" w:rsidRPr="00B766E2" w:rsidRDefault="00400031" w:rsidP="00400031">
      <w:pPr>
        <w:keepNext/>
        <w:keepLines/>
        <w:spacing w:before="200"/>
        <w:outlineLvl w:val="3"/>
        <w:rPr>
          <w:rFonts w:eastAsiaTheme="majorEastAsia" w:cstheme="majorBidi"/>
          <w:b/>
          <w:iCs/>
          <w:sz w:val="24"/>
          <w:u w:val="single"/>
        </w:rPr>
      </w:pPr>
      <w:r w:rsidRPr="00B766E2">
        <w:rPr>
          <w:rFonts w:eastAsiaTheme="majorEastAsia" w:cstheme="majorBidi"/>
          <w:b/>
          <w:iCs/>
          <w:sz w:val="24"/>
        </w:rPr>
        <w:t xml:space="preserve">Strikes fail because </w:t>
      </w:r>
      <w:r w:rsidRPr="00B766E2">
        <w:rPr>
          <w:rFonts w:eastAsiaTheme="majorEastAsia" w:cstheme="majorBidi"/>
          <w:b/>
          <w:iCs/>
          <w:sz w:val="24"/>
          <w:u w:val="single"/>
        </w:rPr>
        <w:t>of public backlash</w:t>
      </w:r>
      <w:r w:rsidRPr="00B766E2">
        <w:rPr>
          <w:rFonts w:eastAsiaTheme="majorEastAsia" w:cstheme="majorBidi"/>
          <w:b/>
          <w:iCs/>
          <w:sz w:val="24"/>
        </w:rPr>
        <w:t xml:space="preserve"> and </w:t>
      </w:r>
      <w:r w:rsidRPr="00B766E2">
        <w:rPr>
          <w:rFonts w:eastAsiaTheme="majorEastAsia" w:cstheme="majorBidi"/>
          <w:b/>
          <w:iCs/>
          <w:sz w:val="24"/>
          <w:u w:val="single"/>
        </w:rPr>
        <w:t>replacement</w:t>
      </w:r>
      <w:r w:rsidRPr="00B766E2">
        <w:rPr>
          <w:rFonts w:eastAsiaTheme="majorEastAsia" w:cstheme="majorBidi"/>
          <w:b/>
          <w:iCs/>
          <w:sz w:val="24"/>
        </w:rPr>
        <w:t xml:space="preserve">- that </w:t>
      </w:r>
      <w:r w:rsidRPr="00B766E2">
        <w:rPr>
          <w:rFonts w:eastAsiaTheme="majorEastAsia" w:cstheme="majorBidi"/>
          <w:b/>
          <w:iCs/>
          <w:sz w:val="24"/>
          <w:u w:val="single"/>
        </w:rPr>
        <w:t>turns the case</w:t>
      </w:r>
      <w:r w:rsidRPr="00B766E2">
        <w:rPr>
          <w:rFonts w:eastAsiaTheme="majorEastAsia" w:cstheme="majorBidi"/>
          <w:b/>
          <w:iCs/>
          <w:sz w:val="24"/>
        </w:rPr>
        <w:t xml:space="preserve">- a failed strike leaves workers </w:t>
      </w:r>
      <w:r w:rsidRPr="00B766E2">
        <w:rPr>
          <w:rFonts w:eastAsiaTheme="majorEastAsia" w:cstheme="majorBidi"/>
          <w:b/>
          <w:iCs/>
          <w:sz w:val="24"/>
          <w:u w:val="single"/>
        </w:rPr>
        <w:t>worse off</w:t>
      </w:r>
      <w:r w:rsidRPr="00B766E2">
        <w:rPr>
          <w:rFonts w:eastAsiaTheme="majorEastAsia" w:cstheme="majorBidi"/>
          <w:b/>
          <w:iCs/>
          <w:sz w:val="24"/>
        </w:rPr>
        <w:t xml:space="preserve"> </w:t>
      </w:r>
      <w:r>
        <w:rPr>
          <w:rFonts w:eastAsiaTheme="majorEastAsia" w:cstheme="majorBidi"/>
          <w:b/>
          <w:iCs/>
          <w:sz w:val="24"/>
        </w:rPr>
        <w:t xml:space="preserve">and </w:t>
      </w:r>
      <w:r w:rsidRPr="00B766E2">
        <w:rPr>
          <w:rFonts w:eastAsiaTheme="majorEastAsia" w:cstheme="majorBidi"/>
          <w:b/>
          <w:iCs/>
          <w:sz w:val="24"/>
          <w:u w:val="single"/>
        </w:rPr>
        <w:t>unions decimated</w:t>
      </w:r>
    </w:p>
    <w:p w14:paraId="33B81DC9" w14:textId="77777777" w:rsidR="00400031" w:rsidRPr="00B766E2" w:rsidRDefault="00400031" w:rsidP="00400031">
      <w:r w:rsidRPr="00B766E2">
        <w:rPr>
          <w:b/>
          <w:bCs/>
        </w:rPr>
        <w:t>Houlihan, 21</w:t>
      </w:r>
      <w:r w:rsidRPr="00B766E2">
        <w:t xml:space="preserve"> – University of Wyoming master’s student</w:t>
      </w:r>
    </w:p>
    <w:p w14:paraId="395B7CD7" w14:textId="77777777" w:rsidR="00400031" w:rsidRPr="00B766E2" w:rsidRDefault="00400031" w:rsidP="00400031">
      <w:pPr>
        <w:rPr>
          <w:sz w:val="16"/>
        </w:rPr>
      </w:pPr>
      <w:r w:rsidRPr="00B766E2">
        <w:rPr>
          <w:sz w:val="16"/>
        </w:rPr>
        <w:t>[Glenn, "</w:t>
      </w:r>
      <w:r w:rsidRPr="00B766E2">
        <w:rPr>
          <w:u w:val="single"/>
        </w:rPr>
        <w:t>The Legacy of the Crushed</w:t>
      </w:r>
      <w:r w:rsidRPr="00B766E2">
        <w:rPr>
          <w:sz w:val="16"/>
        </w:rPr>
        <w:t xml:space="preserve"> 1981 </w:t>
      </w:r>
      <w:r w:rsidRPr="00B766E2">
        <w:rPr>
          <w:u w:val="single"/>
        </w:rPr>
        <w:t>PATCO Strike</w:t>
      </w:r>
      <w:r w:rsidRPr="00B766E2">
        <w:rPr>
          <w:sz w:val="16"/>
        </w:rPr>
        <w:t xml:space="preserve">; Forty years ago today, 13,000 air traffic controllers went on strike. President Ronald </w:t>
      </w:r>
      <w:r w:rsidRPr="00B766E2">
        <w:rPr>
          <w:u w:val="single"/>
        </w:rPr>
        <w:t>Reagan would</w:t>
      </w:r>
      <w:r w:rsidRPr="00B766E2">
        <w:rPr>
          <w:sz w:val="16"/>
        </w:rPr>
        <w:t xml:space="preserve"> soon </w:t>
      </w:r>
      <w:r w:rsidRPr="00B766E2">
        <w:rPr>
          <w:u w:val="single"/>
        </w:rPr>
        <w:t>crush that strike</w:t>
      </w:r>
      <w:r w:rsidRPr="00B766E2">
        <w:rPr>
          <w:sz w:val="16"/>
        </w:rPr>
        <w:t xml:space="preserve"> — </w:t>
      </w:r>
      <w:r w:rsidRPr="00B766E2">
        <w:rPr>
          <w:u w:val="single"/>
        </w:rPr>
        <w:t xml:space="preserve">leading to </w:t>
      </w:r>
      <w:r w:rsidRPr="00B766E2">
        <w:rPr>
          <w:b/>
          <w:iCs/>
          <w:u w:val="single"/>
          <w:bdr w:val="single" w:sz="12" w:space="0" w:color="auto"/>
        </w:rPr>
        <w:t>devastating consequences</w:t>
      </w:r>
      <w:r w:rsidRPr="00B766E2">
        <w:rPr>
          <w:u w:val="single"/>
        </w:rPr>
        <w:t xml:space="preserve"> for organized labor and</w:t>
      </w:r>
      <w:r w:rsidRPr="00B766E2">
        <w:rPr>
          <w:sz w:val="16"/>
        </w:rPr>
        <w:t xml:space="preserve"> all </w:t>
      </w:r>
      <w:r w:rsidRPr="00B766E2">
        <w:rPr>
          <w:u w:val="single"/>
        </w:rPr>
        <w:t>workers that we’re still dealing with today</w:t>
      </w:r>
      <w:r w:rsidRPr="00B766E2">
        <w:rPr>
          <w:sz w:val="16"/>
        </w:rPr>
        <w:t>.," Jacobin, 8-3-2021, https://www.jacobinmag.com/2021/08/reagan-patco-1981-strike-legacy-air-traffic-controllers-union-public-sector-strikebreaking, accessed 10-14-2021]</w:t>
      </w:r>
    </w:p>
    <w:p w14:paraId="05D10F43" w14:textId="77777777" w:rsidR="00400031" w:rsidRPr="00B766E2" w:rsidRDefault="00400031" w:rsidP="00400031">
      <w:pPr>
        <w:rPr>
          <w:u w:val="single"/>
        </w:rPr>
      </w:pPr>
      <w:r w:rsidRPr="00B766E2">
        <w:rPr>
          <w:highlight w:val="yellow"/>
          <w:u w:val="single"/>
        </w:rPr>
        <w:t xml:space="preserve">Following the failed strike, PATCO was </w:t>
      </w:r>
      <w:r w:rsidRPr="00B766E2">
        <w:rPr>
          <w:b/>
          <w:iCs/>
          <w:highlight w:val="yellow"/>
          <w:u w:val="single"/>
          <w:bdr w:val="single" w:sz="12" w:space="0" w:color="auto"/>
        </w:rPr>
        <w:t>decertified as a union</w:t>
      </w:r>
      <w:r w:rsidRPr="00B766E2">
        <w:rPr>
          <w:u w:val="single"/>
        </w:rPr>
        <w:t xml:space="preserve">. As an organization, </w:t>
      </w:r>
      <w:r w:rsidRPr="00B766E2">
        <w:rPr>
          <w:highlight w:val="yellow"/>
          <w:u w:val="single"/>
        </w:rPr>
        <w:t xml:space="preserve">it was </w:t>
      </w:r>
      <w:r w:rsidRPr="00B766E2">
        <w:rPr>
          <w:b/>
          <w:iCs/>
          <w:highlight w:val="yellow"/>
          <w:u w:val="single"/>
          <w:bdr w:val="single" w:sz="12" w:space="0" w:color="auto"/>
        </w:rPr>
        <w:t>annihilated</w:t>
      </w:r>
      <w:r w:rsidRPr="00B766E2">
        <w:rPr>
          <w:u w:val="single"/>
        </w:rPr>
        <w:t xml:space="preserve">. Many of the </w:t>
      </w:r>
      <w:r w:rsidRPr="00B766E2">
        <w:rPr>
          <w:highlight w:val="yellow"/>
          <w:u w:val="single"/>
        </w:rPr>
        <w:t xml:space="preserve">former controllers suffered </w:t>
      </w:r>
      <w:r w:rsidRPr="00B766E2">
        <w:rPr>
          <w:b/>
          <w:iCs/>
          <w:highlight w:val="yellow"/>
          <w:u w:val="single"/>
          <w:bdr w:val="single" w:sz="12" w:space="0" w:color="auto"/>
        </w:rPr>
        <w:t>immense hardships</w:t>
      </w:r>
      <w:r w:rsidRPr="00B766E2">
        <w:rPr>
          <w:highlight w:val="yellow"/>
          <w:u w:val="single"/>
        </w:rPr>
        <w:t>, including struggles to replace their income</w:t>
      </w:r>
      <w:r w:rsidRPr="00B766E2">
        <w:rPr>
          <w:sz w:val="16"/>
        </w:rPr>
        <w:t xml:space="preserve"> and the subsequent breakdown of relationships and marriages, </w:t>
      </w:r>
      <w:r w:rsidRPr="00B766E2">
        <w:rPr>
          <w:highlight w:val="yellow"/>
          <w:u w:val="single"/>
        </w:rPr>
        <w:t>after losing their highly specialized job</w:t>
      </w:r>
      <w:r w:rsidRPr="00B766E2">
        <w:rPr>
          <w:u w:val="single"/>
        </w:rPr>
        <w:t>. Some fired members and their partners even killed themselves.</w:t>
      </w:r>
    </w:p>
    <w:p w14:paraId="404337EF" w14:textId="77777777" w:rsidR="00400031" w:rsidRPr="00B766E2" w:rsidRDefault="00400031" w:rsidP="00400031">
      <w:pPr>
        <w:rPr>
          <w:sz w:val="16"/>
        </w:rPr>
      </w:pPr>
      <w:r w:rsidRPr="00B766E2">
        <w:rPr>
          <w:sz w:val="16"/>
        </w:rPr>
        <w:t>Roots of a Failed Strike</w:t>
      </w:r>
    </w:p>
    <w:p w14:paraId="6DC5A74F" w14:textId="77777777" w:rsidR="00400031" w:rsidRPr="00B766E2" w:rsidRDefault="00400031" w:rsidP="00400031">
      <w:pPr>
        <w:rPr>
          <w:sz w:val="16"/>
        </w:rPr>
      </w:pPr>
      <w:r w:rsidRPr="00B766E2">
        <w:rPr>
          <w:sz w:val="16"/>
        </w:rPr>
        <w:t xml:space="preserve">The PATCO leadership were blindsided by the firings — especially since the union had, unwisely, endorsed Reagan’s 1980 presidential campaign over Carter’s. PATCO president </w:t>
      </w:r>
      <w:proofErr w:type="spellStart"/>
      <w:r w:rsidRPr="00B766E2">
        <w:rPr>
          <w:sz w:val="16"/>
        </w:rPr>
        <w:t>Poli</w:t>
      </w:r>
      <w:proofErr w:type="spellEnd"/>
      <w:r w:rsidRPr="00B766E2">
        <w:rPr>
          <w:sz w:val="16"/>
        </w:rPr>
        <w:t xml:space="preserve"> was persuaded by a letter he received from Reagan in October 1980 that stated:</w:t>
      </w:r>
    </w:p>
    <w:p w14:paraId="52B07995" w14:textId="77777777" w:rsidR="00400031" w:rsidRPr="00B766E2" w:rsidRDefault="00400031" w:rsidP="00400031">
      <w:pPr>
        <w:rPr>
          <w:sz w:val="16"/>
        </w:rPr>
      </w:pPr>
      <w:r w:rsidRPr="00B766E2">
        <w:rPr>
          <w:sz w:val="16"/>
        </w:rPr>
        <w:t>You can rest assured that if I am elected President, I will take whatever steps are necessary to provide our air traffic controllers with the most modern equipment available and to adjust staff levels and work days so that they are commensurate with achieving a maximum degree of public safety.</w:t>
      </w:r>
    </w:p>
    <w:p w14:paraId="57353AF2" w14:textId="77777777" w:rsidR="00400031" w:rsidRPr="00B766E2" w:rsidRDefault="00400031" w:rsidP="00400031">
      <w:pPr>
        <w:rPr>
          <w:sz w:val="16"/>
        </w:rPr>
      </w:pPr>
      <w:r w:rsidRPr="00B766E2">
        <w:rPr>
          <w:sz w:val="16"/>
        </w:rPr>
        <w:t>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14:paraId="30232C62" w14:textId="77777777" w:rsidR="00400031" w:rsidRPr="00B766E2" w:rsidRDefault="00400031" w:rsidP="00400031">
      <w:pPr>
        <w:rPr>
          <w:sz w:val="16"/>
        </w:rPr>
      </w:pPr>
      <w:r w:rsidRPr="00B766E2">
        <w:rPr>
          <w:u w:val="single"/>
        </w:rPr>
        <w:t>A</w:t>
      </w:r>
      <w:r w:rsidRPr="00B766E2">
        <w:rPr>
          <w:sz w:val="16"/>
        </w:rPr>
        <w:t xml:space="preserve">nother </w:t>
      </w:r>
      <w:r w:rsidRPr="00B766E2">
        <w:rPr>
          <w:u w:val="single"/>
        </w:rPr>
        <w:t>factor that pushed the PATCO strike toward catastrophe was public opinion</w:t>
      </w:r>
      <w:r w:rsidRPr="00B766E2">
        <w:rPr>
          <w:sz w:val="16"/>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w:t>
      </w:r>
      <w:proofErr w:type="spellStart"/>
      <w:r w:rsidRPr="00B766E2">
        <w:rPr>
          <w:sz w:val="16"/>
        </w:rPr>
        <w:t>Macaray</w:t>
      </w:r>
      <w:proofErr w:type="spellEnd"/>
      <w:r w:rsidRPr="00B766E2">
        <w:rPr>
          <w:sz w:val="16"/>
        </w:rPr>
        <w:t xml:space="preserve"> states, “The PATCO strike of 1981 will undoubtedly go down in history as a monument to overplaying one’s hand.”</w:t>
      </w:r>
    </w:p>
    <w:p w14:paraId="506A769B" w14:textId="77777777" w:rsidR="00400031" w:rsidRPr="00B766E2" w:rsidRDefault="00400031" w:rsidP="00400031">
      <w:r w:rsidRPr="00B766E2">
        <w:rPr>
          <w:sz w:val="16"/>
        </w:rPr>
        <w:t xml:space="preserve">This </w:t>
      </w:r>
      <w:r w:rsidRPr="00B766E2">
        <w:rPr>
          <w:highlight w:val="yellow"/>
          <w:u w:val="single"/>
        </w:rPr>
        <w:t xml:space="preserve">lack of popularity </w:t>
      </w:r>
      <w:r w:rsidRPr="00B766E2">
        <w:rPr>
          <w:b/>
          <w:iCs/>
          <w:highlight w:val="yellow"/>
          <w:u w:val="single"/>
          <w:bdr w:val="single" w:sz="12" w:space="0" w:color="auto"/>
        </w:rPr>
        <w:t>isn’t inherent to illegal strikes</w:t>
      </w:r>
      <w:r w:rsidRPr="00B766E2">
        <w:rPr>
          <w:sz w:val="16"/>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RPr="00B766E2">
        <w:rPr>
          <w:u w:val="single"/>
        </w:rPr>
        <w:t xml:space="preserve">Reagan’s </w:t>
      </w:r>
      <w:r w:rsidRPr="00B766E2">
        <w:rPr>
          <w:highlight w:val="yellow"/>
          <w:u w:val="single"/>
        </w:rPr>
        <w:t>narrative that the union was greedy</w:t>
      </w:r>
      <w:r w:rsidRPr="00B766E2">
        <w:rPr>
          <w:u w:val="single"/>
        </w:rPr>
        <w:t xml:space="preserve"> </w:t>
      </w:r>
      <w:r w:rsidRPr="00B766E2">
        <w:rPr>
          <w:sz w:val="16"/>
        </w:rPr>
        <w:t xml:space="preserve">— “the union demands are seventeen times what had [previously] been agreed to,” the president insisted publicly — </w:t>
      </w:r>
      <w:r w:rsidRPr="00B766E2">
        <w:rPr>
          <w:highlight w:val="yellow"/>
          <w:u w:val="single"/>
        </w:rPr>
        <w:t>gained traction</w:t>
      </w:r>
      <w:r w:rsidRPr="00B766E2">
        <w:rPr>
          <w:sz w:val="16"/>
        </w:rPr>
        <w:t>, portraying the strikers as selfish and unreasonable.</w:t>
      </w:r>
    </w:p>
    <w:p w14:paraId="1F54EB55" w14:textId="77777777" w:rsidR="00400031" w:rsidRPr="00B766E2" w:rsidRDefault="00400031" w:rsidP="00400031">
      <w:pPr>
        <w:rPr>
          <w:u w:val="single"/>
        </w:rPr>
      </w:pPr>
      <w:r w:rsidRPr="00B766E2">
        <w:rPr>
          <w:sz w:val="16"/>
        </w:rPr>
        <w:t xml:space="preserve">In addition, the </w:t>
      </w:r>
      <w:r w:rsidRPr="00B766E2">
        <w:rPr>
          <w:highlight w:val="yellow"/>
          <w:u w:val="single"/>
        </w:rPr>
        <w:t>strikers drastically underestimated</w:t>
      </w:r>
      <w:r w:rsidRPr="00B766E2">
        <w:rPr>
          <w:sz w:val="16"/>
        </w:rPr>
        <w:t xml:space="preserve"> Reagan’s </w:t>
      </w:r>
      <w:r w:rsidRPr="00B766E2">
        <w:rPr>
          <w:highlight w:val="yellow"/>
          <w:u w:val="single"/>
        </w:rPr>
        <w:t>willingness to replace them. It isn’t illegal for</w:t>
      </w:r>
      <w:r w:rsidRPr="00B766E2">
        <w:rPr>
          <w:sz w:val="16"/>
        </w:rPr>
        <w:t xml:space="preserve"> US </w:t>
      </w:r>
      <w:r w:rsidRPr="00B766E2">
        <w:rPr>
          <w:highlight w:val="yellow"/>
          <w:u w:val="single"/>
        </w:rPr>
        <w:t>companies</w:t>
      </w:r>
      <w:r w:rsidRPr="00B766E2">
        <w:rPr>
          <w:u w:val="single"/>
        </w:rPr>
        <w:t xml:space="preserve"> or the government </w:t>
      </w:r>
      <w:r w:rsidRPr="00B766E2">
        <w:rPr>
          <w:highlight w:val="yellow"/>
          <w:u w:val="single"/>
        </w:rPr>
        <w:t xml:space="preserve">to hire </w:t>
      </w:r>
      <w:r w:rsidRPr="00B766E2">
        <w:rPr>
          <w:b/>
          <w:iCs/>
          <w:highlight w:val="yellow"/>
          <w:u w:val="single"/>
          <w:bdr w:val="single" w:sz="12" w:space="0" w:color="auto"/>
        </w:rPr>
        <w:t>strikebreakers</w:t>
      </w:r>
      <w:r w:rsidRPr="00B766E2">
        <w:rPr>
          <w:sz w:val="16"/>
        </w:rPr>
        <w:t xml:space="preserve">. A notorious 1936 Supreme Court ruling, NLRB v. Mackay Radio &amp; Telegraph Co., described by Paul C. </w:t>
      </w:r>
      <w:proofErr w:type="spellStart"/>
      <w:r w:rsidRPr="00B766E2">
        <w:rPr>
          <w:sz w:val="16"/>
        </w:rPr>
        <w:t>Weiler</w:t>
      </w:r>
      <w:proofErr w:type="spellEnd"/>
      <w:r w:rsidRPr="00B766E2">
        <w:rPr>
          <w:sz w:val="16"/>
        </w:rPr>
        <w:t xml:space="preserve"> as “the worst contribution that the U.S. Supreme Court has made to the current shape of labor law in this country,” legally defends the act of strikebreaking. </w:t>
      </w:r>
      <w:r w:rsidRPr="00B766E2">
        <w:rPr>
          <w:u w:val="single"/>
        </w:rPr>
        <w:t>Reagan’s intervention during the PATCO strike</w:t>
      </w:r>
      <w:r w:rsidRPr="00B766E2">
        <w:rPr>
          <w:sz w:val="16"/>
        </w:rPr>
        <w:t>, however, “</w:t>
      </w:r>
      <w:r w:rsidRPr="00B766E2">
        <w:rPr>
          <w:u w:val="single"/>
        </w:rPr>
        <w:t>normalized the aggressive strike-breaking</w:t>
      </w:r>
      <w:r w:rsidRPr="00B766E2">
        <w:rPr>
          <w:sz w:val="16"/>
        </w:rPr>
        <w:t xml:space="preserve"> and union-busting agenda that had already become common in the private sector” </w:t>
      </w:r>
      <w:r w:rsidRPr="00B766E2">
        <w:rPr>
          <w:u w:val="single"/>
        </w:rPr>
        <w:t>and accelerated the use of strikebreaking as an anti-union tactic.</w:t>
      </w:r>
    </w:p>
    <w:p w14:paraId="17D4D93F" w14:textId="77777777" w:rsidR="00400031" w:rsidRPr="00B766E2" w:rsidRDefault="00400031" w:rsidP="00400031">
      <w:pPr>
        <w:rPr>
          <w:sz w:val="16"/>
        </w:rPr>
      </w:pPr>
      <w:r w:rsidRPr="00B766E2">
        <w:rPr>
          <w:sz w:val="16"/>
        </w:rPr>
        <w:t xml:space="preserve">Seth Ackerman points out that permanent </w:t>
      </w:r>
      <w:r w:rsidRPr="00B766E2">
        <w:rPr>
          <w:u w:val="single"/>
        </w:rPr>
        <w:t>replacement became a “critical weapon” that allowed employers to go on the offensive against organized workers</w:t>
      </w:r>
      <w:r w:rsidRPr="00B766E2">
        <w:rPr>
          <w:sz w:val="16"/>
        </w:rPr>
        <w:t xml:space="preserve">, and </w:t>
      </w:r>
      <w:r w:rsidRPr="00B766E2">
        <w:rPr>
          <w:b/>
          <w:iCs/>
          <w:highlight w:val="yellow"/>
          <w:u w:val="single"/>
          <w:bdr w:val="single" w:sz="12" w:space="0" w:color="auto"/>
        </w:rPr>
        <w:t>management</w:t>
      </w:r>
      <w:r w:rsidRPr="00B766E2">
        <w:rPr>
          <w:highlight w:val="yellow"/>
          <w:u w:val="single"/>
        </w:rPr>
        <w:t xml:space="preserve"> </w:t>
      </w:r>
      <w:r w:rsidRPr="00B766E2">
        <w:rPr>
          <w:u w:val="single"/>
        </w:rPr>
        <w:t>even “</w:t>
      </w:r>
      <w:r w:rsidRPr="00B766E2">
        <w:rPr>
          <w:b/>
          <w:iCs/>
          <w:highlight w:val="yellow"/>
          <w:u w:val="single"/>
          <w:bdr w:val="single" w:sz="12" w:space="0" w:color="auto"/>
        </w:rPr>
        <w:t>actively sought to provoke strikes</w:t>
      </w:r>
      <w:r w:rsidRPr="00B766E2">
        <w:rPr>
          <w:highlight w:val="yellow"/>
          <w:u w:val="single"/>
        </w:rPr>
        <w:t>, with the intention of</w:t>
      </w:r>
      <w:r w:rsidRPr="00B766E2">
        <w:rPr>
          <w:sz w:val="16"/>
          <w:highlight w:val="yellow"/>
        </w:rPr>
        <w:t xml:space="preserve"> </w:t>
      </w:r>
      <w:r w:rsidRPr="00B766E2">
        <w:rPr>
          <w:sz w:val="16"/>
        </w:rPr>
        <w:t xml:space="preserve">keeping production running and permanently </w:t>
      </w:r>
      <w:r w:rsidRPr="00B766E2">
        <w:rPr>
          <w:b/>
          <w:iCs/>
          <w:highlight w:val="yellow"/>
          <w:u w:val="single"/>
          <w:bdr w:val="single" w:sz="12" w:space="0" w:color="auto"/>
        </w:rPr>
        <w:t>replacing the workers</w:t>
      </w:r>
      <w:r w:rsidRPr="00B766E2">
        <w:rPr>
          <w:sz w:val="16"/>
        </w:rPr>
        <w:t xml:space="preserve">, thereby </w:t>
      </w:r>
      <w:r w:rsidRPr="00B766E2">
        <w:rPr>
          <w:b/>
          <w:iCs/>
          <w:highlight w:val="yellow"/>
          <w:u w:val="single"/>
          <w:bdr w:val="single" w:sz="12" w:space="0" w:color="auto"/>
        </w:rPr>
        <w:t>getting rid of a union</w:t>
      </w:r>
      <w:r w:rsidRPr="00B766E2">
        <w:rPr>
          <w:highlight w:val="yellow"/>
          <w:u w:val="single"/>
        </w:rPr>
        <w:t xml:space="preserve"> </w:t>
      </w:r>
      <w:r w:rsidRPr="00B766E2">
        <w:rPr>
          <w:u w:val="single"/>
        </w:rPr>
        <w:t>once and for all</w:t>
      </w:r>
      <w:r w:rsidRPr="00B766E2">
        <w:rPr>
          <w:sz w:val="16"/>
        </w:rPr>
        <w:t>.” Indeed, “the probability of a union activist being illegally fired during a union organizing campaign rose from about 10 percent in the 1970s to 27 percent over the first half of the 1980s.” The strike rate collapsed soon after.</w:t>
      </w:r>
    </w:p>
    <w:p w14:paraId="5B9F16A8" w14:textId="77777777" w:rsidR="00400031" w:rsidRDefault="00400031" w:rsidP="00400031">
      <w:pPr>
        <w:rPr>
          <w:u w:val="single"/>
        </w:rPr>
      </w:pPr>
      <w:r w:rsidRPr="00B766E2">
        <w:rPr>
          <w:highlight w:val="yellow"/>
          <w:u w:val="single"/>
        </w:rPr>
        <w:t xml:space="preserve">In </w:t>
      </w:r>
      <w:r w:rsidRPr="00B766E2">
        <w:rPr>
          <w:u w:val="single"/>
        </w:rPr>
        <w:t xml:space="preserve">the case of </w:t>
      </w:r>
      <w:r w:rsidRPr="00B766E2">
        <w:rPr>
          <w:highlight w:val="yellow"/>
          <w:u w:val="single"/>
        </w:rPr>
        <w:t>PATCO</w:t>
      </w:r>
      <w:r w:rsidRPr="00B766E2">
        <w:rPr>
          <w:u w:val="single"/>
        </w:rPr>
        <w:t xml:space="preserve">, </w:t>
      </w:r>
      <w:r w:rsidRPr="00B766E2">
        <w:rPr>
          <w:highlight w:val="yellow"/>
          <w:u w:val="single"/>
        </w:rPr>
        <w:t xml:space="preserve">two thousand </w:t>
      </w:r>
      <w:r w:rsidRPr="00B766E2">
        <w:rPr>
          <w:u w:val="single"/>
        </w:rPr>
        <w:t xml:space="preserve">non-striking </w:t>
      </w:r>
      <w:r w:rsidRPr="00B766E2">
        <w:rPr>
          <w:highlight w:val="yellow"/>
          <w:u w:val="single"/>
        </w:rPr>
        <w:t xml:space="preserve">controllers </w:t>
      </w:r>
      <w:r w:rsidRPr="00B766E2">
        <w:rPr>
          <w:b/>
          <w:iCs/>
          <w:highlight w:val="yellow"/>
          <w:u w:val="single"/>
          <w:bdr w:val="single" w:sz="12" w:space="0" w:color="auto"/>
        </w:rPr>
        <w:t>crossed the picket line</w:t>
      </w:r>
      <w:r w:rsidRPr="00B766E2">
        <w:rPr>
          <w:sz w:val="16"/>
          <w:highlight w:val="yellow"/>
        </w:rPr>
        <w:t xml:space="preserve"> </w:t>
      </w:r>
      <w:r w:rsidRPr="00B766E2">
        <w:rPr>
          <w:sz w:val="16"/>
        </w:rPr>
        <w:t xml:space="preserve">to join roughly three thousand supervisors and nine hundred military controllers </w:t>
      </w:r>
      <w:r w:rsidRPr="00B766E2">
        <w:rPr>
          <w:highlight w:val="yellow"/>
          <w:u w:val="single"/>
        </w:rPr>
        <w:t xml:space="preserve">to </w:t>
      </w:r>
      <w:r w:rsidRPr="00B766E2">
        <w:rPr>
          <w:b/>
          <w:iCs/>
          <w:highlight w:val="yellow"/>
          <w:u w:val="single"/>
          <w:bdr w:val="single" w:sz="12" w:space="0" w:color="auto"/>
        </w:rPr>
        <w:t>effectively circumvent</w:t>
      </w:r>
      <w:r w:rsidRPr="00B766E2">
        <w:rPr>
          <w:highlight w:val="yellow"/>
          <w:u w:val="single"/>
        </w:rPr>
        <w:t xml:space="preserve"> the firings</w:t>
      </w:r>
      <w:r w:rsidRPr="00B766E2">
        <w:rPr>
          <w:sz w:val="16"/>
        </w:rPr>
        <w:t xml:space="preserve">. In the long-term, the cost of training new replacements far exceeded PATCO’s contract demands. Yet </w:t>
      </w:r>
      <w:r w:rsidRPr="00B766E2">
        <w:rPr>
          <w:u w:val="single"/>
        </w:rPr>
        <w:t xml:space="preserve">in the short-term, </w:t>
      </w:r>
      <w:r w:rsidRPr="00B766E2">
        <w:rPr>
          <w:highlight w:val="yellow"/>
          <w:u w:val="single"/>
        </w:rPr>
        <w:t xml:space="preserve">the government was able to quickly restore </w:t>
      </w:r>
      <w:r w:rsidRPr="00B766E2">
        <w:rPr>
          <w:u w:val="single"/>
        </w:rPr>
        <w:t xml:space="preserve">80 percent of flights to </w:t>
      </w:r>
      <w:r w:rsidRPr="00B766E2">
        <w:rPr>
          <w:highlight w:val="yellow"/>
          <w:u w:val="single"/>
        </w:rPr>
        <w:t xml:space="preserve">normal operations — </w:t>
      </w:r>
      <w:r w:rsidRPr="00B766E2">
        <w:rPr>
          <w:b/>
          <w:iCs/>
          <w:highlight w:val="yellow"/>
          <w:u w:val="single"/>
          <w:bdr w:val="single" w:sz="12" w:space="0" w:color="auto"/>
        </w:rPr>
        <w:t>crushing the strikers’ leverage</w:t>
      </w:r>
      <w:r w:rsidRPr="00B766E2">
        <w:rPr>
          <w:highlight w:val="yellow"/>
          <w:u w:val="single"/>
        </w:rPr>
        <w:t xml:space="preserve"> </w:t>
      </w:r>
      <w:r w:rsidRPr="00B766E2">
        <w:rPr>
          <w:u w:val="single"/>
        </w:rPr>
        <w:t>in the process.</w:t>
      </w:r>
    </w:p>
    <w:p w14:paraId="013523E5" w14:textId="77777777" w:rsidR="00400031" w:rsidRPr="000F2EE9" w:rsidRDefault="00400031" w:rsidP="00400031">
      <w:pPr>
        <w:pStyle w:val="Heading4"/>
      </w:pPr>
      <w:r w:rsidRPr="009E3BBD">
        <w:rPr>
          <w:u w:val="single"/>
        </w:rPr>
        <w:t>Even if</w:t>
      </w:r>
      <w:r>
        <w:t xml:space="preserve"> they </w:t>
      </w:r>
      <w:r w:rsidRPr="009E3BBD">
        <w:rPr>
          <w:u w:val="single"/>
        </w:rPr>
        <w:t>used</w:t>
      </w:r>
      <w:r>
        <w:t xml:space="preserve"> to work, in the </w:t>
      </w:r>
      <w:r w:rsidRPr="009E3BBD">
        <w:rPr>
          <w:u w:val="single"/>
        </w:rPr>
        <w:t>current moment</w:t>
      </w:r>
      <w:r>
        <w:t xml:space="preserve"> they’ll fail and leave labor </w:t>
      </w:r>
      <w:r w:rsidRPr="009E3BBD">
        <w:rPr>
          <w:u w:val="single"/>
        </w:rPr>
        <w:t>worse off</w:t>
      </w:r>
    </w:p>
    <w:p w14:paraId="6EAEBB24" w14:textId="77777777" w:rsidR="00400031" w:rsidRDefault="00400031" w:rsidP="00400031">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404E41B3" w14:textId="77777777" w:rsidR="00400031" w:rsidRDefault="00400031" w:rsidP="00400031">
      <w:r w:rsidRPr="00150640">
        <w:t>[John, "On the Strike and Democratic Protest," in Protest and Dissent, ed. by Melissa Schwartzberg, 2020, University Press Scholarship Online, accessed 11-3-21]</w:t>
      </w:r>
    </w:p>
    <w:p w14:paraId="153B4B85" w14:textId="77777777" w:rsidR="00400031" w:rsidRPr="00150640" w:rsidRDefault="00400031" w:rsidP="00400031"/>
    <w:p w14:paraId="1ECCD87A" w14:textId="77777777" w:rsidR="00400031" w:rsidRPr="000F2EE9" w:rsidRDefault="00400031" w:rsidP="00400031">
      <w:pPr>
        <w:rPr>
          <w:sz w:val="16"/>
        </w:rPr>
      </w:pPr>
      <w:r w:rsidRPr="000F2EE9">
        <w:rPr>
          <w:sz w:val="16"/>
        </w:rPr>
        <w:t xml:space="preserve">First, organized labor is rightly seen as having been “the core equalization institution” in the United States in the middle of the twentieth century, at exactly the time when strike activity was (p.240) most robust.4 Effective unions can improve the earnings of their own members, as well as those of non-members in sectors of the economy that have strong union representation. The equalizing power of unions and union activity can thus be seen in wage benefits to unionized workers, and in the effect that a higher degree of union organization has on wages across an industry, even for the sector’s non-unionized workers.5 The precise role of strikes in raising wages is a complicated question, and one whose answer has probably changed over time. </w:t>
      </w:r>
      <w:r w:rsidRPr="000F2EE9">
        <w:rPr>
          <w:rStyle w:val="StyleUnderline"/>
          <w:highlight w:val="yellow"/>
        </w:rPr>
        <w:t>In the golden age of organized labor</w:t>
      </w:r>
      <w:r w:rsidRPr="000F2EE9">
        <w:rPr>
          <w:sz w:val="16"/>
          <w:highlight w:val="yellow"/>
        </w:rPr>
        <w:t xml:space="preserve"> </w:t>
      </w:r>
      <w:r w:rsidRPr="000F2EE9">
        <w:rPr>
          <w:sz w:val="16"/>
        </w:rPr>
        <w:t xml:space="preserve">in the United States, </w:t>
      </w:r>
      <w:r w:rsidRPr="000F2EE9">
        <w:rPr>
          <w:rStyle w:val="StyleUnderline"/>
          <w:highlight w:val="yellow"/>
        </w:rPr>
        <w:t>workers</w:t>
      </w:r>
      <w:r w:rsidRPr="000F2EE9">
        <w:rPr>
          <w:sz w:val="16"/>
          <w:highlight w:val="yellow"/>
        </w:rPr>
        <w:t xml:space="preserve"> </w:t>
      </w:r>
      <w:r w:rsidRPr="000F2EE9">
        <w:rPr>
          <w:sz w:val="16"/>
        </w:rPr>
        <w:t xml:space="preserve">often </w:t>
      </w:r>
      <w:r w:rsidRPr="000F2EE9">
        <w:rPr>
          <w:rStyle w:val="StyleUnderline"/>
          <w:highlight w:val="yellow"/>
        </w:rPr>
        <w:t xml:space="preserve">won </w:t>
      </w:r>
      <w:r w:rsidRPr="000F2EE9">
        <w:rPr>
          <w:rStyle w:val="StyleUnderline"/>
        </w:rPr>
        <w:t xml:space="preserve">considerable wage </w:t>
      </w:r>
      <w:r w:rsidRPr="000F2EE9">
        <w:rPr>
          <w:rStyle w:val="StyleUnderline"/>
          <w:highlight w:val="yellow"/>
        </w:rPr>
        <w:t xml:space="preserve">benefits through striking. But </w:t>
      </w:r>
      <w:r w:rsidRPr="000F2EE9">
        <w:rPr>
          <w:rStyle w:val="Emphasis"/>
          <w:highlight w:val="yellow"/>
        </w:rPr>
        <w:t>since the</w:t>
      </w:r>
      <w:r w:rsidRPr="000F2EE9">
        <w:t xml:space="preserve"> </w:t>
      </w:r>
      <w:r w:rsidRPr="000F2EE9">
        <w:rPr>
          <w:sz w:val="16"/>
        </w:rPr>
        <w:t>19</w:t>
      </w:r>
      <w:r w:rsidRPr="000F2EE9">
        <w:rPr>
          <w:rStyle w:val="Emphasis"/>
          <w:highlight w:val="yellow"/>
        </w:rPr>
        <w:t>80s</w:t>
      </w:r>
      <w:r w:rsidRPr="000F2EE9">
        <w:rPr>
          <w:sz w:val="16"/>
        </w:rPr>
        <w:t xml:space="preserve">, many </w:t>
      </w:r>
      <w:r w:rsidRPr="000F2EE9">
        <w:rPr>
          <w:rStyle w:val="Emphasis"/>
          <w:highlight w:val="yellow"/>
        </w:rPr>
        <w:t>strikes</w:t>
      </w:r>
      <w:r w:rsidRPr="000F2EE9">
        <w:rPr>
          <w:rStyle w:val="StyleUnderline"/>
          <w:highlight w:val="yellow"/>
        </w:rPr>
        <w:t xml:space="preserve"> </w:t>
      </w:r>
      <w:r w:rsidRPr="000F2EE9">
        <w:rPr>
          <w:rStyle w:val="StyleUnderline"/>
        </w:rPr>
        <w:t xml:space="preserve">have </w:t>
      </w:r>
      <w:r w:rsidRPr="000F2EE9">
        <w:rPr>
          <w:rStyle w:val="Emphasis"/>
          <w:highlight w:val="yellow"/>
        </w:rPr>
        <w:t>ended badly for labor</w:t>
      </w:r>
      <w:r w:rsidRPr="000F2EE9">
        <w:rPr>
          <w:rStyle w:val="StyleUnderline"/>
        </w:rPr>
        <w:t xml:space="preserve">. </w:t>
      </w:r>
      <w:r w:rsidRPr="009E3BBD">
        <w:rPr>
          <w:rStyle w:val="StyleUnderline"/>
          <w:highlight w:val="yellow"/>
        </w:rPr>
        <w:t xml:space="preserve">This is </w:t>
      </w:r>
      <w:r w:rsidRPr="000F2EE9">
        <w:rPr>
          <w:rStyle w:val="StyleUnderline"/>
        </w:rPr>
        <w:t xml:space="preserve">likely </w:t>
      </w:r>
      <w:r w:rsidRPr="009E3BBD">
        <w:rPr>
          <w:rStyle w:val="StyleUnderline"/>
          <w:highlight w:val="yellow"/>
        </w:rPr>
        <w:t xml:space="preserve">because of </w:t>
      </w:r>
      <w:r w:rsidRPr="009E3BBD">
        <w:rPr>
          <w:rStyle w:val="Emphasis"/>
          <w:highlight w:val="yellow"/>
        </w:rPr>
        <w:t>broad forces</w:t>
      </w:r>
      <w:r w:rsidRPr="009E3BBD">
        <w:rPr>
          <w:rStyle w:val="StyleUnderline"/>
          <w:highlight w:val="yellow"/>
        </w:rPr>
        <w:t xml:space="preserve"> that </w:t>
      </w:r>
      <w:r w:rsidRPr="000F2EE9">
        <w:rPr>
          <w:rStyle w:val="StyleUnderline"/>
        </w:rPr>
        <w:t xml:space="preserve">have </w:t>
      </w:r>
      <w:r w:rsidRPr="009E3BBD">
        <w:rPr>
          <w:rStyle w:val="StyleUnderline"/>
          <w:highlight w:val="yellow"/>
        </w:rPr>
        <w:t xml:space="preserve">weakened </w:t>
      </w:r>
      <w:r w:rsidRPr="000F2EE9">
        <w:rPr>
          <w:rStyle w:val="StyleUnderline"/>
        </w:rPr>
        <w:t xml:space="preserve">the position of </w:t>
      </w:r>
      <w:r w:rsidRPr="009E3BBD">
        <w:rPr>
          <w:rStyle w:val="StyleUnderline"/>
          <w:highlight w:val="yellow"/>
        </w:rPr>
        <w:t xml:space="preserve">workers and </w:t>
      </w:r>
      <w:r w:rsidRPr="009E3BBD">
        <w:rPr>
          <w:rStyle w:val="Emphasis"/>
          <w:highlight w:val="yellow"/>
        </w:rPr>
        <w:t>reduced the effectiveness</w:t>
      </w:r>
      <w:r w:rsidRPr="009E3BBD">
        <w:rPr>
          <w:rStyle w:val="StyleUnderline"/>
          <w:highlight w:val="yellow"/>
        </w:rPr>
        <w:t xml:space="preserve"> </w:t>
      </w:r>
      <w:r w:rsidRPr="000F2EE9">
        <w:rPr>
          <w:rStyle w:val="StyleUnderline"/>
        </w:rPr>
        <w:t xml:space="preserve">and incidence </w:t>
      </w:r>
      <w:r w:rsidRPr="009E3BBD">
        <w:rPr>
          <w:rStyle w:val="Emphasis"/>
          <w:highlight w:val="yellow"/>
        </w:rPr>
        <w:t>of strikes</w:t>
      </w:r>
      <w:r w:rsidRPr="000F2EE9">
        <w:rPr>
          <w:rStyle w:val="StyleUnderline"/>
        </w:rPr>
        <w:t>. The decline of the strike may represent</w:t>
      </w:r>
      <w:r w:rsidRPr="000F2EE9">
        <w:rPr>
          <w:sz w:val="16"/>
        </w:rPr>
        <w:t xml:space="preserve"> in part </w:t>
      </w:r>
      <w:r w:rsidRPr="000F2EE9">
        <w:rPr>
          <w:rStyle w:val="StyleUnderline"/>
        </w:rPr>
        <w:t>a calculation by workers and unions that the potency of this form of action has diminished</w:t>
      </w:r>
      <w:r w:rsidRPr="000F2EE9">
        <w:rPr>
          <w:sz w:val="16"/>
        </w:rPr>
        <w:t>.6</w:t>
      </w:r>
    </w:p>
    <w:p w14:paraId="33998BC6" w14:textId="77777777" w:rsidR="00400031" w:rsidRDefault="00400031" w:rsidP="00400031">
      <w:pPr>
        <w:pStyle w:val="Heading4"/>
      </w:pPr>
      <w:r>
        <w:t xml:space="preserve">The </w:t>
      </w:r>
      <w:r>
        <w:rPr>
          <w:u w:val="single"/>
        </w:rPr>
        <w:t>right</w:t>
      </w:r>
      <w:r>
        <w:t xml:space="preserve"> to strike isn’t sufficient- the largest labor union already has it but chooses not to strike anyway</w:t>
      </w:r>
    </w:p>
    <w:p w14:paraId="24940166" w14:textId="77777777" w:rsidR="00400031" w:rsidRDefault="00400031" w:rsidP="00400031">
      <w:proofErr w:type="spellStart"/>
      <w:r w:rsidRPr="00A14AFF">
        <w:rPr>
          <w:rStyle w:val="Style13ptBold"/>
        </w:rPr>
        <w:t>Schuhrke</w:t>
      </w:r>
      <w:proofErr w:type="spellEnd"/>
      <w:r w:rsidRPr="00A14AFF">
        <w:rPr>
          <w:rStyle w:val="Style13ptBold"/>
        </w:rPr>
        <w:t>, 20</w:t>
      </w:r>
      <w:r w:rsidRPr="00A14AFF">
        <w:t xml:space="preserve"> -- University of Illinois at Chicago labor historian </w:t>
      </w:r>
    </w:p>
    <w:p w14:paraId="5D06710E" w14:textId="77777777" w:rsidR="00400031" w:rsidRDefault="00400031" w:rsidP="00400031">
      <w:r w:rsidRPr="00A14AFF">
        <w:t>[Jeff, "Why Won’t the US’s Largest Labor Federation Talk About a General Strike?," Jacobin, 9-18-2020, https://www.jacobinmag.com/2020/09/general-strike-afl-cio, accessed 10-14-2021]</w:t>
      </w:r>
    </w:p>
    <w:p w14:paraId="5B2C1F78" w14:textId="77777777" w:rsidR="00400031" w:rsidRPr="000F2EE9" w:rsidRDefault="00400031" w:rsidP="00400031">
      <w:pPr>
        <w:rPr>
          <w:sz w:val="14"/>
        </w:rPr>
      </w:pPr>
    </w:p>
    <w:p w14:paraId="46C02253" w14:textId="77777777" w:rsidR="00400031" w:rsidRPr="000F2EE9" w:rsidRDefault="00400031" w:rsidP="00400031">
      <w:pPr>
        <w:rPr>
          <w:rStyle w:val="StyleUnderline"/>
        </w:rPr>
      </w:pPr>
      <w:r w:rsidRPr="000F2EE9">
        <w:rPr>
          <w:rStyle w:val="StyleUnderline"/>
          <w:highlight w:val="yellow"/>
        </w:rPr>
        <w:t>Why Won’t the US’s Largest Labor Federation Talk About a General Strike?</w:t>
      </w:r>
    </w:p>
    <w:p w14:paraId="53F19AED" w14:textId="77777777" w:rsidR="00400031" w:rsidRPr="000F2EE9" w:rsidRDefault="00400031" w:rsidP="00400031">
      <w:pPr>
        <w:rPr>
          <w:sz w:val="14"/>
        </w:rPr>
      </w:pPr>
      <w:r w:rsidRPr="000F2EE9">
        <w:rPr>
          <w:sz w:val="14"/>
        </w:rPr>
        <w:t xml:space="preserve">The barriers to organizing a general strike in the United States in response to the myriad miseries American workers are facing are massive. But </w:t>
      </w:r>
      <w:r w:rsidRPr="000F2EE9">
        <w:rPr>
          <w:rStyle w:val="StyleUnderline"/>
          <w:highlight w:val="yellow"/>
        </w:rPr>
        <w:t xml:space="preserve">we can’t move toward such a strike without </w:t>
      </w:r>
      <w:r w:rsidRPr="000F2EE9">
        <w:rPr>
          <w:rStyle w:val="StyleUnderline"/>
        </w:rPr>
        <w:t xml:space="preserve">at least </w:t>
      </w:r>
      <w:r w:rsidRPr="000F2EE9">
        <w:rPr>
          <w:rStyle w:val="StyleUnderline"/>
          <w:highlight w:val="yellow"/>
        </w:rPr>
        <w:t xml:space="preserve">putting the possibility on the table </w:t>
      </w:r>
      <w:r w:rsidRPr="000F2EE9">
        <w:rPr>
          <w:rStyle w:val="StyleUnderline"/>
        </w:rPr>
        <w:t xml:space="preserve">and discussing it — </w:t>
      </w:r>
      <w:r w:rsidRPr="000F2EE9">
        <w:rPr>
          <w:rStyle w:val="StyleUnderline"/>
          <w:highlight w:val="yellow"/>
        </w:rPr>
        <w:t xml:space="preserve">something the AFL-CIO has shown </w:t>
      </w:r>
      <w:r w:rsidRPr="000F2EE9">
        <w:rPr>
          <w:rStyle w:val="Emphasis"/>
          <w:highlight w:val="yellow"/>
        </w:rPr>
        <w:t>no interest</w:t>
      </w:r>
      <w:r w:rsidRPr="000F2EE9">
        <w:rPr>
          <w:rStyle w:val="StyleUnderline"/>
          <w:highlight w:val="yellow"/>
        </w:rPr>
        <w:t xml:space="preserve"> in</w:t>
      </w:r>
      <w:r w:rsidRPr="000F2EE9">
        <w:rPr>
          <w:rStyle w:val="StyleUnderline"/>
        </w:rPr>
        <w:t xml:space="preserve"> doing</w:t>
      </w:r>
      <w:r w:rsidRPr="000F2EE9">
        <w:rPr>
          <w:sz w:val="14"/>
        </w:rPr>
        <w:t>.</w:t>
      </w:r>
    </w:p>
    <w:p w14:paraId="76D14897" w14:textId="77777777" w:rsidR="00400031" w:rsidRPr="000F2EE9" w:rsidRDefault="00400031" w:rsidP="00400031">
      <w:pPr>
        <w:rPr>
          <w:sz w:val="14"/>
        </w:rPr>
      </w:pPr>
      <w:r w:rsidRPr="000F2EE9">
        <w:rPr>
          <w:sz w:val="14"/>
        </w:rPr>
        <w:t>Every so often over the past few years, the hashtag #GeneralStrike goes viral, with everyone from obscure Twitter users to celebrities like Cher and Britney Spears calling for a nationwide work stoppage to demand systemic change. It’s much easier to get a hashtag to take off than to actually pull off a general strike, of course. But since the pandemic began, calls for a general strike have become louder and more frequent, with even the New York Times getting on board.</w:t>
      </w:r>
    </w:p>
    <w:p w14:paraId="55DAC888" w14:textId="77777777" w:rsidR="00400031" w:rsidRPr="000F2EE9" w:rsidRDefault="00400031" w:rsidP="00400031">
      <w:pPr>
        <w:rPr>
          <w:sz w:val="14"/>
        </w:rPr>
      </w:pPr>
      <w:r w:rsidRPr="000F2EE9">
        <w:rPr>
          <w:sz w:val="14"/>
        </w:rPr>
        <w:t>US union density is at its lowest point in a century, and workers’ power is incredibly low. Still, the number of US workers going on strike is at a thirty-year high. Workers like teachers have pulled off successful work stoppages in the last few years, and the pandemic has shown that strikes or strike threats can be essential tools for defending workers’ health and safety. Such successes have no doubt helped grow the popularity of the idea that the most powerful and effective way workers can fight back against the domination of capital and the willful indifference of neoliberal institutions is by collectively withholding our labor.</w:t>
      </w:r>
    </w:p>
    <w:p w14:paraId="454BF707" w14:textId="77777777" w:rsidR="00400031" w:rsidRPr="000F2EE9" w:rsidRDefault="00400031" w:rsidP="00400031">
      <w:pPr>
        <w:rPr>
          <w:sz w:val="14"/>
        </w:rPr>
      </w:pPr>
      <w:r w:rsidRPr="000F2EE9">
        <w:rPr>
          <w:sz w:val="14"/>
        </w:rPr>
        <w:t xml:space="preserve">It seems like </w:t>
      </w:r>
      <w:r w:rsidRPr="000F2EE9">
        <w:rPr>
          <w:rStyle w:val="StyleUnderline"/>
          <w:highlight w:val="yellow"/>
        </w:rPr>
        <w:t>everyone is talking about a general strike</w:t>
      </w:r>
      <w:r w:rsidRPr="000F2EE9">
        <w:rPr>
          <w:sz w:val="14"/>
          <w:highlight w:val="yellow"/>
        </w:rPr>
        <w:t xml:space="preserve"> </w:t>
      </w:r>
      <w:r w:rsidRPr="000F2EE9">
        <w:rPr>
          <w:sz w:val="14"/>
        </w:rPr>
        <w:t xml:space="preserve">these days. Everyone, that is, </w:t>
      </w:r>
      <w:r w:rsidRPr="000F2EE9">
        <w:rPr>
          <w:rStyle w:val="StyleUnderline"/>
          <w:highlight w:val="yellow"/>
        </w:rPr>
        <w:t>except the one organization best positioned to</w:t>
      </w:r>
      <w:r w:rsidRPr="000F2EE9">
        <w:rPr>
          <w:sz w:val="14"/>
        </w:rPr>
        <w:t xml:space="preserve"> not just raise the issue of a general strike, but to go beyond mere talk to </w:t>
      </w:r>
      <w:r w:rsidRPr="000F2EE9">
        <w:rPr>
          <w:rStyle w:val="StyleUnderline"/>
          <w:highlight w:val="yellow"/>
        </w:rPr>
        <w:t>actually organize one</w:t>
      </w:r>
      <w:r w:rsidRPr="000F2EE9">
        <w:rPr>
          <w:sz w:val="14"/>
        </w:rPr>
        <w:t>: the AFL-CIO.</w:t>
      </w:r>
    </w:p>
    <w:p w14:paraId="0E50976B" w14:textId="77777777" w:rsidR="00400031" w:rsidRDefault="00400031" w:rsidP="00400031">
      <w:r w:rsidRPr="000F2EE9">
        <w:rPr>
          <w:sz w:val="14"/>
        </w:rPr>
        <w:t>Representing 12.5 million workers from fifty-five affiliated unions linked together not only through the national federation, but also through a robust network of statewide federations and local labor councils all over the country, the AFL-CIO is the single largest workers’ organization in the United States. If any entity has the requisite infrastructure and relationships in place to realize a national, cross-industry strike, it is the AFL-CIO.</w:t>
      </w:r>
    </w:p>
    <w:p w14:paraId="44CDAF79" w14:textId="77777777" w:rsidR="00400031" w:rsidRDefault="00400031" w:rsidP="00400031">
      <w:pPr>
        <w:pStyle w:val="Heading4"/>
      </w:pPr>
      <w:r>
        <w:t xml:space="preserve">Strikes will </w:t>
      </w:r>
      <w:r w:rsidRPr="009E3BBD">
        <w:rPr>
          <w:u w:val="single"/>
        </w:rPr>
        <w:t>support populism</w:t>
      </w:r>
      <w:r>
        <w:t>- turns the case</w:t>
      </w:r>
    </w:p>
    <w:p w14:paraId="21D1995D" w14:textId="77777777" w:rsidR="00400031" w:rsidRDefault="00400031" w:rsidP="00400031">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00F5478D" w14:textId="77777777" w:rsidR="00400031" w:rsidRDefault="00400031" w:rsidP="00400031">
      <w:r w:rsidRPr="00150640">
        <w:t>[John, "On the Strike and Democratic Protest," in Protest and Dissent, ed. by Melissa Schwartzberg, 2020, University Press Scholarship Online, accessed 11-3-21]</w:t>
      </w:r>
    </w:p>
    <w:p w14:paraId="5CC699A1" w14:textId="77777777" w:rsidR="00400031" w:rsidRPr="00150640" w:rsidRDefault="00400031" w:rsidP="00400031"/>
    <w:p w14:paraId="4A00922D" w14:textId="77777777" w:rsidR="00400031" w:rsidRPr="009E3BBD" w:rsidRDefault="00400031" w:rsidP="00400031">
      <w:pPr>
        <w:rPr>
          <w:sz w:val="14"/>
        </w:rPr>
      </w:pPr>
      <w:r w:rsidRPr="009E3BBD">
        <w:rPr>
          <w:rStyle w:val="StyleUnderline"/>
        </w:rPr>
        <w:t>This is</w:t>
      </w:r>
      <w:r w:rsidRPr="009E3BBD">
        <w:rPr>
          <w:sz w:val="14"/>
        </w:rPr>
        <w:t xml:space="preserve"> an </w:t>
      </w:r>
      <w:r w:rsidRPr="009E3BBD">
        <w:rPr>
          <w:rStyle w:val="StyleUnderline"/>
          <w:highlight w:val="yellow"/>
        </w:rPr>
        <w:t>even more disheartening</w:t>
      </w:r>
      <w:r w:rsidRPr="009E3BBD">
        <w:rPr>
          <w:rStyle w:val="StyleUnderline"/>
        </w:rPr>
        <w:t xml:space="preserve"> conclusion than it may seem</w:t>
      </w:r>
      <w:r w:rsidRPr="009E3BBD">
        <w:rPr>
          <w:sz w:val="14"/>
        </w:rPr>
        <w:t xml:space="preserve">. Because </w:t>
      </w:r>
      <w:r w:rsidRPr="009E3BBD">
        <w:rPr>
          <w:rStyle w:val="StyleUnderline"/>
          <w:highlight w:val="yellow"/>
        </w:rPr>
        <w:t>it</w:t>
      </w:r>
      <w:r w:rsidRPr="009E3BBD">
        <w:rPr>
          <w:sz w:val="8"/>
          <w:szCs w:val="16"/>
          <w:highlight w:val="yellow"/>
        </w:rPr>
        <w:t xml:space="preserve"> i</w:t>
      </w:r>
      <w:r w:rsidRPr="009E3BBD">
        <w:rPr>
          <w:rStyle w:val="StyleUnderline"/>
          <w:highlight w:val="yellow"/>
        </w:rPr>
        <w:t>s unlikely</w:t>
      </w:r>
      <w:r w:rsidRPr="009E3BBD">
        <w:rPr>
          <w:rStyle w:val="StyleUnderline"/>
        </w:rPr>
        <w:t xml:space="preserve"> that it is </w:t>
      </w:r>
      <w:r w:rsidRPr="009E3BBD">
        <w:rPr>
          <w:rStyle w:val="StyleUnderline"/>
          <w:highlight w:val="yellow"/>
        </w:rPr>
        <w:t>enough</w:t>
      </w:r>
      <w:r w:rsidRPr="009E3BBD">
        <w:rPr>
          <w:rStyle w:val="StyleUnderline"/>
        </w:rPr>
        <w:t xml:space="preserve"> simply </w:t>
      </w:r>
      <w:r w:rsidRPr="009E3BBD">
        <w:rPr>
          <w:rStyle w:val="StyleUnderline"/>
          <w:highlight w:val="yellow"/>
        </w:rPr>
        <w:t>to</w:t>
      </w:r>
      <w:r w:rsidRPr="009E3BBD">
        <w:rPr>
          <w:rStyle w:val="StyleUnderline"/>
        </w:rPr>
        <w:t xml:space="preserve"> </w:t>
      </w:r>
      <w:r w:rsidRPr="009E3BBD">
        <w:rPr>
          <w:rStyle w:val="StyleUnderline"/>
          <w:highlight w:val="yellow"/>
        </w:rPr>
        <w:t>declare</w:t>
      </w:r>
      <w:r w:rsidRPr="009E3BBD">
        <w:rPr>
          <w:rStyle w:val="StyleUnderline"/>
        </w:rPr>
        <w:t xml:space="preserve"> that </w:t>
      </w:r>
      <w:r w:rsidRPr="009E3BBD">
        <w:rPr>
          <w:rStyle w:val="StyleUnderline"/>
          <w:highlight w:val="yellow"/>
        </w:rPr>
        <w:t>there are too few strikes</w:t>
      </w:r>
      <w:r w:rsidRPr="009E3BBD">
        <w:rPr>
          <w:rStyle w:val="StyleUnderline"/>
        </w:rPr>
        <w:t>, hoping workers will respond with greater efforts</w:t>
      </w:r>
      <w:r w:rsidRPr="009E3BBD">
        <w:rPr>
          <w:sz w:val="14"/>
        </w:rPr>
        <w:t xml:space="preserve">. The problem is not just that </w:t>
      </w:r>
      <w:r w:rsidRPr="009E3BBD">
        <w:rPr>
          <w:rStyle w:val="StyleUnderline"/>
        </w:rPr>
        <w:t>we do not have the kind of robust strike activity that could effectively check corporate policies</w:t>
      </w:r>
      <w:r w:rsidRPr="009E3BBD">
        <w:rPr>
          <w:sz w:val="14"/>
        </w:rPr>
        <w:t xml:space="preserve"> that produce income and wealth inequality—and so, in turn, reduce the undemocratic power of money in politics. Nor is it just that </w:t>
      </w:r>
      <w:r w:rsidRPr="009E3BBD">
        <w:rPr>
          <w:rStyle w:val="StyleUnderline"/>
          <w:highlight w:val="yellow"/>
        </w:rPr>
        <w:t>we lack a labor movement sufficiently</w:t>
      </w:r>
      <w:r w:rsidRPr="009E3BBD">
        <w:rPr>
          <w:rStyle w:val="StyleUnderline"/>
        </w:rPr>
        <w:t xml:space="preserve"> visible and </w:t>
      </w:r>
      <w:r w:rsidRPr="009E3BBD">
        <w:rPr>
          <w:rStyle w:val="StyleUnderline"/>
          <w:highlight w:val="yellow"/>
        </w:rPr>
        <w:t xml:space="preserve">activist to turn voters from </w:t>
      </w:r>
      <w:r w:rsidRPr="009E3BBD">
        <w:rPr>
          <w:rStyle w:val="Emphasis"/>
          <w:highlight w:val="yellow"/>
        </w:rPr>
        <w:t>right-wing populism</w:t>
      </w:r>
      <w:r w:rsidRPr="009E3BBD">
        <w:rPr>
          <w:rStyle w:val="StyleUnderline"/>
          <w:highlight w:val="yellow"/>
        </w:rPr>
        <w:t xml:space="preserve"> toward democratic alternatives</w:t>
      </w:r>
      <w:r w:rsidRPr="009E3BBD">
        <w:rPr>
          <w:sz w:val="14"/>
        </w:rPr>
        <w:t xml:space="preserve">. Nor is it simply that </w:t>
      </w:r>
      <w:r w:rsidRPr="009E3BBD">
        <w:rPr>
          <w:rStyle w:val="StyleUnderline"/>
        </w:rPr>
        <w:t>we do not have the tactical repertoire to resist</w:t>
      </w:r>
      <w:r w:rsidRPr="009E3BBD">
        <w:rPr>
          <w:sz w:val="14"/>
        </w:rPr>
        <w:t xml:space="preserve"> autonomy-threatening forms of labor organization—from familiar workplace domination to new practices found in </w:t>
      </w:r>
      <w:r w:rsidRPr="009E3BBD">
        <w:rPr>
          <w:rStyle w:val="StyleUnderline"/>
        </w:rPr>
        <w:t>the gig economy</w:t>
      </w:r>
      <w:r w:rsidRPr="009E3BBD">
        <w:rPr>
          <w:sz w:val="14"/>
        </w:rPr>
        <w:t xml:space="preserve">.80 The problem is not even just that episodes in which workers connect with each other to experience democratic life, as in the teachers’ strikes in 2018, while inspiring, are now too rare. The difficulty </w:t>
      </w:r>
      <w:r w:rsidRPr="009E3BBD">
        <w:rPr>
          <w:rStyle w:val="StyleUnderline"/>
        </w:rPr>
        <w:t>is that it is by no means clear how</w:t>
      </w:r>
      <w:r w:rsidRPr="009E3BBD">
        <w:rPr>
          <w:sz w:val="14"/>
        </w:rPr>
        <w:t xml:space="preserve">, in the contemporary political economy, </w:t>
      </w:r>
      <w:r w:rsidRPr="009E3BBD">
        <w:rPr>
          <w:rStyle w:val="StyleUnderline"/>
        </w:rPr>
        <w:t>to reclaim the benefits of vibrant strike activity. There is no reason to believe that the reduction in strikes is simply due to oversight</w:t>
      </w:r>
      <w:r w:rsidRPr="009E3BBD">
        <w:rPr>
          <w:sz w:val="14"/>
        </w:rPr>
        <w:t xml:space="preserve"> or choice—that workers simply forgot or lost the courage to strike. The long decline of the strike is likely due to structural changes that have made striking a less attractive option for workers and have also directly acted on and through some of the other phenomena discussed here, such as greater economic disparities and the power of money in politics.</w:t>
      </w:r>
    </w:p>
    <w:p w14:paraId="12F4A1BD" w14:textId="77777777" w:rsidR="00400031" w:rsidRDefault="00400031" w:rsidP="00400031"/>
    <w:p w14:paraId="5EF7EBF1" w14:textId="77777777" w:rsidR="00400031" w:rsidRPr="00400031" w:rsidRDefault="00400031" w:rsidP="00400031"/>
    <w:sectPr w:rsidR="00400031" w:rsidRPr="00400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C80893"/>
    <w:multiLevelType w:val="hybridMultilevel"/>
    <w:tmpl w:val="9022F44C"/>
    <w:lvl w:ilvl="0" w:tplc="1032AEDA">
      <w:start w:val="8"/>
      <w:numFmt w:val="decimal"/>
      <w:lvlText w:val="%1."/>
      <w:lvlJc w:val="left"/>
      <w:pPr>
        <w:ind w:left="720" w:hanging="360"/>
      </w:pPr>
      <w:rPr>
        <w:rFonts w:eastAsiaTheme="majorEastAsia" w:cstheme="majorBid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372AC0"/>
    <w:multiLevelType w:val="hybridMultilevel"/>
    <w:tmpl w:val="BBD8C2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0259D"/>
    <w:multiLevelType w:val="hybridMultilevel"/>
    <w:tmpl w:val="B114E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9231A"/>
    <w:multiLevelType w:val="hybridMultilevel"/>
    <w:tmpl w:val="4A425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A5D33"/>
    <w:multiLevelType w:val="hybridMultilevel"/>
    <w:tmpl w:val="E016377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336C0F"/>
    <w:multiLevelType w:val="hybridMultilevel"/>
    <w:tmpl w:val="95D82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682C"/>
    <w:rsid w:val="000139A3"/>
    <w:rsid w:val="00097A45"/>
    <w:rsid w:val="000E495A"/>
    <w:rsid w:val="00100833"/>
    <w:rsid w:val="00101B62"/>
    <w:rsid w:val="00104529"/>
    <w:rsid w:val="00105942"/>
    <w:rsid w:val="00107396"/>
    <w:rsid w:val="0011682C"/>
    <w:rsid w:val="00144A4C"/>
    <w:rsid w:val="001646A3"/>
    <w:rsid w:val="00176AB0"/>
    <w:rsid w:val="00177B7D"/>
    <w:rsid w:val="0018322D"/>
    <w:rsid w:val="001B5776"/>
    <w:rsid w:val="001C05F6"/>
    <w:rsid w:val="001E204F"/>
    <w:rsid w:val="001E527A"/>
    <w:rsid w:val="001F78CE"/>
    <w:rsid w:val="00251FC7"/>
    <w:rsid w:val="002855A7"/>
    <w:rsid w:val="002B146A"/>
    <w:rsid w:val="002B5E17"/>
    <w:rsid w:val="002F0C83"/>
    <w:rsid w:val="00315690"/>
    <w:rsid w:val="00316B75"/>
    <w:rsid w:val="0032356E"/>
    <w:rsid w:val="00325646"/>
    <w:rsid w:val="003460F2"/>
    <w:rsid w:val="0038158C"/>
    <w:rsid w:val="003902BA"/>
    <w:rsid w:val="00391F0B"/>
    <w:rsid w:val="003A09E2"/>
    <w:rsid w:val="003C7596"/>
    <w:rsid w:val="003E093F"/>
    <w:rsid w:val="003E1DDD"/>
    <w:rsid w:val="00400031"/>
    <w:rsid w:val="00407037"/>
    <w:rsid w:val="0045796A"/>
    <w:rsid w:val="004605D6"/>
    <w:rsid w:val="004C60E8"/>
    <w:rsid w:val="004E3579"/>
    <w:rsid w:val="004E728B"/>
    <w:rsid w:val="004F39E0"/>
    <w:rsid w:val="00525EF1"/>
    <w:rsid w:val="00537BD5"/>
    <w:rsid w:val="0057268A"/>
    <w:rsid w:val="005D2912"/>
    <w:rsid w:val="005F6973"/>
    <w:rsid w:val="006065BD"/>
    <w:rsid w:val="00645FA9"/>
    <w:rsid w:val="00647866"/>
    <w:rsid w:val="006620F4"/>
    <w:rsid w:val="00665003"/>
    <w:rsid w:val="006956C0"/>
    <w:rsid w:val="006A2AD0"/>
    <w:rsid w:val="006C0B1E"/>
    <w:rsid w:val="006C2375"/>
    <w:rsid w:val="006C4A65"/>
    <w:rsid w:val="006D4ECC"/>
    <w:rsid w:val="00722258"/>
    <w:rsid w:val="007243E5"/>
    <w:rsid w:val="007652AE"/>
    <w:rsid w:val="00766EA0"/>
    <w:rsid w:val="007A2226"/>
    <w:rsid w:val="007F5B66"/>
    <w:rsid w:val="00823A1C"/>
    <w:rsid w:val="00845B9D"/>
    <w:rsid w:val="00860984"/>
    <w:rsid w:val="008B3ECB"/>
    <w:rsid w:val="008B4E85"/>
    <w:rsid w:val="008C1B2E"/>
    <w:rsid w:val="0091627E"/>
    <w:rsid w:val="00963DFC"/>
    <w:rsid w:val="0097032B"/>
    <w:rsid w:val="009A2409"/>
    <w:rsid w:val="009A3D59"/>
    <w:rsid w:val="009C1F9A"/>
    <w:rsid w:val="009D2EAD"/>
    <w:rsid w:val="009D54B2"/>
    <w:rsid w:val="009E1922"/>
    <w:rsid w:val="009F7ED2"/>
    <w:rsid w:val="00A42DB8"/>
    <w:rsid w:val="00A93661"/>
    <w:rsid w:val="00A95652"/>
    <w:rsid w:val="00AB7BFD"/>
    <w:rsid w:val="00AC0AB8"/>
    <w:rsid w:val="00B266F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AED"/>
    <w:rsid w:val="00CF59A8"/>
    <w:rsid w:val="00D21166"/>
    <w:rsid w:val="00D325A9"/>
    <w:rsid w:val="00D36A8A"/>
    <w:rsid w:val="00D61409"/>
    <w:rsid w:val="00D6691E"/>
    <w:rsid w:val="00D71170"/>
    <w:rsid w:val="00DA1C92"/>
    <w:rsid w:val="00DA25D4"/>
    <w:rsid w:val="00DA6538"/>
    <w:rsid w:val="00DB2234"/>
    <w:rsid w:val="00E15E75"/>
    <w:rsid w:val="00E5262C"/>
    <w:rsid w:val="00E809FC"/>
    <w:rsid w:val="00EC7DC4"/>
    <w:rsid w:val="00ED30CF"/>
    <w:rsid w:val="00F0269F"/>
    <w:rsid w:val="00F176EF"/>
    <w:rsid w:val="00F2219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21F46"/>
  <w15:chartTrackingRefBased/>
  <w15:docId w15:val="{0992BF3A-76A6-4C45-8785-57DC0C12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09FC"/>
    <w:rPr>
      <w:rFonts w:ascii="Calibri" w:hAnsi="Calibri" w:cs="Calibri"/>
    </w:rPr>
  </w:style>
  <w:style w:type="paragraph" w:styleId="Heading1">
    <w:name w:val="heading 1"/>
    <w:aliases w:val="Pocket"/>
    <w:basedOn w:val="Normal"/>
    <w:next w:val="Normal"/>
    <w:link w:val="Heading1Char"/>
    <w:qFormat/>
    <w:rsid w:val="00E809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09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E809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E809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09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9FC"/>
  </w:style>
  <w:style w:type="character" w:customStyle="1" w:styleId="Heading1Char">
    <w:name w:val="Heading 1 Char"/>
    <w:aliases w:val="Pocket Char"/>
    <w:basedOn w:val="DefaultParagraphFont"/>
    <w:link w:val="Heading1"/>
    <w:rsid w:val="00E809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09F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E809F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E809F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E809F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09FC"/>
    <w:rPr>
      <w:b/>
      <w:bCs/>
      <w:sz w:val="26"/>
      <w:u w:val="none"/>
    </w:rPr>
  </w:style>
  <w:style w:type="character" w:customStyle="1" w:styleId="StyleUnderline">
    <w:name w:val="Style Underline"/>
    <w:aliases w:val="Underline,Style Bold Underline,Intense Emphasis1,Style,apple-style-span + 6 pt,Kern at 16 pt,Intense Emphasis11,Intense Emphasis2,HHeading 3 + 12 pt,Cards + Font: 12 pt Char,Title Char,ci,c,Intense Emphasis111,Intense Emphasis21,Bold,Bo"/>
    <w:basedOn w:val="DefaultParagraphFont"/>
    <w:uiPriority w:val="6"/>
    <w:qFormat/>
    <w:rsid w:val="00E809FC"/>
    <w:rPr>
      <w:b w:val="0"/>
      <w:sz w:val="22"/>
      <w:u w:val="single"/>
    </w:rPr>
  </w:style>
  <w:style w:type="character" w:styleId="Hyperlink">
    <w:name w:val="Hyperlink"/>
    <w:basedOn w:val="DefaultParagraphFont"/>
    <w:uiPriority w:val="99"/>
    <w:unhideWhenUsed/>
    <w:rsid w:val="00E809FC"/>
    <w:rPr>
      <w:color w:val="auto"/>
      <w:u w:val="none"/>
    </w:rPr>
  </w:style>
  <w:style w:type="character" w:styleId="FollowedHyperlink">
    <w:name w:val="FollowedHyperlink"/>
    <w:basedOn w:val="DefaultParagraphFont"/>
    <w:uiPriority w:val="99"/>
    <w:semiHidden/>
    <w:unhideWhenUsed/>
    <w:rsid w:val="00E809FC"/>
    <w:rPr>
      <w:color w:val="auto"/>
      <w:u w:val="none"/>
    </w:rPr>
  </w:style>
  <w:style w:type="paragraph" w:customStyle="1" w:styleId="textbold">
    <w:name w:val="text bold"/>
    <w:basedOn w:val="Normal"/>
    <w:link w:val="Emphasis"/>
    <w:uiPriority w:val="7"/>
    <w:qFormat/>
    <w:rsid w:val="0011682C"/>
    <w:pPr>
      <w:ind w:left="720"/>
      <w:jc w:val="both"/>
    </w:pPr>
    <w:rPr>
      <w:b/>
      <w:iCs/>
      <w:u w:val="single"/>
    </w:rPr>
  </w:style>
  <w:style w:type="paragraph" w:customStyle="1" w:styleId="Emphasis1">
    <w:name w:val="Emphasis1"/>
    <w:basedOn w:val="Normal"/>
    <w:autoRedefine/>
    <w:uiPriority w:val="7"/>
    <w:qFormat/>
    <w:rsid w:val="0011682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765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01/5-reasons-start-talking-existential-risks-extinction-moriori/" TargetMode="External"/><Relationship Id="rId3" Type="http://schemas.openxmlformats.org/officeDocument/2006/relationships/styles" Target="styles.xml"/><Relationship Id="rId7" Type="http://schemas.openxmlformats.org/officeDocument/2006/relationships/hyperlink" Target="https://www.xconomy.com/boston/2018/01/15/why-human-extinction-needs-a-marketing-depart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17131</Words>
  <Characters>97653</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25</cp:revision>
  <dcterms:created xsi:type="dcterms:W3CDTF">2021-11-20T20:04:00Z</dcterms:created>
  <dcterms:modified xsi:type="dcterms:W3CDTF">2021-11-20T21:57:00Z</dcterms:modified>
</cp:coreProperties>
</file>