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45C87" w14:textId="5A887E7F" w:rsidR="00BA72F4" w:rsidRDefault="00BA72F4" w:rsidP="00BA72F4">
      <w:pPr>
        <w:pStyle w:val="Heading1"/>
      </w:pPr>
      <w:r>
        <w:t>1NC</w:t>
      </w:r>
    </w:p>
    <w:p w14:paraId="1CA2D7FF" w14:textId="5E2AB73C" w:rsidR="003D4552" w:rsidRDefault="003D4552" w:rsidP="003D4552">
      <w:pPr>
        <w:pStyle w:val="Heading3"/>
      </w:pPr>
      <w:r>
        <w:lastRenderedPageBreak/>
        <w:t xml:space="preserve">1NC </w:t>
      </w:r>
      <w:r w:rsidR="001F2E3B">
        <w:t xml:space="preserve">– K </w:t>
      </w:r>
    </w:p>
    <w:p w14:paraId="2E450C15" w14:textId="77777777" w:rsidR="003D4552" w:rsidRPr="00CB54B9" w:rsidRDefault="003D4552" w:rsidP="003D4552">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29ED4F2E" w14:textId="77777777" w:rsidR="003D4552" w:rsidRDefault="003D4552" w:rsidP="003D4552">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1003717A" w14:textId="77777777" w:rsidR="003D4552" w:rsidRDefault="003D4552" w:rsidP="003D4552">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6F252005" w14:textId="77777777" w:rsidR="003D4552" w:rsidRPr="00B55A95" w:rsidRDefault="003D4552" w:rsidP="003D4552">
      <w:pPr>
        <w:pStyle w:val="Heading4"/>
      </w:pPr>
      <w:r>
        <w:t xml:space="preserve">Journalistic objectivity relies on the narrative of a “view from nowhere” which papers over individuals </w:t>
      </w:r>
      <w:r>
        <w:rPr>
          <w:u w:val="single"/>
        </w:rPr>
        <w:t>material connection</w:t>
      </w:r>
      <w:r>
        <w:t xml:space="preserve"> – that enables the continuance of </w:t>
      </w:r>
      <w:r>
        <w:rPr>
          <w:u w:val="single"/>
        </w:rPr>
        <w:t>false narratives</w:t>
      </w:r>
      <w:r>
        <w:t xml:space="preserve"> that upholds a history of erasure</w:t>
      </w:r>
    </w:p>
    <w:p w14:paraId="7E4A63B0" w14:textId="77777777" w:rsidR="003D4552" w:rsidRDefault="003D4552" w:rsidP="003D4552">
      <w:pPr>
        <w:rPr>
          <w:rStyle w:val="Style13ptBold"/>
          <w:b w:val="0"/>
          <w:bCs/>
          <w:sz w:val="16"/>
          <w:szCs w:val="12"/>
        </w:rPr>
      </w:pPr>
      <w:r>
        <w:rPr>
          <w:rStyle w:val="Style13ptBold"/>
        </w:rPr>
        <w:t>Brake 21</w:t>
      </w:r>
      <w:r>
        <w:rPr>
          <w:rStyle w:val="Style13ptBold"/>
          <w:sz w:val="16"/>
          <w:szCs w:val="12"/>
        </w:rPr>
        <w:t xml:space="preserve"> (Justin Brake; 7/5/21; Briarpatch Magazine; </w:t>
      </w:r>
      <w:r>
        <w:rPr>
          <w:rStyle w:val="Style13ptBold"/>
          <w:i/>
          <w:iCs/>
          <w:sz w:val="16"/>
          <w:szCs w:val="12"/>
        </w:rPr>
        <w:t>“</w:t>
      </w:r>
      <w:r w:rsidRPr="00DF00A1">
        <w:rPr>
          <w:rStyle w:val="Style13ptBold"/>
          <w:i/>
          <w:iCs/>
          <w:sz w:val="16"/>
          <w:szCs w:val="12"/>
        </w:rPr>
        <w:t>Built on a foundation of white supremacy”</w:t>
      </w:r>
      <w:r>
        <w:rPr>
          <w:rStyle w:val="Style13ptBold"/>
          <w:sz w:val="16"/>
          <w:szCs w:val="12"/>
        </w:rPr>
        <w:t xml:space="preserve">; accessed 3/4/22; </w:t>
      </w:r>
      <w:hyperlink r:id="rId10" w:history="1">
        <w:r w:rsidRPr="0022166F">
          <w:rPr>
            <w:rStyle w:val="Hyperlink"/>
            <w:sz w:val="16"/>
            <w:szCs w:val="12"/>
          </w:rPr>
          <w:t>https://briarpatchmagazine.com/articles/view/built-on-a-foundation-of-white-supremacy</w:t>
        </w:r>
      </w:hyperlink>
      <w:r>
        <w:rPr>
          <w:rStyle w:val="Style13ptBold"/>
          <w:sz w:val="16"/>
          <w:szCs w:val="12"/>
        </w:rPr>
        <w:t xml:space="preserve">; </w:t>
      </w:r>
      <w:r w:rsidRPr="006B7741">
        <w:rPr>
          <w:rStyle w:val="Style13ptBold"/>
          <w:sz w:val="16"/>
          <w:szCs w:val="12"/>
        </w:rPr>
        <w:t>Justin Brake is an independent journalist from Ktaqmkuk (Newfoundland) who presently lives and works in unceded Algonquin territory. A settler with Mi’kmaq ancestry, much of Justin’s work focuses on Indigenous rights and liberation. He is a writer and editor with the Breach and a regular contributor to the Independent</w:t>
      </w:r>
      <w:r>
        <w:rPr>
          <w:rStyle w:val="Style13ptBold"/>
          <w:sz w:val="16"/>
          <w:szCs w:val="12"/>
        </w:rPr>
        <w:t>) HB *Brackets in original*</w:t>
      </w:r>
    </w:p>
    <w:p w14:paraId="06DF4B28" w14:textId="77777777" w:rsidR="003D4552" w:rsidRPr="00B045F8" w:rsidRDefault="003D4552" w:rsidP="003D4552">
      <w:pPr>
        <w:rPr>
          <w:rStyle w:val="Style13ptBold"/>
          <w:b w:val="0"/>
          <w:bCs/>
          <w:sz w:val="8"/>
          <w:szCs w:val="18"/>
        </w:rPr>
      </w:pPr>
      <w:r w:rsidRPr="00232FC9">
        <w:rPr>
          <w:rStyle w:val="StyleUnderline"/>
        </w:rPr>
        <w:t xml:space="preserve">The criminalization of Indigenous land defence – and of the </w:t>
      </w:r>
      <w:r w:rsidRPr="00B045F8">
        <w:rPr>
          <w:rStyle w:val="StyleUnderline"/>
          <w:highlight w:val="green"/>
        </w:rPr>
        <w:t>journalism</w:t>
      </w:r>
      <w:r w:rsidRPr="00232FC9">
        <w:rPr>
          <w:rStyle w:val="StyleUnderline"/>
        </w:rPr>
        <w:t xml:space="preserve"> that reported on it</w:t>
      </w:r>
      <w:r w:rsidRPr="00B045F8">
        <w:rPr>
          <w:rStyle w:val="Style13ptBold"/>
          <w:sz w:val="8"/>
          <w:szCs w:val="18"/>
        </w:rPr>
        <w:t xml:space="preserve"> – forced me and the land protectors through years of court hearings. In the end, the dam was built and Innu and Inuit living downstream now suffer the consequences of the violence inflicted upon their river and their ways of life. </w:t>
      </w:r>
      <w:r w:rsidRPr="00232FC9">
        <w:rPr>
          <w:rStyle w:val="StyleUnderline"/>
        </w:rPr>
        <w:t xml:space="preserve">Some </w:t>
      </w:r>
      <w:r w:rsidRPr="00B045F8">
        <w:rPr>
          <w:rStyle w:val="StyleUnderline"/>
          <w:highlight w:val="green"/>
        </w:rPr>
        <w:t>talked about</w:t>
      </w:r>
      <w:r w:rsidRPr="00232FC9">
        <w:rPr>
          <w:rStyle w:val="StyleUnderline"/>
        </w:rPr>
        <w:t xml:space="preserve"> the </w:t>
      </w:r>
      <w:r w:rsidRPr="00B045F8">
        <w:rPr>
          <w:rStyle w:val="StyleUnderline"/>
          <w:highlight w:val="green"/>
        </w:rPr>
        <w:t>occupation’s silver linings</w:t>
      </w:r>
      <w:r w:rsidRPr="00B045F8">
        <w:rPr>
          <w:rStyle w:val="Style13ptBold"/>
          <w:sz w:val="8"/>
          <w:szCs w:val="18"/>
        </w:rPr>
        <w:t xml:space="preserve">: Innu, Inuit, and settler Labradorians “know now that they need to stick together to be heard and to be strong,” Innu land defender David Nuke told APTN in 2018. A 2019 decision from the Court of Appeal of Newfoundland and Labrador in my case recognized the special role journalists play when they cover Indigenous land defence. When granting an injunction, the judges wrote, courts must be careful not to infringe on </w:t>
      </w:r>
      <w:proofErr w:type="gramStart"/>
      <w:r w:rsidRPr="00B045F8">
        <w:rPr>
          <w:rStyle w:val="Style13ptBold"/>
          <w:sz w:val="8"/>
          <w:szCs w:val="18"/>
        </w:rPr>
        <w:t>Canadians’</w:t>
      </w:r>
      <w:proofErr w:type="gramEnd"/>
      <w:r w:rsidRPr="00B045F8">
        <w:rPr>
          <w:rStyle w:val="Style13ptBold"/>
          <w:sz w:val="8"/>
          <w:szCs w:val="18"/>
        </w:rPr>
        <w:t xml:space="preserve"> constitutionally protected right to a free press. But in the years since 2016, as I’ve watched media coverage of Wet’suwet’en, Haudenosaunee, and Secwepemc land defence, I’m not sure </w:t>
      </w:r>
      <w:r w:rsidRPr="00B045F8">
        <w:rPr>
          <w:sz w:val="8"/>
        </w:rPr>
        <w:t>a lack of press freedom is the main issue hindering good reporting on Indigenous resistance</w:t>
      </w:r>
      <w:r w:rsidRPr="00B045F8">
        <w:rPr>
          <w:rStyle w:val="StyleUnderline"/>
        </w:rPr>
        <w:t xml:space="preserve">. As the reckoning with racism in Canadian newsrooms over the last year shows us, when the journalism industry is built on a foundation of white supremacy, </w:t>
      </w:r>
      <w:r w:rsidRPr="00B045F8">
        <w:rPr>
          <w:rStyle w:val="StyleUnderline"/>
          <w:highlight w:val="green"/>
        </w:rPr>
        <w:t>publications</w:t>
      </w:r>
      <w:r w:rsidRPr="00B045F8">
        <w:rPr>
          <w:rStyle w:val="StyleUnderline"/>
        </w:rPr>
        <w:t xml:space="preserve"> and reporters </w:t>
      </w:r>
      <w:r w:rsidRPr="00B045F8">
        <w:rPr>
          <w:rStyle w:val="StyleUnderline"/>
          <w:highlight w:val="green"/>
        </w:rPr>
        <w:t xml:space="preserve">become </w:t>
      </w:r>
      <w:r w:rsidRPr="00B045F8">
        <w:rPr>
          <w:rStyle w:val="StyleUnderline"/>
        </w:rPr>
        <w:t xml:space="preserve">unwilling – maybe even </w:t>
      </w:r>
      <w:r w:rsidRPr="00B045F8">
        <w:rPr>
          <w:rStyle w:val="StyleUnderline"/>
          <w:highlight w:val="green"/>
        </w:rPr>
        <w:t>unable – to acknowledge</w:t>
      </w:r>
      <w:r w:rsidRPr="00232FC9">
        <w:rPr>
          <w:rStyle w:val="StyleUnderline"/>
        </w:rPr>
        <w:t xml:space="preserve"> their </w:t>
      </w:r>
      <w:r w:rsidRPr="00B045F8">
        <w:rPr>
          <w:rStyle w:val="StyleUnderline"/>
          <w:highlight w:val="green"/>
        </w:rPr>
        <w:t>biases and the ways their work upholds colonialism</w:t>
      </w:r>
      <w:r w:rsidRPr="00B045F8">
        <w:rPr>
          <w:rStyle w:val="Style13ptBold"/>
          <w:sz w:val="8"/>
          <w:szCs w:val="18"/>
        </w:rPr>
        <w:t xml:space="preserve">. Objectivity and settler colonialism “Watch your language.” That was the warning, written into an op-ed title, given by a daily newspaper columnist who took issue with my and other journalists’ use of the term “land protector” in our coverage of the Muskrat Falls resistance. “Reporters should avoid such language, laden as it is with inherent subjectivity,” the columnist went on. “[T]he last thing any journalist wants is to fuel those who are perpetually coiled and ready to yell ‘Media bias!’” </w:t>
      </w:r>
      <w:r w:rsidRPr="00B045F8">
        <w:rPr>
          <w:rStyle w:val="StyleUnderline"/>
          <w:highlight w:val="green"/>
        </w:rPr>
        <w:t>The debate over</w:t>
      </w:r>
      <w:r w:rsidRPr="00232FC9">
        <w:rPr>
          <w:rStyle w:val="StyleUnderline"/>
        </w:rPr>
        <w:t xml:space="preserve"> the utility and legitimacy of </w:t>
      </w:r>
      <w:r w:rsidRPr="00B045F8">
        <w:rPr>
          <w:rStyle w:val="StyleUnderline"/>
          <w:highlight w:val="green"/>
        </w:rPr>
        <w:t>objectivity in journalism</w:t>
      </w:r>
      <w:r w:rsidRPr="00232FC9">
        <w:rPr>
          <w:rStyle w:val="StyleUnderline"/>
        </w:rPr>
        <w:t xml:space="preserve"> is almost as old as the ideal itself. Objectivity “</w:t>
      </w:r>
      <w:r w:rsidRPr="00B045F8">
        <w:rPr>
          <w:rStyle w:val="StyleUnderline"/>
          <w:highlight w:val="green"/>
        </w:rPr>
        <w:t>hinges on a</w:t>
      </w:r>
      <w:r w:rsidRPr="00232FC9">
        <w:rPr>
          <w:rStyle w:val="StyleUnderline"/>
        </w:rPr>
        <w:t xml:space="preserve"> more fundamental </w:t>
      </w:r>
      <w:r w:rsidRPr="00B045F8">
        <w:rPr>
          <w:rStyle w:val="StyleUnderline"/>
          <w:highlight w:val="green"/>
        </w:rPr>
        <w:t>belief that there is a knowable world</w:t>
      </w:r>
      <w:r w:rsidRPr="00232FC9">
        <w:rPr>
          <w:rStyle w:val="StyleUnderline"/>
        </w:rPr>
        <w:t xml:space="preserve">, a way of seeing </w:t>
      </w:r>
      <w:r w:rsidRPr="00D87915">
        <w:rPr>
          <w:rStyle w:val="StyleUnderline"/>
          <w:highlight w:val="green"/>
        </w:rPr>
        <w:t>that</w:t>
      </w:r>
      <w:r w:rsidRPr="00232FC9">
        <w:rPr>
          <w:rStyle w:val="StyleUnderline"/>
        </w:rPr>
        <w:t xml:space="preserve">, once </w:t>
      </w:r>
      <w:r w:rsidRPr="00D87915">
        <w:rPr>
          <w:rStyle w:val="StyleUnderline"/>
          <w:highlight w:val="green"/>
        </w:rPr>
        <w:t>we set aside our own subjectivities, can be</w:t>
      </w:r>
      <w:r w:rsidRPr="00232FC9">
        <w:rPr>
          <w:rStyle w:val="StyleUnderline"/>
        </w:rPr>
        <w:t xml:space="preserve"> universally </w:t>
      </w:r>
      <w:r w:rsidRPr="00D87915">
        <w:rPr>
          <w:rStyle w:val="StyleUnderline"/>
          <w:highlight w:val="green"/>
        </w:rPr>
        <w:t>achieved</w:t>
      </w:r>
      <w:r w:rsidRPr="00232FC9">
        <w:rPr>
          <w:rStyle w:val="StyleUnderline"/>
        </w:rPr>
        <w:t xml:space="preserve"> or at least universally agreed upon,”</w:t>
      </w:r>
      <w:r w:rsidRPr="00B045F8">
        <w:rPr>
          <w:rStyle w:val="Style13ptBold"/>
          <w:sz w:val="8"/>
          <w:szCs w:val="18"/>
        </w:rPr>
        <w:t xml:space="preserve"> journalist Lewis Raven Wallace writes in The View </w:t>
      </w:r>
      <w:proofErr w:type="gramStart"/>
      <w:r w:rsidRPr="00B045F8">
        <w:rPr>
          <w:rStyle w:val="Style13ptBold"/>
          <w:sz w:val="8"/>
          <w:szCs w:val="18"/>
        </w:rPr>
        <w:t>From</w:t>
      </w:r>
      <w:proofErr w:type="gramEnd"/>
      <w:r w:rsidRPr="00B045F8">
        <w:rPr>
          <w:rStyle w:val="Style13ptBold"/>
          <w:sz w:val="8"/>
          <w:szCs w:val="18"/>
        </w:rPr>
        <w:t xml:space="preserve"> Somewhere. Defenders of objectivity, like The Elements of Journalism authors Bill Kovach and Tom Rosenstiel, argue that “[o]bjectivity was not meant to suggest that journalists were without bias. To the contrary, precisely because journalists could never be objective, their methods had to be. In the recognition that everyone is biased, in other words, the news, like science, should flow from a process for reporting that is defensible, rigorous, and transparent.” But </w:t>
      </w:r>
      <w:r w:rsidRPr="00232FC9">
        <w:rPr>
          <w:rStyle w:val="StyleUnderline"/>
        </w:rPr>
        <w:t>too often, objectivity is conflated with the views of those in positions of power</w:t>
      </w:r>
      <w:r w:rsidRPr="00B045F8">
        <w:rPr>
          <w:rStyle w:val="Style13ptBold"/>
          <w:sz w:val="8"/>
          <w:szCs w:val="18"/>
        </w:rPr>
        <w:t xml:space="preserve">. In Seeing Red: A History of Natives in Canadian Newspapers, Mark Cronlund Anderson and Carmen L. Robertson detail how, over the course of this country’s short history, Canadian newspapers have supported and advanced settler colonialism. </w:t>
      </w:r>
      <w:r w:rsidRPr="00D87915">
        <w:rPr>
          <w:rStyle w:val="StyleUnderline"/>
          <w:highlight w:val="green"/>
        </w:rPr>
        <w:t>Under</w:t>
      </w:r>
      <w:r w:rsidRPr="00232FC9">
        <w:rPr>
          <w:rStyle w:val="StyleUnderline"/>
        </w:rPr>
        <w:t xml:space="preserve"> the guise of “</w:t>
      </w:r>
      <w:r w:rsidRPr="00D87915">
        <w:rPr>
          <w:rStyle w:val="StyleUnderline"/>
          <w:highlight w:val="green"/>
        </w:rPr>
        <w:t>objective” reporting, journalists</w:t>
      </w:r>
      <w:r w:rsidRPr="00232FC9">
        <w:rPr>
          <w:rStyle w:val="StyleUnderline"/>
        </w:rPr>
        <w:t xml:space="preserve"> have consistently </w:t>
      </w:r>
      <w:r w:rsidRPr="00D87915">
        <w:rPr>
          <w:rStyle w:val="StyleUnderline"/>
          <w:highlight w:val="green"/>
        </w:rPr>
        <w:t xml:space="preserve">othered </w:t>
      </w:r>
      <w:r w:rsidRPr="00D87915">
        <w:rPr>
          <w:rStyle w:val="StyleUnderline"/>
        </w:rPr>
        <w:t xml:space="preserve">and stereotyped </w:t>
      </w:r>
      <w:r w:rsidRPr="00D87915">
        <w:rPr>
          <w:rStyle w:val="StyleUnderline"/>
          <w:highlight w:val="green"/>
        </w:rPr>
        <w:t>Indigenous Peoples</w:t>
      </w:r>
      <w:r w:rsidRPr="00232FC9">
        <w:rPr>
          <w:rStyle w:val="StyleUnderline"/>
        </w:rPr>
        <w:t xml:space="preserve">, misrepresented them, </w:t>
      </w:r>
      <w:r w:rsidRPr="00D87915">
        <w:rPr>
          <w:rStyle w:val="StyleUnderline"/>
          <w:highlight w:val="green"/>
        </w:rPr>
        <w:t>and</w:t>
      </w:r>
      <w:r w:rsidRPr="00232FC9">
        <w:rPr>
          <w:rStyle w:val="StyleUnderline"/>
        </w:rPr>
        <w:t xml:space="preserve"> outright </w:t>
      </w:r>
      <w:r w:rsidRPr="00D87915">
        <w:rPr>
          <w:rStyle w:val="StyleUnderline"/>
          <w:highlight w:val="green"/>
        </w:rPr>
        <w:t>erased their histories</w:t>
      </w:r>
      <w:r w:rsidRPr="00232FC9">
        <w:rPr>
          <w:rStyle w:val="StyleUnderline"/>
        </w:rPr>
        <w:t xml:space="preserve"> and cultures. “The colonial stereotypes have endured in the press, even flourished</w:t>
      </w:r>
      <w:r w:rsidRPr="00B045F8">
        <w:rPr>
          <w:rStyle w:val="Style13ptBold"/>
          <w:sz w:val="8"/>
          <w:szCs w:val="18"/>
        </w:rPr>
        <w:t xml:space="preserve">,” the authors noted a decade ago. “That the prose may have become less ‘blatant’ however suggests that the audience has become more familiar with the genre conventions of colonial discourse. To put it another </w:t>
      </w:r>
      <w:r w:rsidRPr="00B045F8">
        <w:rPr>
          <w:rStyle w:val="Style13ptBold"/>
          <w:sz w:val="8"/>
          <w:szCs w:val="18"/>
        </w:rPr>
        <w:lastRenderedPageBreak/>
        <w:t xml:space="preserve">way: the nation has been built.” Robert Ballantyne, a Cree-Mohawk grad student at Carleton University and former CBC and Toronto Star journalist, is researching anti-colonial reporting methods. He says </w:t>
      </w:r>
      <w:r w:rsidRPr="00D87915">
        <w:rPr>
          <w:rStyle w:val="StyleUnderline"/>
        </w:rPr>
        <w:t>objectivity “makes</w:t>
      </w:r>
      <w:r w:rsidRPr="00232FC9">
        <w:rPr>
          <w:rStyle w:val="StyleUnderline"/>
        </w:rPr>
        <w:t xml:space="preserve"> it </w:t>
      </w:r>
      <w:r w:rsidRPr="00D87915">
        <w:rPr>
          <w:rStyle w:val="StyleUnderline"/>
        </w:rPr>
        <w:t>difficult</w:t>
      </w:r>
      <w:r w:rsidRPr="00232FC9">
        <w:rPr>
          <w:rStyle w:val="StyleUnderline"/>
        </w:rPr>
        <w:t xml:space="preserve"> for journalists </w:t>
      </w:r>
      <w:r w:rsidRPr="00D87915">
        <w:rPr>
          <w:rStyle w:val="StyleUnderline"/>
        </w:rPr>
        <w:t>to confront their own work</w:t>
      </w:r>
      <w:r w:rsidRPr="00232FC9">
        <w:rPr>
          <w:rStyle w:val="StyleUnderline"/>
        </w:rPr>
        <w:t>, as if they are somehow capable of transcending their own backgrounds, biases, and communities</w:t>
      </w:r>
      <w:r w:rsidRPr="00B045F8">
        <w:rPr>
          <w:rStyle w:val="Style13ptBold"/>
          <w:sz w:val="8"/>
          <w:szCs w:val="18"/>
        </w:rPr>
        <w:t xml:space="preserve">.” Armed with what Ballantyne calls a perceived “superpower of fairness,” </w:t>
      </w:r>
      <w:r w:rsidRPr="00C2416F">
        <w:rPr>
          <w:rStyle w:val="StyleUnderline"/>
        </w:rPr>
        <w:t xml:space="preserve">journalists’ </w:t>
      </w:r>
      <w:r w:rsidRPr="00D87915">
        <w:rPr>
          <w:rStyle w:val="StyleUnderline"/>
          <w:highlight w:val="green"/>
        </w:rPr>
        <w:t>indoctrination in objectivity</w:t>
      </w:r>
      <w:r w:rsidRPr="00C2416F">
        <w:rPr>
          <w:rStyle w:val="StyleUnderline"/>
        </w:rPr>
        <w:t xml:space="preserve"> “can </w:t>
      </w:r>
      <w:r w:rsidRPr="00D87915">
        <w:rPr>
          <w:rStyle w:val="StyleUnderline"/>
          <w:highlight w:val="green"/>
        </w:rPr>
        <w:t>create an almost impossible situation to</w:t>
      </w:r>
      <w:r w:rsidRPr="00C2416F">
        <w:rPr>
          <w:rStyle w:val="StyleUnderline"/>
        </w:rPr>
        <w:t xml:space="preserve"> have difficult conversations and </w:t>
      </w:r>
      <w:r w:rsidRPr="00D87915">
        <w:rPr>
          <w:rStyle w:val="StyleUnderline"/>
          <w:highlight w:val="green"/>
        </w:rPr>
        <w:t>create change</w:t>
      </w:r>
      <w:r w:rsidRPr="00C2416F">
        <w:rPr>
          <w:rStyle w:val="StyleUnderline"/>
        </w:rPr>
        <w:t xml:space="preserve"> if someone believes they are beyond reproach</w:t>
      </w:r>
      <w:r w:rsidRPr="00B045F8">
        <w:rPr>
          <w:rStyle w:val="Style13ptBold"/>
          <w:sz w:val="8"/>
          <w:szCs w:val="18"/>
        </w:rPr>
        <w:t xml:space="preserve">.” Tałtan journalist Candis Callison and her colleague Mary Lynn Young argue in their book Reckoning: Journalism’s Limits and Possibilities that “what journalists think happened is deeply related to who they are and where they’re coming from in broad and specific senses – and that there are multiple truths and perspectives that contribute to understanding what ‘really’ happened,” they write. Instead of pretending to be objective, they suggest journalists could be transparent about who they are and where they come from. “Recognizing individual and collective social and historical location needs to become part of the methodology for journalists in order to situate themselves, their knowledge, and expertise within a wider web of relations and entanglements.” The land and the economy Though non-Indigenous journalists benefit from colonization by living on stolen lands and reaping the benefits of Canada’s economy, we rarely – if ever – hear about land as anything but a resource to exploit. Within settler colonialism, Eve Tuck and K. Wayne Yang write, “Land is what is most valuable, contested, required. This is both because the settlers make Indigenous land their new home and source of capital, </w:t>
      </w:r>
      <w:proofErr w:type="gramStart"/>
      <w:r w:rsidRPr="00B045F8">
        <w:rPr>
          <w:rStyle w:val="Style13ptBold"/>
          <w:sz w:val="8"/>
          <w:szCs w:val="18"/>
        </w:rPr>
        <w:t>and also</w:t>
      </w:r>
      <w:proofErr w:type="gramEnd"/>
      <w:r w:rsidRPr="00B045F8">
        <w:rPr>
          <w:rStyle w:val="Style13ptBold"/>
          <w:sz w:val="8"/>
          <w:szCs w:val="18"/>
        </w:rPr>
        <w:t xml:space="preserve"> because the disruption of Indigenous relationships to land represents a profound epistemic, ontological, cosmological violence. This violence is not temporally contained in the arrival of the settler but is reasserted each day of occupation.” “</w:t>
      </w:r>
      <w:r w:rsidRPr="006B375A">
        <w:rPr>
          <w:rStyle w:val="StyleUnderline"/>
        </w:rPr>
        <w:t>There are dominant narratives” in journalism</w:t>
      </w:r>
      <w:r w:rsidRPr="00B045F8">
        <w:rPr>
          <w:rStyle w:val="Style13ptBold"/>
          <w:sz w:val="8"/>
          <w:szCs w:val="18"/>
        </w:rPr>
        <w:t xml:space="preserve">, explains IndigiNews managing editor Emilee Gilpin, a Michif journalist of </w:t>
      </w:r>
      <w:proofErr w:type="gramStart"/>
      <w:r w:rsidRPr="00B045F8">
        <w:rPr>
          <w:rStyle w:val="Style13ptBold"/>
          <w:sz w:val="8"/>
          <w:szCs w:val="18"/>
        </w:rPr>
        <w:t>Cree-Métis</w:t>
      </w:r>
      <w:proofErr w:type="gramEnd"/>
      <w:r w:rsidRPr="00B045F8">
        <w:rPr>
          <w:rStyle w:val="Style13ptBold"/>
          <w:sz w:val="8"/>
          <w:szCs w:val="18"/>
        </w:rPr>
        <w:t xml:space="preserve">, Filipina, and settler descent. Gilpin previously worked as the National Observer’s lead on its First Nations Forward series and is committed to decolonizing journalism and the media. She points to </w:t>
      </w:r>
      <w:r w:rsidRPr="006B375A">
        <w:rPr>
          <w:rStyle w:val="StyleUnderline"/>
        </w:rPr>
        <w:t>Canada’s economy as an example of a dominant narrative and notes few journalists ever question its nature or legitimacy when reporting on Indigenous land</w:t>
      </w:r>
      <w:r w:rsidRPr="00B045F8">
        <w:rPr>
          <w:rStyle w:val="Style13ptBold"/>
          <w:sz w:val="8"/>
          <w:szCs w:val="18"/>
        </w:rPr>
        <w:t xml:space="preserve"> defence. Everything journalists report is in relation to the economy, she says, “as if that’s just the assumed reality, as if that’s the world view that we’re all working from.” In a 2020 interview for TVO, Seeing Red author Carmen Robertson told Kanyen’kehá:ka journalist Shelby Lisk that </w:t>
      </w:r>
      <w:r w:rsidRPr="006B375A">
        <w:rPr>
          <w:rStyle w:val="StyleUnderline"/>
        </w:rPr>
        <w:t>while some journalists have improved their coverage of Indigenous land</w:t>
      </w:r>
      <w:r w:rsidRPr="00B045F8">
        <w:rPr>
          <w:rStyle w:val="Style13ptBold"/>
          <w:sz w:val="8"/>
          <w:szCs w:val="18"/>
        </w:rPr>
        <w:t xml:space="preserve"> defence, </w:t>
      </w:r>
      <w:r w:rsidRPr="00D87915">
        <w:rPr>
          <w:rStyle w:val="StyleUnderline"/>
          <w:highlight w:val="green"/>
        </w:rPr>
        <w:t>there remains a “disconnect [between] what land means</w:t>
      </w:r>
      <w:r w:rsidRPr="006B375A">
        <w:rPr>
          <w:rStyle w:val="StyleUnderline"/>
        </w:rPr>
        <w:t xml:space="preserve"> </w:t>
      </w:r>
      <w:r w:rsidRPr="00D87915">
        <w:rPr>
          <w:rStyle w:val="StyleUnderline"/>
        </w:rPr>
        <w:t>from a settler perspective</w:t>
      </w:r>
      <w:r w:rsidRPr="006B375A">
        <w:rPr>
          <w:rStyle w:val="StyleUnderline"/>
        </w:rPr>
        <w:t xml:space="preserve"> — a possession, a way to improve economics in this country — and then the notion of land as something other than that, which is a relational or kinship tie,</w:t>
      </w:r>
      <w:r w:rsidRPr="00B045F8">
        <w:rPr>
          <w:rStyle w:val="Style13ptBold"/>
          <w:sz w:val="8"/>
          <w:szCs w:val="18"/>
        </w:rPr>
        <w:t xml:space="preserve"> which many Canadians, for the most part, just can’t even fathom.” </w:t>
      </w:r>
      <w:r w:rsidRPr="00D87915">
        <w:rPr>
          <w:rStyle w:val="StyleUnderline"/>
          <w:highlight w:val="green"/>
        </w:rPr>
        <w:t>As a result</w:t>
      </w:r>
      <w:r w:rsidRPr="008359C2">
        <w:rPr>
          <w:rStyle w:val="StyleUnderline"/>
        </w:rPr>
        <w:t xml:space="preserve"> of that disconnect</w:t>
      </w:r>
      <w:r w:rsidRPr="00B045F8">
        <w:rPr>
          <w:rStyle w:val="Style13ptBold"/>
          <w:sz w:val="8"/>
          <w:szCs w:val="18"/>
        </w:rPr>
        <w:t>, Robertson says, “</w:t>
      </w:r>
      <w:r w:rsidRPr="00D87915">
        <w:rPr>
          <w:rStyle w:val="StyleUnderline"/>
          <w:highlight w:val="green"/>
        </w:rPr>
        <w:t>we see</w:t>
      </w:r>
      <w:r w:rsidRPr="008359C2">
        <w:rPr>
          <w:rStyle w:val="StyleUnderline"/>
        </w:rPr>
        <w:t xml:space="preserve"> those </w:t>
      </w:r>
      <w:r w:rsidRPr="00D87915">
        <w:rPr>
          <w:rStyle w:val="StyleUnderline"/>
          <w:highlight w:val="green"/>
        </w:rPr>
        <w:t xml:space="preserve">stereotypes bubble through, </w:t>
      </w:r>
      <w:r w:rsidRPr="00D87915">
        <w:rPr>
          <w:rStyle w:val="StyleUnderline"/>
        </w:rPr>
        <w:t>because</w:t>
      </w:r>
      <w:r w:rsidRPr="008359C2">
        <w:rPr>
          <w:rStyle w:val="StyleUnderline"/>
        </w:rPr>
        <w:t xml:space="preserve"> the fact that they’re ‘stopping progress,’ they’re stopping the economy, that doesn’t play well</w:t>
      </w:r>
      <w:r w:rsidRPr="00B045F8">
        <w:rPr>
          <w:rStyle w:val="Style13ptBold"/>
          <w:sz w:val="8"/>
          <w:szCs w:val="18"/>
        </w:rPr>
        <w:t xml:space="preserve"> [with Canadians].” Countering extractive journalism When </w:t>
      </w:r>
      <w:proofErr w:type="gramStart"/>
      <w:r w:rsidRPr="00B045F8">
        <w:rPr>
          <w:rStyle w:val="Style13ptBold"/>
          <w:sz w:val="8"/>
          <w:szCs w:val="18"/>
        </w:rPr>
        <w:t>Ukwehu:we</w:t>
      </w:r>
      <w:proofErr w:type="gramEnd"/>
      <w:r w:rsidRPr="00B045F8">
        <w:rPr>
          <w:rStyle w:val="Style13ptBold"/>
          <w:sz w:val="8"/>
          <w:szCs w:val="18"/>
        </w:rPr>
        <w:t xml:space="preserve"> journalist Karl Dockstader embedded with Haudenosaunee land defenders at Six Nations of the Grand River last summer, he didn’t fully appreciate the significance of what he was doing. “I’ve always seen myself as an outsider when it comes to journalism, and I never realized what an asset that was until I set up a tent at 1492 Land Back Lane,” he says, recalling the early days of the land reclamation in opposition to the construction of a new housing development on the outskirts of Caledonia, Ontario. Dockstader and Sean Vanderklis, who co-host One Dish, One Mic on Niagara radio station Newstalk 610 CKTB, took a different approach to their reporting. “We believed we had a responsibility to follow traditional protocol before inviting land defenders on to the radio,” Dockstader says. As Indigenous journalists, he and Vanderklis are accountable to the communities they cover, Dockstader explains, which involves developing relationships and earning trust. When the pair visited the site, they played “LaGolf” – a lacrosse-golf hybrid game – with land defenders. “I sat around the fire, I jammed out a couple horn rattle tunes and water drum, traditional songs, with one of the singers there. And we just got to know the camp,” Dockstader recalls. The pair’s newsgathering and reporting methodologies stand in stark contrast to how most journalists do their work. “The extractive approach to journalism treats facts like coal in a mine, using sources and places the way mining companies use land – as a resource to dig into, and then leave behind,” writes Wallace in The View </w:t>
      </w:r>
      <w:proofErr w:type="gramStart"/>
      <w:r w:rsidRPr="00B045F8">
        <w:rPr>
          <w:rStyle w:val="Style13ptBold"/>
          <w:sz w:val="8"/>
          <w:szCs w:val="18"/>
        </w:rPr>
        <w:t>From</w:t>
      </w:r>
      <w:proofErr w:type="gramEnd"/>
      <w:r w:rsidRPr="00B045F8">
        <w:rPr>
          <w:rStyle w:val="Style13ptBold"/>
          <w:sz w:val="8"/>
          <w:szCs w:val="18"/>
        </w:rPr>
        <w:t xml:space="preserve"> Somewhere. </w:t>
      </w:r>
      <w:r w:rsidRPr="00FB4F33">
        <w:rPr>
          <w:rStyle w:val="StyleUnderline"/>
        </w:rPr>
        <w:t xml:space="preserve">Extractive journalism “goes hand in hand with ‘objectivity’: </w:t>
      </w:r>
      <w:r w:rsidRPr="00E908C6">
        <w:rPr>
          <w:rStyle w:val="StyleUnderline"/>
          <w:highlight w:val="green"/>
        </w:rPr>
        <w:t>the outside observer objectifies</w:t>
      </w:r>
      <w:r w:rsidRPr="00FB4F33">
        <w:rPr>
          <w:rStyle w:val="StyleUnderline"/>
        </w:rPr>
        <w:t xml:space="preserve"> the </w:t>
      </w:r>
      <w:r w:rsidRPr="00E908C6">
        <w:rPr>
          <w:rStyle w:val="StyleUnderline"/>
          <w:highlight w:val="green"/>
        </w:rPr>
        <w:t>people and places</w:t>
      </w:r>
      <w:r w:rsidRPr="00FB4F33">
        <w:rPr>
          <w:rStyle w:val="StyleUnderline"/>
        </w:rPr>
        <w:t xml:space="preserve"> the stories are about, who become ‘sources’ rather than human beings</w:t>
      </w:r>
      <w:r w:rsidRPr="00B045F8">
        <w:rPr>
          <w:rStyle w:val="Style13ptBold"/>
          <w:sz w:val="8"/>
          <w:szCs w:val="18"/>
        </w:rPr>
        <w:t xml:space="preserve">.” Courtney Skye, who is Mohawk Turtle Clan from Six Nations and a researcher, policy analyst, and consultant, has supported 1492 Land Back Lane’s efforts. She praises Dockstader and Vanderklis’ approach to covering the land defence. “They did a really professional job of reminding people of their role and their work, but at the same time they are Indigenous reporters,” she says, pointing out that the Oneida Nation, of which Dockstader is a citizen, is one of the six that comprise Six Nations of the Grand River. “When you are in your home territory and you have familial connections and responsibilities to people, and you understand what those are – our laws, our ways of being should mean more and should supersede the expectations of colonial professionalism,” she says. For his work, Dockstader was charged with mischief and failure to comply with a court injunction that was intended to get land defenders off the construction site. The Canadian Association of Journalists and Canadian Journalists for Free Expression immediately condemned, “in the strongest possible terms, the Ontario Provincial Police’s decision to arrest and lay charges against an award-winning Indigenous journalist.” Three and a half months later, the Crown withdrew the charges, saying there was no reasonable prospect of conviction. In its 2021 World Press Freedom Index report, Reporters Without Borders noted the ongoing criminalization of journalists who cover Indigenous land defence in its critique of Canada’s track record on press freedom. </w:t>
      </w:r>
      <w:r w:rsidRPr="00A6700D">
        <w:rPr>
          <w:rStyle w:val="StyleUnderline"/>
        </w:rPr>
        <w:t xml:space="preserve">Making power visible </w:t>
      </w:r>
      <w:r w:rsidRPr="00E908C6">
        <w:rPr>
          <w:rStyle w:val="StyleUnderline"/>
          <w:highlight w:val="green"/>
        </w:rPr>
        <w:t>Journalists covering land defence</w:t>
      </w:r>
      <w:r w:rsidRPr="00A6700D">
        <w:rPr>
          <w:rStyle w:val="StyleUnderline"/>
        </w:rPr>
        <w:t xml:space="preserve"> stories often </w:t>
      </w:r>
      <w:r w:rsidRPr="00E908C6">
        <w:rPr>
          <w:rStyle w:val="StyleUnderline"/>
          <w:highlight w:val="green"/>
        </w:rPr>
        <w:t>report on “divisions” within communities</w:t>
      </w:r>
      <w:r w:rsidRPr="00A6700D">
        <w:rPr>
          <w:rStyle w:val="StyleUnderline"/>
        </w:rPr>
        <w:t xml:space="preserve"> </w:t>
      </w:r>
      <w:proofErr w:type="gramStart"/>
      <w:r w:rsidRPr="00A6700D">
        <w:rPr>
          <w:rStyle w:val="StyleUnderline"/>
        </w:rPr>
        <w:t xml:space="preserve">as a way </w:t>
      </w:r>
      <w:r w:rsidRPr="00E908C6">
        <w:rPr>
          <w:rStyle w:val="StyleUnderline"/>
          <w:highlight w:val="green"/>
        </w:rPr>
        <w:t>to</w:t>
      </w:r>
      <w:proofErr w:type="gramEnd"/>
      <w:r w:rsidRPr="00E908C6">
        <w:rPr>
          <w:rStyle w:val="StyleUnderline"/>
          <w:highlight w:val="green"/>
        </w:rPr>
        <w:t xml:space="preserve"> represent</w:t>
      </w:r>
      <w:r w:rsidRPr="00A6700D">
        <w:rPr>
          <w:rStyle w:val="StyleUnderline"/>
        </w:rPr>
        <w:t xml:space="preserve"> the </w:t>
      </w:r>
      <w:r w:rsidRPr="00E908C6">
        <w:rPr>
          <w:rStyle w:val="StyleUnderline"/>
          <w:highlight w:val="green"/>
        </w:rPr>
        <w:t>diverse ideas and perspectives</w:t>
      </w:r>
      <w:r w:rsidRPr="00A6700D">
        <w:rPr>
          <w:rStyle w:val="StyleUnderline"/>
        </w:rPr>
        <w:t xml:space="preserve"> Indigenous people ha</w:t>
      </w:r>
      <w:r w:rsidRPr="009A0561">
        <w:rPr>
          <w:rStyle w:val="StyleUnderline"/>
        </w:rPr>
        <w:t>ve on issues like resource development, land stewardship, and protection of collective rights.</w:t>
      </w:r>
      <w:r w:rsidRPr="00B045F8">
        <w:rPr>
          <w:rStyle w:val="Style13ptBold"/>
          <w:sz w:val="8"/>
          <w:szCs w:val="18"/>
        </w:rPr>
        <w:t xml:space="preserve"> But without historical context and an eye to power, </w:t>
      </w:r>
      <w:r w:rsidRPr="009A0561">
        <w:rPr>
          <w:rStyle w:val="StyleUnderline"/>
        </w:rPr>
        <w:t>journalists often end up supporting colonial power structures,</w:t>
      </w:r>
      <w:r w:rsidRPr="00B045F8">
        <w:rPr>
          <w:rStyle w:val="Style13ptBold"/>
          <w:sz w:val="8"/>
          <w:szCs w:val="18"/>
        </w:rPr>
        <w:t xml:space="preserve"> says Hayden King, who is Anishinaabe from Beausoleil First Nation and the executive director of the Yellowhead Institute, an Indigenous-led research centre at Ryerson University. “</w:t>
      </w:r>
      <w:r w:rsidRPr="00E908C6">
        <w:rPr>
          <w:rStyle w:val="StyleUnderline"/>
          <w:highlight w:val="green"/>
        </w:rPr>
        <w:t>This</w:t>
      </w:r>
      <w:r w:rsidRPr="009A0561">
        <w:rPr>
          <w:rStyle w:val="StyleUnderline"/>
        </w:rPr>
        <w:t xml:space="preserve"> whole </w:t>
      </w:r>
      <w:r w:rsidRPr="00E908C6">
        <w:rPr>
          <w:rStyle w:val="StyleUnderline"/>
          <w:highlight w:val="green"/>
        </w:rPr>
        <w:t>notion of factionalism can be its own</w:t>
      </w:r>
      <w:r w:rsidRPr="009A0561">
        <w:rPr>
          <w:rStyle w:val="StyleUnderline"/>
        </w:rPr>
        <w:t xml:space="preserve"> narrative </w:t>
      </w:r>
      <w:r w:rsidRPr="00E908C6">
        <w:rPr>
          <w:rStyle w:val="StyleUnderline"/>
          <w:highlight w:val="green"/>
        </w:rPr>
        <w:t>trope</w:t>
      </w:r>
      <w:r w:rsidRPr="00B045F8">
        <w:rPr>
          <w:rStyle w:val="Style13ptBold"/>
          <w:sz w:val="8"/>
          <w:szCs w:val="18"/>
        </w:rPr>
        <w:t xml:space="preserve">,” he explains. “If reporters had the tools to critically assess who will benefit from the story [they’re] telling, it might offer some correctives to how that story is told.” Six Nations’ most recent chief and council – elected by less than 10 per cent of eligible voters – signed an accommodations agreement with the housing developer in 2019. However, the Haudenosaunee Confederacy Chiefs Council, which represents Six Nations’ traditional governance system, has never consented to the development and has publicly supported 1492 Land Back Lane. Skye says it’s crucial that journalists reporting on the land reclamation recognize the ways colonialism has disrupted Haudenosaunee decision-making processes. “Through the imposition of the Indian Act, certain people have been elevated into positions of power, [into] systems of hierarchies,” she explains. “It’s one of the ways that colonialism continues to hold Indigenous people back.” People often respond to colonial oppression by conforming to the system in order to access power, Skye says. “A lot of people see that </w:t>
      </w:r>
      <w:proofErr w:type="gramStart"/>
      <w:r w:rsidRPr="00B045F8">
        <w:rPr>
          <w:rStyle w:val="Style13ptBold"/>
          <w:sz w:val="8"/>
          <w:szCs w:val="18"/>
        </w:rPr>
        <w:t>as a way to</w:t>
      </w:r>
      <w:proofErr w:type="gramEnd"/>
      <w:r w:rsidRPr="00B045F8">
        <w:rPr>
          <w:rStyle w:val="Style13ptBold"/>
          <w:sz w:val="8"/>
          <w:szCs w:val="18"/>
        </w:rPr>
        <w:t xml:space="preserve"> our safety, a way to our success, and I try to always remember that and not to hold a person personally responsible for it. But you </w:t>
      </w:r>
      <w:proofErr w:type="gramStart"/>
      <w:r w:rsidRPr="00B045F8">
        <w:rPr>
          <w:rStyle w:val="Style13ptBold"/>
          <w:sz w:val="8"/>
          <w:szCs w:val="18"/>
        </w:rPr>
        <w:t>have to</w:t>
      </w:r>
      <w:proofErr w:type="gramEnd"/>
      <w:r w:rsidRPr="00B045F8">
        <w:rPr>
          <w:rStyle w:val="Style13ptBold"/>
          <w:sz w:val="8"/>
          <w:szCs w:val="18"/>
        </w:rPr>
        <w:t xml:space="preserve"> have that simultaneous contextualization of where people sit and the kind of access to powers that they have, which ultimately informs their opinions and their positions.” For Wallace, </w:t>
      </w:r>
      <w:r w:rsidRPr="00C62A2B">
        <w:rPr>
          <w:rStyle w:val="StyleUnderline"/>
        </w:rPr>
        <w:t>simply incorporating different perspectives into a story isn’t good enough. “We don’t need more ‘both sides’ reporting as a matter of course.</w:t>
      </w:r>
      <w:r w:rsidRPr="00B045F8">
        <w:rPr>
          <w:rStyle w:val="Style13ptBold"/>
          <w:sz w:val="8"/>
          <w:szCs w:val="18"/>
        </w:rPr>
        <w:t xml:space="preserve"> We need a reckoning with the cultural forces of white supremacy and patriarchy themselves – these animating fantasies of superiority,” they write. “That requires a new framework for journalism – one that doesn’t shy away from analyzing and naming power and oppression.”</w:t>
      </w:r>
    </w:p>
    <w:p w14:paraId="5385E020" w14:textId="46B2A06C" w:rsidR="003801CD" w:rsidRPr="00242BB7" w:rsidRDefault="003801CD" w:rsidP="003801CD">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r w:rsidR="002B7236">
        <w:t xml:space="preserve"> --- the category of the human is </w:t>
      </w:r>
      <w:r w:rsidR="00D75120">
        <w:t xml:space="preserve">inaccessible to humanity --- the attempt to create a universal mode of ethics omits indigenous </w:t>
      </w:r>
      <w:r w:rsidR="001F2E3B">
        <w:t>communities</w:t>
      </w:r>
      <w:r w:rsidR="00D75120">
        <w:t xml:space="preserve"> </w:t>
      </w:r>
    </w:p>
    <w:p w14:paraId="1A06C8F5" w14:textId="458D472D" w:rsidR="003801CD" w:rsidRPr="003801CD" w:rsidRDefault="003801CD" w:rsidP="003801CD">
      <w:pPr>
        <w:rPr>
          <w:b/>
          <w:sz w:val="26"/>
        </w:rPr>
      </w:pPr>
      <w:r>
        <w:rPr>
          <w:rStyle w:val="Style13ptBold"/>
        </w:rPr>
        <w:t xml:space="preserve">Weheliye ’14 </w:t>
      </w:r>
      <w:r w:rsidRPr="00DC0652">
        <w:rPr>
          <w:sz w:val="16"/>
          <w:szCs w:val="16"/>
        </w:rPr>
        <w:t>[Alex</w:t>
      </w:r>
      <w:r>
        <w:rPr>
          <w:sz w:val="16"/>
          <w:szCs w:val="16"/>
        </w:rPr>
        <w:t>ander</w:t>
      </w:r>
      <w:r w:rsidRPr="00DC0652">
        <w:rPr>
          <w:sz w:val="16"/>
          <w:szCs w:val="16"/>
        </w:rPr>
        <w:t>, Northwestern University. 2014. “Habeus Viscus: Racializing Assemblages, Biopolitics, and Black Feminist Theories of the Human”.] pat – dm/email me for PDF</w:t>
      </w:r>
    </w:p>
    <w:p w14:paraId="11583194" w14:textId="77777777" w:rsidR="003801CD" w:rsidRPr="00DC0652" w:rsidRDefault="003801CD" w:rsidP="003801CD">
      <w:pPr>
        <w:rPr>
          <w:sz w:val="12"/>
        </w:rPr>
      </w:pPr>
      <w:r w:rsidRPr="00DC0652">
        <w:rPr>
          <w:sz w:val="12"/>
        </w:rPr>
        <w:lastRenderedPageBreak/>
        <w:t xml:space="preserve">Wynter’s large-scale intellectual project, which she has been pursuing in one form or another for the last thirty years, disentangles Man from the human in order to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self </w:t>
      </w:r>
      <w:r w:rsidRPr="00551B73">
        <w:rPr>
          <w:rStyle w:val="StyleUnderline"/>
          <w:highlight w:val="green"/>
        </w:rPr>
        <w:t>gave</w:t>
      </w:r>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politicus</w:t>
      </w:r>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7F72B4AF" w14:textId="77777777" w:rsidR="003801CD" w:rsidRPr="00262205" w:rsidRDefault="003801CD" w:rsidP="003801CD">
      <w:pPr>
        <w:rPr>
          <w:sz w:val="12"/>
        </w:rPr>
      </w:pPr>
      <w:r w:rsidRPr="00262205">
        <w:rPr>
          <w:sz w:val="12"/>
        </w:rPr>
        <w:t xml:space="preserve">In her latest writings, Wynter identifies homo politicus’s successor in the long road from “theodicy” to “biodicy”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Wynter’s approach differs markedly from arguments that seek to include the oppressed within the already existing strictures of liberal humanism or, conversely, abolish humanism because of its racio-colonial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6E8A8712" w14:textId="77777777" w:rsidR="003801CD" w:rsidRPr="00262205" w:rsidRDefault="003801CD" w:rsidP="003801CD">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sociogeny comes into play, offering Wynter an approach of thinking of the human — the “science in the social text,” to echo Spillers’s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 xml:space="preserve">and so on (sociogeny)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Fanon’s concept of sociogeny, arising from the inadequacy of traditional psychoanalytic models in the analysis of racialized colonialism, builds on Freud’s appropriation of recapitulation theory.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sociogeny</w:t>
      </w:r>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536CB426" w14:textId="77777777" w:rsidR="003801CD" w:rsidRPr="00262205" w:rsidRDefault="003801CD" w:rsidP="003801CD">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sociogeny.</w:t>
      </w:r>
    </w:p>
    <w:p w14:paraId="0C480454" w14:textId="77777777" w:rsidR="003801CD" w:rsidRPr="00262205" w:rsidRDefault="003801CD" w:rsidP="003801CD">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sociogeny,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“institut[ing]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in order to “turn theory into flesh, . . . [into] codings in the nervous system,” </w:t>
      </w:r>
      <w:proofErr w:type="gramStart"/>
      <w:r w:rsidRPr="00262205">
        <w:rPr>
          <w:sz w:val="8"/>
          <w:szCs w:val="8"/>
        </w:rPr>
        <w:t>so as to</w:t>
      </w:r>
      <w:proofErr w:type="gramEnd"/>
      <w:r w:rsidRPr="00262205">
        <w:rPr>
          <w:sz w:val="8"/>
          <w:szCs w:val="8"/>
        </w:rPr>
        <w:t xml:space="preserve"> signal the extrahuman instantiation of humanity.</w:t>
      </w:r>
    </w:p>
    <w:p w14:paraId="41DABAEB" w14:textId="77777777" w:rsidR="003801CD" w:rsidRPr="00262205" w:rsidRDefault="003801CD" w:rsidP="003801CD">
      <w:pPr>
        <w:rPr>
          <w:sz w:val="8"/>
          <w:szCs w:val="8"/>
        </w:rPr>
      </w:pPr>
      <w:r w:rsidRPr="00262205">
        <w:rPr>
          <w:sz w:val="8"/>
          <w:szCs w:val="8"/>
        </w:rPr>
        <w:lastRenderedPageBreak/>
        <w:t xml:space="preserve">Wynter’s description of the autopoiesis of the human stretches Fanon’s concept of sociogeny by grounding it in an, albeit false or artificial, physiological reality. In other words, Wynter summons neurobiology not in order to take refuge in a prelapsarian field anterior to the registers of culture and ideology, but to provide a transdisciplinary global approach to the study of human life that explains how sociogenic phenomena, particularly race, become anchored in the ontogenic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ontogenic functioning of race — the ways it serves as a physiologically resonant nominal and conceptual pseudonym for the specific genre of the human: Man — and not its role in human phylogeny. </w:t>
      </w:r>
    </w:p>
    <w:p w14:paraId="3F52E684" w14:textId="3DF830D4" w:rsidR="003D4552" w:rsidRPr="002B7236" w:rsidRDefault="003801CD" w:rsidP="003D4552">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humanity, since it simultaneously serves to create not-quite-humans in specific acts of violence and supplies the symbolic source material for racialization.</w:t>
      </w:r>
      <w:bookmarkEnd w:id="0"/>
    </w:p>
    <w:p w14:paraId="6A623D80" w14:textId="77777777" w:rsidR="003D4552" w:rsidRPr="00DE6251" w:rsidRDefault="003D4552" w:rsidP="003D4552">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5DE58C0" w14:textId="77777777" w:rsidR="003D4552" w:rsidRDefault="003D4552" w:rsidP="003D4552">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4DFFA440" w14:textId="77777777" w:rsidR="003D4552" w:rsidRPr="00DE6251" w:rsidRDefault="003D4552" w:rsidP="003D4552">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(Coulthard,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w:t>
      </w:r>
      <w:r w:rsidRPr="00DE6251">
        <w:rPr>
          <w:rStyle w:val="Style13ptBold"/>
          <w:sz w:val="8"/>
          <w:szCs w:val="18"/>
        </w:rPr>
        <w:lastRenderedPageBreak/>
        <w:t xml:space="preserve">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(Undercommoning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634D17AB" w14:textId="77777777" w:rsidR="003D4552" w:rsidRDefault="003D4552" w:rsidP="003D4552"/>
    <w:p w14:paraId="1F91F4F5" w14:textId="77777777" w:rsidR="003D4552" w:rsidRPr="005F579F" w:rsidRDefault="003D4552" w:rsidP="003D4552">
      <w:pPr>
        <w:pStyle w:val="Heading4"/>
      </w:pPr>
      <w:r>
        <w:t xml:space="preserve">The role of the ballot should be to center indigenous scholarship – any project of research should begin and end with placing the indigenous demands and resistance at </w:t>
      </w:r>
      <w:proofErr w:type="gramStart"/>
      <w:r>
        <w:t>it’s</w:t>
      </w:r>
      <w:proofErr w:type="gramEnd"/>
      <w:r>
        <w:t xml:space="preserve"> forefront. Our role as settlers specifically obligates us to center our politics in the context of ensuring accountability</w:t>
      </w:r>
    </w:p>
    <w:p w14:paraId="3D6F1BD1" w14:textId="77777777" w:rsidR="003D4552" w:rsidRDefault="003D4552" w:rsidP="003D4552">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6A8AFF55" w14:textId="77777777" w:rsidR="003D4552" w:rsidRPr="009A47D9" w:rsidRDefault="003D4552" w:rsidP="003D4552">
      <w:pPr>
        <w:rPr>
          <w:rStyle w:val="Style13ptBold"/>
          <w:b w:val="0"/>
          <w:bCs/>
          <w:sz w:val="8"/>
          <w:szCs w:val="12"/>
        </w:rPr>
      </w:pPr>
      <w:r w:rsidRPr="009A47D9">
        <w:rPr>
          <w:rStyle w:val="Style13ptBold"/>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lastRenderedPageBreak/>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71725AFC" w14:textId="77777777" w:rsidR="003D4552" w:rsidRPr="00425713" w:rsidRDefault="003D4552" w:rsidP="003D4552"/>
    <w:p w14:paraId="63A1531B" w14:textId="72BFA3D3" w:rsidR="001F2E3B" w:rsidRDefault="001F2E3B" w:rsidP="00EE586D">
      <w:pPr>
        <w:pStyle w:val="Heading1"/>
      </w:pPr>
      <w:r>
        <w:lastRenderedPageBreak/>
        <w:t xml:space="preserve">Case </w:t>
      </w:r>
    </w:p>
    <w:p w14:paraId="209EC337" w14:textId="02D399B1" w:rsidR="00195CBD" w:rsidRPr="00E944BE" w:rsidRDefault="00195CBD" w:rsidP="00EE586D">
      <w:pPr>
        <w:pStyle w:val="Heading2"/>
      </w:pPr>
      <w:r>
        <w:lastRenderedPageBreak/>
        <w:t>FW</w:t>
      </w:r>
    </w:p>
    <w:p w14:paraId="05B3C730" w14:textId="77777777" w:rsidR="00195CBD" w:rsidRDefault="00195CBD" w:rsidP="00195CBD">
      <w:pPr>
        <w:pStyle w:val="Heading4"/>
        <w:numPr>
          <w:ilvl w:val="0"/>
          <w:numId w:val="12"/>
        </w:numPr>
        <w:tabs>
          <w:tab w:val="num" w:pos="360"/>
        </w:tabs>
        <w:ind w:left="0" w:firstLine="0"/>
      </w:pPr>
      <w:r>
        <w:t>Side constraint violations are inevitable. Rights can conflict with each other. Makes your fw irresolvable.</w:t>
      </w:r>
    </w:p>
    <w:p w14:paraId="5CED245F" w14:textId="77777777" w:rsidR="00195CBD" w:rsidRDefault="00195CBD" w:rsidP="00195CBD">
      <w:pPr>
        <w:pStyle w:val="Heading4"/>
        <w:numPr>
          <w:ilvl w:val="0"/>
          <w:numId w:val="12"/>
        </w:numPr>
        <w:tabs>
          <w:tab w:val="num" w:pos="360"/>
        </w:tabs>
        <w:ind w:left="0" w:firstLine="0"/>
      </w:pPr>
      <w:r>
        <w:t>Bias DA – different people have different advantages and priveleges. Cognitive bias makes it so that people don’t always act as they would behind the veil, so the government necessarily needs to counterbalance that.</w:t>
      </w:r>
    </w:p>
    <w:p w14:paraId="10994999" w14:textId="77777777" w:rsidR="00195CBD" w:rsidRDefault="00195CBD" w:rsidP="00195CBD">
      <w:pPr>
        <w:pStyle w:val="Heading4"/>
        <w:numPr>
          <w:ilvl w:val="0"/>
          <w:numId w:val="12"/>
        </w:numPr>
        <w:tabs>
          <w:tab w:val="num" w:pos="360"/>
        </w:tabs>
        <w:ind w:left="0" w:firstLine="0"/>
      </w:pPr>
      <w:r>
        <w:t>Casinos disprove the maximin rule – mathematically the expected value of each casino game always benefits the house, but people still play. Proves that they don’t always act in accordance with the maximin rule, even behind the veil.</w:t>
      </w:r>
    </w:p>
    <w:p w14:paraId="63A93A70" w14:textId="77777777" w:rsidR="00195CBD" w:rsidRDefault="00195CBD" w:rsidP="00195CBD">
      <w:pPr>
        <w:pStyle w:val="Heading4"/>
        <w:numPr>
          <w:ilvl w:val="0"/>
          <w:numId w:val="12"/>
        </w:numPr>
        <w:tabs>
          <w:tab w:val="num" w:pos="360"/>
        </w:tabs>
        <w:ind w:left="0" w:firstLine="0"/>
      </w:pPr>
      <w:r>
        <w:t>Distributive justice is impractical – it would require procedural injustices to be created.</w:t>
      </w:r>
    </w:p>
    <w:p w14:paraId="6E33BBF1" w14:textId="77777777" w:rsidR="00195CBD" w:rsidRDefault="00195CBD" w:rsidP="00195CBD"/>
    <w:p w14:paraId="51BE03E9" w14:textId="77777777" w:rsidR="00195CBD" w:rsidRPr="00110D98" w:rsidRDefault="00195CBD" w:rsidP="00195CBD">
      <w:pPr>
        <w:pStyle w:val="Heading4"/>
      </w:pPr>
      <w:r>
        <w:t>Rawls’ understanding of justice undermines liberties by not accounting for skill, doesn’t ensure a prolonged practice of equality, and can never be achieved in practical reality</w:t>
      </w:r>
    </w:p>
    <w:p w14:paraId="01A8E920" w14:textId="77777777" w:rsidR="00195CBD" w:rsidRDefault="00195CBD" w:rsidP="00195CBD">
      <w:pPr>
        <w:rPr>
          <w:rStyle w:val="Style13ptBold"/>
          <w:b w:val="0"/>
          <w:bCs/>
          <w:sz w:val="16"/>
          <w:szCs w:val="12"/>
        </w:rPr>
      </w:pPr>
      <w:r>
        <w:rPr>
          <w:rStyle w:val="Style13ptBold"/>
        </w:rPr>
        <w:t xml:space="preserve">John 14 </w:t>
      </w:r>
      <w:r>
        <w:rPr>
          <w:rStyle w:val="Style13ptBold"/>
          <w:sz w:val="16"/>
          <w:szCs w:val="12"/>
        </w:rPr>
        <w:t xml:space="preserve">(Elijah Okon John; 2014; Journal of Law, Policy, and Globalization, Volume 28; </w:t>
      </w:r>
      <w:r>
        <w:rPr>
          <w:rStyle w:val="Style13ptBold"/>
          <w:i/>
          <w:iCs/>
          <w:sz w:val="16"/>
          <w:szCs w:val="12"/>
        </w:rPr>
        <w:t>“</w:t>
      </w:r>
      <w:r w:rsidRPr="004F4B5F">
        <w:rPr>
          <w:rStyle w:val="Style13ptBold"/>
          <w:i/>
          <w:iCs/>
          <w:sz w:val="16"/>
          <w:szCs w:val="12"/>
        </w:rPr>
        <w:t>A Critique of John Rawls’ Social Justice Theory and the Fate of</w:t>
      </w:r>
      <w:r>
        <w:rPr>
          <w:rStyle w:val="Style13ptBold"/>
          <w:i/>
          <w:iCs/>
          <w:sz w:val="16"/>
          <w:szCs w:val="12"/>
        </w:rPr>
        <w:t xml:space="preserve"> </w:t>
      </w:r>
      <w:r w:rsidRPr="004F4B5F">
        <w:rPr>
          <w:rStyle w:val="Style13ptBold"/>
          <w:i/>
          <w:iCs/>
          <w:sz w:val="16"/>
          <w:szCs w:val="12"/>
        </w:rPr>
        <w:t>Nigeria’s Politics in the 21st-Century and Beyond</w:t>
      </w:r>
      <w:r>
        <w:rPr>
          <w:rStyle w:val="Style13ptBold"/>
          <w:i/>
          <w:iCs/>
          <w:sz w:val="16"/>
          <w:szCs w:val="12"/>
        </w:rPr>
        <w:t>”</w:t>
      </w:r>
      <w:r>
        <w:rPr>
          <w:rStyle w:val="Style13ptBold"/>
          <w:sz w:val="16"/>
          <w:szCs w:val="12"/>
        </w:rPr>
        <w:t xml:space="preserve">; accessed 9/12/19; </w:t>
      </w:r>
      <w:hyperlink r:id="rId11" w:history="1">
        <w:r w:rsidRPr="00C377CD">
          <w:rPr>
            <w:rStyle w:val="Hyperlink"/>
            <w:sz w:val="16"/>
            <w:szCs w:val="12"/>
          </w:rPr>
          <w:t>https://pdfs.semanticscholar.org/8ab4/828450ce1ce24f063678be3db45dfa9aa4e6.pdf</w:t>
        </w:r>
      </w:hyperlink>
      <w:r>
        <w:rPr>
          <w:rStyle w:val="Style13ptBold"/>
          <w:sz w:val="16"/>
          <w:szCs w:val="12"/>
        </w:rPr>
        <w:t>; Elijah John is a senior lecturer at the Philosophy Department at the University of Uyo; pages 15-17) HB</w:t>
      </w:r>
    </w:p>
    <w:p w14:paraId="48041E2E" w14:textId="77777777" w:rsidR="00195CBD" w:rsidRPr="007E2882" w:rsidRDefault="00195CBD" w:rsidP="00195CBD">
      <w:pPr>
        <w:rPr>
          <w:rStyle w:val="Style13ptBold"/>
          <w:b w:val="0"/>
          <w:bCs/>
          <w:sz w:val="8"/>
          <w:szCs w:val="18"/>
        </w:rPr>
      </w:pPr>
      <w:r w:rsidRPr="007E2882">
        <w:rPr>
          <w:rStyle w:val="Style13ptBold"/>
          <w:sz w:val="8"/>
          <w:szCs w:val="18"/>
        </w:rPr>
        <w:t xml:space="preserve">6. The Critique It should be stated that just the same way Rawls’ social justice attracted the admiration of some philosophers; it has continuously attracted various criticisms. Rogers (2000:10) has observed that the British Commission on Social Justice is quite explicit in rejecting Rawls’ strictures against letting individuals profit from their natural skills and endowments. Rogers accordingly poses the following puzzles: what is the reason that despite its commendability, Rawls’ theory has not had any great impact on the “real” world? Why has Rawls’ work appeared to be dead as a political force having enormous influence only at the theoretical level? Even Rawls’ himself during the 25th anniversary of A Theory of Justice which was marked with a super splendid large conference at Santa Clara, equally expressed concerns about the fact that political liberty is not almost infinitely greater for some than it is for others. Joshua Cohen, a former student of Rawls is quoted as saying that “Rawls’ hopefulness has been shaken by the world; his feelings have soured” (Rogers, 2000:8). </w:t>
      </w:r>
      <w:r w:rsidRPr="00996000">
        <w:rPr>
          <w:rStyle w:val="StyleUnderline"/>
        </w:rPr>
        <w:t xml:space="preserve">Even at these criticisms, intellectual descendants of Rawls are of the view that Rawls’ time has come; that his ideas are so powerful and profound not to </w:t>
      </w:r>
      <w:proofErr w:type="gramStart"/>
      <w:r w:rsidRPr="00996000">
        <w:rPr>
          <w:rStyle w:val="StyleUnderline"/>
        </w:rPr>
        <w:t>have an effect on</w:t>
      </w:r>
      <w:proofErr w:type="gramEnd"/>
      <w:r w:rsidRPr="00996000">
        <w:rPr>
          <w:rStyle w:val="StyleUnderline"/>
        </w:rPr>
        <w:t xml:space="preserve"> any real societies.</w:t>
      </w:r>
      <w:r w:rsidRPr="007E2882">
        <w:rPr>
          <w:sz w:val="8"/>
        </w:rPr>
        <w:t xml:space="preserve"> </w:t>
      </w:r>
      <w:r w:rsidRPr="007E2882">
        <w:rPr>
          <w:rStyle w:val="Style13ptBold"/>
          <w:sz w:val="8"/>
          <w:szCs w:val="18"/>
        </w:rPr>
        <w:t xml:space="preserve">Rawls’ principle of liberty explained in the previous pages gives priority to securing basic freedoms: freedoms of thought, conscience, speech and the likes. But conspicuously absent among these basic liberties, is the freedom to appropriate what one has produced through individual talents or to inherit or pass on one’s possessions. To Rawls, the absence of these liberties is no oversight or inconsistency as the difference principle answers the question of distributive justice posed here. Robert Nozick has criticized Rawls for not counting the freedom to appropriate the fruits of one’s labour among basic liberties. Another criticism leveled against Rawls is that of the entitlement theory which is associated with the difference principle. Rawls believes that individuals who are more productive due to their natural endowments have no right to greater rewards. </w:t>
      </w:r>
      <w:r w:rsidRPr="007E2882">
        <w:rPr>
          <w:rStyle w:val="StyleUnderline"/>
        </w:rPr>
        <w:t>The difference principle is</w:t>
      </w:r>
      <w:r w:rsidRPr="00996000">
        <w:rPr>
          <w:rStyle w:val="StyleUnderline"/>
        </w:rPr>
        <w:t xml:space="preserve"> an agreement to consider the products of natural talents as a common asset</w:t>
      </w:r>
      <w:r w:rsidRPr="007E2882">
        <w:rPr>
          <w:rStyle w:val="Style13ptBold"/>
          <w:sz w:val="8"/>
          <w:szCs w:val="18"/>
        </w:rPr>
        <w:t xml:space="preserve">. Younkins (2004:3) writes that “in this view, an individual’s natural endowments are not considered to be his own, but rather, the product of the society”. In formulating the difference principle, </w:t>
      </w:r>
      <w:r w:rsidRPr="00E17D45">
        <w:rPr>
          <w:rStyle w:val="StyleUnderline"/>
          <w:highlight w:val="green"/>
        </w:rPr>
        <w:t>Rawls</w:t>
      </w:r>
      <w:r w:rsidRPr="00996000">
        <w:rPr>
          <w:rStyle w:val="StyleUnderline"/>
        </w:rPr>
        <w:t xml:space="preserve"> obviously </w:t>
      </w:r>
      <w:r w:rsidRPr="00E17D45">
        <w:rPr>
          <w:rStyle w:val="StyleUnderline"/>
          <w:highlight w:val="green"/>
        </w:rPr>
        <w:t>misses certain facts about the human</w:t>
      </w:r>
      <w:r w:rsidRPr="00996000">
        <w:rPr>
          <w:rStyle w:val="StyleUnderline"/>
        </w:rPr>
        <w:t xml:space="preserve"> talent. For instance, </w:t>
      </w:r>
      <w:r w:rsidRPr="00E17D45">
        <w:rPr>
          <w:rStyle w:val="StyleUnderline"/>
          <w:highlight w:val="green"/>
        </w:rPr>
        <w:t>he fails to recognize that talents are not a common pool</w:t>
      </w:r>
      <w:r w:rsidRPr="00996000">
        <w:rPr>
          <w:rStyle w:val="StyleUnderline"/>
        </w:rPr>
        <w:t>; the aptitude that one person enjoys does in no way lessens the number of magnitude of abilities that are available to another.</w:t>
      </w:r>
      <w:r w:rsidRPr="007E2882">
        <w:rPr>
          <w:rStyle w:val="Style13ptBold"/>
          <w:sz w:val="8"/>
          <w:szCs w:val="18"/>
        </w:rPr>
        <w:t xml:space="preserve"> My talents are not acquired at your expense and to exhibit the talents nature has endowed one with, is a matter of choice. Individuals should live with the consequences of their choices. Those that work hard and earn more should not be required to subsidize for those that choose more leisure and hence, less income. Thus, there must be proper incentive for hardous workers. </w:t>
      </w:r>
      <w:r w:rsidRPr="00E17D45">
        <w:rPr>
          <w:rStyle w:val="StyleUnderline"/>
          <w:highlight w:val="green"/>
        </w:rPr>
        <w:t>Failure to do this may constitute injustice in the social setting. Rawls’ posture</w:t>
      </w:r>
      <w:r w:rsidRPr="00996000">
        <w:rPr>
          <w:rStyle w:val="StyleUnderline"/>
        </w:rPr>
        <w:t xml:space="preserve"> towards natural endowments </w:t>
      </w:r>
      <w:r w:rsidRPr="00E17D45">
        <w:rPr>
          <w:rStyle w:val="StyleUnderline"/>
          <w:highlight w:val="green"/>
        </w:rPr>
        <w:t xml:space="preserve">leaves us with </w:t>
      </w:r>
      <w:r w:rsidRPr="007E2882">
        <w:rPr>
          <w:rStyle w:val="StyleUnderline"/>
        </w:rPr>
        <w:t xml:space="preserve">the suspicion that he is trying to make </w:t>
      </w:r>
      <w:r w:rsidRPr="00E17D45">
        <w:rPr>
          <w:rStyle w:val="StyleUnderline"/>
          <w:highlight w:val="green"/>
        </w:rPr>
        <w:t>envy</w:t>
      </w:r>
      <w:r w:rsidRPr="00996000">
        <w:rPr>
          <w:rStyle w:val="StyleUnderline"/>
        </w:rPr>
        <w:t xml:space="preserve"> an </w:t>
      </w:r>
      <w:r w:rsidRPr="007E2882">
        <w:rPr>
          <w:rStyle w:val="StyleUnderline"/>
        </w:rPr>
        <w:t>acceptable</w:t>
      </w:r>
      <w:r w:rsidRPr="00996000">
        <w:rPr>
          <w:rStyle w:val="StyleUnderline"/>
        </w:rPr>
        <w:t xml:space="preserve"> emotion. Since the products of natural endowments are the properties of the society, the society ought to redistribute them in order to redress the inequalities of natural distribution. </w:t>
      </w:r>
      <w:r w:rsidRPr="007E2882">
        <w:rPr>
          <w:rStyle w:val="Style13ptBold"/>
          <w:sz w:val="8"/>
          <w:szCs w:val="18"/>
        </w:rPr>
        <w:t xml:space="preserve">Rawls (1971:101) opines that “we see then that the difference principle represents, in effect, an agreement to regard the distribution of natural talents as a common asset and to share in the benefits of this distribution whatever it turns out to be”. </w:t>
      </w:r>
      <w:proofErr w:type="gramStart"/>
      <w:r w:rsidRPr="007E2882">
        <w:rPr>
          <w:rStyle w:val="Style13ptBold"/>
          <w:sz w:val="8"/>
          <w:szCs w:val="18"/>
        </w:rPr>
        <w:t>This is why</w:t>
      </w:r>
      <w:proofErr w:type="gramEnd"/>
      <w:r w:rsidRPr="007E2882">
        <w:rPr>
          <w:rStyle w:val="Style13ptBold"/>
          <w:sz w:val="8"/>
          <w:szCs w:val="18"/>
        </w:rPr>
        <w:t xml:space="preserve"> Younkins (2004:3) is very vocal on this issue as he writes that, “A practical implication of the difference principle is that the society must redistribute income up to the point where the wealth of the representative poorest individual, is maximized. In other words, the state should tax and redistribute the wealth of more advantaged up to the point where their incentive to produce more, disappears. </w:t>
      </w:r>
      <w:r w:rsidRPr="00E17D45">
        <w:rPr>
          <w:rStyle w:val="StyleUnderline"/>
          <w:highlight w:val="green"/>
        </w:rPr>
        <w:t>Even if all persons were to begin</w:t>
      </w:r>
      <w:r w:rsidRPr="00996000">
        <w:rPr>
          <w:rStyle w:val="StyleUnderline"/>
        </w:rPr>
        <w:t xml:space="preserve"> with an </w:t>
      </w:r>
      <w:r w:rsidRPr="00E17D45">
        <w:rPr>
          <w:rStyle w:val="StyleUnderline"/>
          <w:highlight w:val="green"/>
        </w:rPr>
        <w:t>equal</w:t>
      </w:r>
      <w:r w:rsidRPr="00996000">
        <w:rPr>
          <w:rStyle w:val="StyleUnderline"/>
        </w:rPr>
        <w:t xml:space="preserve"> social position as imagined in the original position, </w:t>
      </w:r>
      <w:r w:rsidRPr="00E17D45">
        <w:rPr>
          <w:rStyle w:val="StyleUnderline"/>
          <w:highlight w:val="green"/>
        </w:rPr>
        <w:t>they</w:t>
      </w:r>
      <w:r w:rsidRPr="00996000">
        <w:rPr>
          <w:rStyle w:val="StyleUnderline"/>
        </w:rPr>
        <w:t xml:space="preserve"> will </w:t>
      </w:r>
      <w:r w:rsidRPr="00E17D45">
        <w:rPr>
          <w:rStyle w:val="StyleUnderline"/>
          <w:highlight w:val="green"/>
        </w:rPr>
        <w:t>end up with different social positions</w:t>
      </w:r>
      <w:r w:rsidRPr="00996000">
        <w:rPr>
          <w:rStyle w:val="StyleUnderline"/>
        </w:rPr>
        <w:t xml:space="preserve">, income and wealth </w:t>
      </w:r>
      <w:proofErr w:type="gramStart"/>
      <w:r w:rsidRPr="00996000">
        <w:rPr>
          <w:rStyle w:val="StyleUnderline"/>
        </w:rPr>
        <w:t>as a consequence of</w:t>
      </w:r>
      <w:proofErr w:type="gramEnd"/>
      <w:r w:rsidRPr="00996000">
        <w:rPr>
          <w:rStyle w:val="StyleUnderline"/>
        </w:rPr>
        <w:t xml:space="preserve"> their choices. </w:t>
      </w:r>
      <w:r w:rsidRPr="00E17D45">
        <w:rPr>
          <w:rStyle w:val="StyleUnderline"/>
          <w:highlight w:val="green"/>
        </w:rPr>
        <w:t>Any attempt</w:t>
      </w:r>
      <w:r w:rsidRPr="00996000">
        <w:rPr>
          <w:rStyle w:val="StyleUnderline"/>
        </w:rPr>
        <w:t xml:space="preserve"> at redistribution or equalization </w:t>
      </w:r>
      <w:r w:rsidRPr="00E17D45">
        <w:rPr>
          <w:rStyle w:val="StyleUnderline"/>
          <w:highlight w:val="green"/>
        </w:rPr>
        <w:t>would give some</w:t>
      </w:r>
      <w:r w:rsidRPr="00996000">
        <w:rPr>
          <w:rStyle w:val="StyleUnderline"/>
        </w:rPr>
        <w:t xml:space="preserve"> persons </w:t>
      </w:r>
      <w:r w:rsidRPr="00E17D45">
        <w:rPr>
          <w:rStyle w:val="StyleUnderline"/>
          <w:highlight w:val="green"/>
        </w:rPr>
        <w:t xml:space="preserve">less than </w:t>
      </w:r>
      <w:r w:rsidRPr="00E17D45">
        <w:rPr>
          <w:rStyle w:val="StyleUnderline"/>
          <w:highlight w:val="green"/>
        </w:rPr>
        <w:lastRenderedPageBreak/>
        <w:t>they merit</w:t>
      </w:r>
      <w:r w:rsidRPr="007E2882">
        <w:rPr>
          <w:rStyle w:val="Style13ptBold"/>
          <w:sz w:val="8"/>
          <w:szCs w:val="18"/>
        </w:rPr>
        <w:t xml:space="preserve">. How can this be fair? Rawls seems to trade on the legitimacy enjoyed by Aristotle’s discussion of distributive justice in Nichomachean Ethics. Aristotle’s context is statist; that is, distributive justice is something the state dispenses. </w:t>
      </w:r>
      <w:r w:rsidRPr="00E17D45">
        <w:rPr>
          <w:rStyle w:val="StyleUnderline"/>
          <w:highlight w:val="green"/>
        </w:rPr>
        <w:t>The state has the wealth</w:t>
      </w:r>
      <w:r w:rsidRPr="00996000">
        <w:rPr>
          <w:rStyle w:val="StyleUnderline"/>
        </w:rPr>
        <w:t xml:space="preserve"> and income </w:t>
      </w:r>
      <w:r w:rsidRPr="00E17D45">
        <w:rPr>
          <w:rStyle w:val="StyleUnderline"/>
          <w:highlight w:val="green"/>
        </w:rPr>
        <w:t>it must allocate in</w:t>
      </w:r>
      <w:r w:rsidRPr="00996000">
        <w:rPr>
          <w:rStyle w:val="StyleUnderline"/>
        </w:rPr>
        <w:t xml:space="preserve"> the interest of </w:t>
      </w:r>
      <w:r w:rsidRPr="00E17D45">
        <w:rPr>
          <w:rStyle w:val="StyleUnderline"/>
          <w:highlight w:val="green"/>
        </w:rPr>
        <w:t>the common good</w:t>
      </w:r>
      <w:r w:rsidRPr="00996000">
        <w:rPr>
          <w:rStyle w:val="StyleUnderline"/>
        </w:rPr>
        <w:t>. But how did the state come to acquire them? Did it violate justice in doing so? These questions need to be answered first before we come to how we ought to frame our offer of forcibly expropriated goods</w:t>
      </w:r>
      <w:r w:rsidRPr="007E2882">
        <w:rPr>
          <w:rStyle w:val="Style13ptBold"/>
          <w:sz w:val="8"/>
          <w:szCs w:val="18"/>
        </w:rPr>
        <w:t xml:space="preserve">. In the economic sphere, after production and exchange of what is produced, there is no remainder from which we can distribute without violating individual’s rights to just entitlements. In a society of voluntary exchange as Von-Mises (1996:32) puts it “there is no such thing as an appropriation of portions out of a stock of ownerless goods. The products came into existence as somebody’s property. If one wants to redistribute them, one must first confiscate them”. The idea of exclusive ownership of property seen in the entitlement theory is the only idea with which we counter redistribution necessitated by the difference principle. Magill (1990:681) states that the central thesis of Nozick’s Anarchy, State and Utopia is that “only a minimal state, one which limits its functions to the common dense and protection against crime is morally justifiable and distributive justice is satisfied whenever a person is entitled to his holdings”. Anyim (2002:95) has rightly questioned Nozick’s idea of a minimal state arguing that only an extensive state can bring about enhanced distribution of goods. We can isolate the entitlement theory from this attack since just entitlement which is our concern does not cover property acquired through unjust means. The entitlement theory holds that; (i) A person who acquires a holding in accordance with the principle of justice in acquisition is entitled to that holding; (ii) A person who acquires a holding in accordance with the principle of justice in transfer from someone else is entitled to that holding; and (iii) No one is entitled to a holding except by repeated application of principles “i" and “ii” above. The complete principle of distributive justice would state simply that a distribution is just if everyone is entitled to the holdings they possess under the distribution (Nozick, 1974:151). Magill (1990:682) is of the </w:t>
      </w:r>
      <w:r w:rsidRPr="007E2882">
        <w:rPr>
          <w:sz w:val="8"/>
        </w:rPr>
        <w:t xml:space="preserve">view that “if social products fell like manna from heaven, the difference principle might be a suitable rule for their distribution. But it is not the appropriate model of deciding how to divide up the pie when the contributors to the pie are known”. If the least advantaged persons are starving, I have no duty to share my food with them. You can appeal to my </w:t>
      </w:r>
      <w:proofErr w:type="gramStart"/>
      <w:r w:rsidRPr="007E2882">
        <w:rPr>
          <w:sz w:val="8"/>
        </w:rPr>
        <w:t>generosity</w:t>
      </w:r>
      <w:proofErr w:type="gramEnd"/>
      <w:r w:rsidRPr="007E2882">
        <w:rPr>
          <w:rStyle w:val="Style13ptBold"/>
          <w:sz w:val="8"/>
          <w:szCs w:val="18"/>
        </w:rPr>
        <w:t xml:space="preserve"> but no one has any right to seize my food and share it equally among us. </w:t>
      </w:r>
      <w:r w:rsidRPr="00996000">
        <w:rPr>
          <w:rStyle w:val="StyleUnderline"/>
        </w:rPr>
        <w:t>Rawls was not only preoccupied with providing a safety net for the weak in a way people would want to see a safety net for the weak, but that talents and hard work are rewarded</w:t>
      </w:r>
      <w:r w:rsidRPr="007E2882">
        <w:rPr>
          <w:rStyle w:val="Style13ptBold"/>
          <w:sz w:val="8"/>
          <w:szCs w:val="18"/>
        </w:rPr>
        <w:t xml:space="preserve">. Nobody complains about the earnings of a Bill Gates, a Michael Jordan, a Christian Ronaldo, a Tiger Woods, a WayneRooney, a Lionel Messi, a Samuel Peters and all popular heroes. Rawls himself shares the honour of writing A Theory of Justice with no other. We are left to wonder whether he would accept that this honour be shared equally among his colleagues at the Harvard University; let alone, the educationally least advantaged people. Since for him, our capacity or hard work is not legitimately ours and we do not deserve the products for our talents; they should be shared to the least advantaged. We are not sure that Rawls would agree to this arrangement. For while it would be unjust to coerce Rawls to accept it, we are not sure he would grant us same freedom. Another question is: who the least advantaged persons really are? Schaller (1998:172) asks: “but who are the least advantaged in Rawls’ theory?” In A Theory of Justice, </w:t>
      </w:r>
      <w:r w:rsidRPr="00E17D45">
        <w:rPr>
          <w:rStyle w:val="StyleUnderline"/>
          <w:highlight w:val="green"/>
        </w:rPr>
        <w:t>it is true that circumstances</w:t>
      </w:r>
      <w:r w:rsidRPr="00996000">
        <w:rPr>
          <w:rStyle w:val="StyleUnderline"/>
        </w:rPr>
        <w:t xml:space="preserve"> over which </w:t>
      </w:r>
      <w:r w:rsidRPr="00E17D45">
        <w:rPr>
          <w:rStyle w:val="StyleUnderline"/>
          <w:highlight w:val="green"/>
        </w:rPr>
        <w:t>people have no control should not adversely affect their lives</w:t>
      </w:r>
      <w:r w:rsidRPr="00996000">
        <w:rPr>
          <w:rStyle w:val="StyleUnderline"/>
        </w:rPr>
        <w:t xml:space="preserve"> prospects. But one may legitimately question what Rawls means by a “low-skilled person</w:t>
      </w:r>
      <w:r w:rsidRPr="007E2882">
        <w:rPr>
          <w:rStyle w:val="Style13ptBold"/>
          <w:sz w:val="8"/>
          <w:szCs w:val="18"/>
        </w:rPr>
        <w:t xml:space="preserve">”. Why is the person so low-skilled? How low is the “low”? Is it the consequences of his choices that make him so low skilled? Who is poor? These so-called least advantaged persons may for all that Rawls has shown on the contrary have everything they are entitled to having. Nozick believes that on the contrary the difference principle is unacceptable because it prohibits a large class of activities which are not </w:t>
      </w:r>
      <w:proofErr w:type="gramStart"/>
      <w:r w:rsidRPr="007E2882">
        <w:rPr>
          <w:rStyle w:val="Style13ptBold"/>
          <w:sz w:val="8"/>
          <w:szCs w:val="18"/>
        </w:rPr>
        <w:t>unjust</w:t>
      </w:r>
      <w:proofErr w:type="gramEnd"/>
      <w:r w:rsidRPr="007E2882">
        <w:rPr>
          <w:rStyle w:val="Style13ptBold"/>
          <w:sz w:val="8"/>
          <w:szCs w:val="18"/>
        </w:rPr>
        <w:t xml:space="preserve"> and this prohibition constitutes intolerable limitations on individual liberty. The difference principle indeed offers terms on which the less endowed would be willing to </w:t>
      </w:r>
      <w:proofErr w:type="gramStart"/>
      <w:r w:rsidRPr="007E2882">
        <w:rPr>
          <w:rStyle w:val="Style13ptBold"/>
          <w:sz w:val="8"/>
          <w:szCs w:val="18"/>
        </w:rPr>
        <w:t>cooperate</w:t>
      </w:r>
      <w:proofErr w:type="gramEnd"/>
      <w:r w:rsidRPr="007E2882">
        <w:rPr>
          <w:rStyle w:val="Style13ptBold"/>
          <w:sz w:val="8"/>
          <w:szCs w:val="18"/>
        </w:rPr>
        <w:t xml:space="preserve"> but it does not offer terms on which the better endowed would be willing to cooperate (Magill, 1990:682). </w:t>
      </w:r>
      <w:proofErr w:type="gramStart"/>
      <w:r w:rsidRPr="007E2882">
        <w:rPr>
          <w:rStyle w:val="Style13ptBold"/>
          <w:sz w:val="8"/>
          <w:szCs w:val="18"/>
        </w:rPr>
        <w:t>Also</w:t>
      </w:r>
      <w:proofErr w:type="gramEnd"/>
      <w:r w:rsidRPr="007E2882">
        <w:rPr>
          <w:rStyle w:val="Style13ptBold"/>
          <w:sz w:val="8"/>
          <w:szCs w:val="18"/>
        </w:rPr>
        <w:t xml:space="preserve"> there are some theoretical problems in Rawls’ social justice. </w:t>
      </w:r>
      <w:r w:rsidRPr="00E17D45">
        <w:rPr>
          <w:rStyle w:val="StyleUnderline"/>
          <w:highlight w:val="green"/>
        </w:rPr>
        <w:t>Rawls</w:t>
      </w:r>
      <w:r w:rsidRPr="00996000">
        <w:rPr>
          <w:rStyle w:val="StyleUnderline"/>
        </w:rPr>
        <w:t xml:space="preserve"> explicitly </w:t>
      </w:r>
      <w:r w:rsidRPr="00E17D45">
        <w:rPr>
          <w:rStyle w:val="StyleUnderline"/>
          <w:highlight w:val="green"/>
        </w:rPr>
        <w:t>states that the original position is hypothetical</w:t>
      </w:r>
      <w:r w:rsidRPr="007E2882">
        <w:rPr>
          <w:rStyle w:val="Style13ptBold"/>
          <w:sz w:val="8"/>
          <w:szCs w:val="18"/>
        </w:rPr>
        <w:t xml:space="preserve">. Etuk (2000:22) states that </w:t>
      </w:r>
      <w:r w:rsidRPr="007E2882">
        <w:rPr>
          <w:rStyle w:val="StyleUnderline"/>
        </w:rPr>
        <w:t>if this</w:t>
      </w:r>
      <w:r w:rsidRPr="00996000">
        <w:rPr>
          <w:rStyle w:val="StyleUnderline"/>
        </w:rPr>
        <w:t xml:space="preserve"> confession is meant to forestall any objections that may be raised against the utopian nature of the initial </w:t>
      </w:r>
      <w:proofErr w:type="gramStart"/>
      <w:r w:rsidRPr="00996000">
        <w:rPr>
          <w:rStyle w:val="StyleUnderline"/>
        </w:rPr>
        <w:t>equality</w:t>
      </w:r>
      <w:proofErr w:type="gramEnd"/>
      <w:r w:rsidRPr="00996000">
        <w:rPr>
          <w:rStyle w:val="StyleUnderline"/>
        </w:rPr>
        <w:t xml:space="preserve"> then one may consider the objection silenced. But in that case, </w:t>
      </w:r>
      <w:r w:rsidRPr="00E17D45">
        <w:rPr>
          <w:rStyle w:val="StyleUnderline"/>
          <w:highlight w:val="green"/>
        </w:rPr>
        <w:t>the theory of justice</w:t>
      </w:r>
      <w:r w:rsidRPr="00996000">
        <w:rPr>
          <w:rStyle w:val="StyleUnderline"/>
        </w:rPr>
        <w:t xml:space="preserve"> built on this provision </w:t>
      </w:r>
      <w:r w:rsidRPr="00E17D45">
        <w:rPr>
          <w:rStyle w:val="StyleUnderline"/>
          <w:highlight w:val="green"/>
        </w:rPr>
        <w:t>becomes empty</w:t>
      </w:r>
      <w:r w:rsidRPr="007E2882">
        <w:rPr>
          <w:rStyle w:val="Style13ptBold"/>
          <w:sz w:val="8"/>
          <w:szCs w:val="18"/>
        </w:rPr>
        <w:t xml:space="preserve">. One finds common grounds with Rawls (1971:13) when he observes that “no society can, of course, be a scheme of cooperation which men enter into voluntarily in the literal sense”, </w:t>
      </w:r>
      <w:r w:rsidRPr="00996000">
        <w:rPr>
          <w:rStyle w:val="StyleUnderline"/>
        </w:rPr>
        <w:t>because the society is of course, involuntary and our place in it largely beyond our control</w:t>
      </w:r>
      <w:r w:rsidRPr="007E2882">
        <w:rPr>
          <w:rStyle w:val="Style13ptBold"/>
          <w:sz w:val="8"/>
          <w:szCs w:val="18"/>
        </w:rPr>
        <w:t xml:space="preserve">. But then, after a period, Rawls (1971:223) suffers from dropoutism especially when he states: “…a society satisfying the principle of justice as fairness comes as close as a society can be in a voluntary scheme”. Etuk (2000:23) strengthens this objection with the view that “the society which we call the state which is much implicated in any discussion of justice is not a voluntary scheme and never will be either. People are born into the state not by their choice nor can they check out at will”. A </w:t>
      </w:r>
      <w:proofErr w:type="gramStart"/>
      <w:r w:rsidRPr="007E2882">
        <w:rPr>
          <w:rStyle w:val="Style13ptBold"/>
          <w:sz w:val="8"/>
          <w:szCs w:val="18"/>
        </w:rPr>
        <w:t>well ordered</w:t>
      </w:r>
      <w:proofErr w:type="gramEnd"/>
      <w:r w:rsidRPr="007E2882">
        <w:rPr>
          <w:rStyle w:val="Style13ptBold"/>
          <w:sz w:val="8"/>
          <w:szCs w:val="18"/>
        </w:rPr>
        <w:t xml:space="preserve"> society of justice is characterized by fairness, one of the relevant principles of justice, which is publicly accepted by everyone. Vaggallis (2005:13) writes that “</w:t>
      </w:r>
      <w:r w:rsidRPr="00996000">
        <w:rPr>
          <w:rStyle w:val="StyleUnderline"/>
        </w:rPr>
        <w:t xml:space="preserve">ever since the publication of A Theory of Justice, </w:t>
      </w:r>
      <w:r w:rsidRPr="00E17D45">
        <w:rPr>
          <w:rStyle w:val="StyleUnderline"/>
          <w:highlight w:val="green"/>
        </w:rPr>
        <w:t>Rawls has been modifying his conception</w:t>
      </w:r>
      <w:r w:rsidRPr="00996000">
        <w:rPr>
          <w:rStyle w:val="StyleUnderline"/>
        </w:rPr>
        <w:t xml:space="preserve"> of justice as fairness. He realizes that </w:t>
      </w:r>
      <w:r w:rsidRPr="00E17D45">
        <w:rPr>
          <w:rStyle w:val="StyleUnderline"/>
          <w:highlight w:val="green"/>
        </w:rPr>
        <w:t>the kind of stability</w:t>
      </w:r>
      <w:r w:rsidRPr="00996000">
        <w:rPr>
          <w:rStyle w:val="StyleUnderline"/>
        </w:rPr>
        <w:t xml:space="preserve"> that would be </w:t>
      </w:r>
      <w:r w:rsidRPr="00E17D45">
        <w:rPr>
          <w:rStyle w:val="StyleUnderline"/>
          <w:highlight w:val="green"/>
        </w:rPr>
        <w:t>needed</w:t>
      </w:r>
      <w:r w:rsidRPr="00996000">
        <w:rPr>
          <w:rStyle w:val="StyleUnderline"/>
        </w:rPr>
        <w:t xml:space="preserve"> in a democratic society that </w:t>
      </w:r>
      <w:r w:rsidRPr="00E17D45">
        <w:rPr>
          <w:rStyle w:val="StyleUnderline"/>
          <w:highlight w:val="green"/>
        </w:rPr>
        <w:t>is marked by a pluralism of reasonable but comprehensive moral views is inconsistent</w:t>
      </w:r>
      <w:r w:rsidRPr="00996000">
        <w:rPr>
          <w:rStyle w:val="StyleUnderline"/>
        </w:rPr>
        <w:t xml:space="preserve"> with the account of stability given in Rawls’ Theory”. Rawls comes to realize that his Theory of Justice is inconsistent</w:t>
      </w:r>
      <w:r w:rsidRPr="007E2882">
        <w:rPr>
          <w:rStyle w:val="Style13ptBold"/>
          <w:sz w:val="8"/>
          <w:szCs w:val="18"/>
        </w:rPr>
        <w:t xml:space="preserve">. He also comes to realize that while the liberal society is meant to permit a great diversity of value systems, the arguments he advances for it would only ever appeal to those who accepted one set of values (Rogers, 2000:21). This shows that a </w:t>
      </w:r>
      <w:proofErr w:type="gramStart"/>
      <w:r w:rsidRPr="007E2882">
        <w:rPr>
          <w:rStyle w:val="Style13ptBold"/>
          <w:sz w:val="8"/>
          <w:szCs w:val="18"/>
        </w:rPr>
        <w:t>well ordered</w:t>
      </w:r>
      <w:proofErr w:type="gramEnd"/>
      <w:r w:rsidRPr="007E2882">
        <w:rPr>
          <w:rStyle w:val="Style13ptBold"/>
          <w:sz w:val="8"/>
          <w:szCs w:val="18"/>
        </w:rPr>
        <w:t xml:space="preserve"> society of justice tagged as fairness is an unrealistic ideal for a democratic society. The admission of this truth is the focus of Rawls’ Political Liberalism in which he imagines that it is possible for persons with conflicting but reasonable views to reach an “overlapping consensus” in which justice as fairness is the account, that is, most compatible with their views. Peffer (1990:304) is one of Rawls’ admirers that write that “Rawls’ implicit assumption that all major groups within democratic societies can actually reach a consensus on his theory of justice or any other is almost laughable”. It is not cleared that justice as fairness would be able to achieve an overlapping consensus with other views. For example, would utilitarians ever accept an overlapping consensus with justice as fairness? We now turn to the question of relevance.</w:t>
      </w:r>
    </w:p>
    <w:p w14:paraId="0AF9576A" w14:textId="77777777" w:rsidR="00B22CAD" w:rsidRDefault="00B22CAD" w:rsidP="00B22CAD">
      <w:pPr>
        <w:pStyle w:val="Heading4"/>
      </w:pPr>
      <w:r>
        <w:t xml:space="preserve">The veil of ignorance ignores and justifies subconscious biases – two studies </w:t>
      </w:r>
    </w:p>
    <w:p w14:paraId="1A9B387B" w14:textId="77777777" w:rsidR="00B22CAD" w:rsidRPr="00382E24" w:rsidRDefault="00B22CAD" w:rsidP="00B22CAD">
      <w:pPr>
        <w:spacing w:after="0"/>
      </w:pPr>
      <w:r w:rsidRPr="00A32ED2">
        <w:rPr>
          <w:rStyle w:val="Style13ptBold"/>
        </w:rPr>
        <w:t>Alter ’10</w:t>
      </w:r>
      <w:r>
        <w:t xml:space="preserve"> </w:t>
      </w:r>
      <w:r w:rsidRPr="0034539D">
        <w:rPr>
          <w:sz w:val="12"/>
          <w:szCs w:val="12"/>
        </w:rPr>
        <w:t xml:space="preserve">Alter, Adam. “The Persistent Illusion of Impartiality.” Psychology Today, Sussex Publishers, 2 June 2010, </w:t>
      </w:r>
      <w:hyperlink r:id="rId12" w:history="1">
        <w:r w:rsidRPr="0034539D">
          <w:rPr>
            <w:rStyle w:val="Hyperlink"/>
            <w:sz w:val="12"/>
            <w:szCs w:val="12"/>
          </w:rPr>
          <w:t>www.psychologytoday.com/us/blog/alternative-truths/201006/the-persistent-illusion-impartiality</w:t>
        </w:r>
      </w:hyperlink>
      <w:r w:rsidRPr="0034539D">
        <w:rPr>
          <w:sz w:val="12"/>
          <w:szCs w:val="12"/>
        </w:rPr>
        <w:t>. Lindale PP</w:t>
      </w:r>
    </w:p>
    <w:p w14:paraId="4FD27849" w14:textId="77777777" w:rsidR="00B22CAD" w:rsidRPr="0037437D" w:rsidRDefault="00B22CAD" w:rsidP="00B22CAD">
      <w:pPr>
        <w:rPr>
          <w:sz w:val="8"/>
        </w:rPr>
      </w:pPr>
      <w:r w:rsidRPr="006C69C7">
        <w:rPr>
          <w:sz w:val="8"/>
        </w:rPr>
        <w:t xml:space="preserve">On a Saturday afternoon in late </w:t>
      </w:r>
      <w:proofErr w:type="gramStart"/>
      <w:r w:rsidRPr="006C69C7">
        <w:rPr>
          <w:sz w:val="8"/>
        </w:rPr>
        <w:t>November,</w:t>
      </w:r>
      <w:proofErr w:type="gramEnd"/>
      <w:r w:rsidRPr="006C69C7">
        <w:rPr>
          <w:sz w:val="8"/>
        </w:rPr>
        <w:t xml:space="preserve"> 1951, </w:t>
      </w:r>
      <w:r w:rsidRPr="004A79AF">
        <w:rPr>
          <w:rStyle w:val="Emphasis"/>
          <w:highlight w:val="green"/>
        </w:rPr>
        <w:t>Princeton and Dartmouth played a</w:t>
      </w:r>
      <w:r w:rsidRPr="00F26C34">
        <w:rPr>
          <w:rStyle w:val="Emphasis"/>
        </w:rPr>
        <w:t xml:space="preserve">n aggressive </w:t>
      </w:r>
      <w:r w:rsidRPr="008A4ECF">
        <w:rPr>
          <w:rStyle w:val="Emphasis"/>
        </w:rPr>
        <w:t xml:space="preserve">football </w:t>
      </w:r>
      <w:r w:rsidRPr="004A79AF">
        <w:rPr>
          <w:rStyle w:val="Emphasis"/>
          <w:highlight w:val="green"/>
        </w:rPr>
        <w:t>game</w:t>
      </w:r>
      <w:r w:rsidRPr="006C69C7">
        <w:rPr>
          <w:sz w:val="8"/>
        </w:rPr>
        <w:t xml:space="preserve">. By the end of the game, Princeton's star player, Dick Kazmaier, had been carried from the field suffering </w:t>
      </w:r>
      <w:hyperlink r:id="rId13" w:tooltip="Psychology Today looks at concussion" w:history="1">
        <w:r w:rsidRPr="006C69C7">
          <w:rPr>
            <w:rStyle w:val="Hyperlink"/>
            <w:sz w:val="8"/>
          </w:rPr>
          <w:t>concussion</w:t>
        </w:r>
      </w:hyperlink>
      <w:r w:rsidRPr="006C69C7">
        <w:rPr>
          <w:sz w:val="8"/>
        </w:rPr>
        <w:t xml:space="preserve"> and a broken nose, and a Dartmouth player was sidelined with a broken leg. No one denied that the game was unnecessarily rough, but the spectators apportioned the blame differently depending on their allegiances. The Daily Princetonian student newspaper laid the blame "primarily on Dartmouth's doorstep," whereas The Dartmouth emphasized that "most of the roughing penalties were claimed against Princeton." A week later, </w:t>
      </w:r>
      <w:r w:rsidRPr="004A79AF">
        <w:rPr>
          <w:rStyle w:val="Emphasis"/>
          <w:highlight w:val="green"/>
        </w:rPr>
        <w:t>researchers</w:t>
      </w:r>
      <w:r w:rsidRPr="006C69C7">
        <w:rPr>
          <w:sz w:val="8"/>
        </w:rPr>
        <w:t xml:space="preserve"> Albert Hastorf (from Dartmouth) and Hadley Cantril (from Princeton) </w:t>
      </w:r>
      <w:r w:rsidRPr="004A79AF">
        <w:rPr>
          <w:rStyle w:val="Emphasis"/>
          <w:highlight w:val="green"/>
        </w:rPr>
        <w:t xml:space="preserve">asked </w:t>
      </w:r>
      <w:r w:rsidRPr="004A79AF">
        <w:rPr>
          <w:rStyle w:val="Emphasis"/>
        </w:rPr>
        <w:t xml:space="preserve">groups of Princeton and Dartmouth </w:t>
      </w:r>
      <w:r w:rsidRPr="004A79AF">
        <w:rPr>
          <w:rStyle w:val="Emphasis"/>
          <w:highlight w:val="green"/>
        </w:rPr>
        <w:t>students to evaluate</w:t>
      </w:r>
      <w:r w:rsidRPr="00F26C34">
        <w:rPr>
          <w:rStyle w:val="Emphasis"/>
        </w:rPr>
        <w:t xml:space="preserve"> video </w:t>
      </w:r>
      <w:r w:rsidRPr="004A79AF">
        <w:rPr>
          <w:rStyle w:val="Emphasis"/>
          <w:highlight w:val="green"/>
        </w:rPr>
        <w:t>footage</w:t>
      </w:r>
      <w:r w:rsidRPr="00F26C34">
        <w:rPr>
          <w:rStyle w:val="Emphasis"/>
        </w:rPr>
        <w:t xml:space="preserve"> of the game. </w:t>
      </w:r>
      <w:r w:rsidRPr="008A4ECF">
        <w:rPr>
          <w:rStyle w:val="Emphasis"/>
        </w:rPr>
        <w:t>Everyone watched the same footage, but</w:t>
      </w:r>
      <w:r w:rsidRPr="00F26C34">
        <w:rPr>
          <w:rStyle w:val="Emphasis"/>
        </w:rPr>
        <w:t xml:space="preserve"> the </w:t>
      </w:r>
      <w:r w:rsidRPr="004A79AF">
        <w:rPr>
          <w:rStyle w:val="Emphasis"/>
          <w:highlight w:val="green"/>
        </w:rPr>
        <w:t>Princeton students perceived five more infractions</w:t>
      </w:r>
      <w:r w:rsidRPr="00F26C34">
        <w:rPr>
          <w:rStyle w:val="Emphasis"/>
        </w:rPr>
        <w:t xml:space="preserve"> against Dartmouth than against Princeton, </w:t>
      </w:r>
      <w:r w:rsidRPr="0094780A">
        <w:rPr>
          <w:rStyle w:val="Emphasis"/>
        </w:rPr>
        <w:t xml:space="preserve">whereas the </w:t>
      </w:r>
      <w:r w:rsidRPr="004A79AF">
        <w:rPr>
          <w:rStyle w:val="Emphasis"/>
          <w:highlight w:val="green"/>
        </w:rPr>
        <w:t>Dartmouth students believed both teams committed the same number</w:t>
      </w:r>
      <w:r w:rsidRPr="00F26C34">
        <w:rPr>
          <w:rStyle w:val="Emphasis"/>
        </w:rPr>
        <w:t xml:space="preserve"> of </w:t>
      </w:r>
      <w:r w:rsidRPr="007613A4">
        <w:rPr>
          <w:rStyle w:val="Emphasis"/>
        </w:rPr>
        <w:t xml:space="preserve">infractions. </w:t>
      </w:r>
      <w:r w:rsidRPr="008A4ECF">
        <w:rPr>
          <w:rStyle w:val="Emphasis"/>
        </w:rPr>
        <w:t>Everyone watched the same game, but their perceptions of the game were tainted</w:t>
      </w:r>
      <w:r w:rsidRPr="007613A4">
        <w:rPr>
          <w:rStyle w:val="Emphasis"/>
        </w:rPr>
        <w:t xml:space="preserve"> by partisanship.</w:t>
      </w:r>
      <w:r w:rsidRPr="006C69C7">
        <w:rPr>
          <w:sz w:val="8"/>
        </w:rPr>
        <w:t xml:space="preserve"> Perhaps it's not surprising that football supporters aren't impartial--their allegiances are clear and the consequences of impartiality are trivial. But Hastorf and Cantril's classic study was one of the first to show that people with pre-existing views perceive the world--even in real time, as it progresses--differently depending on those preconceptions. In contrast to the situation at a football game, the real </w:t>
      </w:r>
      <w:r w:rsidRPr="007613A4">
        <w:rPr>
          <w:rStyle w:val="Emphasis"/>
        </w:rPr>
        <w:t>problems arise when we assume</w:t>
      </w:r>
      <w:r w:rsidRPr="006C69C7">
        <w:rPr>
          <w:sz w:val="8"/>
        </w:rPr>
        <w:t xml:space="preserve"> incorrectly that </w:t>
      </w:r>
      <w:r w:rsidRPr="007613A4">
        <w:rPr>
          <w:rStyle w:val="Emphasis"/>
        </w:rPr>
        <w:t>people are impartial</w:t>
      </w:r>
      <w:r w:rsidRPr="006C69C7">
        <w:rPr>
          <w:sz w:val="8"/>
        </w:rPr>
        <w:t xml:space="preserve">, and some of our most venerated institutions run on the assumption that humans </w:t>
      </w:r>
      <w:proofErr w:type="gramStart"/>
      <w:r w:rsidRPr="006C69C7">
        <w:rPr>
          <w:sz w:val="8"/>
        </w:rPr>
        <w:t>are capable of perceiving</w:t>
      </w:r>
      <w:proofErr w:type="gramEnd"/>
      <w:r w:rsidRPr="006C69C7">
        <w:rPr>
          <w:sz w:val="8"/>
        </w:rPr>
        <w:t xml:space="preserve"> the world impartially. Justitia, the Roman goddess of Justice, stands blindfolded to show that she considers the merits of each case without </w:t>
      </w:r>
      <w:hyperlink r:id="rId14" w:tooltip="Psychology Today looks at bias" w:history="1">
        <w:r w:rsidRPr="006C69C7">
          <w:rPr>
            <w:rStyle w:val="Hyperlink"/>
            <w:sz w:val="8"/>
          </w:rPr>
          <w:t>bias</w:t>
        </w:r>
      </w:hyperlink>
      <w:r w:rsidRPr="006C69C7">
        <w:rPr>
          <w:sz w:val="8"/>
        </w:rPr>
        <w:t xml:space="preserve">. Supreme Court justices may not be deities, but we nonetheless demand of them superhuman impartiality. Each time the president nominates a new Supreme Court justice, the citizens who didn't vote for the president claim the nominee is biased while the president's supporters defend the nominee's ability to remain impartial. Now, conservative bloggers and Republican intellectuals are claiming that Elena Kagan, President Obama's latest nominee, is incapable of deciding cases impartially. </w:t>
      </w:r>
      <w:r w:rsidRPr="00216F08">
        <w:rPr>
          <w:rStyle w:val="Emphasis"/>
        </w:rPr>
        <w:t>The truth is that no human</w:t>
      </w:r>
      <w:r w:rsidRPr="006C69C7">
        <w:rPr>
          <w:sz w:val="8"/>
        </w:rPr>
        <w:t>--Supreme Court justice or otherwise--</w:t>
      </w:r>
      <w:r w:rsidRPr="00216F08">
        <w:rPr>
          <w:rStyle w:val="Emphasis"/>
        </w:rPr>
        <w:t>is impartial</w:t>
      </w:r>
      <w:r w:rsidRPr="006C69C7">
        <w:rPr>
          <w:sz w:val="8"/>
        </w:rPr>
        <w:t xml:space="preserve">. If your mission were to design a being incapable of </w:t>
      </w:r>
      <w:r w:rsidRPr="006C69C7">
        <w:rPr>
          <w:sz w:val="8"/>
        </w:rPr>
        <w:lastRenderedPageBreak/>
        <w:t xml:space="preserve">perceiving the world impartially, you couldn't improve much on our current design. Part of the problem is that we have sophisticated methods of hiding our biases. </w:t>
      </w:r>
      <w:r w:rsidRPr="008258AA">
        <w:rPr>
          <w:rStyle w:val="Emphasis"/>
          <w:highlight w:val="green"/>
        </w:rPr>
        <w:t>In one study</w:t>
      </w:r>
      <w:r w:rsidRPr="00DB6B4F">
        <w:rPr>
          <w:rStyle w:val="Emphasis"/>
        </w:rPr>
        <w:t xml:space="preserve">, Mike </w:t>
      </w:r>
      <w:r w:rsidRPr="008258AA">
        <w:rPr>
          <w:rStyle w:val="Emphasis"/>
          <w:highlight w:val="green"/>
        </w:rPr>
        <w:t>Norton</w:t>
      </w:r>
      <w:r w:rsidRPr="00DB6B4F">
        <w:rPr>
          <w:rStyle w:val="Emphasis"/>
        </w:rPr>
        <w:t xml:space="preserve"> and his colleagues </w:t>
      </w:r>
      <w:r w:rsidRPr="008258AA">
        <w:rPr>
          <w:rStyle w:val="Emphasis"/>
          <w:highlight w:val="green"/>
        </w:rPr>
        <w:t>asked male undergrad</w:t>
      </w:r>
      <w:r w:rsidRPr="00DB6B4F">
        <w:rPr>
          <w:rStyle w:val="Emphasis"/>
        </w:rPr>
        <w:t>uate</w:t>
      </w:r>
      <w:r w:rsidRPr="008258AA">
        <w:rPr>
          <w:rStyle w:val="Emphasis"/>
          <w:highlight w:val="green"/>
        </w:rPr>
        <w:t>s to choose amongst three job applicants</w:t>
      </w:r>
      <w:r w:rsidRPr="00DB6B4F">
        <w:rPr>
          <w:rStyle w:val="Emphasis"/>
        </w:rPr>
        <w:t xml:space="preserve"> who were competing to run a</w:t>
      </w:r>
      <w:r w:rsidRPr="006C69C7">
        <w:rPr>
          <w:sz w:val="8"/>
        </w:rPr>
        <w:t xml:space="preserve"> construction </w:t>
      </w:r>
      <w:r w:rsidRPr="00DB6B4F">
        <w:rPr>
          <w:rStyle w:val="Emphasis"/>
        </w:rPr>
        <w:t>company</w:t>
      </w:r>
      <w:r w:rsidRPr="006C69C7">
        <w:rPr>
          <w:sz w:val="8"/>
        </w:rPr>
        <w:t xml:space="preserve">. To help them choose, </w:t>
      </w:r>
      <w:r w:rsidRPr="00733903">
        <w:rPr>
          <w:rStyle w:val="Emphasis"/>
        </w:rPr>
        <w:t>the experimenters gave a brief description of the candidate</w:t>
      </w:r>
      <w:r w:rsidRPr="006C69C7">
        <w:rPr>
          <w:sz w:val="8"/>
        </w:rPr>
        <w:t xml:space="preserve">s' </w:t>
      </w:r>
      <w:hyperlink r:id="rId15" w:tooltip="Psychology Today looks at education" w:history="1">
        <w:r w:rsidRPr="006C69C7">
          <w:rPr>
            <w:rStyle w:val="Hyperlink"/>
            <w:sz w:val="8"/>
          </w:rPr>
          <w:t>education</w:t>
        </w:r>
      </w:hyperlink>
      <w:r w:rsidRPr="006C69C7">
        <w:rPr>
          <w:sz w:val="8"/>
        </w:rPr>
        <w:t xml:space="preserve"> and work backgrounds</w:t>
      </w:r>
      <w:r w:rsidRPr="00733903">
        <w:rPr>
          <w:rStyle w:val="Emphasis"/>
        </w:rPr>
        <w:t xml:space="preserve">. </w:t>
      </w:r>
      <w:r w:rsidRPr="008919BF">
        <w:rPr>
          <w:rStyle w:val="Emphasis"/>
          <w:highlight w:val="green"/>
        </w:rPr>
        <w:t>Two</w:t>
      </w:r>
      <w:r w:rsidRPr="00733903">
        <w:rPr>
          <w:rStyle w:val="Emphasis"/>
        </w:rPr>
        <w:t xml:space="preserve"> of the </w:t>
      </w:r>
      <w:r w:rsidRPr="008919BF">
        <w:rPr>
          <w:rStyle w:val="Emphasis"/>
          <w:highlight w:val="green"/>
        </w:rPr>
        <w:t>candidates were clearly superior</w:t>
      </w:r>
      <w:r w:rsidRPr="00733903">
        <w:rPr>
          <w:rStyle w:val="Emphasis"/>
        </w:rPr>
        <w:t xml:space="preserve"> to the third, and of those two candidates, </w:t>
      </w:r>
      <w:r w:rsidRPr="008919BF">
        <w:rPr>
          <w:rStyle w:val="Emphasis"/>
          <w:highlight w:val="green"/>
        </w:rPr>
        <w:t>one had</w:t>
      </w:r>
      <w:r w:rsidRPr="00733903">
        <w:rPr>
          <w:rStyle w:val="Emphasis"/>
        </w:rPr>
        <w:t xml:space="preserve"> more industry </w:t>
      </w:r>
      <w:proofErr w:type="gramStart"/>
      <w:r w:rsidRPr="008919BF">
        <w:rPr>
          <w:rStyle w:val="Emphasis"/>
          <w:highlight w:val="green"/>
        </w:rPr>
        <w:t>experience</w:t>
      </w:r>
      <w:proofErr w:type="gramEnd"/>
      <w:r w:rsidRPr="00733903">
        <w:rPr>
          <w:rStyle w:val="Emphasis"/>
        </w:rPr>
        <w:t xml:space="preserve"> and </w:t>
      </w:r>
      <w:r w:rsidRPr="008919BF">
        <w:rPr>
          <w:rStyle w:val="Emphasis"/>
          <w:highlight w:val="green"/>
        </w:rPr>
        <w:t>the other was better educated. The students</w:t>
      </w:r>
      <w:r w:rsidRPr="006C69C7">
        <w:rPr>
          <w:sz w:val="8"/>
        </w:rPr>
        <w:t xml:space="preserve"> generally felt that education was the more important criterion, so they </w:t>
      </w:r>
      <w:r w:rsidRPr="008919BF">
        <w:rPr>
          <w:rStyle w:val="Emphasis"/>
          <w:highlight w:val="green"/>
        </w:rPr>
        <w:t>selected the better educated candidate</w:t>
      </w:r>
      <w:r w:rsidRPr="006C69C7">
        <w:rPr>
          <w:sz w:val="8"/>
        </w:rPr>
        <w:t xml:space="preserve"> for the job about </w:t>
      </w:r>
      <w:r w:rsidRPr="008919BF">
        <w:rPr>
          <w:rStyle w:val="Emphasis"/>
          <w:highlight w:val="green"/>
        </w:rPr>
        <w:t>75%</w:t>
      </w:r>
      <w:r w:rsidRPr="00733903">
        <w:rPr>
          <w:rStyle w:val="Emphasis"/>
        </w:rPr>
        <w:t xml:space="preserve"> of </w:t>
      </w:r>
      <w:r w:rsidRPr="008919BF">
        <w:rPr>
          <w:rStyle w:val="Emphasis"/>
        </w:rPr>
        <w:t xml:space="preserve">the time. But the researchers threw in a twist for some of the participants, telling them that </w:t>
      </w:r>
      <w:r w:rsidRPr="008919BF">
        <w:rPr>
          <w:rStyle w:val="Emphasis"/>
          <w:highlight w:val="green"/>
        </w:rPr>
        <w:t>one of the</w:t>
      </w:r>
      <w:r w:rsidRPr="008919BF">
        <w:rPr>
          <w:rStyle w:val="Emphasis"/>
        </w:rPr>
        <w:t xml:space="preserve"> superior </w:t>
      </w:r>
      <w:r w:rsidRPr="008919BF">
        <w:rPr>
          <w:rStyle w:val="Emphasis"/>
          <w:highlight w:val="green"/>
        </w:rPr>
        <w:t>candidates was a man and the other was a woman</w:t>
      </w:r>
      <w:r w:rsidRPr="008919BF">
        <w:rPr>
          <w:rStyle w:val="Emphasis"/>
        </w:rPr>
        <w:t>. When the male candidate was better educated</w:t>
      </w:r>
      <w:r w:rsidRPr="00733903">
        <w:rPr>
          <w:rStyle w:val="Emphasis"/>
        </w:rPr>
        <w:t xml:space="preserve">, </w:t>
      </w:r>
      <w:r w:rsidRPr="008919BF">
        <w:rPr>
          <w:rStyle w:val="Emphasis"/>
          <w:highlight w:val="green"/>
        </w:rPr>
        <w:t>the students</w:t>
      </w:r>
      <w:r w:rsidRPr="00733903">
        <w:rPr>
          <w:rStyle w:val="Emphasis"/>
        </w:rPr>
        <w:t xml:space="preserve"> again suggested that education was the more important criterion, and they </w:t>
      </w:r>
      <w:r w:rsidRPr="008919BF">
        <w:rPr>
          <w:rStyle w:val="Emphasis"/>
          <w:highlight w:val="green"/>
        </w:rPr>
        <w:t>preferred the male</w:t>
      </w:r>
      <w:r w:rsidRPr="00733903">
        <w:rPr>
          <w:rStyle w:val="Emphasis"/>
        </w:rPr>
        <w:t xml:space="preserve"> candidate </w:t>
      </w:r>
      <w:r w:rsidRPr="008919BF">
        <w:rPr>
          <w:rStyle w:val="Emphasis"/>
          <w:highlight w:val="green"/>
        </w:rPr>
        <w:t>75%</w:t>
      </w:r>
      <w:r w:rsidRPr="00733903">
        <w:rPr>
          <w:rStyle w:val="Emphasis"/>
        </w:rPr>
        <w:t xml:space="preserve"> of the time. </w:t>
      </w:r>
      <w:r w:rsidRPr="008919BF">
        <w:rPr>
          <w:rStyle w:val="Emphasis"/>
          <w:highlight w:val="green"/>
        </w:rPr>
        <w:t>When the female candidate was better educated</w:t>
      </w:r>
      <w:r w:rsidRPr="006C69C7">
        <w:rPr>
          <w:sz w:val="8"/>
        </w:rPr>
        <w:t xml:space="preserve">, however, </w:t>
      </w:r>
      <w:r w:rsidRPr="008919BF">
        <w:rPr>
          <w:rStyle w:val="Emphasis"/>
          <w:highlight w:val="green"/>
        </w:rPr>
        <w:t>only 48%</w:t>
      </w:r>
      <w:r w:rsidRPr="00733903">
        <w:rPr>
          <w:rStyle w:val="Emphasis"/>
        </w:rPr>
        <w:t xml:space="preserve"> of the participants selected the female </w:t>
      </w:r>
      <w:r w:rsidRPr="00D923A1">
        <w:rPr>
          <w:rStyle w:val="Emphasis"/>
        </w:rPr>
        <w:t xml:space="preserve">candidate, and only 22% suggested that education was the more important selection criterion. </w:t>
      </w:r>
      <w:r w:rsidRPr="006C69C7">
        <w:rPr>
          <w:sz w:val="8"/>
        </w:rPr>
        <w:t xml:space="preserve">The results imply that </w:t>
      </w:r>
      <w:r w:rsidRPr="008919BF">
        <w:rPr>
          <w:rStyle w:val="Emphasis"/>
          <w:highlight w:val="green"/>
        </w:rPr>
        <w:t>the male students</w:t>
      </w:r>
      <w:r w:rsidRPr="006C69C7">
        <w:rPr>
          <w:sz w:val="8"/>
        </w:rPr>
        <w:t xml:space="preserve"> had always </w:t>
      </w:r>
      <w:r w:rsidRPr="008919BF">
        <w:rPr>
          <w:rStyle w:val="Emphasis"/>
          <w:highlight w:val="green"/>
        </w:rPr>
        <w:t>subconsciously preferred the male candidate</w:t>
      </w:r>
      <w:r w:rsidRPr="006C69C7">
        <w:rPr>
          <w:sz w:val="8"/>
        </w:rPr>
        <w:t xml:space="preserve">, and they ranked the relative importance of the selection criteria to support that preference. This subtle technique, known as casuistic reasoning, is insidious because it's very difficult to detect. The male students who suggested that the male job candidate was better qualified weren't bad people; they weren't overtly choosing an inferior male candidate based on </w:t>
      </w:r>
      <w:hyperlink r:id="rId16" w:tooltip="Psychology Today looks at gender" w:history="1">
        <w:r w:rsidRPr="006C69C7">
          <w:rPr>
            <w:rStyle w:val="Hyperlink"/>
            <w:sz w:val="8"/>
          </w:rPr>
          <w:t>gender</w:t>
        </w:r>
      </w:hyperlink>
      <w:r w:rsidRPr="006C69C7">
        <w:rPr>
          <w:sz w:val="8"/>
        </w:rPr>
        <w:t xml:space="preserve"> biases. Instead, </w:t>
      </w:r>
      <w:r w:rsidRPr="00721FCE">
        <w:rPr>
          <w:rStyle w:val="Emphasis"/>
        </w:rPr>
        <w:t>their pre-formed preferences for a male candidate clouded their judgments and led them to prefer a different hierarchy of selection criteria that supported their preferences</w:t>
      </w:r>
      <w:r w:rsidRPr="006C69C7">
        <w:rPr>
          <w:sz w:val="8"/>
        </w:rPr>
        <w:t xml:space="preserve">. The same problem affects politicians and, more worryingly, Supreme Court justices. Comedy Central's The Daily Show with Jon Stewart has taken on the crusade of ferreting out casuistic reasoning. In one segment, Republican strategist Karl Rove defended Sarah Palin's candidacy by noting that she had been the mayor of the second largest town in Alaska (population 10,256). But when the Democrats considered Virginia governor Tim Kaine for the Vice Presidency, Rove observed that "[Kaine] was mayor of the 105th largest city in America. And again, with all due respect to Richmond, Virginia, it's smaller than Chula Vista, California; Aurora, Colorado; Mesa, or Gilbert, Arizona; North Las Vegas, or Henderson, Nevada. It's not a big town..." Perhaps, but Richmond's population of 200,000 dwarfs Wasilla's population by an order of magnitude. Rove is widely acknowledged as a canny strategist, so it's difficult to believe that he intended to make two blatantly inconsistent comments. More likely, when Rove was motivated to support Palin's candidacy, the criterion "mayor of a moderately sized town" seemed to be a sign of experience. Instead, when Rove considered Governor Kaine's VP candidacy, Richmond's population seemed measly, and serving the town as mayor was no longer a sign of experience. Like Democratic strategists, Karl Rove is necessarily partisan--but that doesn't justify their </w:t>
      </w:r>
      <w:hyperlink r:id="rId17" w:tooltip="Psychology Today looks at adoption" w:history="1">
        <w:r w:rsidRPr="006C69C7">
          <w:rPr>
            <w:rStyle w:val="Hyperlink"/>
            <w:sz w:val="8"/>
          </w:rPr>
          <w:t>adoption</w:t>
        </w:r>
      </w:hyperlink>
      <w:r w:rsidRPr="006C69C7">
        <w:rPr>
          <w:sz w:val="8"/>
        </w:rPr>
        <w:t xml:space="preserve"> of shifting standards when interpreting the same facts for different purposes. In January 2004, Vice President Dick Cheney and Supreme Court Justice Antonin Scalia embarked on a hunting trip. Three weeks earlier, the Supreme Court had agreed to hear a case involving the VP, so Justice Scalia's decision to join the VP prompted the media to question whether he could remain impartial during the trial. In typically florid (and entertaining) style, Justice Scalia refused to recuse himself and lashed out at his detractors: "I do not believe my impartiality can reasonably be questioned. If it is reasonable to think that a Supreme Court Justice can be bought so cheap, the Nation is in deeper trouble than I had imagined. For Pete's sake, if you can't trust your Supreme Court justice more than that, get a life." Justice Scalia's response suggests that he has no overt bias, and perhaps that's true. But no one--not even the most devotedly impartial Supreme Court Justice--is immune from the hidden cognitive foibles that plague every human. Just as Mike Norton's male students unwittingly moved the goalposts to justify hiring an inferior male job applicant, so Supreme Court Justices are liable to emphasize precedents that support their preferred legal conclusions. It's not enough to want to be impartial; our biases are so well hidden that we're destined to be partisan </w:t>
      </w:r>
      <w:proofErr w:type="gramStart"/>
      <w:r w:rsidRPr="006C69C7">
        <w:rPr>
          <w:sz w:val="8"/>
        </w:rPr>
        <w:t>as long as</w:t>
      </w:r>
      <w:proofErr w:type="gramEnd"/>
      <w:r w:rsidRPr="006C69C7">
        <w:rPr>
          <w:sz w:val="8"/>
        </w:rPr>
        <w:t xml:space="preserve"> we're motivated to promote one conclusion over its alternatives.</w:t>
      </w:r>
      <w:r>
        <w:t xml:space="preserve"> </w:t>
      </w:r>
    </w:p>
    <w:p w14:paraId="585D6BCC" w14:textId="77777777" w:rsidR="00B22CAD" w:rsidRDefault="00B22CAD" w:rsidP="00B22CAD"/>
    <w:p w14:paraId="6106B555" w14:textId="77777777" w:rsidR="00195CBD" w:rsidRDefault="00195CBD" w:rsidP="00195CBD"/>
    <w:p w14:paraId="03EA59BA" w14:textId="77777777" w:rsidR="001F2E3B" w:rsidRDefault="001F2E3B" w:rsidP="001F2E3B"/>
    <w:p w14:paraId="52707F96" w14:textId="77777777" w:rsidR="00EE586D" w:rsidRDefault="00EE586D" w:rsidP="00EE586D"/>
    <w:p w14:paraId="3F77DE4D" w14:textId="77777777" w:rsidR="00EE586D" w:rsidRDefault="00EE586D" w:rsidP="00EE586D"/>
    <w:p w14:paraId="3EA6FFEF" w14:textId="77777777" w:rsidR="001F2E3B" w:rsidRPr="001F2E3B" w:rsidRDefault="001F2E3B" w:rsidP="001F2E3B"/>
    <w:sectPr w:rsidR="001F2E3B" w:rsidRPr="001F2E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038"/>
    <w:multiLevelType w:val="hybridMultilevel"/>
    <w:tmpl w:val="25324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9137E1"/>
    <w:multiLevelType w:val="hybridMultilevel"/>
    <w:tmpl w:val="B8D42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7765B4"/>
    <w:multiLevelType w:val="hybridMultilevel"/>
    <w:tmpl w:val="9BF20260"/>
    <w:lvl w:ilvl="0" w:tplc="9A564E7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F8120A"/>
    <w:multiLevelType w:val="hybridMultilevel"/>
    <w:tmpl w:val="A64C32E2"/>
    <w:lvl w:ilvl="0" w:tplc="81D689A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7F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D55"/>
    <w:rsid w:val="00100B28"/>
    <w:rsid w:val="00112624"/>
    <w:rsid w:val="00117316"/>
    <w:rsid w:val="001209B4"/>
    <w:rsid w:val="001761FC"/>
    <w:rsid w:val="00182655"/>
    <w:rsid w:val="001840F2"/>
    <w:rsid w:val="00185134"/>
    <w:rsid w:val="001856C6"/>
    <w:rsid w:val="00191B5F"/>
    <w:rsid w:val="00192487"/>
    <w:rsid w:val="00193416"/>
    <w:rsid w:val="00195073"/>
    <w:rsid w:val="00195CBD"/>
    <w:rsid w:val="0019668D"/>
    <w:rsid w:val="001A25FD"/>
    <w:rsid w:val="001A5371"/>
    <w:rsid w:val="001A72C7"/>
    <w:rsid w:val="001B73E3"/>
    <w:rsid w:val="001C316D"/>
    <w:rsid w:val="001D1A0D"/>
    <w:rsid w:val="001D36BF"/>
    <w:rsid w:val="001D480E"/>
    <w:rsid w:val="001D4C28"/>
    <w:rsid w:val="001E0B1F"/>
    <w:rsid w:val="001E0C0F"/>
    <w:rsid w:val="001E1E0B"/>
    <w:rsid w:val="001F1173"/>
    <w:rsid w:val="001F2E3B"/>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236"/>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1CD"/>
    <w:rsid w:val="00383071"/>
    <w:rsid w:val="00383B19"/>
    <w:rsid w:val="00384CBC"/>
    <w:rsid w:val="003933F9"/>
    <w:rsid w:val="00395864"/>
    <w:rsid w:val="00396557"/>
    <w:rsid w:val="00397316"/>
    <w:rsid w:val="003A248F"/>
    <w:rsid w:val="003A4D9C"/>
    <w:rsid w:val="003B13F4"/>
    <w:rsid w:val="003B1668"/>
    <w:rsid w:val="003C5F4C"/>
    <w:rsid w:val="003D4552"/>
    <w:rsid w:val="003D5EA8"/>
    <w:rsid w:val="003D7B28"/>
    <w:rsid w:val="003E305E"/>
    <w:rsid w:val="003E34DB"/>
    <w:rsid w:val="003E5302"/>
    <w:rsid w:val="003E5BF1"/>
    <w:rsid w:val="003E6949"/>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4F548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A7D"/>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108"/>
    <w:rsid w:val="006C3A56"/>
    <w:rsid w:val="006D13F4"/>
    <w:rsid w:val="006D6AED"/>
    <w:rsid w:val="006E6D0B"/>
    <w:rsid w:val="006F126E"/>
    <w:rsid w:val="006F32C9"/>
    <w:rsid w:val="006F3834"/>
    <w:rsid w:val="006F5693"/>
    <w:rsid w:val="006F5D4C"/>
    <w:rsid w:val="00717B01"/>
    <w:rsid w:val="00721CF9"/>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504"/>
    <w:rsid w:val="008166D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6F"/>
    <w:rsid w:val="00AF0A8D"/>
    <w:rsid w:val="00AF2516"/>
    <w:rsid w:val="00AF4760"/>
    <w:rsid w:val="00AF55D4"/>
    <w:rsid w:val="00B0505F"/>
    <w:rsid w:val="00B05C2D"/>
    <w:rsid w:val="00B12933"/>
    <w:rsid w:val="00B12B88"/>
    <w:rsid w:val="00B137E0"/>
    <w:rsid w:val="00B13BC8"/>
    <w:rsid w:val="00B22CAD"/>
    <w:rsid w:val="00B24662"/>
    <w:rsid w:val="00B3569C"/>
    <w:rsid w:val="00B43676"/>
    <w:rsid w:val="00B5602D"/>
    <w:rsid w:val="00B60125"/>
    <w:rsid w:val="00B6656B"/>
    <w:rsid w:val="00B71625"/>
    <w:rsid w:val="00B75C54"/>
    <w:rsid w:val="00B8710E"/>
    <w:rsid w:val="00B92A93"/>
    <w:rsid w:val="00BA17A8"/>
    <w:rsid w:val="00BA3C33"/>
    <w:rsid w:val="00BA72F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7C1"/>
    <w:rsid w:val="00CA6A46"/>
    <w:rsid w:val="00CA6D6D"/>
    <w:rsid w:val="00CC7A4E"/>
    <w:rsid w:val="00CD1359"/>
    <w:rsid w:val="00CD4C83"/>
    <w:rsid w:val="00CD7D9B"/>
    <w:rsid w:val="00D01EDC"/>
    <w:rsid w:val="00D078AA"/>
    <w:rsid w:val="00D10058"/>
    <w:rsid w:val="00D11978"/>
    <w:rsid w:val="00D15E30"/>
    <w:rsid w:val="00D16129"/>
    <w:rsid w:val="00D25DBD"/>
    <w:rsid w:val="00D26929"/>
    <w:rsid w:val="00D30CBD"/>
    <w:rsid w:val="00D30D9E"/>
    <w:rsid w:val="00D33908"/>
    <w:rsid w:val="00D354F2"/>
    <w:rsid w:val="00D365F6"/>
    <w:rsid w:val="00D36C30"/>
    <w:rsid w:val="00D37C90"/>
    <w:rsid w:val="00D43A8C"/>
    <w:rsid w:val="00D53072"/>
    <w:rsid w:val="00D61A4E"/>
    <w:rsid w:val="00D634EA"/>
    <w:rsid w:val="00D713A1"/>
    <w:rsid w:val="00D71C84"/>
    <w:rsid w:val="00D75120"/>
    <w:rsid w:val="00D77956"/>
    <w:rsid w:val="00D80F0C"/>
    <w:rsid w:val="00D8391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117"/>
    <w:rsid w:val="00E8322E"/>
    <w:rsid w:val="00E903E0"/>
    <w:rsid w:val="00EA0DF9"/>
    <w:rsid w:val="00EA1115"/>
    <w:rsid w:val="00EA39EB"/>
    <w:rsid w:val="00EA58CE"/>
    <w:rsid w:val="00EB33FF"/>
    <w:rsid w:val="00EB3D1A"/>
    <w:rsid w:val="00EC2759"/>
    <w:rsid w:val="00EC7106"/>
    <w:rsid w:val="00ED0120"/>
    <w:rsid w:val="00ED3BBA"/>
    <w:rsid w:val="00ED4E12"/>
    <w:rsid w:val="00EE051B"/>
    <w:rsid w:val="00EE54B4"/>
    <w:rsid w:val="00EE586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539BC"/>
  <w14:defaultImageDpi w14:val="300"/>
  <w15:docId w15:val="{7DCEDC97-978E-9E47-B427-FAB1CA5B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6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66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66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66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8166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66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6DF"/>
  </w:style>
  <w:style w:type="character" w:customStyle="1" w:styleId="Heading1Char">
    <w:name w:val="Heading 1 Char"/>
    <w:aliases w:val="Pocket Char"/>
    <w:basedOn w:val="DefaultParagraphFont"/>
    <w:link w:val="Heading1"/>
    <w:uiPriority w:val="9"/>
    <w:rsid w:val="008166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66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66DF"/>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8166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66DF"/>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8166D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8166D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166DF"/>
    <w:rPr>
      <w:color w:val="auto"/>
      <w:u w:val="none"/>
    </w:rPr>
  </w:style>
  <w:style w:type="character" w:styleId="Hyperlink">
    <w:name w:val="Hyperlink"/>
    <w:aliases w:val="No Spacing Char,Card Format Char,ClearFormatting Char,Clear Char,DDI Tag Char,Tag Title Char,Dont use Char,Tag and Cite Char,No Spacing41 Char,No Spacing6 Char,No Spacing7 Char,No Spacing8 Char,Dont u Char,No Spacing311 Char"/>
    <w:basedOn w:val="DefaultParagraphFont"/>
    <w:link w:val="NoSpacing"/>
    <w:uiPriority w:val="99"/>
    <w:unhideWhenUsed/>
    <w:rsid w:val="008166DF"/>
    <w:rPr>
      <w:color w:val="auto"/>
      <w:u w:val="none"/>
    </w:rPr>
  </w:style>
  <w:style w:type="paragraph" w:styleId="DocumentMap">
    <w:name w:val="Document Map"/>
    <w:basedOn w:val="Normal"/>
    <w:link w:val="DocumentMapChar"/>
    <w:uiPriority w:val="99"/>
    <w:semiHidden/>
    <w:unhideWhenUsed/>
    <w:rsid w:val="008166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66DF"/>
    <w:rPr>
      <w:rFonts w:ascii="Lucida Grande" w:hAnsi="Lucida Grande" w:cs="Lucida Grande"/>
    </w:rPr>
  </w:style>
  <w:style w:type="paragraph" w:customStyle="1" w:styleId="Emphasis1">
    <w:name w:val="Emphasis1"/>
    <w:basedOn w:val="Normal"/>
    <w:link w:val="Emphasis"/>
    <w:autoRedefine/>
    <w:uiPriority w:val="20"/>
    <w:qFormat/>
    <w:rsid w:val="003801C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41,No Spacing6,No Spacing7,No Spacing8,Dont u,No Spacing311,No Spacing111112,No Spacing51,ca"/>
    <w:basedOn w:val="Heading1"/>
    <w:link w:val="Hyperlink"/>
    <w:autoRedefine/>
    <w:uiPriority w:val="99"/>
    <w:qFormat/>
    <w:rsid w:val="00195C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D480E"/>
    <w:pPr>
      <w:spacing w:before="100" w:beforeAutospacing="1" w:after="100" w:afterAutospacing="1" w:line="240" w:lineRule="auto"/>
    </w:pPr>
    <w:rPr>
      <w:rFonts w:ascii="Times New Roman" w:hAnsi="Times New Roman" w:cs="Times New Roman"/>
      <w:sz w:val="24"/>
    </w:rPr>
  </w:style>
  <w:style w:type="paragraph" w:customStyle="1" w:styleId="textbold">
    <w:name w:val="text bold"/>
    <w:basedOn w:val="Normal"/>
    <w:uiPriority w:val="20"/>
    <w:qFormat/>
    <w:rsid w:val="001D480E"/>
    <w:pPr>
      <w:ind w:left="720"/>
      <w:jc w:val="both"/>
    </w:pPr>
    <w:rPr>
      <w:b/>
      <w:iCs/>
      <w:u w:val="single"/>
      <w:bdr w:val="single" w:sz="8" w:space="0" w:color="auto"/>
    </w:rPr>
  </w:style>
  <w:style w:type="paragraph" w:customStyle="1" w:styleId="Card">
    <w:name w:val="Card"/>
    <w:basedOn w:val="Heading1"/>
    <w:autoRedefine/>
    <w:uiPriority w:val="99"/>
    <w:qFormat/>
    <w:rsid w:val="001D480E"/>
    <w:pPr>
      <w:keepNext w:val="0"/>
      <w:keepLines w:val="0"/>
      <w:pageBreakBefore w:val="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ychologytoday.com/us/basics/traumatic-brain-injur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ychologytoday.com/us/blog/alternative-truths/201006/the-persistent-illusion-impartiality" TargetMode="External"/><Relationship Id="rId17" Type="http://schemas.openxmlformats.org/officeDocument/2006/relationships/hyperlink" Target="https://www.psychologytoday.com/us/basics/adoption" TargetMode="External"/><Relationship Id="rId2" Type="http://schemas.openxmlformats.org/officeDocument/2006/relationships/customXml" Target="../customXml/item2.xml"/><Relationship Id="rId16" Type="http://schemas.openxmlformats.org/officeDocument/2006/relationships/hyperlink" Target="https://www.psychologytoday.com/us/basics/gen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dfs.semanticscholar.org/8ab4/828450ce1ce24f063678be3db45dfa9aa4e6.pdf" TargetMode="External"/><Relationship Id="rId5" Type="http://schemas.openxmlformats.org/officeDocument/2006/relationships/numbering" Target="numbering.xml"/><Relationship Id="rId15" Type="http://schemas.openxmlformats.org/officeDocument/2006/relationships/hyperlink" Target="https://www.psychologytoday.com/us/basics/education" TargetMode="External"/><Relationship Id="rId10" Type="http://schemas.openxmlformats.org/officeDocument/2006/relationships/hyperlink" Target="https://briarpatchmagazine.com/articles/view/built-on-a-foundation-of-white-supremac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hyperlink" Target="https://www.psychologytoday.com/us/basics/bi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10699</Words>
  <Characters>60987</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28</cp:revision>
  <dcterms:created xsi:type="dcterms:W3CDTF">2022-03-10T21:04:00Z</dcterms:created>
  <dcterms:modified xsi:type="dcterms:W3CDTF">2022-03-11T15:16:00Z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