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EB0A4" w14:textId="77777777" w:rsidR="00624C35" w:rsidRPr="00F267BC" w:rsidRDefault="00624C35" w:rsidP="00624C35">
      <w:pPr>
        <w:pStyle w:val="Heading3"/>
        <w:rPr>
          <w:rFonts w:asciiTheme="minorHAnsi" w:hAnsiTheme="minorHAnsi" w:cstheme="minorHAnsi"/>
        </w:rPr>
      </w:pPr>
      <w:r>
        <w:rPr>
          <w:rFonts w:asciiTheme="minorHAnsi" w:hAnsiTheme="minorHAnsi" w:cstheme="minorHAnsi"/>
        </w:rPr>
        <w:t>1NC</w:t>
      </w:r>
      <w:r w:rsidRPr="00F267BC">
        <w:rPr>
          <w:rFonts w:asciiTheme="minorHAnsi" w:hAnsiTheme="minorHAnsi" w:cstheme="minorHAnsi"/>
        </w:rPr>
        <w:t xml:space="preserve"> – death</w:t>
      </w:r>
      <w:r>
        <w:rPr>
          <w:rFonts w:asciiTheme="minorHAnsi" w:hAnsiTheme="minorHAnsi" w:cstheme="minorHAnsi"/>
        </w:rPr>
        <w:t>?</w:t>
      </w:r>
    </w:p>
    <w:p w14:paraId="30DB5661" w14:textId="77777777" w:rsidR="00624C35" w:rsidRPr="00F267BC" w:rsidRDefault="00624C35" w:rsidP="00624C35">
      <w:pPr>
        <w:pStyle w:val="Heading4"/>
        <w:rPr>
          <w:rFonts w:asciiTheme="minorHAnsi" w:hAnsiTheme="minorHAnsi" w:cstheme="minorHAnsi"/>
        </w:rPr>
      </w:pPr>
      <w:r>
        <w:rPr>
          <w:rFonts w:asciiTheme="minorHAnsi" w:hAnsiTheme="minorHAnsi" w:cstheme="minorHAnsi"/>
        </w:rPr>
        <w:t xml:space="preserve">The 1AC was 6 mins Necrotic black mail – </w:t>
      </w:r>
      <w:r w:rsidRPr="00F267BC">
        <w:rPr>
          <w:rFonts w:asciiTheme="minorHAnsi" w:hAnsiTheme="minorHAnsi" w:cstheme="minorHAnsi"/>
        </w:rPr>
        <w:t xml:space="preserve">The aff views death as something to be avoided at all costs renders life valueless – our drive to repress death results in incasing the body in the protective sarcophagus amounting the body to a corpse </w:t>
      </w:r>
    </w:p>
    <w:p w14:paraId="698D86B3" w14:textId="77777777" w:rsidR="00624C35" w:rsidRPr="00F267BC" w:rsidRDefault="00624C35" w:rsidP="00624C35">
      <w:pPr>
        <w:rPr>
          <w:rStyle w:val="StyleUnderline"/>
          <w:rFonts w:asciiTheme="minorHAnsi" w:hAnsiTheme="minorHAnsi" w:cstheme="minorHAnsi"/>
          <w:b/>
          <w:bCs/>
        </w:rPr>
      </w:pPr>
      <w:r w:rsidRPr="00F267BC">
        <w:rPr>
          <w:rStyle w:val="Style13ptBold"/>
          <w:rFonts w:asciiTheme="minorHAnsi" w:hAnsiTheme="minorHAnsi" w:cstheme="minorHAnsi"/>
        </w:rPr>
        <w:t xml:space="preserve">Baudrillard 93 </w:t>
      </w:r>
      <w:r w:rsidRPr="00F267BC">
        <w:rPr>
          <w:rFonts w:asciiTheme="minorHAnsi" w:hAnsiTheme="minorHAnsi" w:cstheme="minorHAnsi"/>
        </w:rPr>
        <w:t>(Jean, “Symbolic Exchange and Death”, pg. 177-178)</w:t>
      </w:r>
    </w:p>
    <w:p w14:paraId="75757B75" w14:textId="77777777" w:rsidR="00624C35" w:rsidRPr="00F267BC" w:rsidRDefault="00624C35" w:rsidP="00624C35">
      <w:pPr>
        <w:rPr>
          <w:rStyle w:val="StyleUnderline"/>
          <w:rFonts w:asciiTheme="minorHAnsi" w:hAnsiTheme="minorHAnsi" w:cstheme="minorHAnsi"/>
          <w:b/>
          <w:sz w:val="16"/>
        </w:rPr>
      </w:pPr>
      <w:r w:rsidRPr="00CF6066">
        <w:rPr>
          <w:rStyle w:val="StyleUnderline"/>
          <w:rFonts w:asciiTheme="minorHAnsi" w:hAnsiTheme="minorHAnsi" w:cstheme="minorHAnsi"/>
          <w:highlight w:val="yellow"/>
        </w:rPr>
        <w:t>Security is</w:t>
      </w:r>
      <w:r w:rsidRPr="00F267BC">
        <w:rPr>
          <w:rStyle w:val="StyleUnderline"/>
          <w:rFonts w:asciiTheme="minorHAnsi" w:hAnsiTheme="minorHAnsi" w:cstheme="minorHAnsi"/>
        </w:rPr>
        <w:t xml:space="preserve"> another form of </w:t>
      </w:r>
      <w:r w:rsidRPr="00CF6066">
        <w:rPr>
          <w:rStyle w:val="StyleUnderline"/>
          <w:rFonts w:asciiTheme="minorHAnsi" w:hAnsiTheme="minorHAnsi" w:cstheme="minorHAnsi"/>
          <w:highlight w:val="yellow"/>
        </w:rPr>
        <w:t>social control</w:t>
      </w:r>
      <w:r w:rsidRPr="00F267BC">
        <w:rPr>
          <w:rStyle w:val="StyleUnderline"/>
          <w:rFonts w:asciiTheme="minorHAnsi" w:hAnsiTheme="minorHAnsi" w:cstheme="minorHAnsi"/>
        </w:rPr>
        <w:t xml:space="preserve">, in the form of </w:t>
      </w:r>
      <w:r w:rsidRPr="00CF6066">
        <w:rPr>
          <w:rStyle w:val="StyleUnderline"/>
          <w:rFonts w:asciiTheme="minorHAnsi" w:hAnsiTheme="minorHAnsi" w:cstheme="minorHAnsi"/>
          <w:highlight w:val="yellow"/>
        </w:rPr>
        <w:t>life blackmailed with the afterlife</w:t>
      </w:r>
      <w:r w:rsidRPr="00F267BC">
        <w:rPr>
          <w:rFonts w:asciiTheme="minorHAnsi" w:hAnsiTheme="minorHAnsi" w:cstheme="minorHAnsi"/>
          <w:sz w:val="16"/>
        </w:rPr>
        <w:t xml:space="preserve">. It is universally present for us today, and 'security forces' range from life assurance and social security to the car seatbelt by way of the state security police force.39 'Belt up' says an advertising slogan for seatbelts. Of course, security, like ecology, is an industrial business extending its cover up to the level of the species: a convertibility of accident, disease and pollution into capitalist surplus profit is operative everywhere. But </w:t>
      </w:r>
      <w:r w:rsidRPr="00F267BC">
        <w:rPr>
          <w:rStyle w:val="StyleUnderline"/>
          <w:rFonts w:asciiTheme="minorHAnsi" w:hAnsiTheme="minorHAnsi" w:cstheme="minorHAnsi"/>
        </w:rPr>
        <w:t>this is above all a question of the worst repression, which consists in dispossessing you of your own death, which everybody dreams of, as the darkness beneath their instinct of conservation. It is necessary to rob everyone of the last possibility of giving themselves their own death as the last 'great escape' from a life laid down by the system.</w:t>
      </w:r>
      <w:r w:rsidRPr="00F267BC">
        <w:rPr>
          <w:rStyle w:val="StyleUnderline"/>
          <w:rFonts w:asciiTheme="minorHAnsi" w:hAnsiTheme="minorHAnsi" w:cstheme="minorHAnsi"/>
          <w:sz w:val="16"/>
        </w:rPr>
        <w:t xml:space="preserve"> Again</w:t>
      </w:r>
      <w:r w:rsidRPr="00F267BC">
        <w:rPr>
          <w:rStyle w:val="StyleUnderline"/>
          <w:rFonts w:asciiTheme="minorHAnsi" w:hAnsiTheme="minorHAnsi" w:cstheme="minorHAnsi"/>
        </w:rPr>
        <w:t xml:space="preserve">, in this symbolic short-circuit, the gift-exchange is the </w:t>
      </w:r>
      <w:r w:rsidRPr="00CF6066">
        <w:rPr>
          <w:rStyle w:val="StyleUnderline"/>
          <w:rFonts w:asciiTheme="minorHAnsi" w:hAnsiTheme="minorHAnsi" w:cstheme="minorHAnsi"/>
          <w:highlight w:val="yellow"/>
        </w:rPr>
        <w:t>challenge to oneself and one's own life, and is carried out through death</w:t>
      </w:r>
      <w:r w:rsidRPr="00F267BC">
        <w:rPr>
          <w:rStyle w:val="StyleUnderline"/>
          <w:rFonts w:asciiTheme="minorHAnsi" w:hAnsiTheme="minorHAnsi" w:cstheme="minorHAnsi"/>
        </w:rPr>
        <w:t>.</w:t>
      </w:r>
      <w:r w:rsidRPr="00F267BC">
        <w:rPr>
          <w:rStyle w:val="StyleUnderline"/>
          <w:rFonts w:asciiTheme="minorHAnsi" w:hAnsiTheme="minorHAnsi" w:cstheme="minorHAnsi"/>
          <w:sz w:val="16"/>
        </w:rPr>
        <w:t xml:space="preserve"> </w:t>
      </w:r>
      <w:r w:rsidRPr="00F267BC">
        <w:rPr>
          <w:rFonts w:asciiTheme="minorHAnsi" w:hAnsiTheme="minorHAnsi" w:cstheme="minorHAnsi"/>
          <w:sz w:val="16"/>
        </w:rPr>
        <w:t>Not because it expresses the individual's asocial rebellion (the defection of one or millions of individuals does not infringe the law of the system at all), but because</w:t>
      </w:r>
      <w:r w:rsidRPr="00F267BC">
        <w:rPr>
          <w:rStyle w:val="StyleUnderline"/>
          <w:rFonts w:asciiTheme="minorHAnsi" w:hAnsiTheme="minorHAnsi" w:cstheme="minorHAnsi"/>
        </w:rPr>
        <w:t xml:space="preserve"> it </w:t>
      </w:r>
      <w:r w:rsidRPr="00CF6066">
        <w:rPr>
          <w:rStyle w:val="StyleUnderline"/>
          <w:rFonts w:asciiTheme="minorHAnsi" w:hAnsiTheme="minorHAnsi" w:cstheme="minorHAnsi"/>
          <w:highlight w:val="yellow"/>
        </w:rPr>
        <w:t>carries</w:t>
      </w:r>
      <w:r w:rsidRPr="00F267BC">
        <w:rPr>
          <w:rStyle w:val="StyleUnderline"/>
          <w:rFonts w:asciiTheme="minorHAnsi" w:hAnsiTheme="minorHAnsi" w:cstheme="minorHAnsi"/>
        </w:rPr>
        <w:t xml:space="preserve"> in it </w:t>
      </w:r>
      <w:r w:rsidRPr="00CF6066">
        <w:rPr>
          <w:rStyle w:val="StyleUnderline"/>
          <w:rFonts w:asciiTheme="minorHAnsi" w:hAnsiTheme="minorHAnsi" w:cstheme="minorHAnsi"/>
          <w:highlight w:val="yellow"/>
        </w:rPr>
        <w:t>a principle</w:t>
      </w:r>
      <w:r w:rsidRPr="00F267BC">
        <w:rPr>
          <w:rStyle w:val="StyleUnderline"/>
          <w:rFonts w:asciiTheme="minorHAnsi" w:hAnsiTheme="minorHAnsi" w:cstheme="minorHAnsi"/>
        </w:rPr>
        <w:t xml:space="preserve"> of sociality </w:t>
      </w:r>
      <w:r w:rsidRPr="00CF6066">
        <w:rPr>
          <w:rStyle w:val="StyleUnderline"/>
          <w:rFonts w:asciiTheme="minorHAnsi" w:hAnsiTheme="minorHAnsi" w:cstheme="minorHAnsi"/>
          <w:highlight w:val="yellow"/>
        </w:rPr>
        <w:t xml:space="preserve">that is </w:t>
      </w:r>
      <w:r w:rsidRPr="00F267BC">
        <w:rPr>
          <w:rStyle w:val="StyleUnderline"/>
          <w:rFonts w:asciiTheme="minorHAnsi" w:hAnsiTheme="minorHAnsi" w:cstheme="minorHAnsi"/>
        </w:rPr>
        <w:t xml:space="preserve">radically </w:t>
      </w:r>
      <w:r w:rsidRPr="00CF6066">
        <w:rPr>
          <w:rStyle w:val="StyleUnderline"/>
          <w:rFonts w:asciiTheme="minorHAnsi" w:hAnsiTheme="minorHAnsi" w:cstheme="minorHAnsi"/>
          <w:highlight w:val="yellow"/>
        </w:rPr>
        <w:t>antagonistic to our own</w:t>
      </w:r>
      <w:r w:rsidRPr="00F267BC">
        <w:rPr>
          <w:rStyle w:val="StyleUnderline"/>
          <w:rFonts w:asciiTheme="minorHAnsi" w:hAnsiTheme="minorHAnsi" w:cstheme="minorHAnsi"/>
        </w:rPr>
        <w:t xml:space="preserve"> social repressive </w:t>
      </w:r>
      <w:r w:rsidRPr="00CF6066">
        <w:rPr>
          <w:rStyle w:val="StyleUnderline"/>
          <w:rFonts w:asciiTheme="minorHAnsi" w:hAnsiTheme="minorHAnsi" w:cstheme="minorHAnsi"/>
          <w:highlight w:val="yellow"/>
        </w:rPr>
        <w:t>principle</w:t>
      </w:r>
      <w:r w:rsidRPr="00F267BC">
        <w:rPr>
          <w:rStyle w:val="StyleUnderline"/>
          <w:rFonts w:asciiTheme="minorHAnsi" w:hAnsiTheme="minorHAnsi" w:cstheme="minorHAnsi"/>
        </w:rPr>
        <w:t>. To bury death beneath the contrary myth of security, it is necessary to exhaust the gift-exchange.</w:t>
      </w:r>
      <w:r w:rsidRPr="00F267BC">
        <w:rPr>
          <w:rStyle w:val="StyleUnderline"/>
          <w:rFonts w:asciiTheme="minorHAnsi" w:hAnsiTheme="minorHAnsi" w:cstheme="minorHAnsi"/>
          <w:sz w:val="16"/>
        </w:rPr>
        <w:t xml:space="preserve"> </w:t>
      </w:r>
      <w:r w:rsidRPr="00F267BC">
        <w:rPr>
          <w:rFonts w:asciiTheme="minorHAnsi" w:hAnsiTheme="minorHAnsi" w:cstheme="minorHAnsi"/>
          <w:sz w:val="16"/>
        </w:rPr>
        <w:t>Is it so that men might live that the demand for death must be exhausted? No, but in order that they die the only death the system authorises:</w:t>
      </w:r>
      <w:r w:rsidRPr="00F267BC">
        <w:rPr>
          <w:rStyle w:val="StyleUnderline"/>
          <w:rFonts w:asciiTheme="minorHAnsi" w:hAnsiTheme="minorHAnsi" w:cstheme="minorHAnsi"/>
          <w:sz w:val="16"/>
        </w:rPr>
        <w:t xml:space="preserve"> </w:t>
      </w:r>
      <w:r w:rsidRPr="00CF6066">
        <w:rPr>
          <w:rStyle w:val="StyleUnderline"/>
          <w:rFonts w:asciiTheme="minorHAnsi" w:hAnsiTheme="minorHAnsi" w:cstheme="minorHAnsi"/>
          <w:highlight w:val="yellow"/>
        </w:rPr>
        <w:t>the living are separated from their dead</w:t>
      </w:r>
      <w:r w:rsidRPr="00F267BC">
        <w:rPr>
          <w:rStyle w:val="StyleUnderline"/>
          <w:rFonts w:asciiTheme="minorHAnsi" w:hAnsiTheme="minorHAnsi" w:cstheme="minorHAnsi"/>
        </w:rPr>
        <w:t xml:space="preserve">, who no longer exchange anything but the form of their afterlife, </w:t>
      </w:r>
      <w:r w:rsidRPr="00CF6066">
        <w:rPr>
          <w:rStyle w:val="StyleUnderline"/>
          <w:rFonts w:asciiTheme="minorHAnsi" w:hAnsiTheme="minorHAnsi" w:cstheme="minorHAnsi"/>
          <w:highlight w:val="yellow"/>
        </w:rPr>
        <w:t>under the sign of comprehensive insurance</w:t>
      </w:r>
      <w:r w:rsidRPr="00F267BC">
        <w:rPr>
          <w:rStyle w:val="StyleUnderline"/>
          <w:rFonts w:asciiTheme="minorHAnsi" w:hAnsiTheme="minorHAnsi" w:cstheme="minorHAnsi"/>
        </w:rPr>
        <w:t>. Thus car safety· mummified in his helmet, his seatbelt, all the paraphernalia of security, wrapped up in the security myth, the driver is nothing but a corpse, closed up in another, non-mythic, death, as neutral and objective as technology, noiseless and expertly crafted.</w:t>
      </w:r>
      <w:r w:rsidRPr="00F267BC">
        <w:rPr>
          <w:rStyle w:val="StyleUnderline"/>
          <w:rFonts w:asciiTheme="minorHAnsi" w:hAnsiTheme="minorHAnsi" w:cstheme="minorHAnsi"/>
          <w:sz w:val="16"/>
        </w:rPr>
        <w:t xml:space="preserve"> </w:t>
      </w:r>
      <w:r w:rsidRPr="00F267BC">
        <w:rPr>
          <w:rFonts w:asciiTheme="minorHAnsi" w:hAnsiTheme="minorHAnsi" w:cstheme="minorHAnsi"/>
          <w:sz w:val="16"/>
        </w:rPr>
        <w:t>Riveted to his machine, glued to the spot in it,</w:t>
      </w:r>
      <w:r w:rsidRPr="00F267BC">
        <w:rPr>
          <w:rStyle w:val="StyleUnderline"/>
          <w:rFonts w:asciiTheme="minorHAnsi" w:hAnsiTheme="minorHAnsi" w:cstheme="minorHAnsi"/>
          <w:sz w:val="16"/>
        </w:rPr>
        <w:t xml:space="preserve"> </w:t>
      </w:r>
      <w:r w:rsidRPr="00CF6066">
        <w:rPr>
          <w:rStyle w:val="StyleUnderline"/>
          <w:rFonts w:asciiTheme="minorHAnsi" w:hAnsiTheme="minorHAnsi" w:cstheme="minorHAnsi"/>
          <w:highlight w:val="yellow"/>
        </w:rPr>
        <w:t>he no longer runs the risk of dying, since he is already dead</w:t>
      </w:r>
      <w:r w:rsidRPr="00F267BC">
        <w:rPr>
          <w:rStyle w:val="StyleUnderline"/>
          <w:rFonts w:asciiTheme="minorHAnsi" w:hAnsiTheme="minorHAnsi" w:cstheme="minorHAnsi"/>
        </w:rPr>
        <w:t xml:space="preserve">. This is the secret of security, like a steak under cellophane: to </w:t>
      </w:r>
      <w:r w:rsidRPr="00CF6066">
        <w:rPr>
          <w:rStyle w:val="StyleUnderline"/>
          <w:rFonts w:asciiTheme="minorHAnsi" w:hAnsiTheme="minorHAnsi" w:cstheme="minorHAnsi"/>
          <w:highlight w:val="yellow"/>
        </w:rPr>
        <w:t>surround you with a sarcophagus in order to prevent you from dying</w:t>
      </w:r>
      <w:r w:rsidRPr="00F267BC">
        <w:rPr>
          <w:rStyle w:val="StyleUnderline"/>
          <w:rFonts w:asciiTheme="minorHAnsi" w:hAnsiTheme="minorHAnsi" w:cstheme="minorHAnsi"/>
        </w:rPr>
        <w:t xml:space="preserve"> </w:t>
      </w:r>
      <w:r w:rsidRPr="00F267BC">
        <w:rPr>
          <w:rFonts w:asciiTheme="minorHAnsi" w:hAnsiTheme="minorHAnsi" w:cstheme="minorHAnsi"/>
          <w:sz w:val="16"/>
        </w:rPr>
        <w:t>40 Our whole technical culture creates an artificial milieu of death. It is not only armaments that remain the general archetype of material production, but the simplest machine around us constitutes a horizon of death, a death that will never be resolved because it has crystallised beyond reach. fixed capital of death, where the living labour of death has frozen over, as the labour force is frozen in fixed capital and dead labour. In other words,</w:t>
      </w:r>
      <w:r w:rsidRPr="00F267BC">
        <w:rPr>
          <w:rStyle w:val="StyleUnderline"/>
          <w:rFonts w:asciiTheme="minorHAnsi" w:hAnsiTheme="minorHAnsi" w:cstheme="minorHAnsi"/>
          <w:sz w:val="16"/>
        </w:rPr>
        <w:t xml:space="preserve"> </w:t>
      </w:r>
      <w:r w:rsidRPr="00F267BC">
        <w:rPr>
          <w:rStyle w:val="StyleUnderline"/>
          <w:rFonts w:asciiTheme="minorHAnsi" w:hAnsiTheme="minorHAnsi" w:cstheme="minorHAnsi"/>
        </w:rPr>
        <w:t xml:space="preserve">all material production is merely a gigantic 'character armour' by means of which the species means to </w:t>
      </w:r>
      <w:r w:rsidRPr="00CF6066">
        <w:rPr>
          <w:rStyle w:val="StyleUnderline"/>
          <w:rFonts w:asciiTheme="minorHAnsi" w:hAnsiTheme="minorHAnsi" w:cstheme="minorHAnsi"/>
          <w:highlight w:val="yellow"/>
        </w:rPr>
        <w:t>keep death at a respectful distance</w:t>
      </w:r>
      <w:r w:rsidRPr="00F267BC">
        <w:rPr>
          <w:rStyle w:val="StyleUnderline"/>
          <w:rFonts w:asciiTheme="minorHAnsi" w:hAnsiTheme="minorHAnsi" w:cstheme="minorHAnsi"/>
          <w:sz w:val="16"/>
        </w:rPr>
        <w:t xml:space="preserve">. Of course, </w:t>
      </w:r>
      <w:r w:rsidRPr="00CF6066">
        <w:rPr>
          <w:rStyle w:val="StyleUnderline"/>
          <w:rFonts w:asciiTheme="minorHAnsi" w:hAnsiTheme="minorHAnsi" w:cstheme="minorHAnsi"/>
          <w:highlight w:val="yellow"/>
        </w:rPr>
        <w:t>death itself overshadows the species and seals it into the armour the species thought to protect itself with</w:t>
      </w:r>
      <w:r w:rsidRPr="00F267BC">
        <w:rPr>
          <w:rStyle w:val="StyleUnderline"/>
          <w:rFonts w:asciiTheme="minorHAnsi" w:hAnsiTheme="minorHAnsi" w:cstheme="minorHAnsi"/>
        </w:rPr>
        <w:t xml:space="preserve">. </w:t>
      </w:r>
      <w:r w:rsidRPr="00F267BC">
        <w:rPr>
          <w:rFonts w:asciiTheme="minorHAnsi" w:hAnsiTheme="minorHAnsi" w:cstheme="minorHAnsi"/>
          <w:sz w:val="16"/>
        </w:rPr>
        <w:t>Here again, commensurate with an entire civilisation, we find the image of the automobile-sarcophagus: the protective armour is just death miniaturised and become a technical extension of your own body The biologisation of the body and the technicisation of the environment go hand in hand in the same obsessional neurosis. The technical environment is our over-production of pollutant, fragile and obsolescent objects. For production lives, its entire logic and strategy are articulated on fragility and obsolescence.</w:t>
      </w:r>
      <w:r w:rsidRPr="00F267BC">
        <w:rPr>
          <w:rStyle w:val="StyleUnderline"/>
          <w:rFonts w:asciiTheme="minorHAnsi" w:hAnsiTheme="minorHAnsi" w:cstheme="minorHAnsi"/>
        </w:rPr>
        <w:t xml:space="preserve"> An economy of stable products and good objects is indispensable: the economy develops only by exuding danger, pollution, usury, deception and haunting. </w:t>
      </w:r>
      <w:r w:rsidRPr="00CF6066">
        <w:rPr>
          <w:rStyle w:val="StyleUnderline"/>
          <w:rFonts w:asciiTheme="minorHAnsi" w:hAnsiTheme="minorHAnsi" w:cstheme="minorHAnsi"/>
          <w:highlight w:val="yellow"/>
        </w:rPr>
        <w:t>The economy lives only on the suspension of death that it maintains throughout material production</w:t>
      </w:r>
      <w:r w:rsidRPr="00F267BC">
        <w:rPr>
          <w:rStyle w:val="StyleUnderline"/>
          <w:rFonts w:asciiTheme="minorHAnsi" w:hAnsiTheme="minorHAnsi" w:cstheme="minorHAnsi"/>
        </w:rPr>
        <w:t>, and through renewing the available death stocks, even if it means conjuring it up by a security build up: blackmail and repression.</w:t>
      </w:r>
      <w:r w:rsidRPr="00F267BC">
        <w:rPr>
          <w:rStyle w:val="StyleUnderline"/>
          <w:rFonts w:asciiTheme="minorHAnsi" w:hAnsiTheme="minorHAnsi" w:cstheme="minorHAnsi"/>
          <w:sz w:val="16"/>
        </w:rPr>
        <w:t xml:space="preserve"> </w:t>
      </w:r>
      <w:r w:rsidRPr="00F267BC">
        <w:rPr>
          <w:rFonts w:asciiTheme="minorHAnsi" w:hAnsiTheme="minorHAnsi" w:cstheme="minorHAnsi"/>
          <w:sz w:val="16"/>
        </w:rPr>
        <w:t xml:space="preserve">Death is definitively secularised in material production, where it is reproduced on a large scale as capital. Even our bodies, which have become biological machinery, are modelled on this inorganic body, and therefore become, at the same time, a bad object, condemned to disease, accident and death. Living by the production of death, capital has an easy time producing security' it's the same thing. Security is the industrial prolongation of death, just as ecology is the industrial prolongation of pollution. A few more bandages on the sarcophagus. </w:t>
      </w:r>
      <w:r w:rsidRPr="00F267BC">
        <w:rPr>
          <w:rStyle w:val="StyleUnderline"/>
          <w:rFonts w:asciiTheme="minorHAnsi" w:hAnsiTheme="minorHAnsi" w:cstheme="minorHAnsi"/>
        </w:rPr>
        <w:t xml:space="preserve">This is also true of the great institutions that are the glory of our democracy' </w:t>
      </w:r>
      <w:r w:rsidRPr="00CF6066">
        <w:rPr>
          <w:rStyle w:val="StyleUnderline"/>
          <w:rFonts w:asciiTheme="minorHAnsi" w:hAnsiTheme="minorHAnsi" w:cstheme="minorHAnsi"/>
          <w:highlight w:val="yellow"/>
        </w:rPr>
        <w:t>Social Security is the social prosthesis of a dead society</w:t>
      </w:r>
      <w:r w:rsidRPr="00F267BC">
        <w:rPr>
          <w:rStyle w:val="StyleUnderline"/>
          <w:rFonts w:asciiTheme="minorHAnsi" w:hAnsiTheme="minorHAnsi" w:cstheme="minorHAnsi"/>
          <w:sz w:val="16"/>
        </w:rPr>
        <w:t xml:space="preserve"> (,Social Security is death!' - May '68), that is to say, </w:t>
      </w:r>
      <w:r w:rsidRPr="00CF6066">
        <w:rPr>
          <w:rStyle w:val="StyleUnderline"/>
          <w:rFonts w:asciiTheme="minorHAnsi" w:hAnsiTheme="minorHAnsi" w:cstheme="minorHAnsi"/>
          <w:highlight w:val="yellow"/>
        </w:rPr>
        <w:t>a society already exterminated in all its symbolic wheels, in its deep system of reciprocities and obligations, which means that neither the concept of security nor that of the 'social' ever had any meaning</w:t>
      </w:r>
      <w:r w:rsidRPr="00F267BC">
        <w:rPr>
          <w:rStyle w:val="StyleUnderline"/>
          <w:rFonts w:asciiTheme="minorHAnsi" w:hAnsiTheme="minorHAnsi" w:cstheme="minorHAnsi"/>
        </w:rPr>
        <w:t>.</w:t>
      </w:r>
      <w:r w:rsidRPr="00F267BC">
        <w:rPr>
          <w:rStyle w:val="StyleUnderline"/>
          <w:rFonts w:asciiTheme="minorHAnsi" w:hAnsiTheme="minorHAnsi" w:cstheme="minorHAnsi"/>
          <w:sz w:val="16"/>
        </w:rPr>
        <w:t xml:space="preserve"> </w:t>
      </w:r>
      <w:r w:rsidRPr="00F267BC">
        <w:rPr>
          <w:rFonts w:asciiTheme="minorHAnsi" w:hAnsiTheme="minorHAnsi" w:cstheme="minorHAnsi"/>
          <w:sz w:val="16"/>
        </w:rPr>
        <w:t>The 'social' begins by taking charge of death. It's the same story as regards cultures that have been destroyed then revived and protected as folklore (d. M. de Certeau, 'La beaute du mort' [in La culture au pluriel, Paris: UGE, 1974]). The same goes for life assurance, which is the domestic variant of a system which everywhere presupposes death as an axiom. The social translation of the death of the group - each materialising for the other only as social capital indexed on death. Death is dissuaded at the price of a continual mortification: such is the paradoxical logic of security In a Christian context, ascesis played the same role. The accumulation of suffering and penitence was able to play the same role as character armour, as a protective sarcophagus against hell. And</w:t>
      </w:r>
      <w:r w:rsidRPr="00F267BC">
        <w:rPr>
          <w:rStyle w:val="StyleUnderline"/>
          <w:rFonts w:asciiTheme="minorHAnsi" w:hAnsiTheme="minorHAnsi" w:cstheme="minorHAnsi"/>
          <w:sz w:val="16"/>
        </w:rPr>
        <w:t xml:space="preserve"> </w:t>
      </w:r>
      <w:r w:rsidRPr="00F267BC">
        <w:rPr>
          <w:rStyle w:val="StyleUnderline"/>
          <w:rFonts w:asciiTheme="minorHAnsi" w:hAnsiTheme="minorHAnsi" w:cstheme="minorHAnsi"/>
        </w:rPr>
        <w:t xml:space="preserve">our obsessional compulsion for security can be interpreted as a gigantic collective ascesis, </w:t>
      </w:r>
      <w:r w:rsidRPr="00CF6066">
        <w:rPr>
          <w:rStyle w:val="StyleUnderline"/>
          <w:rFonts w:asciiTheme="minorHAnsi" w:hAnsiTheme="minorHAnsi" w:cstheme="minorHAnsi"/>
          <w:highlight w:val="yellow"/>
        </w:rPr>
        <w:t>an anticipation of death in life itself: from protection into protection, from defence to defence</w:t>
      </w:r>
      <w:r w:rsidRPr="00F267BC">
        <w:rPr>
          <w:rStyle w:val="StyleUnderline"/>
          <w:rFonts w:asciiTheme="minorHAnsi" w:hAnsiTheme="minorHAnsi" w:cstheme="minorHAnsi"/>
        </w:rPr>
        <w:t>, crossing all jurisdictions, institu­ tions and modern material apparatuses</w:t>
      </w:r>
      <w:r w:rsidRPr="00CF6066">
        <w:rPr>
          <w:rStyle w:val="StyleUnderline"/>
          <w:rFonts w:asciiTheme="minorHAnsi" w:hAnsiTheme="minorHAnsi" w:cstheme="minorHAnsi"/>
          <w:highlight w:val="yellow"/>
        </w:rPr>
        <w:t>, life is no longer anything but a doleful, defensive book-keeping, locking every risk into its sarcophagus.</w:t>
      </w:r>
    </w:p>
    <w:p w14:paraId="370E3010" w14:textId="77777777" w:rsidR="00624C35" w:rsidRPr="00F267BC" w:rsidRDefault="00624C35" w:rsidP="00624C35">
      <w:pPr>
        <w:pStyle w:val="Heading4"/>
        <w:rPr>
          <w:rFonts w:asciiTheme="minorHAnsi" w:hAnsiTheme="minorHAnsi" w:cstheme="minorHAnsi"/>
        </w:rPr>
      </w:pPr>
      <w:r w:rsidRPr="00F267BC">
        <w:rPr>
          <w:rFonts w:asciiTheme="minorHAnsi" w:hAnsiTheme="minorHAnsi" w:cstheme="minorHAnsi"/>
        </w:rPr>
        <w:t xml:space="preserve">The notion of the irreversibility of death reduces our existence to merely an object or machine, which either functions or doesn’t. This binary opposition between life and death objectifies the body, which always takes revenge on the subject by dying—and thus the quest for life has killed us all. </w:t>
      </w:r>
    </w:p>
    <w:p w14:paraId="3656B9B1" w14:textId="77777777" w:rsidR="00624C35" w:rsidRPr="00F267BC" w:rsidRDefault="00624C35" w:rsidP="00624C35">
      <w:pPr>
        <w:rPr>
          <w:rStyle w:val="StyleUnderline"/>
          <w:rFonts w:asciiTheme="minorHAnsi" w:hAnsiTheme="minorHAnsi" w:cstheme="minorHAnsi"/>
        </w:rPr>
      </w:pPr>
      <w:r w:rsidRPr="00F267BC">
        <w:rPr>
          <w:rStyle w:val="Style13ptBold"/>
          <w:rFonts w:asciiTheme="minorHAnsi" w:hAnsiTheme="minorHAnsi" w:cstheme="minorHAnsi"/>
        </w:rPr>
        <w:t>Baudrillard 93</w:t>
      </w:r>
      <w:r w:rsidRPr="00F267BC">
        <w:rPr>
          <w:rFonts w:asciiTheme="minorHAnsi" w:hAnsiTheme="minorHAnsi" w:cstheme="minorHAnsi"/>
        </w:rPr>
        <w:t xml:space="preserve">. Jean Baudrillard, French sociologist and cultural theorist, former professor at European Graduate School, </w:t>
      </w:r>
      <w:r w:rsidRPr="00F267BC">
        <w:rPr>
          <w:rFonts w:asciiTheme="minorHAnsi" w:hAnsiTheme="minorHAnsi" w:cstheme="minorHAnsi"/>
          <w:i/>
        </w:rPr>
        <w:t xml:space="preserve">Symbolic Exchange and Death: Theory, Culture &amp; Society Baudrillard </w:t>
      </w:r>
      <w:r w:rsidRPr="00F267BC">
        <w:rPr>
          <w:rFonts w:asciiTheme="minorHAnsi" w:hAnsiTheme="minorHAnsi" w:cstheme="minorHAnsi"/>
        </w:rPr>
        <w:t>Jean. Sage Publications, Inc. 1993, pg. 158-160</w:t>
      </w:r>
    </w:p>
    <w:p w14:paraId="381E9A03" w14:textId="77777777" w:rsidR="00624C35" w:rsidRPr="007D5AB2" w:rsidRDefault="00624C35" w:rsidP="00624C35">
      <w:pPr>
        <w:rPr>
          <w:rFonts w:asciiTheme="minorHAnsi" w:hAnsiTheme="minorHAnsi" w:cstheme="minorHAnsi"/>
          <w:sz w:val="14"/>
        </w:rPr>
      </w:pPr>
      <w:r w:rsidRPr="00CF6066">
        <w:rPr>
          <w:rStyle w:val="StyleUnderline"/>
          <w:rFonts w:asciiTheme="minorHAnsi" w:hAnsiTheme="minorHAnsi" w:cstheme="minorHAnsi"/>
          <w:highlight w:val="yellow"/>
        </w:rPr>
        <w:t>The irreversibility of biological death</w:t>
      </w:r>
      <w:r w:rsidRPr="00F267BC">
        <w:rPr>
          <w:rStyle w:val="StyleUnderline"/>
          <w:rFonts w:asciiTheme="minorHAnsi" w:hAnsiTheme="minorHAnsi" w:cstheme="minorHAnsi"/>
        </w:rPr>
        <w:t>,</w:t>
      </w:r>
      <w:r w:rsidRPr="00F267BC">
        <w:rPr>
          <w:rStyle w:val="StyleUnderline"/>
          <w:rFonts w:asciiTheme="minorHAnsi" w:hAnsiTheme="minorHAnsi" w:cstheme="minorHAnsi"/>
          <w:sz w:val="14"/>
        </w:rPr>
        <w:t xml:space="preserve"> its objective and punctual character, </w:t>
      </w:r>
      <w:r w:rsidRPr="00CF6066">
        <w:rPr>
          <w:rStyle w:val="StyleUnderline"/>
          <w:rFonts w:asciiTheme="minorHAnsi" w:hAnsiTheme="minorHAnsi" w:cstheme="minorHAnsi"/>
          <w:highlight w:val="yellow"/>
        </w:rPr>
        <w:t>is a modern fact of science</w:t>
      </w:r>
      <w:r w:rsidRPr="00F267BC">
        <w:rPr>
          <w:rStyle w:val="StyleUnderline"/>
          <w:rFonts w:asciiTheme="minorHAnsi" w:hAnsiTheme="minorHAnsi" w:cstheme="minorHAnsi"/>
        </w:rPr>
        <w:t>.</w:t>
      </w:r>
      <w:r w:rsidRPr="00F267BC">
        <w:rPr>
          <w:rStyle w:val="StyleUnderline"/>
          <w:rFonts w:asciiTheme="minorHAnsi" w:hAnsiTheme="minorHAnsi" w:cstheme="minorHAnsi"/>
          <w:sz w:val="14"/>
        </w:rPr>
        <w:t xml:space="preserve"> It is specific to our culture. </w:t>
      </w:r>
      <w:r w:rsidRPr="00CF6066">
        <w:rPr>
          <w:rStyle w:val="StyleUnderline"/>
          <w:rFonts w:asciiTheme="minorHAnsi" w:hAnsiTheme="minorHAnsi" w:cstheme="minorHAnsi"/>
          <w:highlight w:val="yellow"/>
        </w:rPr>
        <w:t>Every other culture says that death begins before death, that life goes on after life</w:t>
      </w:r>
      <w:r w:rsidRPr="00F267BC">
        <w:rPr>
          <w:rStyle w:val="StyleUnderline"/>
          <w:rFonts w:asciiTheme="minorHAnsi" w:hAnsiTheme="minorHAnsi" w:cstheme="minorHAnsi"/>
        </w:rPr>
        <w:t xml:space="preserve">, and that it is </w:t>
      </w:r>
      <w:r w:rsidRPr="00CF6066">
        <w:rPr>
          <w:rStyle w:val="StyleUnderline"/>
          <w:rFonts w:asciiTheme="minorHAnsi" w:hAnsiTheme="minorHAnsi" w:cstheme="minorHAnsi"/>
          <w:highlight w:val="yellow"/>
        </w:rPr>
        <w:t>impossible to distinguish life from death.</w:t>
      </w:r>
      <w:r w:rsidRPr="00F267BC">
        <w:rPr>
          <w:rStyle w:val="StyleUnderline"/>
          <w:rFonts w:asciiTheme="minorHAnsi" w:hAnsiTheme="minorHAnsi" w:cstheme="minorHAnsi"/>
          <w:sz w:val="14"/>
        </w:rPr>
        <w:t xml:space="preserve"> Against the representation which sees in one the term of the other, </w:t>
      </w:r>
      <w:r w:rsidRPr="00F267BC">
        <w:rPr>
          <w:rStyle w:val="StyleUnderline"/>
          <w:rFonts w:asciiTheme="minorHAnsi" w:hAnsiTheme="minorHAnsi" w:cstheme="minorHAnsi"/>
        </w:rPr>
        <w:t>we must try to see the radical indeterminacy of life and death,</w:t>
      </w:r>
      <w:r w:rsidRPr="00F267BC">
        <w:rPr>
          <w:rStyle w:val="StyleUnderline"/>
          <w:rFonts w:asciiTheme="minorHAnsi" w:hAnsiTheme="minorHAnsi" w:cstheme="minorHAnsi"/>
          <w:sz w:val="14"/>
        </w:rPr>
        <w:t xml:space="preserve"> and the impossibility of their autonomy in the symbolic order. Death is not a due payment [échéance], it is a nuance of life; or, life is a nuance of death. But </w:t>
      </w:r>
      <w:r w:rsidRPr="00CF6066">
        <w:rPr>
          <w:rStyle w:val="Emphasis"/>
          <w:rFonts w:asciiTheme="minorHAnsi" w:hAnsiTheme="minorHAnsi" w:cstheme="minorHAnsi"/>
          <w:highlight w:val="yellow"/>
        </w:rPr>
        <w:t>our modern idea of death is controlled by</w:t>
      </w:r>
      <w:r w:rsidRPr="00F267BC">
        <w:rPr>
          <w:rStyle w:val="StyleUnderline"/>
          <w:rFonts w:asciiTheme="minorHAnsi" w:hAnsiTheme="minorHAnsi" w:cstheme="minorHAnsi"/>
          <w:sz w:val="14"/>
        </w:rPr>
        <w:t xml:space="preserve"> a very different system of </w:t>
      </w:r>
      <w:r w:rsidRPr="00CF6066">
        <w:rPr>
          <w:rStyle w:val="Emphasis"/>
          <w:rFonts w:asciiTheme="minorHAnsi" w:hAnsiTheme="minorHAnsi" w:cstheme="minorHAnsi"/>
          <w:highlight w:val="yellow"/>
        </w:rPr>
        <w:t>representations: that of the machine and the function</w:t>
      </w:r>
      <w:r w:rsidRPr="00F267BC">
        <w:rPr>
          <w:rStyle w:val="Emphasis"/>
          <w:rFonts w:asciiTheme="minorHAnsi" w:hAnsiTheme="minorHAnsi" w:cstheme="minorHAnsi"/>
        </w:rPr>
        <w:t>.</w:t>
      </w:r>
      <w:r w:rsidRPr="00F267BC">
        <w:rPr>
          <w:rStyle w:val="StyleUnderline"/>
          <w:rFonts w:asciiTheme="minorHAnsi" w:hAnsiTheme="minorHAnsi" w:cstheme="minorHAnsi"/>
          <w:sz w:val="14"/>
        </w:rPr>
        <w:t xml:space="preserve"> A machine either works or it does not. Thus </w:t>
      </w:r>
      <w:r w:rsidRPr="00CF6066">
        <w:rPr>
          <w:rStyle w:val="StyleUnderline"/>
          <w:rFonts w:asciiTheme="minorHAnsi" w:hAnsiTheme="minorHAnsi" w:cstheme="minorHAnsi"/>
          <w:highlight w:val="yellow"/>
        </w:rPr>
        <w:t>the biological machine is either dead or alive</w:t>
      </w:r>
      <w:r w:rsidRPr="00F267BC">
        <w:rPr>
          <w:rStyle w:val="StyleUnderline"/>
          <w:rFonts w:asciiTheme="minorHAnsi" w:hAnsiTheme="minorHAnsi" w:cstheme="minorHAnsi"/>
        </w:rPr>
        <w:t>.</w:t>
      </w:r>
      <w:r w:rsidRPr="00F267BC">
        <w:rPr>
          <w:rStyle w:val="StyleUnderline"/>
          <w:rFonts w:asciiTheme="minorHAnsi" w:hAnsiTheme="minorHAnsi" w:cstheme="minorHAnsi"/>
          <w:sz w:val="14"/>
        </w:rPr>
        <w:t xml:space="preserve"> The symbolic order is ignorant of this digital abstraction. And even biology acknowledges that we start dying at birth, but this remains with the category of a functional definition. 25 It is quite another thing to say that death articulates life, is exchanged with life and is the apogee of life: for then it becomes absurd to make life a process which expires with death, and more absurd still to make death equivalent to a deficit and, an accelerated repayment. </w:t>
      </w:r>
      <w:r w:rsidRPr="00F267BC">
        <w:rPr>
          <w:rStyle w:val="StyleUnderline"/>
          <w:rFonts w:asciiTheme="minorHAnsi" w:hAnsiTheme="minorHAnsi" w:cstheme="minorHAnsi"/>
        </w:rPr>
        <w:t xml:space="preserve">Neither life nor death can any longer be assigned a given end: there </w:t>
      </w:r>
      <w:r w:rsidRPr="00CF6066">
        <w:rPr>
          <w:rStyle w:val="StyleUnderline"/>
          <w:rFonts w:asciiTheme="minorHAnsi" w:hAnsiTheme="minorHAnsi" w:cstheme="minorHAnsi"/>
          <w:highlight w:val="yellow"/>
        </w:rPr>
        <w:t>is therefore no punctuality nor any possible definition of death.</w:t>
      </w:r>
      <w:r w:rsidRPr="00CF6066">
        <w:rPr>
          <w:rStyle w:val="StyleUnderline"/>
          <w:rFonts w:asciiTheme="minorHAnsi" w:hAnsiTheme="minorHAnsi" w:cstheme="minorHAnsi"/>
          <w:sz w:val="14"/>
          <w:highlight w:val="yellow"/>
        </w:rPr>
        <w:t xml:space="preserve"> </w:t>
      </w:r>
      <w:r w:rsidRPr="00F267BC">
        <w:rPr>
          <w:rStyle w:val="StyleUnderline"/>
          <w:rFonts w:asciiTheme="minorHAnsi" w:hAnsiTheme="minorHAnsi" w:cstheme="minorHAnsi"/>
          <w:sz w:val="14"/>
        </w:rPr>
        <w:t xml:space="preserve">We are living entirely within evolutionist thought, which states that we go from life to death: this is the illusion of the subject that sustains both biology and metaphysics (biology wishes to reverse metaphysics, but merely prolongs it). But </w:t>
      </w:r>
      <w:r w:rsidRPr="00F267BC">
        <w:rPr>
          <w:rStyle w:val="StyleUnderline"/>
          <w:rFonts w:asciiTheme="minorHAnsi" w:hAnsiTheme="minorHAnsi" w:cstheme="minorHAnsi"/>
        </w:rPr>
        <w:t xml:space="preserve">there is no longer even a subject who dies at a given moment. </w:t>
      </w:r>
      <w:r w:rsidRPr="00CF6066">
        <w:rPr>
          <w:rStyle w:val="StyleUnderline"/>
          <w:rFonts w:asciiTheme="minorHAnsi" w:hAnsiTheme="minorHAnsi" w:cstheme="minorHAnsi"/>
          <w:highlight w:val="yellow"/>
        </w:rPr>
        <w:t>It is more real to say</w:t>
      </w:r>
      <w:r w:rsidRPr="00F267BC">
        <w:rPr>
          <w:rStyle w:val="StyleUnderline"/>
          <w:rFonts w:asciiTheme="minorHAnsi" w:hAnsiTheme="minorHAnsi" w:cstheme="minorHAnsi"/>
        </w:rPr>
        <w:t xml:space="preserve"> </w:t>
      </w:r>
      <w:r w:rsidRPr="00CF6066">
        <w:rPr>
          <w:rStyle w:val="StyleUnderline"/>
          <w:rFonts w:asciiTheme="minorHAnsi" w:hAnsiTheme="minorHAnsi" w:cstheme="minorHAnsi"/>
          <w:highlight w:val="yellow"/>
        </w:rPr>
        <w:t>that whole parts of 'ourselves' (of our bodies, our language) fall from life to death, while the living are subjected to the work of mourning</w:t>
      </w:r>
      <w:r w:rsidRPr="00F267BC">
        <w:rPr>
          <w:rStyle w:val="StyleUnderline"/>
          <w:rFonts w:asciiTheme="minorHAnsi" w:hAnsiTheme="minorHAnsi" w:cstheme="minorHAnsi"/>
        </w:rPr>
        <w:t>.</w:t>
      </w:r>
      <w:r w:rsidRPr="00F267BC">
        <w:rPr>
          <w:rStyle w:val="StyleUnderline"/>
          <w:rFonts w:asciiTheme="minorHAnsi" w:hAnsiTheme="minorHAnsi" w:cstheme="minorHAnsi"/>
          <w:sz w:val="14"/>
        </w:rPr>
        <w:t xml:space="preserve"> In this way, a few of the living manage to forget them gradually, as God managed to forget the drowned girl who was carried away by the stream of water in Brecht's song: Und es geschah, dass Gott sie allmählich vergass, zuerst das Gesicht, dann die Hände, und zuletzt das Haar . . . [It happened (very slowly) that it gently slid from God's thoughts: First her face, then her hands, and right at the end her hair.] ['The Drowned Girl' in Bertolt Brecht: Poems and Songs, ed and tr. John Willett, London: Methuen, 1990, p. 14] </w:t>
      </w:r>
      <w:r w:rsidRPr="00F267BC">
        <w:rPr>
          <w:rStyle w:val="StyleUnderline"/>
          <w:rFonts w:asciiTheme="minorHAnsi" w:hAnsiTheme="minorHAnsi" w:cstheme="minorHAnsi"/>
        </w:rPr>
        <w:t>The subject's identity is continually falling apart,</w:t>
      </w:r>
      <w:r w:rsidRPr="00F267BC">
        <w:rPr>
          <w:rStyle w:val="StyleUnderline"/>
          <w:rFonts w:asciiTheme="minorHAnsi" w:hAnsiTheme="minorHAnsi" w:cstheme="minorHAnsi"/>
          <w:sz w:val="14"/>
        </w:rPr>
        <w:t xml:space="preserve"> falling into God's forgetting. </w:t>
      </w:r>
      <w:r w:rsidRPr="00CF6066">
        <w:rPr>
          <w:rStyle w:val="StyleUnderline"/>
          <w:rFonts w:asciiTheme="minorHAnsi" w:hAnsiTheme="minorHAnsi" w:cstheme="minorHAnsi"/>
          <w:highlight w:val="yellow"/>
        </w:rPr>
        <w:t>But this death is not at all biological</w:t>
      </w:r>
      <w:r w:rsidRPr="00F267BC">
        <w:rPr>
          <w:rStyle w:val="StyleUnderline"/>
          <w:rFonts w:asciiTheme="minorHAnsi" w:hAnsiTheme="minorHAnsi" w:cstheme="minorHAnsi"/>
        </w:rPr>
        <w:t>.</w:t>
      </w:r>
      <w:r w:rsidRPr="00F267BC">
        <w:rPr>
          <w:rStyle w:val="StyleUnderline"/>
          <w:rFonts w:asciiTheme="minorHAnsi" w:hAnsiTheme="minorHAnsi" w:cstheme="minorHAnsi"/>
          <w:sz w:val="14"/>
        </w:rPr>
        <w:t xml:space="preserve"> At one pole, biochemistry, asexual protozoa are not affected by death, they divide and branch out (nor is the genetic code, for its part, ever affected by death: it is transmitted unchanged beyond individual fates). </w:t>
      </w:r>
      <w:r w:rsidRPr="00F267BC">
        <w:rPr>
          <w:rStyle w:val="Emphasis"/>
          <w:rFonts w:asciiTheme="minorHAnsi" w:hAnsiTheme="minorHAnsi" w:cstheme="minorHAnsi"/>
        </w:rPr>
        <w:t xml:space="preserve">At the other, symbolic, pole, </w:t>
      </w:r>
      <w:r w:rsidRPr="00CF6066">
        <w:rPr>
          <w:rStyle w:val="Emphasis"/>
          <w:rFonts w:asciiTheme="minorHAnsi" w:hAnsiTheme="minorHAnsi" w:cstheme="minorHAnsi"/>
          <w:highlight w:val="yellow"/>
        </w:rPr>
        <w:t>death and nothingness no longer exist, since in the symbolic, life and death are reversible.</w:t>
      </w:r>
      <w:r w:rsidRPr="00F267BC">
        <w:rPr>
          <w:rStyle w:val="StyleUnderline"/>
          <w:rFonts w:asciiTheme="minorHAnsi" w:hAnsiTheme="minorHAnsi" w:cstheme="minorHAnsi"/>
        </w:rPr>
        <w:t xml:space="preserve"> Only in the infinitesimal space of the individual conscious subject does death take on an irreversible meaning. Even here, </w:t>
      </w:r>
      <w:r w:rsidRPr="00CF6066">
        <w:rPr>
          <w:rStyle w:val="StyleUnderline"/>
          <w:rFonts w:asciiTheme="minorHAnsi" w:hAnsiTheme="minorHAnsi" w:cstheme="minorHAnsi"/>
          <w:highlight w:val="yellow"/>
        </w:rPr>
        <w:t>death is not an event</w:t>
      </w:r>
      <w:r w:rsidRPr="00F267BC">
        <w:rPr>
          <w:rStyle w:val="StyleUnderline"/>
          <w:rFonts w:asciiTheme="minorHAnsi" w:hAnsiTheme="minorHAnsi" w:cstheme="minorHAnsi"/>
        </w:rPr>
        <w:t>, but a myth experienced as anticipation.</w:t>
      </w:r>
      <w:r w:rsidRPr="00F267BC">
        <w:rPr>
          <w:rStyle w:val="StyleUnderline"/>
          <w:rFonts w:asciiTheme="minorHAnsi" w:hAnsiTheme="minorHAnsi" w:cstheme="minorHAnsi"/>
          <w:sz w:val="14"/>
        </w:rPr>
        <w:t xml:space="preserve"> </w:t>
      </w:r>
      <w:r w:rsidRPr="00CF6066">
        <w:rPr>
          <w:rStyle w:val="Emphasis"/>
          <w:rFonts w:asciiTheme="minorHAnsi" w:hAnsiTheme="minorHAnsi" w:cstheme="minorHAnsi"/>
          <w:highlight w:val="yellow"/>
        </w:rPr>
        <w:t>The subject needs a myth of its end</w:t>
      </w:r>
      <w:r w:rsidRPr="00F267BC">
        <w:rPr>
          <w:rStyle w:val="Emphasis"/>
          <w:rFonts w:asciiTheme="minorHAnsi" w:hAnsiTheme="minorHAnsi" w:cstheme="minorHAnsi"/>
        </w:rPr>
        <w:t>, as of its origin, to form its identity. In reality, the subject is never there</w:t>
      </w:r>
      <w:r w:rsidRPr="00F267BC">
        <w:rPr>
          <w:rStyle w:val="StyleUnderline"/>
          <w:rFonts w:asciiTheme="minorHAnsi" w:hAnsiTheme="minorHAnsi" w:cstheme="minorHAnsi"/>
          <w:sz w:val="14"/>
        </w:rPr>
        <w:t xml:space="preserve">: like the face, the hands and the hair, and even before no doubt, </w:t>
      </w:r>
      <w:r w:rsidRPr="00CF6066">
        <w:rPr>
          <w:rStyle w:val="Emphasis"/>
          <w:rFonts w:asciiTheme="minorHAnsi" w:hAnsiTheme="minorHAnsi" w:cstheme="minorHAnsi"/>
          <w:highlight w:val="yellow"/>
        </w:rPr>
        <w:t>it is always already somewhere else</w:t>
      </w:r>
      <w:r w:rsidRPr="00F267BC">
        <w:rPr>
          <w:rStyle w:val="Emphasis"/>
          <w:rFonts w:asciiTheme="minorHAnsi" w:hAnsiTheme="minorHAnsi" w:cstheme="minorHAnsi"/>
        </w:rPr>
        <w:t>,</w:t>
      </w:r>
      <w:r w:rsidRPr="00F267BC">
        <w:rPr>
          <w:rStyle w:val="StyleUnderline"/>
          <w:rFonts w:asciiTheme="minorHAnsi" w:hAnsiTheme="minorHAnsi" w:cstheme="minorHAnsi"/>
          <w:sz w:val="14"/>
        </w:rPr>
        <w:t xml:space="preserve"> trapped in a senseless distribution, </w:t>
      </w:r>
      <w:r w:rsidRPr="00CF6066">
        <w:rPr>
          <w:rStyle w:val="Emphasis"/>
          <w:rFonts w:asciiTheme="minorHAnsi" w:hAnsiTheme="minorHAnsi" w:cstheme="minorHAnsi"/>
          <w:highlight w:val="yellow"/>
        </w:rPr>
        <w:t>an endless cycle impelled by death</w:t>
      </w:r>
      <w:r w:rsidRPr="00F267BC">
        <w:rPr>
          <w:rStyle w:val="Emphasis"/>
          <w:rFonts w:asciiTheme="minorHAnsi" w:hAnsiTheme="minorHAnsi" w:cstheme="minorHAnsi"/>
        </w:rPr>
        <w:t>.</w:t>
      </w:r>
      <w:r w:rsidRPr="00F267BC">
        <w:rPr>
          <w:rStyle w:val="StyleUnderline"/>
          <w:rFonts w:asciiTheme="minorHAnsi" w:hAnsiTheme="minorHAnsi" w:cstheme="minorHAnsi"/>
          <w:sz w:val="14"/>
        </w:rPr>
        <w:t xml:space="preserve"> This death, everywhere in life, must be conjured up and localised in a precise point of time and a precise place: the body. </w:t>
      </w:r>
      <w:r w:rsidRPr="00F267BC">
        <w:rPr>
          <w:rStyle w:val="StyleUnderline"/>
          <w:rFonts w:asciiTheme="minorHAnsi" w:hAnsiTheme="minorHAnsi" w:cstheme="minorHAnsi"/>
        </w:rPr>
        <w:t xml:space="preserve">In biological death, death and the body neutralise instead of stimulating each other. </w:t>
      </w:r>
      <w:r w:rsidRPr="00F267BC">
        <w:rPr>
          <w:rStyle w:val="Emphasis"/>
          <w:rFonts w:asciiTheme="minorHAnsi" w:hAnsiTheme="minorHAnsi" w:cstheme="minorHAnsi"/>
        </w:rPr>
        <w:t>The mindbody duality</w:t>
      </w:r>
      <w:r w:rsidRPr="00F267BC">
        <w:rPr>
          <w:rStyle w:val="StyleUnderline"/>
          <w:rFonts w:asciiTheme="minorHAnsi" w:hAnsiTheme="minorHAnsi" w:cstheme="minorHAnsi"/>
        </w:rPr>
        <w:t xml:space="preserve"> is biology's fundamental presupposition.</w:t>
      </w:r>
      <w:r w:rsidRPr="00F267BC">
        <w:rPr>
          <w:rStyle w:val="StyleUnderline"/>
          <w:rFonts w:asciiTheme="minorHAnsi" w:hAnsiTheme="minorHAnsi" w:cstheme="minorHAnsi"/>
          <w:sz w:val="14"/>
        </w:rPr>
        <w:t xml:space="preserve"> In a certain sense, </w:t>
      </w:r>
      <w:r w:rsidRPr="00CF6066">
        <w:rPr>
          <w:rStyle w:val="StyleUnderline"/>
          <w:rFonts w:asciiTheme="minorHAnsi" w:hAnsiTheme="minorHAnsi" w:cstheme="minorHAnsi"/>
          <w:highlight w:val="yellow"/>
        </w:rPr>
        <w:t xml:space="preserve">this duality </w:t>
      </w:r>
      <w:r w:rsidRPr="00CF6066">
        <w:rPr>
          <w:rStyle w:val="Emphasis"/>
          <w:rFonts w:asciiTheme="minorHAnsi" w:hAnsiTheme="minorHAnsi" w:cstheme="minorHAnsi"/>
          <w:highlight w:val="yellow"/>
        </w:rPr>
        <w:t>is death itself, since it objectifies the body as residual, as a bad object which takes its revenge by dying.</w:t>
      </w:r>
      <w:r w:rsidRPr="00F267BC">
        <w:rPr>
          <w:rStyle w:val="StyleUnderline"/>
          <w:rFonts w:asciiTheme="minorHAnsi" w:hAnsiTheme="minorHAnsi" w:cstheme="minorHAnsi"/>
        </w:rPr>
        <w:t xml:space="preserve"> </w:t>
      </w:r>
      <w:r w:rsidRPr="00F267BC">
        <w:rPr>
          <w:rStyle w:val="StyleUnderline"/>
          <w:rFonts w:asciiTheme="minorHAnsi" w:hAnsiTheme="minorHAnsi" w:cstheme="minorHAnsi"/>
          <w:sz w:val="14"/>
        </w:rPr>
        <w:t xml:space="preserve">It is according to the mind that the body becomes the brute, objective fact, fated for sex, anguish and death. It is according to the mind, this imaginary schizz, that the body becomes the 'reality' that exists only in being condemned to death. </w:t>
      </w:r>
      <w:r w:rsidRPr="00F267BC">
        <w:rPr>
          <w:rStyle w:val="StyleUnderline"/>
          <w:rFonts w:asciiTheme="minorHAnsi" w:hAnsiTheme="minorHAnsi" w:cstheme="minorHAnsi"/>
        </w:rPr>
        <w:t xml:space="preserve">Therefore </w:t>
      </w:r>
      <w:r w:rsidRPr="00CF6066">
        <w:rPr>
          <w:rStyle w:val="StyleUnderline"/>
          <w:rFonts w:asciiTheme="minorHAnsi" w:hAnsiTheme="minorHAnsi" w:cstheme="minorHAnsi"/>
          <w:highlight w:val="yellow"/>
        </w:rPr>
        <w:t>the mortal body is no more 'real' than the immortal soul</w:t>
      </w:r>
      <w:r w:rsidRPr="00F267BC">
        <w:rPr>
          <w:rStyle w:val="StyleUnderline"/>
          <w:rFonts w:asciiTheme="minorHAnsi" w:hAnsiTheme="minorHAnsi" w:cstheme="minorHAnsi"/>
        </w:rPr>
        <w:t>: both result simultaneously from the same abstraction,</w:t>
      </w:r>
      <w:r w:rsidRPr="00F267BC">
        <w:rPr>
          <w:rStyle w:val="StyleUnderline"/>
          <w:rFonts w:asciiTheme="minorHAnsi" w:hAnsiTheme="minorHAnsi" w:cstheme="minorHAnsi"/>
          <w:sz w:val="14"/>
        </w:rPr>
        <w:t xml:space="preserve"> and with them the two great complementary metaphysics</w:t>
      </w:r>
      <w:r w:rsidRPr="00F267BC">
        <w:rPr>
          <w:rStyle w:val="StyleUnderline"/>
          <w:rFonts w:asciiTheme="minorHAnsi" w:hAnsiTheme="minorHAnsi" w:cstheme="minorHAnsi"/>
        </w:rPr>
        <w:t xml:space="preserve">: the idealism of the soul </w:t>
      </w:r>
      <w:r w:rsidRPr="00F267BC">
        <w:rPr>
          <w:rStyle w:val="StyleUnderline"/>
          <w:rFonts w:asciiTheme="minorHAnsi" w:hAnsiTheme="minorHAnsi" w:cstheme="minorHAnsi"/>
          <w:sz w:val="14"/>
        </w:rPr>
        <w:t>(with all its moral metamorphoses</w:t>
      </w:r>
      <w:r w:rsidRPr="00F267BC">
        <w:rPr>
          <w:rFonts w:asciiTheme="minorHAnsi" w:hAnsiTheme="minorHAnsi" w:cstheme="minorHAnsi"/>
          <w:sz w:val="14"/>
        </w:rPr>
        <w:t xml:space="preserve">) </w:t>
      </w:r>
      <w:r w:rsidRPr="00F267BC">
        <w:rPr>
          <w:rStyle w:val="StyleUnderline"/>
          <w:rFonts w:asciiTheme="minorHAnsi" w:hAnsiTheme="minorHAnsi" w:cstheme="minorHAnsi"/>
        </w:rPr>
        <w:t>and the 'materialist' idealism of the body,</w:t>
      </w:r>
      <w:r w:rsidRPr="00F267BC">
        <w:rPr>
          <w:rStyle w:val="StyleUnderline"/>
          <w:rFonts w:asciiTheme="minorHAnsi" w:hAnsiTheme="minorHAnsi" w:cstheme="minorHAnsi"/>
          <w:sz w:val="14"/>
        </w:rPr>
        <w:t xml:space="preserve"> prolonged in biology. </w:t>
      </w:r>
      <w:r w:rsidRPr="00F267BC">
        <w:rPr>
          <w:rStyle w:val="StyleUnderline"/>
          <w:rFonts w:asciiTheme="minorHAnsi" w:hAnsiTheme="minorHAnsi" w:cstheme="minorHAnsi"/>
        </w:rPr>
        <w:t xml:space="preserve">Biology lives on as much by the separation of mind and body as from </w:t>
      </w:r>
      <w:r w:rsidRPr="00F267BC">
        <w:rPr>
          <w:rFonts w:asciiTheme="minorHAnsi" w:hAnsiTheme="minorHAnsi" w:cstheme="minorHAnsi"/>
          <w:sz w:val="14"/>
        </w:rPr>
        <w:t>any other Christian or</w:t>
      </w:r>
      <w:r w:rsidRPr="00F267BC">
        <w:rPr>
          <w:rStyle w:val="StyleUnderline"/>
          <w:rFonts w:asciiTheme="minorHAnsi" w:hAnsiTheme="minorHAnsi" w:cstheme="minorHAnsi"/>
        </w:rPr>
        <w:t xml:space="preserve"> </w:t>
      </w:r>
      <w:r w:rsidRPr="00CF6066">
        <w:rPr>
          <w:rStyle w:val="StyleUnderline"/>
          <w:rFonts w:asciiTheme="minorHAnsi" w:hAnsiTheme="minorHAnsi" w:cstheme="minorHAnsi"/>
          <w:highlight w:val="yellow"/>
        </w:rPr>
        <w:t>Cartesian metaphysics</w:t>
      </w:r>
      <w:r w:rsidRPr="00F267BC">
        <w:rPr>
          <w:rStyle w:val="StyleUnderline"/>
          <w:rFonts w:asciiTheme="minorHAnsi" w:hAnsiTheme="minorHAnsi" w:cstheme="minorHAnsi"/>
          <w:sz w:val="14"/>
        </w:rPr>
        <w:t xml:space="preserve">, but it no longer declares this. </w:t>
      </w:r>
      <w:r w:rsidRPr="00CF6066">
        <w:rPr>
          <w:rStyle w:val="StyleUnderline"/>
          <w:rFonts w:asciiTheme="minorHAnsi" w:hAnsiTheme="minorHAnsi" w:cstheme="minorHAnsi"/>
          <w:highlight w:val="yellow"/>
        </w:rPr>
        <w:t>The mind or soul</w:t>
      </w:r>
      <w:r w:rsidRPr="00F267BC">
        <w:rPr>
          <w:rStyle w:val="StyleUnderline"/>
          <w:rFonts w:asciiTheme="minorHAnsi" w:hAnsiTheme="minorHAnsi" w:cstheme="minorHAnsi"/>
          <w:sz w:val="14"/>
        </w:rPr>
        <w:t xml:space="preserve"> is not mentioned any more: as an ideal principle, it </w:t>
      </w:r>
      <w:r w:rsidRPr="00CF6066">
        <w:rPr>
          <w:rStyle w:val="StyleUnderline"/>
          <w:rFonts w:asciiTheme="minorHAnsi" w:hAnsiTheme="minorHAnsi" w:cstheme="minorHAnsi"/>
          <w:highlight w:val="yellow"/>
        </w:rPr>
        <w:t>has entirely passed into the moral discipline of science;</w:t>
      </w:r>
      <w:r w:rsidRPr="00F267BC">
        <w:rPr>
          <w:rStyle w:val="StyleUnderline"/>
          <w:rFonts w:asciiTheme="minorHAnsi" w:hAnsiTheme="minorHAnsi" w:cstheme="minorHAnsi"/>
        </w:rPr>
        <w:t xml:space="preserve"> into the legitimating principle of technical operations on the real and on the world; into the principles of an 'objective' materialism</w:t>
      </w:r>
      <w:r w:rsidRPr="00F267BC">
        <w:rPr>
          <w:rStyle w:val="StyleUnderline"/>
          <w:rFonts w:asciiTheme="minorHAnsi" w:hAnsiTheme="minorHAnsi" w:cstheme="minorHAnsi"/>
          <w:sz w:val="14"/>
        </w:rPr>
        <w:t xml:space="preserve">. In the Middle Ages, those who practised the discourse of the mind or soul were closer to the 'bodily signs' (Octavio Paz, Conjunctions and Disjunctions [tr. Helen Lane, New York: Arcade, 1990] ) than biological science, which, techniques and axioms, has passed entirely over to the side of the 'non-body'. </w:t>
      </w:r>
      <w:r w:rsidRPr="00F267BC">
        <w:rPr>
          <w:rStyle w:val="StyleUnderline"/>
          <w:rFonts w:asciiTheme="minorHAnsi" w:hAnsiTheme="minorHAnsi" w:cstheme="minorHAnsi"/>
        </w:rPr>
        <w:t xml:space="preserve">The </w:t>
      </w:r>
      <w:r w:rsidRPr="00CF6066">
        <w:rPr>
          <w:rStyle w:val="StyleUnderline"/>
          <w:rFonts w:asciiTheme="minorHAnsi" w:hAnsiTheme="minorHAnsi" w:cstheme="minorHAnsi"/>
          <w:highlight w:val="yellow"/>
        </w:rPr>
        <w:t xml:space="preserve">Accident and </w:t>
      </w:r>
      <w:r w:rsidRPr="00F267BC">
        <w:rPr>
          <w:rStyle w:val="StyleUnderline"/>
          <w:rFonts w:asciiTheme="minorHAnsi" w:hAnsiTheme="minorHAnsi" w:cstheme="minorHAnsi"/>
        </w:rPr>
        <w:t xml:space="preserve">the </w:t>
      </w:r>
      <w:r w:rsidRPr="00CF6066">
        <w:rPr>
          <w:rStyle w:val="StyleUnderline"/>
          <w:rFonts w:asciiTheme="minorHAnsi" w:hAnsiTheme="minorHAnsi" w:cstheme="minorHAnsi"/>
          <w:highlight w:val="yellow"/>
        </w:rPr>
        <w:t>Catastrophe</w:t>
      </w:r>
      <w:r w:rsidRPr="00F267BC">
        <w:rPr>
          <w:rStyle w:val="StyleUnderline"/>
          <w:rFonts w:asciiTheme="minorHAnsi" w:hAnsiTheme="minorHAnsi" w:cstheme="minorHAnsi"/>
        </w:rPr>
        <w:t xml:space="preserve"> There is a </w:t>
      </w:r>
      <w:r w:rsidRPr="00CF6066">
        <w:rPr>
          <w:rStyle w:val="StyleUnderline"/>
          <w:rFonts w:asciiTheme="minorHAnsi" w:hAnsiTheme="minorHAnsi" w:cstheme="minorHAnsi"/>
          <w:highlight w:val="yellow"/>
        </w:rPr>
        <w:t>paradox of modern bourgeois rationality concerning death.</w:t>
      </w:r>
      <w:r w:rsidRPr="00F267BC">
        <w:rPr>
          <w:rStyle w:val="StyleUnderline"/>
          <w:rFonts w:asciiTheme="minorHAnsi" w:hAnsiTheme="minorHAnsi" w:cstheme="minorHAnsi"/>
        </w:rPr>
        <w:t xml:space="preserve"> To conceive of it as natural, profane and irreversible constitutes the sign of the 'Enlightenment' and Reason, but enters into sharp </w:t>
      </w:r>
      <w:r w:rsidRPr="00CF6066">
        <w:rPr>
          <w:rStyle w:val="StyleUnderline"/>
          <w:rFonts w:asciiTheme="minorHAnsi" w:hAnsiTheme="minorHAnsi" w:cstheme="minorHAnsi"/>
          <w:highlight w:val="yellow"/>
        </w:rPr>
        <w:t>contradiction with the principles of bourgeois rationality</w:t>
      </w:r>
      <w:r w:rsidRPr="00F267BC">
        <w:rPr>
          <w:rStyle w:val="StyleUnderline"/>
          <w:rFonts w:asciiTheme="minorHAnsi" w:hAnsiTheme="minorHAnsi" w:cstheme="minorHAnsi"/>
        </w:rPr>
        <w:t xml:space="preserve">, </w:t>
      </w:r>
      <w:r w:rsidRPr="00CF6066">
        <w:rPr>
          <w:rStyle w:val="StyleUnderline"/>
          <w:rFonts w:asciiTheme="minorHAnsi" w:hAnsiTheme="minorHAnsi" w:cstheme="minorHAnsi"/>
          <w:highlight w:val="yellow"/>
        </w:rPr>
        <w:t>with its individual values</w:t>
      </w:r>
      <w:r w:rsidRPr="00F267BC">
        <w:rPr>
          <w:rStyle w:val="StyleUnderline"/>
          <w:rFonts w:asciiTheme="minorHAnsi" w:hAnsiTheme="minorHAnsi" w:cstheme="minorHAnsi"/>
        </w:rPr>
        <w:t xml:space="preserve">, the unlimited progress of science, and its mastery of nature in all things. </w:t>
      </w:r>
      <w:r w:rsidRPr="00CF6066">
        <w:rPr>
          <w:rStyle w:val="StyleUnderline"/>
          <w:rFonts w:asciiTheme="minorHAnsi" w:hAnsiTheme="minorHAnsi" w:cstheme="minorHAnsi"/>
          <w:highlight w:val="yellow"/>
        </w:rPr>
        <w:t>Death, neutralised as a 'natural fact', gradually becomes a scandal.</w:t>
      </w:r>
    </w:p>
    <w:p w14:paraId="09072F59" w14:textId="77777777" w:rsidR="00624C35" w:rsidRPr="00F267BC" w:rsidRDefault="00624C35" w:rsidP="00624C35">
      <w:pPr>
        <w:pStyle w:val="Heading4"/>
        <w:rPr>
          <w:rFonts w:asciiTheme="minorHAnsi" w:hAnsiTheme="minorHAnsi" w:cstheme="minorHAnsi"/>
        </w:rPr>
      </w:pPr>
      <w:r w:rsidRPr="00F267BC">
        <w:rPr>
          <w:rFonts w:asciiTheme="minorHAnsi" w:hAnsiTheme="minorHAnsi" w:cstheme="minorHAnsi"/>
        </w:rPr>
        <w:t>Death occurs through indecipherable complicity. In our fleeing from death by endlessly resolving constructed threats, we inevitably run towards it – wherever we go, we will always find Samarkand.</w:t>
      </w:r>
      <w:r>
        <w:rPr>
          <w:rFonts w:asciiTheme="minorHAnsi" w:hAnsiTheme="minorHAnsi" w:cstheme="minorHAnsi"/>
        </w:rPr>
        <w:t xml:space="preserve"> – turns the aff</w:t>
      </w:r>
    </w:p>
    <w:p w14:paraId="73B01D08" w14:textId="77777777" w:rsidR="00624C35" w:rsidRPr="00F267BC" w:rsidRDefault="00624C35" w:rsidP="00624C35">
      <w:pPr>
        <w:rPr>
          <w:rStyle w:val="StyleUnderline"/>
          <w:rFonts w:asciiTheme="minorHAnsi" w:hAnsiTheme="minorHAnsi" w:cstheme="minorHAnsi"/>
        </w:rPr>
      </w:pPr>
      <w:r w:rsidRPr="00F267BC">
        <w:rPr>
          <w:rStyle w:val="Style13ptBold"/>
          <w:rFonts w:asciiTheme="minorHAnsi" w:hAnsiTheme="minorHAnsi" w:cstheme="minorHAnsi"/>
        </w:rPr>
        <w:t>Baudrillard 03</w:t>
      </w:r>
      <w:r w:rsidRPr="00F267BC">
        <w:rPr>
          <w:rFonts w:asciiTheme="minorHAnsi" w:hAnsiTheme="minorHAnsi" w:cstheme="minorHAnsi"/>
        </w:rPr>
        <w:t xml:space="preserve">. Jean Baudrillard, French sociologist and cultural theorist, former professor at European Graduate School, </w:t>
      </w:r>
      <w:r w:rsidRPr="00F267BC">
        <w:rPr>
          <w:rFonts w:asciiTheme="minorHAnsi" w:hAnsiTheme="minorHAnsi" w:cstheme="minorHAnsi"/>
          <w:i/>
        </w:rPr>
        <w:t>Death in Samarkand</w:t>
      </w:r>
      <w:r w:rsidRPr="00F267BC">
        <w:rPr>
          <w:rFonts w:asciiTheme="minorHAnsi" w:hAnsiTheme="minorHAnsi" w:cstheme="minorHAnsi"/>
        </w:rPr>
        <w:t xml:space="preserve"> Translated by Brian Singer 2003 </w:t>
      </w:r>
      <w:r w:rsidRPr="00F267BC">
        <w:rPr>
          <w:rStyle w:val="StyleUnderline"/>
          <w:rFonts w:asciiTheme="minorHAnsi" w:hAnsiTheme="minorHAnsi" w:cstheme="minorHAnsi"/>
        </w:rPr>
        <w:t>http://insomnia.ac/essays/death_in_samarkand/</w:t>
      </w:r>
    </w:p>
    <w:p w14:paraId="4656A27C" w14:textId="77777777" w:rsidR="00624C35" w:rsidRPr="00F267BC" w:rsidRDefault="00624C35" w:rsidP="00624C35">
      <w:pPr>
        <w:rPr>
          <w:rStyle w:val="StyleUnderline"/>
          <w:rFonts w:asciiTheme="minorHAnsi" w:hAnsiTheme="minorHAnsi" w:cstheme="minorHAnsi"/>
        </w:rPr>
      </w:pPr>
      <w:r w:rsidRPr="00F267BC">
        <w:rPr>
          <w:rStyle w:val="StyleUnderline"/>
          <w:rFonts w:asciiTheme="minorHAnsi" w:hAnsiTheme="minorHAnsi" w:cstheme="minorHAnsi"/>
          <w:sz w:val="12"/>
        </w:rPr>
        <w:t xml:space="preserve">An ellipsis of the sign, an eclipse of meaning: an illusion. The mortal distraction that a single sign can cause instantaneously. </w:t>
      </w:r>
      <w:r w:rsidRPr="00CF6066">
        <w:rPr>
          <w:rStyle w:val="StyleUnderline"/>
          <w:rFonts w:asciiTheme="minorHAnsi" w:hAnsiTheme="minorHAnsi" w:cstheme="minorHAnsi"/>
          <w:highlight w:val="yellow"/>
        </w:rPr>
        <w:t>Consider the story of the soldier who meets Death at a crossing in the marketplace</w:t>
      </w:r>
      <w:r w:rsidRPr="00F267BC">
        <w:rPr>
          <w:rStyle w:val="StyleUnderline"/>
          <w:rFonts w:asciiTheme="minorHAnsi" w:hAnsiTheme="minorHAnsi" w:cstheme="minorHAnsi"/>
          <w:sz w:val="12"/>
        </w:rPr>
        <w:t xml:space="preserve">, and believes he saw him make a menacing gesture in his direction. </w:t>
      </w:r>
      <w:r w:rsidRPr="00F267BC">
        <w:rPr>
          <w:rStyle w:val="StyleUnderline"/>
          <w:rFonts w:asciiTheme="minorHAnsi" w:hAnsiTheme="minorHAnsi" w:cstheme="minorHAnsi"/>
        </w:rPr>
        <w:t xml:space="preserve">He rushes to the king's palace and </w:t>
      </w:r>
      <w:r w:rsidRPr="00CF6066">
        <w:rPr>
          <w:rStyle w:val="StyleUnderline"/>
          <w:rFonts w:asciiTheme="minorHAnsi" w:hAnsiTheme="minorHAnsi" w:cstheme="minorHAnsi"/>
          <w:highlight w:val="yellow"/>
        </w:rPr>
        <w:t>asks the king for his best horse</w:t>
      </w:r>
      <w:r w:rsidRPr="00F267BC">
        <w:rPr>
          <w:rStyle w:val="StyleUnderline"/>
          <w:rFonts w:asciiTheme="minorHAnsi" w:hAnsiTheme="minorHAnsi" w:cstheme="minorHAnsi"/>
        </w:rPr>
        <w:t xml:space="preserve"> in order that he might flee </w:t>
      </w:r>
      <w:r w:rsidRPr="00CF6066">
        <w:rPr>
          <w:rStyle w:val="StyleUnderline"/>
          <w:rFonts w:asciiTheme="minorHAnsi" w:hAnsiTheme="minorHAnsi" w:cstheme="minorHAnsi"/>
          <w:highlight w:val="yellow"/>
        </w:rPr>
        <w:t>during the night far from Death, as far as Samarkand</w:t>
      </w:r>
      <w:r w:rsidRPr="00F267BC">
        <w:rPr>
          <w:rStyle w:val="StyleUnderline"/>
          <w:rFonts w:asciiTheme="minorHAnsi" w:hAnsiTheme="minorHAnsi" w:cstheme="minorHAnsi"/>
        </w:rPr>
        <w:t>.</w:t>
      </w:r>
      <w:r w:rsidRPr="00F267BC">
        <w:rPr>
          <w:rStyle w:val="StyleUnderline"/>
          <w:rFonts w:asciiTheme="minorHAnsi" w:hAnsiTheme="minorHAnsi" w:cstheme="minorHAnsi"/>
          <w:sz w:val="12"/>
        </w:rPr>
        <w:t xml:space="preserve"> Upon which the king summons Death to the palace and reproaches him for having frightened one of his best servants. </w:t>
      </w:r>
      <w:r w:rsidRPr="00F267BC">
        <w:rPr>
          <w:rStyle w:val="StyleUnderline"/>
          <w:rFonts w:asciiTheme="minorHAnsi" w:hAnsiTheme="minorHAnsi" w:cstheme="minorHAnsi"/>
        </w:rPr>
        <w:t xml:space="preserve">But </w:t>
      </w:r>
      <w:r w:rsidRPr="00CF6066">
        <w:rPr>
          <w:rStyle w:val="StyleUnderline"/>
          <w:rFonts w:asciiTheme="minorHAnsi" w:hAnsiTheme="minorHAnsi" w:cstheme="minorHAnsi"/>
          <w:highlight w:val="yellow"/>
        </w:rPr>
        <w:t>Death</w:t>
      </w:r>
      <w:r w:rsidRPr="00F267BC">
        <w:rPr>
          <w:rStyle w:val="StyleUnderline"/>
          <w:rFonts w:asciiTheme="minorHAnsi" w:hAnsiTheme="minorHAnsi" w:cstheme="minorHAnsi"/>
        </w:rPr>
        <w:t>,</w:t>
      </w:r>
      <w:r w:rsidRPr="00F267BC">
        <w:rPr>
          <w:rStyle w:val="StyleUnderline"/>
          <w:rFonts w:asciiTheme="minorHAnsi" w:hAnsiTheme="minorHAnsi" w:cstheme="minorHAnsi"/>
          <w:sz w:val="12"/>
        </w:rPr>
        <w:t xml:space="preserve"> astonished, </w:t>
      </w:r>
      <w:r w:rsidRPr="00CF6066">
        <w:rPr>
          <w:rStyle w:val="StyleUnderline"/>
          <w:rFonts w:asciiTheme="minorHAnsi" w:hAnsiTheme="minorHAnsi" w:cstheme="minorHAnsi"/>
          <w:highlight w:val="yellow"/>
        </w:rPr>
        <w:t>replies</w:t>
      </w:r>
      <w:r w:rsidRPr="00F267BC">
        <w:rPr>
          <w:rStyle w:val="StyleUnderline"/>
          <w:rFonts w:asciiTheme="minorHAnsi" w:hAnsiTheme="minorHAnsi" w:cstheme="minorHAnsi"/>
        </w:rPr>
        <w:t xml:space="preserve">: "I didn't mean to frighten him. It was just </w:t>
      </w:r>
      <w:r w:rsidRPr="00CF6066">
        <w:rPr>
          <w:rStyle w:val="StyleUnderline"/>
          <w:rFonts w:asciiTheme="minorHAnsi" w:hAnsiTheme="minorHAnsi" w:cstheme="minorHAnsi"/>
          <w:highlight w:val="yellow"/>
        </w:rPr>
        <w:t>that I was surprised to see this soldier here, when we had a rendez-vous tomorrow, in Samarkand</w:t>
      </w:r>
      <w:r w:rsidRPr="00F267BC">
        <w:rPr>
          <w:rStyle w:val="StyleUnderline"/>
          <w:rFonts w:asciiTheme="minorHAnsi" w:hAnsiTheme="minorHAnsi" w:cstheme="minorHAnsi"/>
        </w:rPr>
        <w:t xml:space="preserve">." Yes, </w:t>
      </w:r>
      <w:r w:rsidRPr="00CF6066">
        <w:rPr>
          <w:rStyle w:val="StyleUnderline"/>
          <w:rFonts w:asciiTheme="minorHAnsi" w:hAnsiTheme="minorHAnsi" w:cstheme="minorHAnsi"/>
          <w:highlight w:val="yellow"/>
        </w:rPr>
        <w:t>one runs towards one's fate all the more surely by seeking to escape it.</w:t>
      </w:r>
      <w:r w:rsidRPr="00F267BC">
        <w:rPr>
          <w:rStyle w:val="StyleUnderline"/>
          <w:rFonts w:asciiTheme="minorHAnsi" w:hAnsiTheme="minorHAnsi" w:cstheme="minorHAnsi"/>
        </w:rPr>
        <w:t xml:space="preserve"> Yes, </w:t>
      </w:r>
      <w:r w:rsidRPr="00CF6066">
        <w:rPr>
          <w:rStyle w:val="StyleUnderline"/>
          <w:rFonts w:asciiTheme="minorHAnsi" w:hAnsiTheme="minorHAnsi" w:cstheme="minorHAnsi"/>
          <w:highlight w:val="yellow"/>
        </w:rPr>
        <w:t xml:space="preserve">everyone seeks </w:t>
      </w:r>
      <w:r w:rsidRPr="00F267BC">
        <w:rPr>
          <w:rStyle w:val="StyleUnderline"/>
          <w:rFonts w:asciiTheme="minorHAnsi" w:hAnsiTheme="minorHAnsi" w:cstheme="minorHAnsi"/>
        </w:rPr>
        <w:t xml:space="preserve">his own </w:t>
      </w:r>
      <w:r w:rsidRPr="00CF6066">
        <w:rPr>
          <w:rStyle w:val="StyleUnderline"/>
          <w:rFonts w:asciiTheme="minorHAnsi" w:hAnsiTheme="minorHAnsi" w:cstheme="minorHAnsi"/>
          <w:highlight w:val="yellow"/>
        </w:rPr>
        <w:t>death</w:t>
      </w:r>
      <w:r w:rsidRPr="00F267BC">
        <w:rPr>
          <w:rStyle w:val="StyleUnderline"/>
          <w:rFonts w:asciiTheme="minorHAnsi" w:hAnsiTheme="minorHAnsi" w:cstheme="minorHAnsi"/>
        </w:rPr>
        <w:t>,</w:t>
      </w:r>
      <w:r w:rsidRPr="00F267BC">
        <w:rPr>
          <w:rStyle w:val="StyleUnderline"/>
          <w:rFonts w:asciiTheme="minorHAnsi" w:hAnsiTheme="minorHAnsi" w:cstheme="minorHAnsi"/>
          <w:sz w:val="12"/>
        </w:rPr>
        <w:t xml:space="preserve"> and the failed acts are the most successful. Yes, signs follow an unconscious course. But all this concerns the truth of the rendez-vous in Samarkand; it does not account for the seduction of the story, which is in no way an apologue of truth. What is astounding about the story is that </w:t>
      </w:r>
      <w:r w:rsidRPr="00F267BC">
        <w:rPr>
          <w:rStyle w:val="StyleUnderline"/>
          <w:rFonts w:asciiTheme="minorHAnsi" w:hAnsiTheme="minorHAnsi" w:cstheme="minorHAnsi"/>
        </w:rPr>
        <w:t>this seemingly inevitable rendez-vous need not have taken place.</w:t>
      </w:r>
      <w:r w:rsidRPr="00F267BC">
        <w:rPr>
          <w:rStyle w:val="StyleUnderline"/>
          <w:rFonts w:asciiTheme="minorHAnsi" w:hAnsiTheme="minorHAnsi" w:cstheme="minorHAnsi"/>
          <w:sz w:val="12"/>
        </w:rPr>
        <w:t xml:space="preserve"> There is nothing to suggest that the soldier would have been in Samarkand without this chance encounter, and without the ill-luck of Death's naive gesture, which acted in spite of itself as a gesture of seduction. Had Death been content to call the soldier back to order, the story would lose its charm. Everything here is hinged on a single, involuntary sign. </w:t>
      </w:r>
      <w:r w:rsidRPr="00F267BC">
        <w:rPr>
          <w:rStyle w:val="StyleUnderline"/>
          <w:rFonts w:asciiTheme="minorHAnsi" w:hAnsiTheme="minorHAnsi" w:cstheme="minorHAnsi"/>
        </w:rPr>
        <w:t>The gesture</w:t>
      </w:r>
      <w:r w:rsidRPr="00F267BC">
        <w:rPr>
          <w:rStyle w:val="StyleUnderline"/>
          <w:rFonts w:asciiTheme="minorHAnsi" w:hAnsiTheme="minorHAnsi" w:cstheme="minorHAnsi"/>
          <w:sz w:val="12"/>
        </w:rPr>
        <w:t xml:space="preserve"> does not appear to be part of a strategy, nor even an unconscious ruse; yet it takes on the unexpected depth of seduction, that is, it </w:t>
      </w:r>
      <w:r w:rsidRPr="00F267BC">
        <w:rPr>
          <w:rStyle w:val="StyleUnderline"/>
          <w:rFonts w:asciiTheme="minorHAnsi" w:hAnsiTheme="minorHAnsi" w:cstheme="minorHAnsi"/>
        </w:rPr>
        <w:t>appears as something that moves laterally, as a sign that</w:t>
      </w:r>
      <w:r w:rsidRPr="00F267BC">
        <w:rPr>
          <w:rStyle w:val="StyleUnderline"/>
          <w:rFonts w:asciiTheme="minorHAnsi" w:hAnsiTheme="minorHAnsi" w:cstheme="minorHAnsi"/>
          <w:sz w:val="12"/>
        </w:rPr>
        <w:t xml:space="preserve">, unbeknownst to the protagonists (including Death, as well as the soldier), </w:t>
      </w:r>
      <w:r w:rsidRPr="00F267BC">
        <w:rPr>
          <w:rStyle w:val="StyleUnderline"/>
          <w:rFonts w:asciiTheme="minorHAnsi" w:hAnsiTheme="minorHAnsi" w:cstheme="minorHAnsi"/>
        </w:rPr>
        <w:t>advances a deadly command,</w:t>
      </w:r>
      <w:r w:rsidRPr="00F267BC">
        <w:rPr>
          <w:rStyle w:val="StyleUnderline"/>
          <w:rFonts w:asciiTheme="minorHAnsi" w:hAnsiTheme="minorHAnsi" w:cstheme="minorHAnsi"/>
          <w:sz w:val="12"/>
        </w:rPr>
        <w:t xml:space="preserve"> an aleatory sign behind which another conjunction, marvelous or disastrous, is being enacted. A conjunction that gives the sign's trajectory all the characteristics of a witticism. No one in the story has anything to reproach himself with - or else the king who lent his horse, is as guilty as anyone else. No. </w:t>
      </w:r>
      <w:r w:rsidRPr="00F267BC">
        <w:rPr>
          <w:rStyle w:val="StyleUnderline"/>
          <w:rFonts w:asciiTheme="minorHAnsi" w:hAnsiTheme="minorHAnsi" w:cstheme="minorHAnsi"/>
        </w:rPr>
        <w:t xml:space="preserve">Behind the apparent liberty of the two central characters (Death was free to make his gesture, the soldier to flee), </w:t>
      </w:r>
      <w:r w:rsidRPr="00CF6066">
        <w:rPr>
          <w:rStyle w:val="StyleUnderline"/>
          <w:rFonts w:asciiTheme="minorHAnsi" w:hAnsiTheme="minorHAnsi" w:cstheme="minorHAnsi"/>
          <w:highlight w:val="yellow"/>
        </w:rPr>
        <w:t>they were both following a rule of which neither were aware.</w:t>
      </w:r>
      <w:r w:rsidRPr="00F267BC">
        <w:rPr>
          <w:rStyle w:val="StyleUnderline"/>
          <w:rFonts w:asciiTheme="minorHAnsi" w:hAnsiTheme="minorHAnsi" w:cstheme="minorHAnsi"/>
        </w:rPr>
        <w:t xml:space="preserve"> The rule of this game, which, like every fundamental rule, must remain secret, is </w:t>
      </w:r>
      <w:r w:rsidRPr="00CF6066">
        <w:rPr>
          <w:rStyle w:val="StyleUnderline"/>
          <w:rFonts w:asciiTheme="minorHAnsi" w:hAnsiTheme="minorHAnsi" w:cstheme="minorHAnsi"/>
          <w:highlight w:val="yellow"/>
        </w:rPr>
        <w:t xml:space="preserve">that death is not a brute event, but only occurs through </w:t>
      </w:r>
      <w:r w:rsidRPr="00F267BC">
        <w:rPr>
          <w:rStyle w:val="StyleUnderline"/>
          <w:rFonts w:asciiTheme="minorHAnsi" w:hAnsiTheme="minorHAnsi" w:cstheme="minorHAnsi"/>
        </w:rPr>
        <w:t xml:space="preserve">seduction, that is, by way of an instantaneous, </w:t>
      </w:r>
      <w:r w:rsidRPr="00CF6066">
        <w:rPr>
          <w:rStyle w:val="StyleUnderline"/>
          <w:rFonts w:asciiTheme="minorHAnsi" w:hAnsiTheme="minorHAnsi" w:cstheme="minorHAnsi"/>
          <w:highlight w:val="yellow"/>
        </w:rPr>
        <w:t>indecipherable complicity</w:t>
      </w:r>
      <w:r w:rsidRPr="00F267BC">
        <w:rPr>
          <w:rStyle w:val="StyleUnderline"/>
          <w:rFonts w:asciiTheme="minorHAnsi" w:hAnsiTheme="minorHAnsi" w:cstheme="minorHAnsi"/>
        </w:rPr>
        <w:t xml:space="preserve">, by a sign or signs that will not be deciphered in time. </w:t>
      </w:r>
      <w:r w:rsidRPr="00CF6066">
        <w:rPr>
          <w:rStyle w:val="StyleUnderline"/>
          <w:rFonts w:asciiTheme="minorHAnsi" w:hAnsiTheme="minorHAnsi" w:cstheme="minorHAnsi"/>
          <w:highlight w:val="yellow"/>
        </w:rPr>
        <w:t>Death is a rendez-vous, not an objective destiny</w:t>
      </w:r>
      <w:r w:rsidRPr="00F267BC">
        <w:rPr>
          <w:rStyle w:val="StyleUnderline"/>
          <w:rFonts w:asciiTheme="minorHAnsi" w:hAnsiTheme="minorHAnsi" w:cstheme="minorHAnsi"/>
        </w:rPr>
        <w:t>. Death</w:t>
      </w:r>
      <w:r w:rsidRPr="00F267BC">
        <w:rPr>
          <w:rStyle w:val="StyleUnderline"/>
          <w:rFonts w:asciiTheme="minorHAnsi" w:hAnsiTheme="minorHAnsi" w:cstheme="minorHAnsi"/>
          <w:sz w:val="12"/>
        </w:rPr>
        <w:t xml:space="preserve"> cannot fail to go since he </w:t>
      </w:r>
      <w:r w:rsidRPr="00F267BC">
        <w:rPr>
          <w:rStyle w:val="StyleUnderline"/>
          <w:rFonts w:asciiTheme="minorHAnsi" w:hAnsiTheme="minorHAnsi" w:cstheme="minorHAnsi"/>
        </w:rPr>
        <w:t>is this rendez-vous,</w:t>
      </w:r>
      <w:r w:rsidRPr="00F267BC">
        <w:rPr>
          <w:rStyle w:val="StyleUnderline"/>
          <w:rFonts w:asciiTheme="minorHAnsi" w:hAnsiTheme="minorHAnsi" w:cstheme="minorHAnsi"/>
          <w:sz w:val="12"/>
        </w:rPr>
        <w:t xml:space="preserve"> that is, </w:t>
      </w:r>
      <w:r w:rsidRPr="00F267BC">
        <w:rPr>
          <w:rStyle w:val="StyleUnderline"/>
          <w:rFonts w:asciiTheme="minorHAnsi" w:hAnsiTheme="minorHAnsi" w:cstheme="minorHAnsi"/>
        </w:rPr>
        <w:t>the allusive conjunction of signs and rules which make up the game.</w:t>
      </w:r>
      <w:r w:rsidRPr="00F267BC">
        <w:rPr>
          <w:rStyle w:val="StyleUnderline"/>
          <w:rFonts w:asciiTheme="minorHAnsi" w:hAnsiTheme="minorHAnsi" w:cstheme="minorHAnsi"/>
          <w:sz w:val="12"/>
        </w:rPr>
        <w:t xml:space="preserve"> At the same time, Death is an innocent player in the game. This is what gives the story its secret irony, whose resolution appears as a stroke of wit [trait d'esprit], and provides us with such sublime pleasure - and distinguishes it from a moral fable or a vulgar tale about the death instinct. The spiritual character [trait spirituel] of the story extends the spirited character [trait d'espritgestuel] of Death's gesture, and the two seductions, that of Death and of the story, fuse together. Death's astonishment is delightful, an astonishment at the frivolity of an arrangement where things proceed by chance: "But this soldier should have known that he was expected in Samarkand tomorrow, and taken his time to get there..." However </w:t>
      </w:r>
      <w:r w:rsidRPr="00F267BC">
        <w:rPr>
          <w:rStyle w:val="StyleUnderline"/>
          <w:rFonts w:asciiTheme="minorHAnsi" w:hAnsiTheme="minorHAnsi" w:cstheme="minorHAnsi"/>
        </w:rPr>
        <w:t xml:space="preserve">Death shows only surprise, as if his existence did not depend as much as the soldier's on the fact that they were to meet in Samarkand. </w:t>
      </w:r>
      <w:r w:rsidRPr="00CF6066">
        <w:rPr>
          <w:rStyle w:val="StyleUnderline"/>
          <w:rFonts w:asciiTheme="minorHAnsi" w:hAnsiTheme="minorHAnsi" w:cstheme="minorHAnsi"/>
          <w:highlight w:val="yellow"/>
        </w:rPr>
        <w:t>Death lets things happen, and it is his casualness that makes him appealing - this is why the soldier hastens to join him</w:t>
      </w:r>
      <w:r w:rsidRPr="00F267BC">
        <w:rPr>
          <w:rStyle w:val="StyleUnderline"/>
          <w:rFonts w:asciiTheme="minorHAnsi" w:hAnsiTheme="minorHAnsi" w:cstheme="minorHAnsi"/>
        </w:rPr>
        <w:t xml:space="preserve">. </w:t>
      </w:r>
      <w:r w:rsidRPr="00F267BC">
        <w:rPr>
          <w:rStyle w:val="StyleUnderline"/>
          <w:rFonts w:asciiTheme="minorHAnsi" w:hAnsiTheme="minorHAnsi" w:cstheme="minorHAnsi"/>
          <w:sz w:val="12"/>
        </w:rPr>
        <w:t xml:space="preserve">None of this involves the unconscious, metaphysics or psychology. Or even strategy. </w:t>
      </w:r>
      <w:r w:rsidRPr="00CF6066">
        <w:rPr>
          <w:rStyle w:val="StyleUnderline"/>
          <w:rFonts w:asciiTheme="minorHAnsi" w:hAnsiTheme="minorHAnsi" w:cstheme="minorHAnsi"/>
          <w:highlight w:val="yellow"/>
        </w:rPr>
        <w:t>Death has no plan.</w:t>
      </w:r>
      <w:r w:rsidRPr="00F267BC">
        <w:rPr>
          <w:rStyle w:val="StyleUnderline"/>
          <w:rFonts w:asciiTheme="minorHAnsi" w:hAnsiTheme="minorHAnsi" w:cstheme="minorHAnsi"/>
        </w:rPr>
        <w:t xml:space="preserve"> He restores chance with a chance gesture; this is how he works, yet everything still gets done. There is nothing that cannot not be done, yet everything still preserves the lightness of chance, of a furtive gesture, an accidental encounter or an illegible sign. That's how it is with seduction... </w:t>
      </w:r>
      <w:r w:rsidRPr="00F267BC">
        <w:rPr>
          <w:rStyle w:val="StyleUnderline"/>
          <w:rFonts w:asciiTheme="minorHAnsi" w:hAnsiTheme="minorHAnsi" w:cstheme="minorHAnsi"/>
          <w:sz w:val="12"/>
        </w:rPr>
        <w:t xml:space="preserve">Moreover, </w:t>
      </w:r>
      <w:r w:rsidRPr="00CF6066">
        <w:rPr>
          <w:rStyle w:val="Emphasis"/>
          <w:rFonts w:asciiTheme="minorHAnsi" w:hAnsiTheme="minorHAnsi" w:cstheme="minorHAnsi"/>
          <w:highlight w:val="yellow"/>
        </w:rPr>
        <w:t>the soldier went to meet death because he gave meaning to a meaningless gesture which did not even concern him.</w:t>
      </w:r>
      <w:r w:rsidRPr="00F267BC">
        <w:rPr>
          <w:rStyle w:val="Emphasis"/>
          <w:rFonts w:asciiTheme="minorHAnsi" w:hAnsiTheme="minorHAnsi" w:cstheme="minorHAnsi"/>
        </w:rPr>
        <w:t xml:space="preserve"> </w:t>
      </w:r>
      <w:r w:rsidRPr="00F267BC">
        <w:rPr>
          <w:rStyle w:val="StyleUnderline"/>
          <w:rFonts w:asciiTheme="minorHAnsi" w:hAnsiTheme="minorHAnsi" w:cstheme="minorHAnsi"/>
          <w:sz w:val="12"/>
        </w:rPr>
        <w:t xml:space="preserve">He took personally something that was not addressed to him, as one might mistake for oneself a smile meant for someone else. The height of seduction is to be without seduction. The man seduced is caught in spite of himself in a web of stray signs. And it is because the sign has been turned from its meaning or "seduced", that the story itself is seductive. </w:t>
      </w:r>
      <w:r w:rsidRPr="00CF6066">
        <w:rPr>
          <w:rStyle w:val="StyleUnderline"/>
          <w:rFonts w:asciiTheme="minorHAnsi" w:hAnsiTheme="minorHAnsi" w:cstheme="minorHAnsi"/>
          <w:highlight w:val="yellow"/>
        </w:rPr>
        <w:t>It is when signs are seduced that they become seductive</w:t>
      </w:r>
      <w:r w:rsidRPr="00F267BC">
        <w:rPr>
          <w:rStyle w:val="StyleUnderline"/>
          <w:rFonts w:asciiTheme="minorHAnsi" w:hAnsiTheme="minorHAnsi" w:cstheme="minorHAnsi"/>
        </w:rPr>
        <w:t xml:space="preserve">. </w:t>
      </w:r>
      <w:r w:rsidRPr="00CF6066">
        <w:rPr>
          <w:rStyle w:val="StyleUnderline"/>
          <w:rFonts w:asciiTheme="minorHAnsi" w:hAnsiTheme="minorHAnsi" w:cstheme="minorHAnsi"/>
          <w:highlight w:val="yellow"/>
        </w:rPr>
        <w:t>Only signs without referents, empty, senseless, absurd and elliptical signs, absorb us.</w:t>
      </w:r>
    </w:p>
    <w:p w14:paraId="04A43C27" w14:textId="77777777" w:rsidR="00624C35" w:rsidRPr="00F267BC" w:rsidRDefault="00624C35" w:rsidP="00624C35">
      <w:pPr>
        <w:pStyle w:val="Heading4"/>
        <w:rPr>
          <w:rFonts w:asciiTheme="minorHAnsi" w:hAnsiTheme="minorHAnsi" w:cstheme="minorHAnsi"/>
        </w:rPr>
      </w:pPr>
      <w:r w:rsidRPr="00F267BC">
        <w:rPr>
          <w:rFonts w:asciiTheme="minorHAnsi" w:hAnsiTheme="minorHAnsi" w:cstheme="minorHAnsi"/>
        </w:rPr>
        <w:t>You propagate life and reason like any fascist. Prefer not life, not reason, affirm your own death, for their propagation of life and reason is much more violent than material dispossession, erecting a violent binary between life and death. The will to die preserves the possibility of singularity.</w:t>
      </w:r>
    </w:p>
    <w:p w14:paraId="2BA45420" w14:textId="77777777" w:rsidR="00624C35" w:rsidRPr="00F267BC" w:rsidRDefault="00624C35" w:rsidP="00624C35">
      <w:pPr>
        <w:rPr>
          <w:rFonts w:asciiTheme="minorHAnsi" w:hAnsiTheme="minorHAnsi" w:cstheme="minorHAnsi"/>
          <w:sz w:val="20"/>
          <w:szCs w:val="20"/>
        </w:rPr>
      </w:pPr>
      <w:r w:rsidRPr="00F267BC">
        <w:rPr>
          <w:rStyle w:val="Style13ptBold"/>
          <w:rFonts w:asciiTheme="minorHAnsi" w:hAnsiTheme="minorHAnsi" w:cstheme="minorHAnsi"/>
        </w:rPr>
        <w:t>Robinson '12 </w:t>
      </w:r>
      <w:r w:rsidRPr="00F267BC">
        <w:rPr>
          <w:rFonts w:asciiTheme="minorHAnsi" w:hAnsiTheme="minorHAnsi" w:cstheme="minorHAnsi"/>
          <w:sz w:val="20"/>
          <w:szCs w:val="20"/>
        </w:rPr>
        <w:t>|Andrew, Political Theorist, Activist Based in the UK and research fellow affiliated to the Centre for the Study of Social and Global Justice (CSSGJ), University of Nottingham, "Jean Baudrillard: The Rise of Capitalism &amp; the Exclusion of Death", March 30, </w:t>
      </w:r>
      <w:hyperlink r:id="rId6" w:history="1">
        <w:r w:rsidRPr="00F267BC">
          <w:rPr>
            <w:rFonts w:asciiTheme="minorHAnsi" w:hAnsiTheme="minorHAnsi" w:cstheme="minorHAnsi"/>
            <w:sz w:val="20"/>
            <w:szCs w:val="20"/>
          </w:rPr>
          <w:t>http://ceasefiremagazine.co.uk/in-theory-baudrillard-2/</w:t>
        </w:r>
      </w:hyperlink>
      <w:r w:rsidRPr="00F267BC">
        <w:rPr>
          <w:rFonts w:asciiTheme="minorHAnsi" w:hAnsiTheme="minorHAnsi" w:cstheme="minorHAnsi"/>
          <w:sz w:val="20"/>
          <w:szCs w:val="20"/>
        </w:rPr>
        <w:t>|KZaidi</w:t>
      </w:r>
    </w:p>
    <w:p w14:paraId="5A3C0CB1" w14:textId="77777777" w:rsidR="00624C35" w:rsidRPr="00F267BC" w:rsidRDefault="00624C35" w:rsidP="00624C35">
      <w:pPr>
        <w:rPr>
          <w:rStyle w:val="StyleUnderline"/>
          <w:rFonts w:asciiTheme="minorHAnsi" w:hAnsiTheme="minorHAnsi" w:cstheme="minorHAnsi"/>
        </w:rPr>
      </w:pPr>
      <w:r w:rsidRPr="00CF6066">
        <w:rPr>
          <w:rStyle w:val="StyleUnderline"/>
          <w:rFonts w:asciiTheme="minorHAnsi" w:hAnsiTheme="minorHAnsi" w:cstheme="minorHAnsi"/>
          <w:highlight w:val="yellow"/>
        </w:rPr>
        <w:t>Symbolic exchange</w:t>
      </w:r>
      <w:r w:rsidRPr="00F267BC">
        <w:rPr>
          <w:rFonts w:asciiTheme="minorHAnsi" w:hAnsiTheme="minorHAnsi" w:cstheme="minorHAnsi"/>
          <w:sz w:val="12"/>
        </w:rPr>
        <w:t xml:space="preserve"> – or rather, its suppression – </w:t>
      </w:r>
      <w:r w:rsidRPr="00CF6066">
        <w:rPr>
          <w:rStyle w:val="StyleUnderline"/>
          <w:rFonts w:asciiTheme="minorHAnsi" w:hAnsiTheme="minorHAnsi" w:cstheme="minorHAnsi"/>
          <w:highlight w:val="yellow"/>
        </w:rPr>
        <w:t>plays a central role in the emergence of capitalism</w:t>
      </w:r>
      <w:r w:rsidRPr="00CF6066">
        <w:rPr>
          <w:rFonts w:asciiTheme="minorHAnsi" w:hAnsiTheme="minorHAnsi" w:cstheme="minorHAnsi"/>
          <w:sz w:val="12"/>
          <w:highlight w:val="yellow"/>
        </w:rPr>
        <w:t>.</w:t>
      </w:r>
      <w:r w:rsidRPr="00F267BC">
        <w:rPr>
          <w:rFonts w:asciiTheme="minorHAnsi" w:hAnsiTheme="minorHAnsi" w:cstheme="minorHAnsi"/>
          <w:sz w:val="12"/>
        </w:rPr>
        <w:t xml:space="preserve"> Baudrillard sees a change happening over time. </w:t>
      </w:r>
      <w:r w:rsidRPr="00CF6066">
        <w:rPr>
          <w:rStyle w:val="StyleUnderline"/>
          <w:rFonts w:asciiTheme="minorHAnsi" w:hAnsiTheme="minorHAnsi" w:cstheme="minorHAnsi"/>
          <w:highlight w:val="yellow"/>
        </w:rPr>
        <w:t>Regimes based on symbolic exchange</w:t>
      </w:r>
      <w:r w:rsidRPr="00F267BC">
        <w:rPr>
          <w:rFonts w:asciiTheme="minorHAnsi" w:hAnsiTheme="minorHAnsi" w:cstheme="minorHAnsi"/>
          <w:sz w:val="12"/>
        </w:rPr>
        <w:t xml:space="preserve"> (differences are exchangeable and related) </w:t>
      </w:r>
      <w:r w:rsidRPr="00CF6066">
        <w:rPr>
          <w:rStyle w:val="StyleUnderline"/>
          <w:rFonts w:asciiTheme="minorHAnsi" w:hAnsiTheme="minorHAnsi" w:cstheme="minorHAnsi"/>
          <w:highlight w:val="yellow"/>
        </w:rPr>
        <w:t>are replaced by regimes based on equivalence</w:t>
      </w:r>
      <w:r w:rsidRPr="00F267BC">
        <w:rPr>
          <w:rFonts w:asciiTheme="minorHAnsi" w:hAnsiTheme="minorHAnsi" w:cstheme="minorHAnsi"/>
          <w:sz w:val="12"/>
        </w:rPr>
        <w:t xml:space="preserve"> (everything is, or means, the same). </w:t>
      </w:r>
      <w:r w:rsidRPr="00F267BC">
        <w:rPr>
          <w:rStyle w:val="StyleUnderline"/>
          <w:rFonts w:asciiTheme="minorHAnsi" w:hAnsiTheme="minorHAnsi" w:cstheme="minorHAnsi"/>
        </w:rPr>
        <w:t xml:space="preserve">Ceremony gives way to spectacle, immanence to transcendence. </w:t>
      </w:r>
      <w:r w:rsidRPr="00F267BC">
        <w:rPr>
          <w:rFonts w:asciiTheme="minorHAnsi" w:hAnsiTheme="minorHAnsi" w:cstheme="minorHAnsi"/>
          <w:sz w:val="12"/>
        </w:rPr>
        <w:t xml:space="preserve">Baudrillard’s view of capitalism is derived from Marx’s analysis of value. Baudrillard accepts Marx’s view that capitalism is based on a general equivalent. </w:t>
      </w:r>
      <w:r w:rsidRPr="00F267BC">
        <w:rPr>
          <w:rStyle w:val="StyleUnderline"/>
          <w:rFonts w:asciiTheme="minorHAnsi" w:hAnsiTheme="minorHAnsi" w:cstheme="minorHAnsi"/>
        </w:rPr>
        <w:t>Money</w:t>
      </w:r>
      <w:r w:rsidRPr="00F267BC">
        <w:rPr>
          <w:rFonts w:asciiTheme="minorHAnsi" w:hAnsiTheme="minorHAnsi" w:cstheme="minorHAnsi"/>
          <w:sz w:val="12"/>
        </w:rPr>
        <w:t xml:space="preserve"> is the general equivalent because it can be exchanged for any commodity. In turn, it </w:t>
      </w:r>
      <w:r w:rsidRPr="00F267BC">
        <w:rPr>
          <w:rStyle w:val="StyleUnderline"/>
          <w:rFonts w:asciiTheme="minorHAnsi" w:hAnsiTheme="minorHAnsi" w:cstheme="minorHAnsi"/>
        </w:rPr>
        <w:t xml:space="preserve">expresses the value of abstract labour-time. Abstract labour-time is itself an effect of the </w:t>
      </w:r>
      <w:r w:rsidRPr="00CF6066">
        <w:rPr>
          <w:rStyle w:val="Emphasis"/>
          <w:rFonts w:asciiTheme="minorHAnsi" w:hAnsiTheme="minorHAnsi" w:cstheme="minorHAnsi"/>
          <w:highlight w:val="yellow"/>
        </w:rPr>
        <w:t>regimenting of processes of life</w:t>
      </w:r>
      <w:r w:rsidRPr="00F267BC">
        <w:rPr>
          <w:rStyle w:val="StyleUnderline"/>
          <w:rFonts w:asciiTheme="minorHAnsi" w:hAnsiTheme="minorHAnsi" w:cstheme="minorHAnsi"/>
        </w:rPr>
        <w:t xml:space="preserve">, so that different kinds of labour can be compared. </w:t>
      </w:r>
      <w:r w:rsidRPr="00F267BC">
        <w:rPr>
          <w:rStyle w:val="Emphasis"/>
          <w:rFonts w:asciiTheme="minorHAnsi" w:hAnsiTheme="minorHAnsi" w:cstheme="minorHAnsi"/>
        </w:rPr>
        <w:t>Capitalism is derived from the autonomisation or separation of economics</w:t>
      </w:r>
      <w:r w:rsidRPr="00F267BC">
        <w:rPr>
          <w:rStyle w:val="StyleUnderline"/>
          <w:rFonts w:asciiTheme="minorHAnsi" w:hAnsiTheme="minorHAnsi" w:cstheme="minorHAnsi"/>
        </w:rPr>
        <w:t xml:space="preserve"> from the rest of life</w:t>
      </w:r>
      <w:r w:rsidRPr="00F267BC">
        <w:rPr>
          <w:rFonts w:asciiTheme="minorHAnsi" w:hAnsiTheme="minorHAnsi" w:cstheme="minorHAnsi"/>
          <w:sz w:val="12"/>
        </w:rPr>
        <w:t xml:space="preserve">. It turns </w:t>
      </w:r>
      <w:r w:rsidRPr="00F267BC">
        <w:rPr>
          <w:rStyle w:val="StyleUnderline"/>
          <w:rFonts w:asciiTheme="minorHAnsi" w:hAnsiTheme="minorHAnsi" w:cstheme="minorHAnsi"/>
        </w:rPr>
        <w:t>economics into the ‘reality-principle’</w:t>
      </w:r>
      <w:r w:rsidRPr="00F267BC">
        <w:rPr>
          <w:rFonts w:asciiTheme="minorHAnsi" w:hAnsiTheme="minorHAnsi" w:cstheme="minorHAnsi"/>
          <w:sz w:val="12"/>
        </w:rPr>
        <w:t xml:space="preserve">. It is a kind of </w:t>
      </w:r>
      <w:r w:rsidRPr="00F267BC">
        <w:rPr>
          <w:rStyle w:val="StyleUnderline"/>
          <w:rFonts w:asciiTheme="minorHAnsi" w:hAnsiTheme="minorHAnsi" w:cstheme="minorHAnsi"/>
        </w:rPr>
        <w:t>sorcery, connected in some way to the disavowed symbolic level</w:t>
      </w:r>
      <w:r w:rsidRPr="00F267BC">
        <w:rPr>
          <w:rFonts w:asciiTheme="minorHAnsi" w:hAnsiTheme="minorHAnsi" w:cstheme="minorHAnsi"/>
          <w:sz w:val="12"/>
        </w:rPr>
        <w:t xml:space="preserve">. It subtly </w:t>
      </w:r>
      <w:r w:rsidRPr="00F267BC">
        <w:rPr>
          <w:rStyle w:val="StyleUnderline"/>
          <w:rFonts w:asciiTheme="minorHAnsi" w:hAnsiTheme="minorHAnsi" w:cstheme="minorHAnsi"/>
        </w:rPr>
        <w:t>shifts the social world from an exchange of death with the Other to an eternal return of the Same.</w:t>
      </w:r>
      <w:r w:rsidRPr="00F267BC">
        <w:rPr>
          <w:rFonts w:asciiTheme="minorHAnsi" w:hAnsiTheme="minorHAnsi" w:cstheme="minorHAnsi"/>
          <w:sz w:val="12"/>
        </w:rPr>
        <w:t xml:space="preserve"> Capitalism functions by </w:t>
      </w:r>
      <w:r w:rsidRPr="00CF6066">
        <w:rPr>
          <w:rStyle w:val="Emphasis"/>
          <w:rFonts w:asciiTheme="minorHAnsi" w:hAnsiTheme="minorHAnsi" w:cstheme="minorHAnsi"/>
          <w:highlight w:val="yellow"/>
        </w:rPr>
        <w:t>reducing everything to a regime based on value</w:t>
      </w:r>
      <w:r w:rsidRPr="00F267BC">
        <w:rPr>
          <w:rStyle w:val="StyleUnderline"/>
          <w:rFonts w:asciiTheme="minorHAnsi" w:hAnsiTheme="minorHAnsi" w:cstheme="minorHAnsi"/>
        </w:rPr>
        <w:t xml:space="preserve"> and the production of value.</w:t>
      </w:r>
      <w:r w:rsidRPr="00F267BC">
        <w:rPr>
          <w:rFonts w:asciiTheme="minorHAnsi" w:hAnsiTheme="minorHAnsi" w:cstheme="minorHAnsi"/>
          <w:sz w:val="12"/>
        </w:rPr>
        <w:t xml:space="preserve"> To be accepted by capital, </w:t>
      </w:r>
      <w:r w:rsidRPr="00F267BC">
        <w:rPr>
          <w:rStyle w:val="StyleUnderline"/>
          <w:rFonts w:asciiTheme="minorHAnsi" w:hAnsiTheme="minorHAnsi" w:cstheme="minorHAnsi"/>
        </w:rPr>
        <w:t>something must contribute value.</w:t>
      </w:r>
      <w:r w:rsidRPr="00F267BC">
        <w:rPr>
          <w:rFonts w:asciiTheme="minorHAnsi" w:hAnsiTheme="minorHAnsi" w:cstheme="minorHAnsi"/>
          <w:sz w:val="12"/>
        </w:rPr>
        <w:t xml:space="preserve"> This </w:t>
      </w:r>
      <w:r w:rsidRPr="00F267BC">
        <w:rPr>
          <w:rStyle w:val="StyleUnderline"/>
          <w:rFonts w:asciiTheme="minorHAnsi" w:hAnsiTheme="minorHAnsi" w:cstheme="minorHAnsi"/>
        </w:rPr>
        <w:t>creates an immense regime of social exchange</w:t>
      </w:r>
      <w:r w:rsidRPr="00F267BC">
        <w:rPr>
          <w:rFonts w:asciiTheme="minorHAnsi" w:hAnsiTheme="minorHAnsi" w:cstheme="minorHAnsi"/>
          <w:sz w:val="12"/>
        </w:rPr>
        <w:t xml:space="preserve">. However, this social exchange has little in common with symbolic exchange. It ultimately depends on the </w:t>
      </w:r>
      <w:r w:rsidRPr="00F267BC">
        <w:rPr>
          <w:rStyle w:val="StyleUnderline"/>
          <w:rFonts w:asciiTheme="minorHAnsi" w:hAnsiTheme="minorHAnsi" w:cstheme="minorHAnsi"/>
        </w:rPr>
        <w:t xml:space="preserve">mark of value itself being unexchangeable. </w:t>
      </w:r>
      <w:r w:rsidRPr="00F267BC">
        <w:rPr>
          <w:rStyle w:val="Emphasis"/>
          <w:rFonts w:asciiTheme="minorHAnsi" w:hAnsiTheme="minorHAnsi" w:cstheme="minorHAnsi"/>
        </w:rPr>
        <w:t>Capital must be endlessly accumulated</w:t>
      </w:r>
      <w:r w:rsidRPr="00F267BC">
        <w:rPr>
          <w:rStyle w:val="StyleUnderline"/>
          <w:rFonts w:asciiTheme="minorHAnsi" w:hAnsiTheme="minorHAnsi" w:cstheme="minorHAnsi"/>
        </w:rPr>
        <w:t xml:space="preserve">. States must not collapse. Capitalism thus </w:t>
      </w:r>
      <w:r w:rsidRPr="00CF6066">
        <w:rPr>
          <w:rStyle w:val="StyleUnderline"/>
          <w:rFonts w:asciiTheme="minorHAnsi" w:hAnsiTheme="minorHAnsi" w:cstheme="minorHAnsi"/>
          <w:highlight w:val="yellow"/>
        </w:rPr>
        <w:t>introduces the irreversible into social life</w:t>
      </w:r>
      <w:r w:rsidRPr="00F267BC">
        <w:rPr>
          <w:rStyle w:val="StyleUnderline"/>
          <w:rFonts w:asciiTheme="minorHAnsi" w:hAnsiTheme="minorHAnsi" w:cstheme="minorHAnsi"/>
        </w:rPr>
        <w:t xml:space="preserve">, by means of accumulation. </w:t>
      </w:r>
      <w:r w:rsidRPr="00F267BC">
        <w:rPr>
          <w:rFonts w:asciiTheme="minorHAnsi" w:hAnsiTheme="minorHAnsi" w:cstheme="minorHAnsi"/>
          <w:sz w:val="12"/>
        </w:rPr>
        <w:t xml:space="preserve">According to Baudrillard, </w:t>
      </w:r>
      <w:r w:rsidRPr="00F267BC">
        <w:rPr>
          <w:rStyle w:val="StyleUnderline"/>
          <w:rFonts w:asciiTheme="minorHAnsi" w:hAnsiTheme="minorHAnsi" w:cstheme="minorHAnsi"/>
        </w:rPr>
        <w:t xml:space="preserve">capitalism </w:t>
      </w:r>
      <w:r w:rsidRPr="00CF6066">
        <w:rPr>
          <w:rStyle w:val="StyleUnderline"/>
          <w:rFonts w:asciiTheme="minorHAnsi" w:hAnsiTheme="minorHAnsi" w:cstheme="minorHAnsi"/>
          <w:highlight w:val="yellow"/>
        </w:rPr>
        <w:t>rests on an obsession with the abolition of death</w:t>
      </w:r>
      <w:r w:rsidRPr="00F267BC">
        <w:rPr>
          <w:rStyle w:val="StyleUnderline"/>
          <w:rFonts w:asciiTheme="minorHAnsi" w:hAnsiTheme="minorHAnsi" w:cstheme="minorHAnsi"/>
        </w:rPr>
        <w:t xml:space="preserve">. Capitalism tries to abolish death </w:t>
      </w:r>
      <w:r w:rsidRPr="00CF6066">
        <w:rPr>
          <w:rStyle w:val="StyleUnderline"/>
          <w:rFonts w:asciiTheme="minorHAnsi" w:hAnsiTheme="minorHAnsi" w:cstheme="minorHAnsi"/>
          <w:highlight w:val="yellow"/>
        </w:rPr>
        <w:t>through accumulation.</w:t>
      </w:r>
      <w:r w:rsidRPr="00F267BC">
        <w:rPr>
          <w:rStyle w:val="StyleUnderline"/>
          <w:rFonts w:asciiTheme="minorHAnsi" w:hAnsiTheme="minorHAnsi" w:cstheme="minorHAnsi"/>
        </w:rPr>
        <w:t xml:space="preserve"> It tries to ward off ambivalence (associated with death) through value (associated with life</w:t>
      </w:r>
      <w:r w:rsidRPr="00F267BC">
        <w:rPr>
          <w:rFonts w:asciiTheme="minorHAnsi" w:hAnsiTheme="minorHAnsi" w:cstheme="minorHAnsi"/>
          <w:sz w:val="12"/>
        </w:rPr>
        <w:t xml:space="preserve">). But this is bound to fail. </w:t>
      </w:r>
      <w:r w:rsidRPr="00F267BC">
        <w:rPr>
          <w:rStyle w:val="StyleUnderline"/>
          <w:rFonts w:asciiTheme="minorHAnsi" w:hAnsiTheme="minorHAnsi" w:cstheme="minorHAnsi"/>
        </w:rPr>
        <w:t xml:space="preserve">General equivalence – the basis of capitalism – is itself the ever-presence of death. The </w:t>
      </w:r>
      <w:r w:rsidRPr="00CF6066">
        <w:rPr>
          <w:rStyle w:val="StyleUnderline"/>
          <w:rFonts w:asciiTheme="minorHAnsi" w:hAnsiTheme="minorHAnsi" w:cstheme="minorHAnsi"/>
          <w:highlight w:val="yellow"/>
        </w:rPr>
        <w:t>more the system runs from death, the more it places everyone in solitude</w:t>
      </w:r>
      <w:r w:rsidRPr="00F267BC">
        <w:rPr>
          <w:rStyle w:val="StyleUnderline"/>
          <w:rFonts w:asciiTheme="minorHAnsi" w:hAnsiTheme="minorHAnsi" w:cstheme="minorHAnsi"/>
        </w:rPr>
        <w:t>,</w:t>
      </w:r>
      <w:r w:rsidRPr="00F267BC">
        <w:rPr>
          <w:rFonts w:asciiTheme="minorHAnsi" w:hAnsiTheme="minorHAnsi" w:cstheme="minorHAnsi"/>
          <w:sz w:val="12"/>
        </w:rPr>
        <w:t xml:space="preserve"> facing their own death. </w:t>
      </w:r>
      <w:r w:rsidRPr="00F267BC">
        <w:rPr>
          <w:rStyle w:val="StyleUnderline"/>
          <w:rFonts w:asciiTheme="minorHAnsi" w:hAnsiTheme="minorHAnsi" w:cstheme="minorHAnsi"/>
        </w:rPr>
        <w:t xml:space="preserve">Life itself is fundamentally ambivalent. The attempt to abolish death through fixed value is itself deathly. </w:t>
      </w:r>
      <w:r w:rsidRPr="00F267BC">
        <w:rPr>
          <w:rFonts w:asciiTheme="minorHAnsi" w:hAnsiTheme="minorHAnsi" w:cstheme="minorHAnsi"/>
          <w:sz w:val="12"/>
        </w:rPr>
        <w:t xml:space="preserve">Accumulation also spreads to other fields. </w:t>
      </w:r>
      <w:r w:rsidRPr="00F267BC">
        <w:rPr>
          <w:rStyle w:val="StyleUnderline"/>
          <w:rFonts w:asciiTheme="minorHAnsi" w:hAnsiTheme="minorHAnsi" w:cstheme="minorHAnsi"/>
        </w:rPr>
        <w:t xml:space="preserve">The idea of </w:t>
      </w:r>
      <w:r w:rsidRPr="00CF6066">
        <w:rPr>
          <w:rStyle w:val="StyleUnderline"/>
          <w:rFonts w:asciiTheme="minorHAnsi" w:hAnsiTheme="minorHAnsi" w:cstheme="minorHAnsi"/>
          <w:highlight w:val="yellow"/>
        </w:rPr>
        <w:t>progress</w:t>
      </w:r>
      <w:r w:rsidRPr="00F267BC">
        <w:rPr>
          <w:rStyle w:val="StyleUnderline"/>
          <w:rFonts w:asciiTheme="minorHAnsi" w:hAnsiTheme="minorHAnsi" w:cstheme="minorHAnsi"/>
        </w:rPr>
        <w:t xml:space="preserve">, and linear time, </w:t>
      </w:r>
      <w:r w:rsidRPr="00CF6066">
        <w:rPr>
          <w:rStyle w:val="StyleUnderline"/>
          <w:rFonts w:asciiTheme="minorHAnsi" w:hAnsiTheme="minorHAnsi" w:cstheme="minorHAnsi"/>
          <w:highlight w:val="yellow"/>
        </w:rPr>
        <w:t>comes from the accumulation of time</w:t>
      </w:r>
      <w:r w:rsidRPr="00F267BC">
        <w:rPr>
          <w:rStyle w:val="StyleUnderline"/>
          <w:rFonts w:asciiTheme="minorHAnsi" w:hAnsiTheme="minorHAnsi" w:cstheme="minorHAnsi"/>
        </w:rPr>
        <w:t>, and of stockpiles of the past</w:t>
      </w:r>
      <w:r w:rsidRPr="00F267BC">
        <w:rPr>
          <w:rFonts w:asciiTheme="minorHAnsi" w:hAnsiTheme="minorHAnsi" w:cstheme="minorHAnsi"/>
          <w:sz w:val="12"/>
        </w:rPr>
        <w:t xml:space="preserve">. The </w:t>
      </w:r>
      <w:r w:rsidRPr="00F267BC">
        <w:rPr>
          <w:rStyle w:val="StyleUnderline"/>
          <w:rFonts w:asciiTheme="minorHAnsi" w:hAnsiTheme="minorHAnsi" w:cstheme="minorHAnsi"/>
        </w:rPr>
        <w:t>idea of truth comes from the accumulation of scientific knowledge. Biology rests on the separation of living and non-living</w:t>
      </w:r>
      <w:r w:rsidRPr="00F267BC">
        <w:rPr>
          <w:rFonts w:asciiTheme="minorHAnsi" w:hAnsiTheme="minorHAnsi" w:cstheme="minorHAnsi"/>
          <w:sz w:val="12"/>
        </w:rPr>
        <w:t xml:space="preserve">. According to Baudrillard, </w:t>
      </w:r>
      <w:r w:rsidRPr="00F267BC">
        <w:rPr>
          <w:rStyle w:val="StyleUnderline"/>
          <w:rFonts w:asciiTheme="minorHAnsi" w:hAnsiTheme="minorHAnsi" w:cstheme="minorHAnsi"/>
        </w:rPr>
        <w:t>such accumulations are now in crisis. For instance, the accumulation of the past is undermined, because historical objects now have to be concealed to be preserved</w:t>
      </w:r>
      <w:r w:rsidRPr="00F267BC">
        <w:rPr>
          <w:rFonts w:asciiTheme="minorHAnsi" w:hAnsiTheme="minorHAnsi" w:cstheme="minorHAnsi"/>
          <w:sz w:val="12"/>
        </w:rPr>
        <w:t xml:space="preserve"> – otherwise </w:t>
      </w:r>
      <w:r w:rsidRPr="00F267BC">
        <w:rPr>
          <w:rStyle w:val="StyleUnderline"/>
          <w:rFonts w:asciiTheme="minorHAnsi" w:hAnsiTheme="minorHAnsi" w:cstheme="minorHAnsi"/>
        </w:rPr>
        <w:t xml:space="preserve">they will be destroyed by excessive consumption. </w:t>
      </w:r>
      <w:r w:rsidRPr="00CF6066">
        <w:rPr>
          <w:rStyle w:val="StyleUnderline"/>
          <w:rFonts w:asciiTheme="minorHAnsi" w:hAnsiTheme="minorHAnsi" w:cstheme="minorHAnsi"/>
          <w:highlight w:val="yellow"/>
        </w:rPr>
        <w:t>Value is produced from the residue</w:t>
      </w:r>
      <w:r w:rsidRPr="00F267BC">
        <w:rPr>
          <w:rStyle w:val="StyleUnderline"/>
          <w:rFonts w:asciiTheme="minorHAnsi" w:hAnsiTheme="minorHAnsi" w:cstheme="minorHAnsi"/>
        </w:rPr>
        <w:t xml:space="preserve"> or remainder of an </w:t>
      </w:r>
      <w:r w:rsidRPr="00CF6066">
        <w:rPr>
          <w:rStyle w:val="StyleUnderline"/>
          <w:rFonts w:asciiTheme="minorHAnsi" w:hAnsiTheme="minorHAnsi" w:cstheme="minorHAnsi"/>
          <w:highlight w:val="yellow"/>
        </w:rPr>
        <w:t>incomplete symbolic exchange</w:t>
      </w:r>
      <w:r w:rsidRPr="00F267BC">
        <w:rPr>
          <w:rFonts w:asciiTheme="minorHAnsi" w:hAnsiTheme="minorHAnsi" w:cstheme="minorHAnsi"/>
          <w:sz w:val="12"/>
        </w:rPr>
        <w:t xml:space="preserve">. The repressed, </w:t>
      </w:r>
      <w:r w:rsidRPr="00F267BC">
        <w:rPr>
          <w:rStyle w:val="StyleUnderline"/>
          <w:rFonts w:asciiTheme="minorHAnsi" w:hAnsiTheme="minorHAnsi" w:cstheme="minorHAnsi"/>
        </w:rPr>
        <w:t xml:space="preserve">market value, and sign-value all come from this remainder. </w:t>
      </w:r>
      <w:r w:rsidRPr="00F267BC">
        <w:rPr>
          <w:rStyle w:val="Emphasis"/>
          <w:rFonts w:asciiTheme="minorHAnsi" w:hAnsiTheme="minorHAnsi" w:cstheme="minorHAnsi"/>
        </w:rPr>
        <w:t>To destroy the remainder would be to destroy value</w:t>
      </w:r>
      <w:r w:rsidRPr="00CF6066">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Capitalist exchange is always based on negotiation, even when it is violent. The symbolic order does not know this kind of equivalential exchange or calculation</w:t>
      </w:r>
      <w:r w:rsidRPr="00F267BC">
        <w:rPr>
          <w:rFonts w:asciiTheme="minorHAnsi" w:hAnsiTheme="minorHAnsi" w:cstheme="minorHAnsi"/>
          <w:sz w:val="12"/>
        </w:rPr>
        <w:t>. And capitalist extraction is always one-way. It amounts to a non-</w:t>
      </w:r>
      <w:r w:rsidRPr="00F267BC">
        <w:rPr>
          <w:rStyle w:val="StyleUnderline"/>
          <w:rFonts w:asciiTheme="minorHAnsi" w:hAnsiTheme="minorHAnsi" w:cstheme="minorHAnsi"/>
        </w:rPr>
        <w:t xml:space="preserve">reversible aggression in which one act </w:t>
      </w:r>
      <w:r w:rsidRPr="00F267BC">
        <w:rPr>
          <w:rFonts w:asciiTheme="minorHAnsi" w:hAnsiTheme="minorHAnsi" w:cstheme="minorHAnsi"/>
          <w:sz w:val="12"/>
        </w:rPr>
        <w:t xml:space="preserve">(of dominating or killing) </w:t>
      </w:r>
      <w:r w:rsidRPr="00F267BC">
        <w:rPr>
          <w:rStyle w:val="StyleUnderline"/>
          <w:rFonts w:asciiTheme="minorHAnsi" w:hAnsiTheme="minorHAnsi" w:cstheme="minorHAnsi"/>
        </w:rPr>
        <w:t xml:space="preserve">cannot be returned by the other. </w:t>
      </w:r>
      <w:r w:rsidRPr="00F267BC">
        <w:rPr>
          <w:rFonts w:asciiTheme="minorHAnsi" w:hAnsiTheme="minorHAnsi" w:cstheme="minorHAnsi"/>
          <w:sz w:val="12"/>
        </w:rPr>
        <w:t xml:space="preserve">It is also this </w:t>
      </w:r>
      <w:r w:rsidRPr="00F267BC">
        <w:rPr>
          <w:rStyle w:val="StyleUnderline"/>
          <w:rFonts w:asciiTheme="minorHAnsi" w:hAnsiTheme="minorHAnsi" w:cstheme="minorHAnsi"/>
        </w:rPr>
        <w:t>regime which produces scarcity</w:t>
      </w:r>
      <w:r w:rsidRPr="00F267BC">
        <w:rPr>
          <w:rFonts w:asciiTheme="minorHAnsi" w:hAnsiTheme="minorHAnsi" w:cstheme="minorHAnsi"/>
          <w:sz w:val="12"/>
        </w:rPr>
        <w:t xml:space="preserve"> – Baudrillard here endorses </w:t>
      </w:r>
      <w:hyperlink r:id="rId7" w:history="1">
        <w:r w:rsidRPr="00F267BC">
          <w:rPr>
            <w:rFonts w:asciiTheme="minorHAnsi" w:hAnsiTheme="minorHAnsi" w:cstheme="minorHAnsi"/>
            <w:sz w:val="12"/>
          </w:rPr>
          <w:t>Sahlins’ argument</w:t>
        </w:r>
      </w:hyperlink>
      <w:r w:rsidRPr="00F267BC">
        <w:rPr>
          <w:rFonts w:asciiTheme="minorHAnsi" w:hAnsiTheme="minorHAnsi" w:cstheme="minorHAnsi"/>
          <w:sz w:val="12"/>
        </w:rPr>
        <w:t xml:space="preserve">. </w:t>
      </w:r>
      <w:r w:rsidRPr="00F267BC">
        <w:rPr>
          <w:rStyle w:val="StyleUnderline"/>
          <w:rFonts w:asciiTheme="minorHAnsi" w:hAnsiTheme="minorHAnsi" w:cstheme="minorHAnsi"/>
        </w:rPr>
        <w:t xml:space="preserve">Capitalism produces the Freudian “death drive”, </w:t>
      </w:r>
      <w:r w:rsidRPr="00F267BC">
        <w:rPr>
          <w:rFonts w:asciiTheme="minorHAnsi" w:hAnsiTheme="minorHAnsi" w:cstheme="minorHAnsi"/>
          <w:sz w:val="12"/>
        </w:rPr>
        <w:t xml:space="preserve">which is actually an effect of the capitalist culture of death. For Baudrillard, the limit to both Marx and Freud is that they fail to theorise the separation of the domains they study – the economy and the unconscious. It is the separation which grounds their functioning, which therefore only occurs under the regime of the code. Baudrillard also criticises theories of desire, including those of Deleuze, Foucault, Freud and Lacan. He believes </w:t>
      </w:r>
      <w:r w:rsidRPr="00F267BC">
        <w:rPr>
          <w:rStyle w:val="Emphasis"/>
          <w:rFonts w:asciiTheme="minorHAnsi" w:hAnsiTheme="minorHAnsi" w:cstheme="minorHAnsi"/>
        </w:rPr>
        <w:t>desire comes into existence based on repression</w:t>
      </w:r>
      <w:r w:rsidRPr="00F267BC">
        <w:rPr>
          <w:rStyle w:val="StyleUnderline"/>
          <w:rFonts w:asciiTheme="minorHAnsi" w:hAnsiTheme="minorHAnsi" w:cstheme="minorHAnsi"/>
        </w:rPr>
        <w:t>. It is an effect of the denial of the symbolic. Liberated energies always leave a new remainder;</w:t>
      </w:r>
      <w:r w:rsidRPr="00F267BC">
        <w:rPr>
          <w:rFonts w:asciiTheme="minorHAnsi" w:hAnsiTheme="minorHAnsi" w:cstheme="minorHAnsi"/>
          <w:sz w:val="12"/>
        </w:rPr>
        <w:t xml:space="preserve"> they do </w:t>
      </w:r>
      <w:r w:rsidRPr="00F267BC">
        <w:rPr>
          <w:rStyle w:val="StyleUnderline"/>
          <w:rFonts w:asciiTheme="minorHAnsi" w:hAnsiTheme="minorHAnsi" w:cstheme="minorHAnsi"/>
        </w:rPr>
        <w:t>not escape the basis of the unconscious in the remainder. Baudrillard argues that indigenous groups do not claim to live naturally or by their desires – they simply claim to live in societies</w:t>
      </w:r>
      <w:r w:rsidRPr="00F267BC">
        <w:rPr>
          <w:rFonts w:asciiTheme="minorHAnsi" w:hAnsiTheme="minorHAnsi" w:cstheme="minorHAnsi"/>
          <w:sz w:val="12"/>
        </w:rPr>
        <w:t xml:space="preserve">. This </w:t>
      </w:r>
      <w:r w:rsidRPr="00CF6066">
        <w:rPr>
          <w:rStyle w:val="StyleUnderline"/>
          <w:rFonts w:asciiTheme="minorHAnsi" w:hAnsiTheme="minorHAnsi" w:cstheme="minorHAnsi"/>
          <w:highlight w:val="yellow"/>
        </w:rPr>
        <w:t>social life is an effect of the symbolic</w:t>
      </w:r>
      <w:r w:rsidRPr="00F267BC">
        <w:rPr>
          <w:rFonts w:asciiTheme="minorHAnsi" w:hAnsiTheme="minorHAnsi" w:cstheme="minorHAnsi"/>
          <w:sz w:val="12"/>
        </w:rPr>
        <w:t xml:space="preserve">. Baudrillard therefore </w:t>
      </w:r>
      <w:r w:rsidRPr="00F267BC">
        <w:rPr>
          <w:rStyle w:val="StyleUnderline"/>
          <w:rFonts w:asciiTheme="minorHAnsi" w:hAnsiTheme="minorHAnsi" w:cstheme="minorHAnsi"/>
        </w:rPr>
        <w:t>criticises the view that human liberation can come about through the liberation of desire.</w:t>
      </w:r>
      <w:r w:rsidRPr="00F267BC">
        <w:rPr>
          <w:rFonts w:asciiTheme="minorHAnsi" w:hAnsiTheme="minorHAnsi" w:cstheme="minorHAnsi"/>
          <w:sz w:val="12"/>
        </w:rPr>
        <w:t xml:space="preserve"> He thinks that such a liberation will keep certain elements of the repression of desire active. Baudrillard argues that the </w:t>
      </w:r>
      <w:r w:rsidRPr="00F267BC">
        <w:rPr>
          <w:rStyle w:val="StyleUnderline"/>
          <w:rFonts w:asciiTheme="minorHAnsi" w:hAnsiTheme="minorHAnsi" w:cstheme="minorHAnsi"/>
        </w:rPr>
        <w:t xml:space="preserve">processes which </w:t>
      </w:r>
      <w:r w:rsidRPr="00CF6066">
        <w:rPr>
          <w:rStyle w:val="StyleUnderline"/>
          <w:rFonts w:asciiTheme="minorHAnsi" w:hAnsiTheme="minorHAnsi" w:cstheme="minorHAnsi"/>
          <w:highlight w:val="yellow"/>
        </w:rPr>
        <w:t xml:space="preserve">operate </w:t>
      </w:r>
      <w:r w:rsidRPr="00F267BC">
        <w:rPr>
          <w:rStyle w:val="StyleUnderline"/>
          <w:rFonts w:asciiTheme="minorHAnsi" w:hAnsiTheme="minorHAnsi" w:cstheme="minorHAnsi"/>
        </w:rPr>
        <w:t xml:space="preserve">collectively </w:t>
      </w:r>
      <w:r w:rsidRPr="00CF6066">
        <w:rPr>
          <w:rStyle w:val="StyleUnderline"/>
          <w:rFonts w:asciiTheme="minorHAnsi" w:hAnsiTheme="minorHAnsi" w:cstheme="minorHAnsi"/>
          <w:highlight w:val="yellow"/>
        </w:rPr>
        <w:t>in indigenous groups are repressed into the unconscious in metropolitan societies</w:t>
      </w:r>
      <w:r w:rsidRPr="00F267BC">
        <w:rPr>
          <w:rStyle w:val="StyleUnderline"/>
          <w:rFonts w:asciiTheme="minorHAnsi" w:hAnsiTheme="minorHAnsi" w:cstheme="minorHAnsi"/>
        </w:rPr>
        <w:t xml:space="preserve">. </w:t>
      </w:r>
      <w:r w:rsidRPr="00F267BC">
        <w:rPr>
          <w:rFonts w:asciiTheme="minorHAnsi" w:hAnsiTheme="minorHAnsi" w:cstheme="minorHAnsi"/>
          <w:sz w:val="12"/>
        </w:rPr>
        <w:t xml:space="preserve">This </w:t>
      </w:r>
      <w:r w:rsidRPr="00F267BC">
        <w:rPr>
          <w:rStyle w:val="StyleUnderline"/>
          <w:rFonts w:asciiTheme="minorHAnsi" w:hAnsiTheme="minorHAnsi" w:cstheme="minorHAnsi"/>
        </w:rPr>
        <w:t>leads to the autonomy of the psyche as a separate sphere</w:t>
      </w:r>
      <w:r w:rsidRPr="00F267BC">
        <w:rPr>
          <w:rFonts w:asciiTheme="minorHAnsi" w:hAnsiTheme="minorHAnsi" w:cstheme="minorHAnsi"/>
          <w:sz w:val="12"/>
        </w:rPr>
        <w:t xml:space="preserve">. It is only after this repression has occurred that a </w:t>
      </w:r>
      <w:r w:rsidRPr="00F267BC">
        <w:rPr>
          <w:rStyle w:val="StyleUnderline"/>
          <w:rFonts w:asciiTheme="minorHAnsi" w:hAnsiTheme="minorHAnsi" w:cstheme="minorHAnsi"/>
        </w:rPr>
        <w:t>politics of desire becomes conceivable</w:t>
      </w:r>
      <w:r w:rsidRPr="00F267BC">
        <w:rPr>
          <w:rFonts w:asciiTheme="minorHAnsi" w:hAnsiTheme="minorHAnsi" w:cstheme="minorHAnsi"/>
          <w:sz w:val="12"/>
        </w:rPr>
        <w:t xml:space="preserve">. He professes broad agreement with the </w:t>
      </w:r>
      <w:r w:rsidRPr="00F267BC">
        <w:rPr>
          <w:rStyle w:val="StyleUnderline"/>
          <w:rFonts w:asciiTheme="minorHAnsi" w:hAnsiTheme="minorHAnsi" w:cstheme="minorHAnsi"/>
        </w:rPr>
        <w:t>Deleuzian project of unbinding energies from fixed categories and encouraging flows and intensities</w:t>
      </w:r>
      <w:r w:rsidRPr="00F267BC">
        <w:rPr>
          <w:rFonts w:asciiTheme="minorHAnsi" w:hAnsiTheme="minorHAnsi" w:cstheme="minorHAnsi"/>
          <w:sz w:val="12"/>
        </w:rPr>
        <w:t xml:space="preserve">. However, he is </w:t>
      </w:r>
      <w:r w:rsidRPr="00F267BC">
        <w:rPr>
          <w:rStyle w:val="StyleUnderline"/>
          <w:rFonts w:asciiTheme="minorHAnsi" w:hAnsiTheme="minorHAnsi" w:cstheme="minorHAnsi"/>
        </w:rPr>
        <w:t xml:space="preserve">concerned that </w:t>
      </w:r>
      <w:r w:rsidRPr="00CF6066">
        <w:rPr>
          <w:rStyle w:val="StyleUnderline"/>
          <w:rFonts w:asciiTheme="minorHAnsi" w:hAnsiTheme="minorHAnsi" w:cstheme="minorHAnsi"/>
          <w:highlight w:val="yellow"/>
        </w:rPr>
        <w:t>capitalism can recuperate such releases of energy</w:t>
      </w:r>
      <w:r w:rsidRPr="00CF6066">
        <w:rPr>
          <w:rFonts w:asciiTheme="minorHAnsi" w:hAnsiTheme="minorHAnsi" w:cstheme="minorHAnsi"/>
          <w:sz w:val="12"/>
          <w:highlight w:val="yellow"/>
        </w:rPr>
        <w:t xml:space="preserve">, </w:t>
      </w:r>
      <w:r w:rsidRPr="00CF6066">
        <w:rPr>
          <w:rStyle w:val="StyleUnderline"/>
          <w:rFonts w:asciiTheme="minorHAnsi" w:hAnsiTheme="minorHAnsi" w:cstheme="minorHAnsi"/>
          <w:highlight w:val="yellow"/>
        </w:rPr>
        <w:t>disconnecting them</w:t>
      </w:r>
      <w:r w:rsidRPr="00F267BC">
        <w:rPr>
          <w:rStyle w:val="StyleUnderline"/>
          <w:rFonts w:asciiTheme="minorHAnsi" w:hAnsiTheme="minorHAnsi" w:cstheme="minorHAnsi"/>
        </w:rPr>
        <w:t xml:space="preserve"> so they can eventually reconnect</w:t>
      </w:r>
      <w:r w:rsidRPr="00F267BC">
        <w:rPr>
          <w:rFonts w:asciiTheme="minorHAnsi" w:hAnsiTheme="minorHAnsi" w:cstheme="minorHAnsi"/>
          <w:sz w:val="12"/>
        </w:rPr>
        <w:t xml:space="preserve"> to it. </w:t>
      </w:r>
      <w:r w:rsidRPr="00F267BC">
        <w:rPr>
          <w:rStyle w:val="StyleUnderline"/>
          <w:rFonts w:asciiTheme="minorHAnsi" w:hAnsiTheme="minorHAnsi" w:cstheme="minorHAnsi"/>
        </w:rPr>
        <w:t>Unbinding and drifting are not fatal to capitalism, because capitalism itself unbinds things, and re-binds things which are unbound</w:t>
      </w:r>
      <w:r w:rsidRPr="00F267BC">
        <w:rPr>
          <w:rFonts w:asciiTheme="minorHAnsi" w:hAnsiTheme="minorHAnsi" w:cstheme="minorHAnsi"/>
          <w:sz w:val="12"/>
        </w:rPr>
        <w:t xml:space="preserve">. What is fatal to it is, rather, reversibility. </w:t>
      </w:r>
      <w:r w:rsidRPr="00CF6066">
        <w:rPr>
          <w:rStyle w:val="StyleUnderline"/>
          <w:rFonts w:asciiTheme="minorHAnsi" w:hAnsiTheme="minorHAnsi" w:cstheme="minorHAnsi"/>
          <w:highlight w:val="yellow"/>
        </w:rPr>
        <w:t>Capitalism continues to be haunted by the forces it has repressed</w:t>
      </w:r>
      <w:r w:rsidRPr="00F267BC">
        <w:rPr>
          <w:rFonts w:asciiTheme="minorHAnsi" w:hAnsiTheme="minorHAnsi" w:cstheme="minorHAnsi"/>
          <w:sz w:val="12"/>
        </w:rPr>
        <w:t xml:space="preserve">. Separation does not destroy the remainder. Quite the opposite. </w:t>
      </w:r>
      <w:r w:rsidRPr="00F267BC">
        <w:rPr>
          <w:rStyle w:val="StyleUnderline"/>
          <w:rFonts w:asciiTheme="minorHAnsi" w:hAnsiTheme="minorHAnsi" w:cstheme="minorHAnsi"/>
        </w:rPr>
        <w:t>The remainder continues to exist, and gains power from its repression. This turns the double or shadow into something unquiet, vampiric, and threatening. It becomes an image of the forgotten dead. Anything which reminds us of the repressed aspects excluded from the subject is experienced as uncanny and threatening. It becomes the ‘obscene’</w:t>
      </w:r>
      <w:r w:rsidRPr="00F267BC">
        <w:rPr>
          <w:rFonts w:asciiTheme="minorHAnsi" w:hAnsiTheme="minorHAnsi" w:cstheme="minorHAnsi"/>
          <w:sz w:val="12"/>
        </w:rPr>
        <w:t xml:space="preserve">, which is present in excess over the ‘scene’ of what is imagined. </w:t>
      </w:r>
      <w:r w:rsidRPr="00F267BC">
        <w:rPr>
          <w:rFonts w:asciiTheme="minorHAnsi" w:hAnsiTheme="minorHAnsi" w:cstheme="minorHAnsi"/>
          <w:sz w:val="12"/>
          <w:szCs w:val="16"/>
        </w:rPr>
        <w:t xml:space="preserve">This is different from theories of lack, such as the Lacanian Real. Baudrillard’s remainder is an excess rather than a lack. It is the carrier of the force of symbolic exchange. </w:t>
      </w:r>
      <w:r w:rsidRPr="00CF6066">
        <w:rPr>
          <w:rStyle w:val="StyleUnderline"/>
          <w:rFonts w:asciiTheme="minorHAnsi" w:hAnsiTheme="minorHAnsi" w:cstheme="minorHAnsi"/>
          <w:highlight w:val="yellow"/>
        </w:rPr>
        <w:t>Modern culture dreams of radical difference</w:t>
      </w:r>
      <w:r w:rsidRPr="00F267BC">
        <w:rPr>
          <w:rStyle w:val="StyleUnderline"/>
          <w:rFonts w:asciiTheme="minorHAnsi" w:hAnsiTheme="minorHAnsi" w:cstheme="minorHAnsi"/>
        </w:rPr>
        <w:t>.</w:t>
      </w:r>
      <w:r w:rsidRPr="00F267BC">
        <w:rPr>
          <w:rFonts w:asciiTheme="minorHAnsi" w:hAnsiTheme="minorHAnsi" w:cstheme="minorHAnsi"/>
          <w:sz w:val="12"/>
        </w:rPr>
        <w:t xml:space="preserve"> The reason for this is that it exterminated radical difference by simulating it. The energy of production, the unconscious, and signification all in fact come from the repressed remainder. </w:t>
      </w:r>
      <w:r w:rsidRPr="00F267BC">
        <w:rPr>
          <w:rStyle w:val="StyleUnderline"/>
          <w:rFonts w:asciiTheme="minorHAnsi" w:hAnsiTheme="minorHAnsi" w:cstheme="minorHAnsi"/>
        </w:rPr>
        <w:t xml:space="preserve">Our culture is dead from having broken the pact with monstrosity, with radical difference. The </w:t>
      </w:r>
      <w:r w:rsidRPr="00CF6066">
        <w:rPr>
          <w:rStyle w:val="StyleUnderline"/>
          <w:rFonts w:asciiTheme="minorHAnsi" w:hAnsiTheme="minorHAnsi" w:cstheme="minorHAnsi"/>
          <w:highlight w:val="yellow"/>
        </w:rPr>
        <w:t>West continues to perpetrate genocide on indigenous groups</w:t>
      </w:r>
      <w:r w:rsidRPr="00F267BC">
        <w:rPr>
          <w:rStyle w:val="StyleUnderline"/>
          <w:rFonts w:asciiTheme="minorHAnsi" w:hAnsiTheme="minorHAnsi" w:cstheme="minorHAnsi"/>
        </w:rPr>
        <w:t xml:space="preserve">. </w:t>
      </w:r>
      <w:r w:rsidRPr="00F267BC">
        <w:rPr>
          <w:rFonts w:asciiTheme="minorHAnsi" w:hAnsiTheme="minorHAnsi" w:cstheme="minorHAnsi"/>
          <w:sz w:val="12"/>
        </w:rPr>
        <w:t xml:space="preserve">But for Baudrillard, </w:t>
      </w:r>
      <w:r w:rsidRPr="00F267BC">
        <w:rPr>
          <w:rStyle w:val="StyleUnderline"/>
          <w:rFonts w:asciiTheme="minorHAnsi" w:hAnsiTheme="minorHAnsi" w:cstheme="minorHAnsi"/>
        </w:rPr>
        <w:t xml:space="preserve">it did the same thing to itself first – </w:t>
      </w:r>
      <w:r w:rsidRPr="00CF6066">
        <w:rPr>
          <w:rStyle w:val="StyleUnderline"/>
          <w:rFonts w:asciiTheme="minorHAnsi" w:hAnsiTheme="minorHAnsi" w:cstheme="minorHAnsi"/>
          <w:highlight w:val="yellow"/>
        </w:rPr>
        <w:t xml:space="preserve">destroying </w:t>
      </w:r>
      <w:r w:rsidRPr="00F267BC">
        <w:rPr>
          <w:rStyle w:val="StyleUnderline"/>
          <w:rFonts w:asciiTheme="minorHAnsi" w:hAnsiTheme="minorHAnsi" w:cstheme="minorHAnsi"/>
        </w:rPr>
        <w:t xml:space="preserve">its own indigenous logics of </w:t>
      </w:r>
      <w:r w:rsidRPr="00CF6066">
        <w:rPr>
          <w:rStyle w:val="StyleUnderline"/>
          <w:rFonts w:asciiTheme="minorHAnsi" w:hAnsiTheme="minorHAnsi" w:cstheme="minorHAnsi"/>
          <w:highlight w:val="yellow"/>
        </w:rPr>
        <w:t>symbolic exchange.</w:t>
      </w:r>
      <w:r w:rsidRPr="00F267BC">
        <w:rPr>
          <w:rStyle w:val="StyleUnderline"/>
          <w:rFonts w:asciiTheme="minorHAnsi" w:hAnsiTheme="minorHAnsi" w:cstheme="minorHAnsi"/>
        </w:rPr>
        <w:t xml:space="preserve"> Indigenous groups have also increasingly lost the symbolic dimension, as</w:t>
      </w:r>
      <w:r w:rsidRPr="00CF6066">
        <w:rPr>
          <w:rStyle w:val="StyleUnderline"/>
          <w:rFonts w:asciiTheme="minorHAnsi" w:hAnsiTheme="minorHAnsi" w:cstheme="minorHAnsi"/>
          <w:highlight w:val="yellow"/>
        </w:rPr>
        <w:t xml:space="preserve"> modern forms of life have been </w:t>
      </w:r>
      <w:r w:rsidRPr="00F267BC">
        <w:rPr>
          <w:rStyle w:val="StyleUnderline"/>
          <w:rFonts w:asciiTheme="minorHAnsi" w:hAnsiTheme="minorHAnsi" w:cstheme="minorHAnsi"/>
        </w:rPr>
        <w:t xml:space="preserve">imported or </w:t>
      </w:r>
      <w:r w:rsidRPr="00CF6066">
        <w:rPr>
          <w:rStyle w:val="StyleUnderline"/>
          <w:rFonts w:asciiTheme="minorHAnsi" w:hAnsiTheme="minorHAnsi" w:cstheme="minorHAnsi"/>
          <w:highlight w:val="yellow"/>
        </w:rPr>
        <w:t>imposed.</w:t>
      </w:r>
      <w:r w:rsidRPr="00F267BC">
        <w:rPr>
          <w:rStyle w:val="StyleUnderline"/>
          <w:rFonts w:asciiTheme="minorHAnsi" w:hAnsiTheme="minorHAnsi" w:cstheme="minorHAnsi"/>
        </w:rPr>
        <w:t xml:space="preserve"> This according to Baudrillard </w:t>
      </w:r>
      <w:r w:rsidRPr="00CF6066">
        <w:rPr>
          <w:rStyle w:val="StyleUnderline"/>
          <w:rFonts w:asciiTheme="minorHAnsi" w:hAnsiTheme="minorHAnsi" w:cstheme="minorHAnsi"/>
          <w:highlight w:val="yellow"/>
        </w:rPr>
        <w:t>produces chronic confusion</w:t>
      </w:r>
      <w:r w:rsidRPr="00F267BC">
        <w:rPr>
          <w:rStyle w:val="StyleUnderline"/>
          <w:rFonts w:asciiTheme="minorHAnsi" w:hAnsiTheme="minorHAnsi" w:cstheme="minorHAnsi"/>
        </w:rPr>
        <w:t xml:space="preserve"> and instability. </w:t>
      </w:r>
      <w:r w:rsidRPr="00CF6066">
        <w:rPr>
          <w:rStyle w:val="StyleUnderline"/>
          <w:rFonts w:asciiTheme="minorHAnsi" w:hAnsiTheme="minorHAnsi" w:cstheme="minorHAnsi"/>
          <w:highlight w:val="yellow"/>
        </w:rPr>
        <w:t>Gift-exchange is radically subversive of the system</w:t>
      </w:r>
      <w:r w:rsidRPr="00F267BC">
        <w:rPr>
          <w:rStyle w:val="StyleUnderline"/>
          <w:rFonts w:asciiTheme="minorHAnsi" w:hAnsiTheme="minorHAnsi" w:cstheme="minorHAnsi"/>
        </w:rPr>
        <w:t xml:space="preserve">. </w:t>
      </w:r>
      <w:r w:rsidRPr="00F267BC">
        <w:rPr>
          <w:rFonts w:asciiTheme="minorHAnsi" w:hAnsiTheme="minorHAnsi" w:cstheme="minorHAnsi"/>
          <w:sz w:val="12"/>
        </w:rPr>
        <w:t xml:space="preserve">This is not because it is rebellious. Baudrillard thinks the </w:t>
      </w:r>
      <w:r w:rsidRPr="00F267BC">
        <w:rPr>
          <w:rStyle w:val="StyleUnderline"/>
          <w:rFonts w:asciiTheme="minorHAnsi" w:hAnsiTheme="minorHAnsi" w:cstheme="minorHAnsi"/>
        </w:rPr>
        <w:t>system can survive defections or exodus</w:t>
      </w:r>
      <w:r w:rsidRPr="00F267BC">
        <w:rPr>
          <w:rFonts w:asciiTheme="minorHAnsi" w:hAnsiTheme="minorHAnsi" w:cstheme="minorHAnsi"/>
          <w:sz w:val="12"/>
        </w:rPr>
        <w:t xml:space="preserve">. It is because it counterposes a different ‘principle of sociality’ to that of the dominant system. According to Baudrillard, the </w:t>
      </w:r>
      <w:r w:rsidRPr="00F267BC">
        <w:rPr>
          <w:rStyle w:val="StyleUnderline"/>
          <w:rFonts w:asciiTheme="minorHAnsi" w:hAnsiTheme="minorHAnsi" w:cstheme="minorHAnsi"/>
        </w:rPr>
        <w:t>mediations of capitalism exist so that nobody has the opportunity to offer a symbolic challenge</w:t>
      </w:r>
      <w:r w:rsidRPr="00F267BC">
        <w:rPr>
          <w:rFonts w:asciiTheme="minorHAnsi" w:hAnsiTheme="minorHAnsi" w:cstheme="minorHAnsi"/>
          <w:sz w:val="12"/>
        </w:rPr>
        <w:t xml:space="preserve"> or an irreversible gift. </w:t>
      </w:r>
      <w:r w:rsidRPr="00F267BC">
        <w:rPr>
          <w:rStyle w:val="StyleUnderline"/>
          <w:rFonts w:asciiTheme="minorHAnsi" w:hAnsiTheme="minorHAnsi" w:cstheme="minorHAnsi"/>
        </w:rPr>
        <w:t>They exist to keep the symbolic at bay</w:t>
      </w:r>
      <w:r w:rsidRPr="00F267BC">
        <w:rPr>
          <w:rFonts w:asciiTheme="minorHAnsi" w:hAnsiTheme="minorHAnsi" w:cstheme="minorHAnsi"/>
          <w:sz w:val="12"/>
        </w:rPr>
        <w:t>. The affective charge of death remains present among the oppressed, but not with the ‘</w:t>
      </w:r>
      <w:r w:rsidRPr="00F267BC">
        <w:rPr>
          <w:rStyle w:val="StyleUnderline"/>
          <w:rFonts w:asciiTheme="minorHAnsi" w:hAnsiTheme="minorHAnsi" w:cstheme="minorHAnsi"/>
        </w:rPr>
        <w:t>properly symbolic rhythm’ of immediate retaliation</w:t>
      </w:r>
      <w:r w:rsidRPr="00F267BC">
        <w:rPr>
          <w:rFonts w:asciiTheme="minorHAnsi" w:hAnsiTheme="minorHAnsi" w:cstheme="minorHAnsi"/>
          <w:sz w:val="12"/>
        </w:rPr>
        <w:t xml:space="preserve">. </w:t>
      </w:r>
      <w:r w:rsidRPr="00F267BC">
        <w:rPr>
          <w:rFonts w:asciiTheme="minorHAnsi" w:hAnsiTheme="minorHAnsi" w:cstheme="minorHAnsi"/>
          <w:sz w:val="12"/>
          <w:szCs w:val="16"/>
        </w:rPr>
        <w:t xml:space="preserve">The Church and State also exist based on the elimination of symbolic exchange. Baudrillard is highly critical of Christianity for what he takes to be a cult of suffering, solitude and death. He sees the Church as central to the destruction of earlier forms of community based on symbolic exchange. </w:t>
      </w:r>
      <w:r w:rsidRPr="00F267BC">
        <w:rPr>
          <w:rFonts w:asciiTheme="minorHAnsi" w:hAnsiTheme="minorHAnsi" w:cstheme="minorHAnsi"/>
          <w:sz w:val="12"/>
        </w:rPr>
        <w:t xml:space="preserve">Baudrillard seems to think that earlier forms of the state and capitalism retained some degree of symbolic exchange, but in an alienated, partially repressed form. For instance, </w:t>
      </w:r>
      <w:r w:rsidRPr="00CF6066">
        <w:rPr>
          <w:rStyle w:val="StyleUnderline"/>
          <w:rFonts w:asciiTheme="minorHAnsi" w:hAnsiTheme="minorHAnsi" w:cstheme="minorHAnsi"/>
          <w:highlight w:val="yellow"/>
        </w:rPr>
        <w:t>the imaginary of the ‘social contract’ was based on the idea of a sacrifice – this time of liberty</w:t>
      </w:r>
      <w:r w:rsidRPr="00F267BC">
        <w:rPr>
          <w:rStyle w:val="StyleUnderline"/>
          <w:rFonts w:asciiTheme="minorHAnsi" w:hAnsiTheme="minorHAnsi" w:cstheme="minorHAnsi"/>
        </w:rPr>
        <w:t xml:space="preserve"> for the common good. In psychoanalysis, symbolic exchange is displaced onto the relationship to the master-signifier.</w:t>
      </w:r>
      <w:r w:rsidRPr="00F267BC">
        <w:rPr>
          <w:rFonts w:asciiTheme="minorHAnsi" w:hAnsiTheme="minorHAnsi" w:cstheme="minorHAnsi"/>
          <w:sz w:val="12"/>
        </w:rPr>
        <w:t xml:space="preserve"> I haven’t seen Baudrillard say it directly, but </w:t>
      </w:r>
      <w:r w:rsidRPr="00F267BC">
        <w:rPr>
          <w:rStyle w:val="StyleUnderline"/>
          <w:rFonts w:asciiTheme="minorHAnsi" w:hAnsiTheme="minorHAnsi" w:cstheme="minorHAnsi"/>
        </w:rPr>
        <w:t xml:space="preserve">the impression he gives is that this is a distorted, authoritarian imitation of the original symbolic exchange. </w:t>
      </w:r>
      <w:r w:rsidRPr="00F267BC">
        <w:rPr>
          <w:rFonts w:asciiTheme="minorHAnsi" w:hAnsiTheme="minorHAnsi" w:cstheme="minorHAnsi"/>
          <w:sz w:val="12"/>
        </w:rPr>
        <w:t xml:space="preserve">Nonetheless, it retains some of its intensity and energy. Art, theatre and language have worked to maintain a minimum of ceremonial power. </w:t>
      </w:r>
      <w:r w:rsidRPr="00F267BC">
        <w:rPr>
          <w:rStyle w:val="StyleUnderline"/>
          <w:rFonts w:asciiTheme="minorHAnsi" w:hAnsiTheme="minorHAnsi" w:cstheme="minorHAnsi"/>
        </w:rPr>
        <w:t xml:space="preserve">It is the reason older orders did not suffer the particular malaise of the present. It is easy to read certain passages in Baudrillard as if he is bemoaning the loss of these kinds of strong significations. </w:t>
      </w:r>
      <w:r w:rsidRPr="00F267BC">
        <w:rPr>
          <w:rFonts w:asciiTheme="minorHAnsi" w:hAnsiTheme="minorHAnsi" w:cstheme="minorHAnsi"/>
          <w:sz w:val="12"/>
        </w:rPr>
        <w:t xml:space="preserve">This is initially how I read Baudrillard’s work. But on closer inspection, this seems to be a misreading. </w:t>
      </w:r>
      <w:r w:rsidRPr="00F267BC">
        <w:rPr>
          <w:rStyle w:val="StyleUnderline"/>
          <w:rFonts w:asciiTheme="minorHAnsi" w:hAnsiTheme="minorHAnsi" w:cstheme="minorHAnsi"/>
        </w:rPr>
        <w:t>Baudrillard is nostalgic for repression only to the extent that the repressed continued to carry symbolic force as a referential. He is nostalgic for the return of symbolic exchange, as an aspect of diffuse, autonomous, dis-alienated social groups.</w:t>
      </w:r>
      <w:r w:rsidRPr="00F267BC">
        <w:rPr>
          <w:rFonts w:asciiTheme="minorHAnsi" w:hAnsiTheme="minorHAnsi" w:cstheme="minorHAnsi"/>
          <w:sz w:val="12"/>
        </w:rPr>
        <w:t xml:space="preserve"> Death </w:t>
      </w:r>
      <w:r w:rsidRPr="00F267BC">
        <w:rPr>
          <w:rStyle w:val="StyleUnderline"/>
          <w:rFonts w:asciiTheme="minorHAnsi" w:hAnsiTheme="minorHAnsi" w:cstheme="minorHAnsi"/>
        </w:rPr>
        <w:t>Death plays a central role in Baudrillard’s theory, and is closely related to symbolic exchange</w:t>
      </w:r>
      <w:r w:rsidRPr="00F267BC">
        <w:rPr>
          <w:rFonts w:asciiTheme="minorHAnsi" w:hAnsiTheme="minorHAnsi" w:cstheme="minorHAnsi"/>
          <w:sz w:val="12"/>
        </w:rPr>
        <w:t xml:space="preserve">. According to Baudrillard, what we have </w:t>
      </w:r>
      <w:r w:rsidRPr="00CF6066">
        <w:rPr>
          <w:rStyle w:val="StyleUnderline"/>
          <w:rFonts w:asciiTheme="minorHAnsi" w:hAnsiTheme="minorHAnsi" w:cstheme="minorHAnsi"/>
          <w:highlight w:val="yellow"/>
        </w:rPr>
        <w:t>lost above all</w:t>
      </w:r>
      <w:r w:rsidRPr="00F267BC">
        <w:rPr>
          <w:rStyle w:val="StyleUnderline"/>
          <w:rFonts w:asciiTheme="minorHAnsi" w:hAnsiTheme="minorHAnsi" w:cstheme="minorHAnsi"/>
        </w:rPr>
        <w:t xml:space="preserve"> in the transition to alienated society </w:t>
      </w:r>
      <w:r w:rsidRPr="00CF6066">
        <w:rPr>
          <w:rStyle w:val="StyleUnderline"/>
          <w:rFonts w:asciiTheme="minorHAnsi" w:hAnsiTheme="minorHAnsi" w:cstheme="minorHAnsi"/>
          <w:highlight w:val="yellow"/>
        </w:rPr>
        <w:t>is the ability to engage in exchanges with death.</w:t>
      </w:r>
      <w:r w:rsidRPr="00F267BC">
        <w:rPr>
          <w:rFonts w:asciiTheme="minorHAnsi" w:hAnsiTheme="minorHAnsi" w:cstheme="minorHAnsi"/>
          <w:sz w:val="12"/>
        </w:rPr>
        <w:t xml:space="preserve"> </w:t>
      </w:r>
      <w:r w:rsidRPr="00CF6066">
        <w:rPr>
          <w:rStyle w:val="StyleUnderline"/>
          <w:rFonts w:asciiTheme="minorHAnsi" w:hAnsiTheme="minorHAnsi" w:cstheme="minorHAnsi"/>
          <w:highlight w:val="yellow"/>
        </w:rPr>
        <w:t>Death should not be seen here in purely literal terms</w:t>
      </w:r>
      <w:r w:rsidRPr="00F267BC">
        <w:rPr>
          <w:rStyle w:val="StyleUnderline"/>
          <w:rFonts w:asciiTheme="minorHAnsi" w:hAnsiTheme="minorHAnsi" w:cstheme="minorHAnsi"/>
        </w:rPr>
        <w:t>. Baudrillard specifies early on that he does not mean an event affecting a body</w:t>
      </w:r>
      <w:r w:rsidRPr="00F267BC">
        <w:rPr>
          <w:rFonts w:asciiTheme="minorHAnsi" w:hAnsiTheme="minorHAnsi" w:cstheme="minorHAnsi"/>
          <w:sz w:val="12"/>
        </w:rPr>
        <w:t xml:space="preserve">, </w:t>
      </w:r>
      <w:r w:rsidRPr="00F267BC">
        <w:rPr>
          <w:rStyle w:val="StyleUnderline"/>
          <w:rFonts w:asciiTheme="minorHAnsi" w:hAnsiTheme="minorHAnsi" w:cstheme="minorHAnsi"/>
        </w:rPr>
        <w:t xml:space="preserve">but rather, a form which destroys the determinacy of the subject and of value – which returns things to a state of indeterminacy. Baudrillard certainly discusses actual deaths, </w:t>
      </w:r>
      <w:r w:rsidRPr="00F267BC">
        <w:rPr>
          <w:rFonts w:asciiTheme="minorHAnsi" w:hAnsiTheme="minorHAnsi" w:cstheme="minorHAnsi"/>
          <w:sz w:val="12"/>
        </w:rPr>
        <w:t xml:space="preserve">risk-taking, suicide and so on. </w:t>
      </w:r>
      <w:r w:rsidRPr="00F267BC">
        <w:rPr>
          <w:rStyle w:val="StyleUnderline"/>
          <w:rFonts w:asciiTheme="minorHAnsi" w:hAnsiTheme="minorHAnsi" w:cstheme="minorHAnsi"/>
        </w:rPr>
        <w:t xml:space="preserve">But he also </w:t>
      </w:r>
      <w:r w:rsidRPr="00CF6066">
        <w:rPr>
          <w:rStyle w:val="StyleUnderline"/>
          <w:rFonts w:asciiTheme="minorHAnsi" w:hAnsiTheme="minorHAnsi" w:cstheme="minorHAnsi"/>
          <w:highlight w:val="yellow"/>
        </w:rPr>
        <w:t>sees death figuratively, in relation to the decomposition of existing relations</w:t>
      </w:r>
      <w:r w:rsidRPr="00F267BC">
        <w:rPr>
          <w:rStyle w:val="StyleUnderline"/>
          <w:rFonts w:asciiTheme="minorHAnsi" w:hAnsiTheme="minorHAnsi" w:cstheme="minorHAnsi"/>
        </w:rPr>
        <w:t>, the “death” of the self-image or ego, the interchangeability of processes of life across different categories</w:t>
      </w:r>
      <w:r w:rsidRPr="00F267BC">
        <w:rPr>
          <w:rFonts w:asciiTheme="minorHAnsi" w:hAnsiTheme="minorHAnsi" w:cstheme="minorHAnsi"/>
          <w:sz w:val="12"/>
        </w:rPr>
        <w:t xml:space="preserve">. For instance, </w:t>
      </w:r>
      <w:r w:rsidRPr="00F267BC">
        <w:rPr>
          <w:rStyle w:val="StyleUnderline"/>
          <w:rFonts w:asciiTheme="minorHAnsi" w:hAnsiTheme="minorHAnsi" w:cstheme="minorHAnsi"/>
        </w:rPr>
        <w:t xml:space="preserve">eroticism or sexuality is related to death, because it leads to fusion and communication between bodies. Sexual reproduction carries shades of death because one generation replaces another. Baudrillard’s concept of death is thus quite similar to </w:t>
      </w:r>
      <w:hyperlink r:id="rId8" w:history="1">
        <w:r w:rsidRPr="00F267BC">
          <w:rPr>
            <w:rStyle w:val="StyleUnderline"/>
            <w:rFonts w:asciiTheme="minorHAnsi" w:hAnsiTheme="minorHAnsi" w:cstheme="minorHAnsi"/>
          </w:rPr>
          <w:t>Bakhtin’s concept of the grotesque</w:t>
        </w:r>
      </w:hyperlink>
      <w:r w:rsidRPr="00F267BC">
        <w:rPr>
          <w:rFonts w:asciiTheme="minorHAnsi" w:hAnsiTheme="minorHAnsi" w:cstheme="minorHAnsi"/>
          <w:sz w:val="12"/>
        </w:rPr>
        <w:t xml:space="preserve">. </w:t>
      </w:r>
      <w:r w:rsidRPr="00CF6066">
        <w:rPr>
          <w:rStyle w:val="StyleUnderline"/>
          <w:rFonts w:asciiTheme="minorHAnsi" w:hAnsiTheme="minorHAnsi" w:cstheme="minorHAnsi"/>
          <w:highlight w:val="yellow"/>
        </w:rPr>
        <w:t>Death refers to metamorphosis</w:t>
      </w:r>
      <w:r w:rsidRPr="00F267BC">
        <w:rPr>
          <w:rStyle w:val="StyleUnderline"/>
          <w:rFonts w:asciiTheme="minorHAnsi" w:hAnsiTheme="minorHAnsi" w:cstheme="minorHAnsi"/>
        </w:rPr>
        <w:t xml:space="preserve">, reversibility, unexpected </w:t>
      </w:r>
      <w:r w:rsidRPr="00CF6066">
        <w:rPr>
          <w:rStyle w:val="StyleUnderline"/>
          <w:rFonts w:asciiTheme="minorHAnsi" w:hAnsiTheme="minorHAnsi" w:cstheme="minorHAnsi"/>
          <w:highlight w:val="yellow"/>
        </w:rPr>
        <w:t>mutations</w:t>
      </w:r>
      <w:r w:rsidRPr="00F267BC">
        <w:rPr>
          <w:rStyle w:val="StyleUnderline"/>
          <w:rFonts w:asciiTheme="minorHAnsi" w:hAnsiTheme="minorHAnsi" w:cstheme="minorHAnsi"/>
        </w:rPr>
        <w:t>, social change, subjective transformation, as well as physical death.</w:t>
      </w:r>
      <w:r w:rsidRPr="00F267BC">
        <w:rPr>
          <w:rFonts w:asciiTheme="minorHAnsi" w:hAnsiTheme="minorHAnsi" w:cstheme="minorHAnsi"/>
          <w:sz w:val="12"/>
        </w:rPr>
        <w:t xml:space="preserve"> According to Baudrillard, </w:t>
      </w:r>
      <w:r w:rsidRPr="00F267BC">
        <w:rPr>
          <w:rStyle w:val="StyleUnderline"/>
          <w:rFonts w:asciiTheme="minorHAnsi" w:hAnsiTheme="minorHAnsi" w:cstheme="minorHAnsi"/>
        </w:rPr>
        <w:t xml:space="preserve">indigenous groups see death as social, not natural or biological. </w:t>
      </w:r>
      <w:r w:rsidRPr="00F267BC">
        <w:rPr>
          <w:rFonts w:asciiTheme="minorHAnsi" w:hAnsiTheme="minorHAnsi" w:cstheme="minorHAnsi"/>
          <w:sz w:val="12"/>
        </w:rPr>
        <w:t xml:space="preserve">They see it as an </w:t>
      </w:r>
      <w:r w:rsidRPr="00F267BC">
        <w:rPr>
          <w:rStyle w:val="StyleUnderline"/>
          <w:rFonts w:asciiTheme="minorHAnsi" w:hAnsiTheme="minorHAnsi" w:cstheme="minorHAnsi"/>
        </w:rPr>
        <w:t xml:space="preserve">effect of an adversarial will, which they must absorb. And they mark it with feasting and rituals. </w:t>
      </w:r>
      <w:r w:rsidRPr="00F267BC">
        <w:rPr>
          <w:rFonts w:asciiTheme="minorHAnsi" w:hAnsiTheme="minorHAnsi" w:cstheme="minorHAnsi"/>
          <w:sz w:val="12"/>
        </w:rPr>
        <w:t xml:space="preserve">This is a way of </w:t>
      </w:r>
      <w:r w:rsidRPr="00F267BC">
        <w:rPr>
          <w:rStyle w:val="StyleUnderline"/>
          <w:rFonts w:asciiTheme="minorHAnsi" w:hAnsiTheme="minorHAnsi" w:cstheme="minorHAnsi"/>
        </w:rPr>
        <w:t>preventing death from becoming an event which does not signify. Such a non-signifying event is absolute disorder from the standpoint of symbolic exchange</w:t>
      </w:r>
      <w:r w:rsidRPr="00F267BC">
        <w:rPr>
          <w:rFonts w:asciiTheme="minorHAnsi" w:hAnsiTheme="minorHAnsi" w:cstheme="minorHAnsi"/>
          <w:sz w:val="12"/>
        </w:rPr>
        <w:t xml:space="preserve">. For Baudrillard, the </w:t>
      </w:r>
      <w:r w:rsidRPr="00CF6066">
        <w:rPr>
          <w:rStyle w:val="StyleUnderline"/>
          <w:rFonts w:asciiTheme="minorHAnsi" w:hAnsiTheme="minorHAnsi" w:cstheme="minorHAnsi"/>
          <w:highlight w:val="yellow"/>
        </w:rPr>
        <w:t xml:space="preserve">west’s idea of a biological, </w:t>
      </w:r>
      <w:r w:rsidRPr="00F267BC">
        <w:rPr>
          <w:rStyle w:val="StyleUnderline"/>
          <w:rFonts w:asciiTheme="minorHAnsi" w:hAnsiTheme="minorHAnsi" w:cstheme="minorHAnsi"/>
        </w:rPr>
        <w:t xml:space="preserve">material death is actually </w:t>
      </w:r>
      <w:r w:rsidRPr="00CF6066">
        <w:rPr>
          <w:rStyle w:val="StyleUnderline"/>
          <w:rFonts w:asciiTheme="minorHAnsi" w:hAnsiTheme="minorHAnsi" w:cstheme="minorHAnsi"/>
          <w:highlight w:val="yellow"/>
        </w:rPr>
        <w:t>an idealist illusion, ignoring the sociality of death</w:t>
      </w:r>
      <w:r w:rsidRPr="00CF6066">
        <w:rPr>
          <w:rFonts w:asciiTheme="minorHAnsi" w:hAnsiTheme="minorHAnsi" w:cstheme="minorHAnsi"/>
          <w:sz w:val="12"/>
          <w:highlight w:val="yellow"/>
        </w:rPr>
        <w:t>.</w:t>
      </w:r>
      <w:r w:rsidRPr="00F267BC">
        <w:rPr>
          <w:rFonts w:asciiTheme="minorHAnsi" w:hAnsiTheme="minorHAnsi" w:cstheme="minorHAnsi"/>
          <w:sz w:val="12"/>
        </w:rPr>
        <w:t xml:space="preserve"> </w:t>
      </w:r>
      <w:r w:rsidRPr="00F267BC">
        <w:rPr>
          <w:rStyle w:val="StyleUnderline"/>
          <w:rFonts w:asciiTheme="minorHAnsi" w:hAnsiTheme="minorHAnsi" w:cstheme="minorHAnsi"/>
        </w:rPr>
        <w:t>Poststructuralists generally maintain that the problems of the present are rooted in the splitting of life into binary oppositions</w:t>
      </w:r>
      <w:r w:rsidRPr="00F267BC">
        <w:rPr>
          <w:rFonts w:asciiTheme="minorHAnsi" w:hAnsiTheme="minorHAnsi" w:cstheme="minorHAnsi"/>
          <w:sz w:val="12"/>
        </w:rPr>
        <w:t xml:space="preserve">. For Baudrillard, </w:t>
      </w:r>
      <w:r w:rsidRPr="00F267BC">
        <w:rPr>
          <w:rStyle w:val="StyleUnderline"/>
          <w:rFonts w:asciiTheme="minorHAnsi" w:hAnsiTheme="minorHAnsi" w:cstheme="minorHAnsi"/>
        </w:rPr>
        <w:t>the division between life and death is the original, founding opposition on which the others are founded</w:t>
      </w:r>
      <w:r w:rsidRPr="00F267BC">
        <w:rPr>
          <w:rFonts w:asciiTheme="minorHAnsi" w:hAnsiTheme="minorHAnsi" w:cstheme="minorHAnsi"/>
          <w:sz w:val="12"/>
        </w:rPr>
        <w:t xml:space="preserve">. After this first split, a </w:t>
      </w:r>
      <w:r w:rsidRPr="00CF6066">
        <w:rPr>
          <w:rStyle w:val="StyleUnderline"/>
          <w:rFonts w:asciiTheme="minorHAnsi" w:hAnsiTheme="minorHAnsi" w:cstheme="minorHAnsi"/>
          <w:highlight w:val="yellow"/>
        </w:rPr>
        <w:t>whole series of others have been created</w:t>
      </w:r>
      <w:r w:rsidRPr="00F267BC">
        <w:rPr>
          <w:rStyle w:val="StyleUnderline"/>
          <w:rFonts w:asciiTheme="minorHAnsi" w:hAnsiTheme="minorHAnsi" w:cstheme="minorHAnsi"/>
        </w:rPr>
        <w:t>, confining particular groups – the “mad”, prisoners, children, the old, sexual minorities</w:t>
      </w:r>
      <w:r w:rsidRPr="00F267BC">
        <w:rPr>
          <w:rFonts w:asciiTheme="minorHAnsi" w:hAnsiTheme="minorHAnsi" w:cstheme="minorHAnsi"/>
          <w:sz w:val="12"/>
        </w:rPr>
        <w:t xml:space="preserve">, women and so on – to particular segregated situations. </w:t>
      </w:r>
      <w:r w:rsidRPr="00CF6066">
        <w:rPr>
          <w:rStyle w:val="Emphasis"/>
          <w:rFonts w:asciiTheme="minorHAnsi" w:hAnsiTheme="minorHAnsi" w:cstheme="minorHAnsi"/>
          <w:highlight w:val="yellow"/>
        </w:rPr>
        <w:t>The definition of the ‘normal human’ has been narrowed over time</w:t>
      </w:r>
      <w:r w:rsidRPr="00F267BC">
        <w:rPr>
          <w:rStyle w:val="Emphasis"/>
          <w:rFonts w:asciiTheme="minorHAnsi" w:hAnsiTheme="minorHAnsi" w:cstheme="minorHAnsi"/>
        </w:rPr>
        <w:t xml:space="preserve">. </w:t>
      </w:r>
      <w:r w:rsidRPr="00F267BC">
        <w:rPr>
          <w:rFonts w:asciiTheme="minorHAnsi" w:hAnsiTheme="minorHAnsi" w:cstheme="minorHAnsi"/>
          <w:sz w:val="12"/>
        </w:rPr>
        <w:t xml:space="preserve">Today, nearly everyone belongs to one or another marked or deviant category. The original exclusion was of the dead – </w:t>
      </w:r>
      <w:r w:rsidRPr="00F267BC">
        <w:rPr>
          <w:rStyle w:val="StyleUnderline"/>
          <w:rFonts w:asciiTheme="minorHAnsi" w:hAnsiTheme="minorHAnsi" w:cstheme="minorHAnsi"/>
        </w:rPr>
        <w:t xml:space="preserve">it is </w:t>
      </w:r>
      <w:r w:rsidRPr="00CF6066">
        <w:rPr>
          <w:rStyle w:val="StyleUnderline"/>
          <w:rFonts w:asciiTheme="minorHAnsi" w:hAnsiTheme="minorHAnsi" w:cstheme="minorHAnsi"/>
          <w:highlight w:val="yellow"/>
        </w:rPr>
        <w:t>defined as abnormal to be dead</w:t>
      </w:r>
      <w:r w:rsidRPr="00F267BC">
        <w:rPr>
          <w:rStyle w:val="StyleUnderline"/>
          <w:rFonts w:asciiTheme="minorHAnsi" w:hAnsiTheme="minorHAnsi" w:cstheme="minorHAnsi"/>
        </w:rPr>
        <w:t xml:space="preserve">. </w:t>
      </w:r>
      <w:hyperlink r:id="rId9" w:history="1">
        <w:r w:rsidRPr="00F267BC">
          <w:rPr>
            <w:rStyle w:val="StyleUnderline"/>
            <w:rFonts w:asciiTheme="minorHAnsi" w:hAnsiTheme="minorHAnsi" w:cstheme="minorHAnsi"/>
          </w:rPr>
          <w:t>“You livies hate us deadies”</w:t>
        </w:r>
      </w:hyperlink>
      <w:r w:rsidRPr="00F267BC">
        <w:rPr>
          <w:rFonts w:asciiTheme="minorHAnsi" w:hAnsiTheme="minorHAnsi" w:cstheme="minorHAnsi"/>
          <w:sz w:val="12"/>
        </w:rPr>
        <w:t xml:space="preserve">. </w:t>
      </w:r>
      <w:r w:rsidRPr="00F267BC">
        <w:rPr>
          <w:rStyle w:val="StyleUnderline"/>
          <w:rFonts w:asciiTheme="minorHAnsi" w:hAnsiTheme="minorHAnsi" w:cstheme="minorHAnsi"/>
        </w:rPr>
        <w:t xml:space="preserve">This first split and exclusion forms the basis, or archetype, for all the other splits and exclusions – along lines of gender, disability, species, class, and so on. </w:t>
      </w:r>
      <w:r w:rsidRPr="00F267BC">
        <w:rPr>
          <w:rFonts w:asciiTheme="minorHAnsi" w:hAnsiTheme="minorHAnsi" w:cstheme="minorHAnsi"/>
          <w:sz w:val="12"/>
        </w:rPr>
        <w:t xml:space="preserve">This </w:t>
      </w:r>
      <w:r w:rsidRPr="00CF6066">
        <w:rPr>
          <w:rStyle w:val="StyleUnderline"/>
          <w:rFonts w:asciiTheme="minorHAnsi" w:hAnsiTheme="minorHAnsi" w:cstheme="minorHAnsi"/>
          <w:highlight w:val="yellow"/>
        </w:rPr>
        <w:t>discrimination against the dead brings</w:t>
      </w:r>
      <w:r w:rsidRPr="00F267BC">
        <w:rPr>
          <w:rStyle w:val="StyleUnderline"/>
          <w:rFonts w:asciiTheme="minorHAnsi" w:hAnsiTheme="minorHAnsi" w:cstheme="minorHAnsi"/>
        </w:rPr>
        <w:t xml:space="preserve"> into being the </w:t>
      </w:r>
      <w:r w:rsidRPr="00CF6066">
        <w:rPr>
          <w:rStyle w:val="StyleUnderline"/>
          <w:rFonts w:asciiTheme="minorHAnsi" w:hAnsiTheme="minorHAnsi" w:cstheme="minorHAnsi"/>
          <w:highlight w:val="yellow"/>
        </w:rPr>
        <w:t>modern experience of death</w:t>
      </w:r>
      <w:r w:rsidRPr="00F267BC">
        <w:rPr>
          <w:rStyle w:val="StyleUnderline"/>
          <w:rFonts w:asciiTheme="minorHAnsi" w:hAnsiTheme="minorHAnsi" w:cstheme="minorHAnsi"/>
        </w:rPr>
        <w:t xml:space="preserve">. Baudrillard suggests that death as we know it does not exist outside of this separation between living and dead. </w:t>
      </w:r>
      <w:r w:rsidRPr="00F267BC">
        <w:rPr>
          <w:rFonts w:asciiTheme="minorHAnsi" w:hAnsiTheme="minorHAnsi" w:cstheme="minorHAnsi"/>
          <w:sz w:val="12"/>
        </w:rPr>
        <w:t xml:space="preserve">The </w:t>
      </w:r>
      <w:r w:rsidRPr="00F267BC">
        <w:rPr>
          <w:rStyle w:val="StyleUnderline"/>
          <w:rFonts w:asciiTheme="minorHAnsi" w:hAnsiTheme="minorHAnsi" w:cstheme="minorHAnsi"/>
        </w:rPr>
        <w:t>modern view of death is constructed on the model of the machine and the function</w:t>
      </w:r>
      <w:r w:rsidRPr="00F267BC">
        <w:rPr>
          <w:rFonts w:asciiTheme="minorHAnsi" w:hAnsiTheme="minorHAnsi" w:cstheme="minorHAnsi"/>
          <w:sz w:val="12"/>
        </w:rPr>
        <w:t xml:space="preserve">. A machine </w:t>
      </w:r>
      <w:r w:rsidRPr="00CF6066">
        <w:rPr>
          <w:rStyle w:val="StyleUnderline"/>
          <w:rFonts w:asciiTheme="minorHAnsi" w:hAnsiTheme="minorHAnsi" w:cstheme="minorHAnsi"/>
          <w:highlight w:val="yellow"/>
        </w:rPr>
        <w:t>either functions or it does not</w:t>
      </w:r>
      <w:r w:rsidRPr="00F267BC">
        <w:rPr>
          <w:rStyle w:val="StyleUnderline"/>
          <w:rFonts w:asciiTheme="minorHAnsi" w:hAnsiTheme="minorHAnsi" w:cstheme="minorHAnsi"/>
        </w:rPr>
        <w:t xml:space="preserve">. The human </w:t>
      </w:r>
      <w:r w:rsidRPr="00CF6066">
        <w:rPr>
          <w:rStyle w:val="StyleUnderline"/>
          <w:rFonts w:asciiTheme="minorHAnsi" w:hAnsiTheme="minorHAnsi" w:cstheme="minorHAnsi"/>
          <w:highlight w:val="yellow"/>
        </w:rPr>
        <w:t>body is treated as a machine</w:t>
      </w:r>
      <w:r w:rsidRPr="00F267BC">
        <w:rPr>
          <w:rStyle w:val="StyleUnderline"/>
          <w:rFonts w:asciiTheme="minorHAnsi" w:hAnsiTheme="minorHAnsi" w:cstheme="minorHAnsi"/>
        </w:rPr>
        <w:t xml:space="preserve"> which similarly, either functions or does not. </w:t>
      </w:r>
      <w:r w:rsidRPr="00F267BC">
        <w:rPr>
          <w:rFonts w:asciiTheme="minorHAnsi" w:hAnsiTheme="minorHAnsi" w:cstheme="minorHAnsi"/>
          <w:sz w:val="12"/>
        </w:rPr>
        <w:t xml:space="preserve">For Baudrillard, this misunderstands the nature of life and death. The </w:t>
      </w:r>
      <w:r w:rsidRPr="00F267BC">
        <w:rPr>
          <w:rStyle w:val="StyleUnderline"/>
          <w:rFonts w:asciiTheme="minorHAnsi" w:hAnsiTheme="minorHAnsi" w:cstheme="minorHAnsi"/>
        </w:rPr>
        <w:t>modern view of death is also necessitated by the rise of subjectivity. The subject needs a beginning and an end, so as to be reducible to the story it tells. This requires an idea of death as an end. It is counterposed to the immortality of social institutions</w:t>
      </w:r>
      <w:r w:rsidRPr="00F267BC">
        <w:rPr>
          <w:rFonts w:asciiTheme="minorHAnsi" w:hAnsiTheme="minorHAnsi" w:cstheme="minorHAnsi"/>
          <w:sz w:val="12"/>
        </w:rPr>
        <w:t xml:space="preserve">. In relation to individuals, </w:t>
      </w:r>
      <w:r w:rsidRPr="00F267BC">
        <w:rPr>
          <w:rStyle w:val="StyleUnderline"/>
          <w:rFonts w:asciiTheme="minorHAnsi" w:hAnsiTheme="minorHAnsi" w:cstheme="minorHAnsi"/>
        </w:rPr>
        <w:t>ideas of religious immortality</w:t>
      </w:r>
      <w:r w:rsidRPr="00F267BC">
        <w:rPr>
          <w:rFonts w:asciiTheme="minorHAnsi" w:hAnsiTheme="minorHAnsi" w:cstheme="minorHAnsi"/>
          <w:sz w:val="12"/>
        </w:rPr>
        <w:t xml:space="preserve"> is </w:t>
      </w:r>
      <w:r w:rsidRPr="00F267BC">
        <w:rPr>
          <w:rStyle w:val="StyleUnderline"/>
          <w:rFonts w:asciiTheme="minorHAnsi" w:hAnsiTheme="minorHAnsi" w:cstheme="minorHAnsi"/>
        </w:rPr>
        <w:t>simply an ideological cover for the real exclusion of the dead</w:t>
      </w:r>
      <w:r w:rsidRPr="00F267BC">
        <w:rPr>
          <w:rFonts w:asciiTheme="minorHAnsi" w:hAnsiTheme="minorHAnsi" w:cstheme="minorHAnsi"/>
          <w:sz w:val="12"/>
        </w:rPr>
        <w:t xml:space="preserve">. But </w:t>
      </w:r>
      <w:r w:rsidRPr="00F267BC">
        <w:rPr>
          <w:rStyle w:val="StyleUnderline"/>
          <w:rFonts w:asciiTheme="minorHAnsi" w:hAnsiTheme="minorHAnsi" w:cstheme="minorHAnsi"/>
        </w:rPr>
        <w:t xml:space="preserve">institutions try to remain truly immortal. Modern </w:t>
      </w:r>
      <w:r w:rsidRPr="00CF6066">
        <w:rPr>
          <w:rStyle w:val="StyleUnderline"/>
          <w:rFonts w:asciiTheme="minorHAnsi" w:hAnsiTheme="minorHAnsi" w:cstheme="minorHAnsi"/>
          <w:highlight w:val="yellow"/>
        </w:rPr>
        <w:t>systems</w:t>
      </w:r>
      <w:r w:rsidRPr="00F267BC">
        <w:rPr>
          <w:rStyle w:val="StyleUnderline"/>
          <w:rFonts w:asciiTheme="minorHAnsi" w:hAnsiTheme="minorHAnsi" w:cstheme="minorHAnsi"/>
        </w:rPr>
        <w:t xml:space="preserve">, especially bureaucracies, </w:t>
      </w:r>
      <w:r w:rsidRPr="00CF6066">
        <w:rPr>
          <w:rStyle w:val="StyleUnderline"/>
          <w:rFonts w:asciiTheme="minorHAnsi" w:hAnsiTheme="minorHAnsi" w:cstheme="minorHAnsi"/>
          <w:highlight w:val="yellow"/>
        </w:rPr>
        <w:t xml:space="preserve">no longer know how to die </w:t>
      </w:r>
      <w:r w:rsidRPr="00F267BC">
        <w:rPr>
          <w:rStyle w:val="StyleUnderline"/>
          <w:rFonts w:asciiTheme="minorHAnsi" w:hAnsiTheme="minorHAnsi" w:cstheme="minorHAnsi"/>
        </w:rPr>
        <w:t xml:space="preserve">– or how to </w:t>
      </w:r>
      <w:r w:rsidRPr="00CF6066">
        <w:rPr>
          <w:rStyle w:val="StyleUnderline"/>
          <w:rFonts w:asciiTheme="minorHAnsi" w:hAnsiTheme="minorHAnsi" w:cstheme="minorHAnsi"/>
          <w:highlight w:val="yellow"/>
        </w:rPr>
        <w:t>do anything</w:t>
      </w:r>
      <w:r w:rsidRPr="00F267BC">
        <w:rPr>
          <w:rStyle w:val="StyleUnderline"/>
          <w:rFonts w:asciiTheme="minorHAnsi" w:hAnsiTheme="minorHAnsi" w:cstheme="minorHAnsi"/>
        </w:rPr>
        <w:t xml:space="preserve"> </w:t>
      </w:r>
      <w:r w:rsidRPr="00CF6066">
        <w:rPr>
          <w:rStyle w:val="StyleUnderline"/>
          <w:rFonts w:asciiTheme="minorHAnsi" w:hAnsiTheme="minorHAnsi" w:cstheme="minorHAnsi"/>
          <w:highlight w:val="yellow"/>
        </w:rPr>
        <w:t>but</w:t>
      </w:r>
      <w:r w:rsidRPr="00F267BC">
        <w:rPr>
          <w:rStyle w:val="StyleUnderline"/>
          <w:rFonts w:asciiTheme="minorHAnsi" w:hAnsiTheme="minorHAnsi" w:cstheme="minorHAnsi"/>
        </w:rPr>
        <w:t xml:space="preserve"> keep </w:t>
      </w:r>
      <w:r w:rsidRPr="00CF6066">
        <w:rPr>
          <w:rStyle w:val="StyleUnderline"/>
          <w:rFonts w:asciiTheme="minorHAnsi" w:hAnsiTheme="minorHAnsi" w:cstheme="minorHAnsi"/>
          <w:highlight w:val="yellow"/>
        </w:rPr>
        <w:t>reproducing</w:t>
      </w:r>
      <w:r w:rsidRPr="00F267BC">
        <w:rPr>
          <w:rStyle w:val="StyleUnderline"/>
          <w:rFonts w:asciiTheme="minorHAnsi" w:hAnsiTheme="minorHAnsi" w:cstheme="minorHAnsi"/>
        </w:rPr>
        <w:t xml:space="preserve"> themselves. </w:t>
      </w:r>
      <w:r w:rsidRPr="00F267BC">
        <w:rPr>
          <w:rFonts w:asciiTheme="minorHAnsi" w:hAnsiTheme="minorHAnsi" w:cstheme="minorHAnsi"/>
          <w:sz w:val="12"/>
        </w:rPr>
        <w:t xml:space="preserve">The </w:t>
      </w:r>
      <w:r w:rsidRPr="00F267BC">
        <w:rPr>
          <w:rStyle w:val="StyleUnderline"/>
          <w:rFonts w:asciiTheme="minorHAnsi" w:hAnsiTheme="minorHAnsi" w:cstheme="minorHAnsi"/>
        </w:rPr>
        <w:t xml:space="preserve">internalisation of the idea of the subject or the soul </w:t>
      </w:r>
      <w:r w:rsidRPr="00CF6066">
        <w:rPr>
          <w:rStyle w:val="StyleUnderline"/>
          <w:rFonts w:asciiTheme="minorHAnsi" w:hAnsiTheme="minorHAnsi" w:cstheme="minorHAnsi"/>
          <w:highlight w:val="yellow"/>
        </w:rPr>
        <w:t>alienates us from our bodies</w:t>
      </w:r>
      <w:r w:rsidRPr="00F267BC">
        <w:rPr>
          <w:rStyle w:val="StyleUnderline"/>
          <w:rFonts w:asciiTheme="minorHAnsi" w:hAnsiTheme="minorHAnsi" w:cstheme="minorHAnsi"/>
        </w:rPr>
        <w:t xml:space="preserve">, voices and so on. </w:t>
      </w:r>
      <w:r w:rsidRPr="00F267BC">
        <w:rPr>
          <w:rFonts w:asciiTheme="minorHAnsi" w:hAnsiTheme="minorHAnsi" w:cstheme="minorHAnsi"/>
          <w:sz w:val="12"/>
        </w:rPr>
        <w:t xml:space="preserve">It </w:t>
      </w:r>
      <w:r w:rsidRPr="00F267BC">
        <w:rPr>
          <w:rStyle w:val="StyleUnderline"/>
          <w:rFonts w:asciiTheme="minorHAnsi" w:hAnsiTheme="minorHAnsi" w:cstheme="minorHAnsi"/>
        </w:rPr>
        <w:t>creates a split</w:t>
      </w:r>
      <w:r w:rsidRPr="00F267BC">
        <w:rPr>
          <w:rFonts w:asciiTheme="minorHAnsi" w:hAnsiTheme="minorHAnsi" w:cstheme="minorHAnsi"/>
          <w:sz w:val="12"/>
        </w:rPr>
        <w:t xml:space="preserve">, as Stirner would say, </w:t>
      </w:r>
      <w:r w:rsidRPr="00F267BC">
        <w:rPr>
          <w:rStyle w:val="StyleUnderline"/>
          <w:rFonts w:asciiTheme="minorHAnsi" w:hAnsiTheme="minorHAnsi" w:cstheme="minorHAnsi"/>
        </w:rPr>
        <w:t>between the category of ‘man’ and the ‘un-man’,</w:t>
      </w:r>
      <w:r w:rsidRPr="00F267BC">
        <w:rPr>
          <w:rFonts w:asciiTheme="minorHAnsi" w:hAnsiTheme="minorHAnsi" w:cstheme="minorHAnsi"/>
          <w:sz w:val="12"/>
        </w:rPr>
        <w:t xml:space="preserve"> the real self irreducible to such categories. </w:t>
      </w:r>
      <w:r w:rsidRPr="00F267BC">
        <w:rPr>
          <w:rStyle w:val="StyleUnderline"/>
          <w:rFonts w:asciiTheme="minorHAnsi" w:hAnsiTheme="minorHAnsi" w:cstheme="minorHAnsi"/>
        </w:rPr>
        <w:t>It also individualises people, by destroying their actual connections to others</w:t>
      </w:r>
      <w:r w:rsidRPr="00F267BC">
        <w:rPr>
          <w:rFonts w:asciiTheme="minorHAnsi" w:hAnsiTheme="minorHAnsi" w:cstheme="minorHAnsi"/>
          <w:sz w:val="12"/>
        </w:rPr>
        <w:t xml:space="preserve">. The </w:t>
      </w:r>
      <w:r w:rsidRPr="00CF6066">
        <w:rPr>
          <w:rStyle w:val="StyleUnderline"/>
          <w:rFonts w:asciiTheme="minorHAnsi" w:hAnsiTheme="minorHAnsi" w:cstheme="minorHAnsi"/>
          <w:highlight w:val="yellow"/>
        </w:rPr>
        <w:t>symbolic haunts the code</w:t>
      </w:r>
      <w:r w:rsidRPr="00F267BC">
        <w:rPr>
          <w:rStyle w:val="StyleUnderline"/>
          <w:rFonts w:asciiTheme="minorHAnsi" w:hAnsiTheme="minorHAnsi" w:cstheme="minorHAnsi"/>
        </w:rPr>
        <w:t xml:space="preserve"> as the threat of its own death</w:t>
      </w:r>
      <w:r w:rsidRPr="00F267BC">
        <w:rPr>
          <w:rFonts w:asciiTheme="minorHAnsi" w:hAnsiTheme="minorHAnsi" w:cstheme="minorHAnsi"/>
          <w:sz w:val="12"/>
        </w:rPr>
        <w:t xml:space="preserve">. The </w:t>
      </w:r>
      <w:r w:rsidRPr="00F267BC">
        <w:rPr>
          <w:rStyle w:val="StyleUnderline"/>
          <w:rFonts w:asciiTheme="minorHAnsi" w:hAnsiTheme="minorHAnsi" w:cstheme="minorHAnsi"/>
        </w:rPr>
        <w:t xml:space="preserve">society of the code works constantly to ward off the danger of irruptions of the symbolic. The </w:t>
      </w:r>
      <w:r w:rsidRPr="00CF6066">
        <w:rPr>
          <w:rStyle w:val="StyleUnderline"/>
          <w:rFonts w:asciiTheme="minorHAnsi" w:hAnsiTheme="minorHAnsi" w:cstheme="minorHAnsi"/>
          <w:highlight w:val="yellow"/>
        </w:rPr>
        <w:t>mortal body is actually an effect of the split</w:t>
      </w:r>
      <w:r w:rsidRPr="00F267BC">
        <w:rPr>
          <w:rStyle w:val="StyleUnderline"/>
          <w:rFonts w:asciiTheme="minorHAnsi" w:hAnsiTheme="minorHAnsi" w:cstheme="minorHAnsi"/>
        </w:rPr>
        <w:t xml:space="preserve"> introduced by the foreclosure of death</w:t>
      </w:r>
      <w:r w:rsidRPr="00F267BC">
        <w:rPr>
          <w:rFonts w:asciiTheme="minorHAnsi" w:hAnsiTheme="minorHAnsi" w:cstheme="minorHAnsi"/>
          <w:sz w:val="12"/>
        </w:rPr>
        <w:t xml:space="preserve">. The </w:t>
      </w:r>
      <w:r w:rsidRPr="00F267BC">
        <w:rPr>
          <w:rStyle w:val="StyleUnderline"/>
          <w:rFonts w:asciiTheme="minorHAnsi" w:hAnsiTheme="minorHAnsi" w:cstheme="minorHAnsi"/>
        </w:rPr>
        <w:t>split never actually stops exchanges across the categories</w:t>
      </w:r>
      <w:r w:rsidRPr="00F267BC">
        <w:rPr>
          <w:rFonts w:asciiTheme="minorHAnsi" w:hAnsiTheme="minorHAnsi" w:cstheme="minorHAnsi"/>
          <w:sz w:val="12"/>
        </w:rPr>
        <w:t xml:space="preserve">. In the case of death, </w:t>
      </w:r>
      <w:r w:rsidRPr="00F267BC">
        <w:rPr>
          <w:rStyle w:val="StyleUnderline"/>
          <w:rFonts w:asciiTheme="minorHAnsi" w:hAnsiTheme="minorHAnsi" w:cstheme="minorHAnsi"/>
        </w:rPr>
        <w:t>we still ‘exchange’ with the dead through our own deaths and our anxiety about death</w:t>
      </w:r>
      <w:r w:rsidRPr="00F267BC">
        <w:rPr>
          <w:rFonts w:asciiTheme="minorHAnsi" w:hAnsiTheme="minorHAnsi" w:cstheme="minorHAnsi"/>
          <w:sz w:val="12"/>
        </w:rPr>
        <w:t xml:space="preserve">. We no </w:t>
      </w:r>
      <w:r w:rsidRPr="00F267BC">
        <w:rPr>
          <w:rStyle w:val="StyleUnderline"/>
          <w:rFonts w:asciiTheme="minorHAnsi" w:hAnsiTheme="minorHAnsi" w:cstheme="minorHAnsi"/>
        </w:rPr>
        <w:t>longer have living, mortal relationships with objects either. They are reduced to the instrumental</w:t>
      </w:r>
      <w:r w:rsidRPr="00F267BC">
        <w:rPr>
          <w:rFonts w:asciiTheme="minorHAnsi" w:hAnsiTheme="minorHAnsi" w:cstheme="minorHAnsi"/>
          <w:sz w:val="12"/>
        </w:rPr>
        <w:t xml:space="preserve">. It is as if we have a </w:t>
      </w:r>
      <w:r w:rsidRPr="00F267BC">
        <w:rPr>
          <w:rStyle w:val="StyleUnderline"/>
          <w:rFonts w:asciiTheme="minorHAnsi" w:hAnsiTheme="minorHAnsi" w:cstheme="minorHAnsi"/>
        </w:rPr>
        <w:t xml:space="preserve">transparent veil between us. </w:t>
      </w:r>
      <w:r w:rsidRPr="00CF6066">
        <w:rPr>
          <w:rStyle w:val="StyleUnderline"/>
          <w:rFonts w:asciiTheme="minorHAnsi" w:hAnsiTheme="minorHAnsi" w:cstheme="minorHAnsi"/>
          <w:highlight w:val="yellow"/>
        </w:rPr>
        <w:t>Symbolic exchange is based on a game</w:t>
      </w:r>
      <w:r w:rsidRPr="00F267BC">
        <w:rPr>
          <w:rStyle w:val="StyleUnderline"/>
          <w:rFonts w:asciiTheme="minorHAnsi" w:hAnsiTheme="minorHAnsi" w:cstheme="minorHAnsi"/>
        </w:rPr>
        <w:t xml:space="preserve">, with game-like rules. </w:t>
      </w:r>
      <w:r w:rsidRPr="00F267BC">
        <w:rPr>
          <w:rFonts w:asciiTheme="minorHAnsi" w:hAnsiTheme="minorHAnsi" w:cstheme="minorHAnsi"/>
          <w:sz w:val="12"/>
        </w:rPr>
        <w:t xml:space="preserve">When this disappears, </w:t>
      </w:r>
      <w:r w:rsidRPr="00F267BC">
        <w:rPr>
          <w:rStyle w:val="StyleUnderline"/>
          <w:rFonts w:asciiTheme="minorHAnsi" w:hAnsiTheme="minorHAnsi" w:cstheme="minorHAnsi"/>
        </w:rPr>
        <w:t xml:space="preserve">laws and the state are invented to take their place. It is the process of excluding, marking, or barring which allows concentrated or transcendental power to come into existence. </w:t>
      </w:r>
      <w:r w:rsidRPr="00F267BC">
        <w:rPr>
          <w:rFonts w:asciiTheme="minorHAnsi" w:hAnsiTheme="minorHAnsi" w:cstheme="minorHAnsi"/>
          <w:sz w:val="12"/>
        </w:rPr>
        <w:t xml:space="preserve">Through splits, people turn the other into their ‘imaginary’. For instance, </w:t>
      </w:r>
      <w:r w:rsidRPr="00CF6066">
        <w:rPr>
          <w:rStyle w:val="StyleUnderline"/>
          <w:rFonts w:asciiTheme="minorHAnsi" w:hAnsiTheme="minorHAnsi" w:cstheme="minorHAnsi"/>
          <w:highlight w:val="yellow"/>
        </w:rPr>
        <w:t>westerners invest the “Third World” with racist fantasies</w:t>
      </w:r>
      <w:r w:rsidRPr="00F267BC">
        <w:rPr>
          <w:rStyle w:val="StyleUnderline"/>
          <w:rFonts w:asciiTheme="minorHAnsi" w:hAnsiTheme="minorHAnsi" w:cstheme="minorHAnsi"/>
        </w:rPr>
        <w:t xml:space="preserve"> and revolutionary aspirations; the “Third World” invests the west with aspirational fantasies of development. In separation, the other exists only as an imaginary object. Yet the resultant purity is illusory. </w:t>
      </w:r>
      <w:r w:rsidRPr="00F267BC">
        <w:rPr>
          <w:rFonts w:asciiTheme="minorHAnsi" w:hAnsiTheme="minorHAnsi" w:cstheme="minorHAnsi"/>
          <w:sz w:val="12"/>
        </w:rPr>
        <w:t xml:space="preserve">For Baudrillard, any such marking or </w:t>
      </w:r>
      <w:r w:rsidRPr="00F267BC">
        <w:rPr>
          <w:rStyle w:val="StyleUnderline"/>
          <w:rFonts w:asciiTheme="minorHAnsi" w:hAnsiTheme="minorHAnsi" w:cstheme="minorHAnsi"/>
        </w:rPr>
        <w:t>barring of the other brings the other to the core of society. “</w:t>
      </w:r>
      <w:r w:rsidRPr="00CF6066">
        <w:rPr>
          <w:rStyle w:val="StyleUnderline"/>
          <w:rFonts w:asciiTheme="minorHAnsi" w:hAnsiTheme="minorHAnsi" w:cstheme="minorHAnsi"/>
          <w:highlight w:val="yellow"/>
        </w:rPr>
        <w:t>We all” become dead,</w:t>
      </w:r>
      <w:r w:rsidRPr="00F267BC">
        <w:rPr>
          <w:rStyle w:val="StyleUnderline"/>
          <w:rFonts w:asciiTheme="minorHAnsi" w:hAnsiTheme="minorHAnsi" w:cstheme="minorHAnsi"/>
        </w:rPr>
        <w:t xml:space="preserve"> or mad, or prisoners,</w:t>
      </w:r>
      <w:r w:rsidRPr="00F267BC">
        <w:rPr>
          <w:rFonts w:asciiTheme="minorHAnsi" w:hAnsiTheme="minorHAnsi" w:cstheme="minorHAnsi"/>
          <w:sz w:val="12"/>
        </w:rPr>
        <w:t xml:space="preserve"> and so on, through their exclusion. The </w:t>
      </w:r>
      <w:r w:rsidRPr="00F267BC">
        <w:rPr>
          <w:rStyle w:val="StyleUnderline"/>
          <w:rFonts w:asciiTheme="minorHAnsi" w:hAnsiTheme="minorHAnsi" w:cstheme="minorHAnsi"/>
        </w:rPr>
        <w:t>goal of ‘survival’ is fundamental to the birth of power. Social control emerges when the union of the living and the dead is shattered, and the dead become prohibited</w:t>
      </w:r>
      <w:r w:rsidRPr="00F267BC">
        <w:rPr>
          <w:rFonts w:asciiTheme="minorHAnsi" w:hAnsiTheme="minorHAnsi" w:cstheme="minorHAnsi"/>
          <w:sz w:val="12"/>
        </w:rPr>
        <w:t xml:space="preserve">. The </w:t>
      </w:r>
      <w:r w:rsidRPr="00F267BC">
        <w:rPr>
          <w:rStyle w:val="StyleUnderline"/>
          <w:rFonts w:asciiTheme="minorHAnsi" w:hAnsiTheme="minorHAnsi" w:cstheme="minorHAnsi"/>
        </w:rPr>
        <w:t xml:space="preserve">social </w:t>
      </w:r>
      <w:r w:rsidRPr="00CF6066">
        <w:rPr>
          <w:rStyle w:val="StyleUnderline"/>
          <w:rFonts w:asciiTheme="minorHAnsi" w:hAnsiTheme="minorHAnsi" w:cstheme="minorHAnsi"/>
          <w:highlight w:val="yellow"/>
        </w:rPr>
        <w:t>repression of death grounds the repressive socialisation of life</w:t>
      </w:r>
      <w:r w:rsidRPr="00CF6066">
        <w:rPr>
          <w:rFonts w:asciiTheme="minorHAnsi" w:hAnsiTheme="minorHAnsi" w:cstheme="minorHAnsi"/>
          <w:sz w:val="12"/>
          <w:highlight w:val="yellow"/>
        </w:rPr>
        <w:t>.</w:t>
      </w:r>
      <w:r w:rsidRPr="00F267BC">
        <w:rPr>
          <w:rFonts w:asciiTheme="minorHAnsi" w:hAnsiTheme="minorHAnsi" w:cstheme="minorHAnsi"/>
          <w:sz w:val="12"/>
        </w:rPr>
        <w:t xml:space="preserve"> People are </w:t>
      </w:r>
      <w:r w:rsidRPr="00CF6066">
        <w:rPr>
          <w:rStyle w:val="StyleUnderline"/>
          <w:rFonts w:asciiTheme="minorHAnsi" w:hAnsiTheme="minorHAnsi" w:cstheme="minorHAnsi"/>
          <w:highlight w:val="yellow"/>
        </w:rPr>
        <w:t>compelled to survive so as to become useful</w:t>
      </w:r>
      <w:r w:rsidRPr="00F267BC">
        <w:rPr>
          <w:rFonts w:asciiTheme="minorHAnsi" w:hAnsiTheme="minorHAnsi" w:cstheme="minorHAnsi"/>
          <w:sz w:val="12"/>
        </w:rPr>
        <w:t xml:space="preserve">. For Baudrillard, </w:t>
      </w:r>
      <w:r w:rsidRPr="00F267BC">
        <w:rPr>
          <w:rStyle w:val="StyleUnderline"/>
          <w:rFonts w:asciiTheme="minorHAnsi" w:hAnsiTheme="minorHAnsi" w:cstheme="minorHAnsi"/>
        </w:rPr>
        <w:t xml:space="preserve">capitalism’s original relationship to death has historically been concealed by the system of production, </w:t>
      </w:r>
      <w:r w:rsidRPr="00F267BC">
        <w:rPr>
          <w:rFonts w:asciiTheme="minorHAnsi" w:hAnsiTheme="minorHAnsi" w:cstheme="minorHAnsi"/>
          <w:sz w:val="12"/>
        </w:rPr>
        <w:t xml:space="preserve">and its ends. It only becomes fully visible now this </w:t>
      </w:r>
      <w:r w:rsidRPr="00F267BC">
        <w:rPr>
          <w:rStyle w:val="StyleUnderline"/>
          <w:rFonts w:asciiTheme="minorHAnsi" w:hAnsiTheme="minorHAnsi" w:cstheme="minorHAnsi"/>
        </w:rPr>
        <w:t xml:space="preserve">system is collapsing, and production is reduced to operation. </w:t>
      </w:r>
      <w:r w:rsidRPr="00F267BC">
        <w:rPr>
          <w:rFonts w:asciiTheme="minorHAnsi" w:hAnsiTheme="minorHAnsi" w:cstheme="minorHAnsi"/>
          <w:sz w:val="12"/>
        </w:rPr>
        <w:t xml:space="preserve">In modern societies, </w:t>
      </w:r>
      <w:r w:rsidRPr="00F267BC">
        <w:rPr>
          <w:rStyle w:val="StyleUnderline"/>
          <w:rFonts w:asciiTheme="minorHAnsi" w:hAnsiTheme="minorHAnsi" w:cstheme="minorHAnsi"/>
        </w:rPr>
        <w:t>death is made invisible, denied, and placed outside society.</w:t>
      </w:r>
      <w:r w:rsidRPr="00F267BC">
        <w:rPr>
          <w:rFonts w:asciiTheme="minorHAnsi" w:hAnsiTheme="minorHAnsi" w:cstheme="minorHAnsi"/>
          <w:sz w:val="12"/>
        </w:rPr>
        <w:t xml:space="preserve"> For example, elderly people are excluded from society. </w:t>
      </w:r>
      <w:r w:rsidRPr="00F267BC">
        <w:rPr>
          <w:rStyle w:val="StyleUnderline"/>
          <w:rFonts w:asciiTheme="minorHAnsi" w:hAnsiTheme="minorHAnsi" w:cstheme="minorHAnsi"/>
        </w:rPr>
        <w:t>People no longer expect their own death. As a result, it becomes unintelligible. It keeps returning as ‘nature which will not abide by objective laws’. It can no longer be absorbed through ritual. Western society is arranged so death is never done by someone else, but always attributable to ‘nature’. This creates a bureaucratic, judicial regime of death, of which the concentration camp is the ultimate symbol</w:t>
      </w:r>
      <w:r w:rsidRPr="00F267BC">
        <w:rPr>
          <w:rFonts w:asciiTheme="minorHAnsi" w:hAnsiTheme="minorHAnsi" w:cstheme="minorHAnsi"/>
          <w:sz w:val="12"/>
        </w:rPr>
        <w:t xml:space="preserve">. The system now </w:t>
      </w:r>
      <w:r w:rsidRPr="00F267BC">
        <w:rPr>
          <w:rStyle w:val="StyleUnderline"/>
          <w:rFonts w:asciiTheme="minorHAnsi" w:hAnsiTheme="minorHAnsi" w:cstheme="minorHAnsi"/>
        </w:rPr>
        <w:t>commands that we must not die</w:t>
      </w:r>
      <w:r w:rsidRPr="00F267BC">
        <w:rPr>
          <w:rFonts w:asciiTheme="minorHAnsi" w:hAnsiTheme="minorHAnsi" w:cstheme="minorHAnsi"/>
          <w:sz w:val="12"/>
        </w:rPr>
        <w:t xml:space="preserve"> – at least not in any old way. </w:t>
      </w:r>
      <w:r w:rsidRPr="00CF6066">
        <w:rPr>
          <w:rStyle w:val="Emphasis"/>
          <w:rFonts w:asciiTheme="minorHAnsi" w:hAnsiTheme="minorHAnsi" w:cstheme="minorHAnsi"/>
          <w:highlight w:val="yellow"/>
        </w:rPr>
        <w:t xml:space="preserve">We may only die if law and medicine allow </w:t>
      </w:r>
      <w:r w:rsidRPr="00CF6066">
        <w:rPr>
          <w:rStyle w:val="StyleUnderline"/>
          <w:rFonts w:asciiTheme="minorHAnsi" w:hAnsiTheme="minorHAnsi" w:cstheme="minorHAnsi"/>
          <w:highlight w:val="yellow"/>
        </w:rPr>
        <w:t>it.</w:t>
      </w:r>
      <w:r w:rsidRPr="00F267BC">
        <w:rPr>
          <w:rStyle w:val="StyleUnderline"/>
          <w:rFonts w:asciiTheme="minorHAnsi" w:hAnsiTheme="minorHAnsi" w:cstheme="minorHAnsi"/>
        </w:rPr>
        <w:t xml:space="preserve"> Hence for instance the spread of health and safety regulations. </w:t>
      </w:r>
      <w:r w:rsidRPr="00CF6066">
        <w:rPr>
          <w:rStyle w:val="StyleUnderline"/>
          <w:rFonts w:asciiTheme="minorHAnsi" w:hAnsiTheme="minorHAnsi" w:cstheme="minorHAnsi"/>
          <w:highlight w:val="yellow"/>
        </w:rPr>
        <w:t>On the other hand, murder and violence are legalised, provided they can be re-converted into economic value.</w:t>
      </w:r>
      <w:r w:rsidRPr="00F267BC">
        <w:rPr>
          <w:rStyle w:val="StyleUnderline"/>
          <w:rFonts w:asciiTheme="minorHAnsi" w:hAnsiTheme="minorHAnsi" w:cstheme="minorHAnsi"/>
        </w:rPr>
        <w:t xml:space="preserve"> Baudrillard sees this as a regressive redistribution of death. It is wrested from the circuit of social exchanges and vested in centralised agencies.</w:t>
      </w:r>
    </w:p>
    <w:p w14:paraId="4565DFAD" w14:textId="77777777" w:rsidR="00FF4937" w:rsidRDefault="00FF4937" w:rsidP="00FF4937"/>
    <w:p w14:paraId="7042D0A7" w14:textId="65E2C276" w:rsidR="00FF4937" w:rsidRDefault="00FF4937" w:rsidP="00FF4937">
      <w:pPr>
        <w:pStyle w:val="Heading1"/>
      </w:pPr>
      <w:r>
        <w:t>Case</w:t>
      </w:r>
    </w:p>
    <w:p w14:paraId="474B0A59" w14:textId="24D8DE3D" w:rsidR="00FF4937" w:rsidRDefault="00FF4937" w:rsidP="00FF4937"/>
    <w:p w14:paraId="23EE9DE0" w14:textId="2E58B3C1" w:rsidR="00186229" w:rsidRDefault="00186229" w:rsidP="00186229">
      <w:pPr>
        <w:pStyle w:val="Heading2"/>
      </w:pPr>
      <w:r>
        <w:t>Case</w:t>
      </w:r>
    </w:p>
    <w:p w14:paraId="7D8A8282" w14:textId="3C4E53B8" w:rsidR="00D74D4F" w:rsidRPr="00F267BC" w:rsidRDefault="00D74D4F" w:rsidP="00D74D4F">
      <w:pPr>
        <w:pStyle w:val="Heading3"/>
        <w:rPr>
          <w:rFonts w:asciiTheme="minorHAnsi" w:hAnsiTheme="minorHAnsi" w:cstheme="minorHAnsi"/>
        </w:rPr>
      </w:pPr>
      <w:r w:rsidRPr="00F267BC">
        <w:rPr>
          <w:rFonts w:asciiTheme="minorHAnsi" w:hAnsiTheme="minorHAnsi" w:cstheme="minorHAnsi"/>
        </w:rPr>
        <w:t xml:space="preserve">Disneyland </w:t>
      </w:r>
    </w:p>
    <w:p w14:paraId="45BDC0F8" w14:textId="77777777" w:rsidR="00D74D4F" w:rsidRPr="00F267BC" w:rsidRDefault="00D74D4F" w:rsidP="00D74D4F">
      <w:pPr>
        <w:pStyle w:val="Heading4"/>
        <w:rPr>
          <w:rFonts w:asciiTheme="minorHAnsi" w:hAnsiTheme="minorHAnsi" w:cstheme="minorHAnsi"/>
        </w:rPr>
      </w:pPr>
      <w:r w:rsidRPr="00F267BC">
        <w:rPr>
          <w:rFonts w:asciiTheme="minorHAnsi" w:hAnsiTheme="minorHAnsi" w:cstheme="minorHAnsi"/>
        </w:rPr>
        <w:t>The use of fiat creates the illusion of a real situation – the aff/neg is creating a simulation to convince us that when we leave the round that we are actually in the “real” world which allows for the hyper real to prevail</w:t>
      </w:r>
    </w:p>
    <w:p w14:paraId="1BA0BACB" w14:textId="77777777" w:rsidR="00D74D4F" w:rsidRPr="00F267BC" w:rsidRDefault="00D74D4F" w:rsidP="00D74D4F">
      <w:pPr>
        <w:rPr>
          <w:rFonts w:asciiTheme="minorHAnsi" w:hAnsiTheme="minorHAnsi" w:cstheme="minorHAnsi"/>
          <w:sz w:val="16"/>
        </w:rPr>
      </w:pPr>
      <w:r w:rsidRPr="00F267BC">
        <w:rPr>
          <w:rStyle w:val="Style13ptBold"/>
          <w:rFonts w:asciiTheme="minorHAnsi" w:hAnsiTheme="minorHAnsi" w:cstheme="minorHAnsi"/>
        </w:rPr>
        <w:t>Baudrillard 81</w:t>
      </w:r>
      <w:r w:rsidRPr="00F267BC">
        <w:rPr>
          <w:rFonts w:asciiTheme="minorHAnsi" w:eastAsia="Times New Roman" w:hAnsiTheme="minorHAnsi" w:cstheme="minorHAnsi"/>
          <w:color w:val="222222"/>
          <w:sz w:val="19"/>
          <w:szCs w:val="19"/>
          <w:shd w:val="clear" w:color="auto" w:fill="FFFFFF"/>
        </w:rPr>
        <w:t>. Jean Baudrillard, Philosopher, Sociologist, Cultural Theorist, “Simulation and Simulacra,” 1981, Paris, 12-14.</w:t>
      </w:r>
    </w:p>
    <w:p w14:paraId="002AC947" w14:textId="77777777" w:rsidR="00D74D4F" w:rsidRPr="00F267BC" w:rsidRDefault="00D74D4F" w:rsidP="00D74D4F">
      <w:pPr>
        <w:rPr>
          <w:rFonts w:asciiTheme="minorHAnsi" w:hAnsiTheme="minorHAnsi" w:cstheme="minorHAnsi"/>
          <w:sz w:val="12"/>
        </w:rPr>
      </w:pPr>
      <w:r w:rsidRPr="00CF6066">
        <w:rPr>
          <w:rStyle w:val="StyleUnderline"/>
          <w:rFonts w:asciiTheme="minorHAnsi" w:hAnsiTheme="minorHAnsi" w:cstheme="minorHAnsi"/>
          <w:highlight w:val="yellow"/>
        </w:rPr>
        <w:t>Disneyland is a perfect model of</w:t>
      </w:r>
      <w:r w:rsidRPr="00F267BC">
        <w:rPr>
          <w:rStyle w:val="StyleUnderline"/>
          <w:rFonts w:asciiTheme="minorHAnsi" w:hAnsiTheme="minorHAnsi" w:cstheme="minorHAnsi"/>
        </w:rPr>
        <w:t xml:space="preserve"> all the entangled orders of </w:t>
      </w:r>
      <w:r w:rsidRPr="00CF6066">
        <w:rPr>
          <w:rStyle w:val="StyleUnderline"/>
          <w:rFonts w:asciiTheme="minorHAnsi" w:hAnsiTheme="minorHAnsi" w:cstheme="minorHAnsi"/>
          <w:highlight w:val="yellow"/>
        </w:rPr>
        <w:t>simulacra</w:t>
      </w:r>
      <w:r w:rsidRPr="00F267BC">
        <w:rPr>
          <w:rStyle w:val="StyleUnderline"/>
          <w:rFonts w:asciiTheme="minorHAnsi" w:hAnsiTheme="minorHAnsi" w:cstheme="minorHAnsi"/>
        </w:rPr>
        <w:t>. It is first of all a play of illusions and phantasms: the Pirates, the Frontier, the Future World, etc.</w:t>
      </w:r>
      <w:r w:rsidRPr="00F267BC">
        <w:rPr>
          <w:rFonts w:asciiTheme="minorHAnsi" w:hAnsiTheme="minorHAnsi" w:cstheme="minorHAnsi"/>
          <w:sz w:val="12"/>
        </w:rPr>
        <w:t xml:space="preserve"> This imaginary world is supposed to ensure the success of the operation. But </w:t>
      </w:r>
      <w:r w:rsidRPr="00F267BC">
        <w:rPr>
          <w:rStyle w:val="StyleUnderline"/>
          <w:rFonts w:asciiTheme="minorHAnsi" w:hAnsiTheme="minorHAnsi" w:cstheme="minorHAnsi"/>
        </w:rPr>
        <w:t xml:space="preserve">what attracts the crowds </w:t>
      </w:r>
      <w:r w:rsidRPr="00F267BC">
        <w:rPr>
          <w:rFonts w:asciiTheme="minorHAnsi" w:hAnsiTheme="minorHAnsi" w:cstheme="minorHAnsi"/>
          <w:sz w:val="12"/>
        </w:rPr>
        <w:t xml:space="preserve">the most </w:t>
      </w:r>
      <w:r w:rsidRPr="00F267BC">
        <w:rPr>
          <w:rStyle w:val="StyleUnderline"/>
          <w:rFonts w:asciiTheme="minorHAnsi" w:hAnsiTheme="minorHAnsi" w:cstheme="minorHAnsi"/>
        </w:rPr>
        <w:t>is</w:t>
      </w:r>
      <w:r w:rsidRPr="00F267BC">
        <w:rPr>
          <w:rFonts w:asciiTheme="minorHAnsi" w:hAnsiTheme="minorHAnsi" w:cstheme="minorHAnsi"/>
          <w:sz w:val="12"/>
        </w:rPr>
        <w:t xml:space="preserve"> without a doubt </w:t>
      </w:r>
      <w:r w:rsidRPr="00F267BC">
        <w:rPr>
          <w:rStyle w:val="StyleUnderline"/>
          <w:rFonts w:asciiTheme="minorHAnsi" w:hAnsiTheme="minorHAnsi" w:cstheme="minorHAnsi"/>
        </w:rPr>
        <w:t>the social microcosm, the religious, miniaturized pleasure of real America, of its constraints and joys.</w:t>
      </w:r>
      <w:r w:rsidRPr="00F267BC">
        <w:rPr>
          <w:rFonts w:asciiTheme="minorHAnsi" w:hAnsiTheme="minorHAnsi" w:cstheme="minorHAnsi"/>
          <w:sz w:val="12"/>
        </w:rPr>
        <w:t xml:space="preserve"> One parks outside and stands in line inside, one is altogether abandoned at the exit. The only phantasmagoria in this imaginary world lies in the tenderness and warmth of the crowd, and in the sufficient and excessive number of gadgets necessary to create the multitudinous effect. </w:t>
      </w:r>
      <w:r w:rsidRPr="00F267BC">
        <w:rPr>
          <w:rStyle w:val="StyleUnderline"/>
          <w:rFonts w:asciiTheme="minorHAnsi" w:hAnsiTheme="minorHAnsi" w:cstheme="minorHAnsi"/>
        </w:rPr>
        <w:t xml:space="preserve">The </w:t>
      </w:r>
      <w:r w:rsidRPr="00CF6066">
        <w:rPr>
          <w:rStyle w:val="StyleUnderline"/>
          <w:rFonts w:asciiTheme="minorHAnsi" w:hAnsiTheme="minorHAnsi" w:cstheme="minorHAnsi"/>
          <w:highlight w:val="yellow"/>
        </w:rPr>
        <w:t>contrast</w:t>
      </w:r>
      <w:r w:rsidRPr="00F267BC">
        <w:rPr>
          <w:rStyle w:val="StyleUnderline"/>
          <w:rFonts w:asciiTheme="minorHAnsi" w:hAnsiTheme="minorHAnsi" w:cstheme="minorHAnsi"/>
        </w:rPr>
        <w:t xml:space="preserve"> </w:t>
      </w:r>
      <w:r w:rsidRPr="00CF6066">
        <w:rPr>
          <w:rStyle w:val="StyleUnderline"/>
          <w:rFonts w:asciiTheme="minorHAnsi" w:hAnsiTheme="minorHAnsi" w:cstheme="minorHAnsi"/>
          <w:highlight w:val="yellow"/>
        </w:rPr>
        <w:t>with the</w:t>
      </w:r>
      <w:r w:rsidRPr="00F267BC">
        <w:rPr>
          <w:rStyle w:val="StyleUnderline"/>
          <w:rFonts w:asciiTheme="minorHAnsi" w:hAnsiTheme="minorHAnsi" w:cstheme="minorHAnsi"/>
        </w:rPr>
        <w:t xml:space="preserve"> absolute solitude of the </w:t>
      </w:r>
      <w:r w:rsidRPr="00CF6066">
        <w:rPr>
          <w:rStyle w:val="StyleUnderline"/>
          <w:rFonts w:asciiTheme="minorHAnsi" w:hAnsiTheme="minorHAnsi" w:cstheme="minorHAnsi"/>
          <w:highlight w:val="yellow"/>
        </w:rPr>
        <w:t xml:space="preserve">parking lot - </w:t>
      </w:r>
      <w:r w:rsidRPr="00F267BC">
        <w:rPr>
          <w:rStyle w:val="StyleUnderline"/>
          <w:rFonts w:asciiTheme="minorHAnsi" w:hAnsiTheme="minorHAnsi" w:cstheme="minorHAnsi"/>
        </w:rPr>
        <w:t xml:space="preserve">a veritable concentration camp - is total. </w:t>
      </w:r>
      <w:r w:rsidRPr="00F267BC">
        <w:rPr>
          <w:rFonts w:asciiTheme="minorHAnsi" w:hAnsiTheme="minorHAnsi" w:cstheme="minorHAnsi"/>
          <w:sz w:val="12"/>
        </w:rPr>
        <w:t xml:space="preserve">Or, rather: 13 </w:t>
      </w:r>
      <w:r w:rsidRPr="00F267BC">
        <w:rPr>
          <w:rStyle w:val="StyleUnderline"/>
          <w:rFonts w:asciiTheme="minorHAnsi" w:hAnsiTheme="minorHAnsi" w:cstheme="minorHAnsi"/>
        </w:rPr>
        <w:t>inside, a whole panoply of gadgets magnetizes the crowd in directed flows - outside, solitude is directed at a single gadget: the automobile.</w:t>
      </w:r>
      <w:r w:rsidRPr="00F267BC">
        <w:rPr>
          <w:rFonts w:asciiTheme="minorHAnsi" w:hAnsiTheme="minorHAnsi" w:cstheme="minorHAnsi"/>
          <w:sz w:val="12"/>
        </w:rPr>
        <w:t xml:space="preserve"> By an extraordinary coincidence (but this derives without a doubt from the enchantment inherent to this universe), </w:t>
      </w:r>
      <w:r w:rsidRPr="00F267BC">
        <w:rPr>
          <w:rStyle w:val="StyleUnderline"/>
          <w:rFonts w:asciiTheme="minorHAnsi" w:hAnsiTheme="minorHAnsi" w:cstheme="minorHAnsi"/>
        </w:rPr>
        <w:t>this</w:t>
      </w:r>
      <w:r w:rsidRPr="00F267BC">
        <w:rPr>
          <w:rFonts w:asciiTheme="minorHAnsi" w:hAnsiTheme="minorHAnsi" w:cstheme="minorHAnsi"/>
          <w:sz w:val="12"/>
        </w:rPr>
        <w:t xml:space="preserve"> frozen, </w:t>
      </w:r>
      <w:r w:rsidRPr="00F267BC">
        <w:rPr>
          <w:rStyle w:val="StyleUnderline"/>
          <w:rFonts w:asciiTheme="minorHAnsi" w:hAnsiTheme="minorHAnsi" w:cstheme="minorHAnsi"/>
        </w:rPr>
        <w:t>childlike world is found to have been conceived and realized by a man who is himself now cryogenized: Walt Disney, who awaits his resurrection through an increase of 180 degrees centigrade. Thus, everywhere in Disneyland the objective profile of America, down to the morphology of individuals and of the crowd, is drawn. All its values are exalted by the miniature and the comic strip. Embalmed and pacified. Whence the possibility of an ideological analysis of Disneyland</w:t>
      </w:r>
      <w:r w:rsidRPr="00F267BC">
        <w:rPr>
          <w:rFonts w:asciiTheme="minorHAnsi" w:hAnsiTheme="minorHAnsi" w:cstheme="minorHAnsi"/>
          <w:sz w:val="12"/>
        </w:rPr>
        <w:t xml:space="preserve"> (L. Marin did it very well in Utopiques, jeux d'espace [Utopias, play of space]): </w:t>
      </w:r>
      <w:r w:rsidRPr="00F267BC">
        <w:rPr>
          <w:rStyle w:val="StyleUnderline"/>
          <w:rFonts w:asciiTheme="minorHAnsi" w:hAnsiTheme="minorHAnsi" w:cstheme="minorHAnsi"/>
        </w:rPr>
        <w:t xml:space="preserve">digest of the American way of life, panegyric of American values, idealized transposition of a contradictory reality. Certainly. But </w:t>
      </w:r>
      <w:r w:rsidRPr="00CF6066">
        <w:rPr>
          <w:rStyle w:val="StyleUnderline"/>
          <w:rFonts w:asciiTheme="minorHAnsi" w:hAnsiTheme="minorHAnsi" w:cstheme="minorHAnsi"/>
          <w:highlight w:val="yellow"/>
        </w:rPr>
        <w:t>this masks something else and this "ideological" blanket functions as a cover for a simulation of the third order: Disneyland exists in order to hide that it is the "real" country</w:t>
      </w:r>
      <w:r w:rsidRPr="00F267BC">
        <w:rPr>
          <w:rStyle w:val="StyleUnderline"/>
          <w:rFonts w:asciiTheme="minorHAnsi" w:hAnsiTheme="minorHAnsi" w:cstheme="minorHAnsi"/>
        </w:rPr>
        <w:t xml:space="preserve">, all of "real" America that is Disneyland (a bit like prisons are there to hide that it is the social in its entirety, in </w:t>
      </w:r>
      <w:r w:rsidRPr="00CF6066">
        <w:rPr>
          <w:rStyle w:val="StyleUnderline"/>
          <w:rFonts w:asciiTheme="minorHAnsi" w:hAnsiTheme="minorHAnsi" w:cstheme="minorHAnsi"/>
          <w:highlight w:val="yellow"/>
        </w:rPr>
        <w:t>its</w:t>
      </w:r>
      <w:r w:rsidRPr="00F267BC">
        <w:rPr>
          <w:rStyle w:val="StyleUnderline"/>
          <w:rFonts w:asciiTheme="minorHAnsi" w:hAnsiTheme="minorHAnsi" w:cstheme="minorHAnsi"/>
        </w:rPr>
        <w:t xml:space="preserve"> banal omnipresence, that is </w:t>
      </w:r>
      <w:r w:rsidRPr="00CF6066">
        <w:rPr>
          <w:rStyle w:val="StyleUnderline"/>
          <w:rFonts w:asciiTheme="minorHAnsi" w:hAnsiTheme="minorHAnsi" w:cstheme="minorHAnsi"/>
          <w:highlight w:val="yellow"/>
        </w:rPr>
        <w:t>carceral</w:t>
      </w:r>
      <w:r w:rsidRPr="00F267BC">
        <w:rPr>
          <w:rStyle w:val="StyleUnderline"/>
          <w:rFonts w:asciiTheme="minorHAnsi" w:hAnsiTheme="minorHAnsi" w:cstheme="minorHAnsi"/>
        </w:rPr>
        <w:t xml:space="preserve">). Disneyland is presented as imaginary in order to make us believe that the rest is real, whereas all of Los Angeles and the America that surrounds it are no longer real, but belong to the hyperreal order and to the order of simulation. It is no longer a question of a false representation of reality (ideology) but of </w:t>
      </w:r>
      <w:r w:rsidRPr="00CF6066">
        <w:rPr>
          <w:rStyle w:val="StyleUnderline"/>
          <w:rFonts w:asciiTheme="minorHAnsi" w:hAnsiTheme="minorHAnsi" w:cstheme="minorHAnsi"/>
          <w:highlight w:val="yellow"/>
        </w:rPr>
        <w:t>concealing the fact that the real is no longer real</w:t>
      </w:r>
      <w:r w:rsidRPr="00F267BC">
        <w:rPr>
          <w:rStyle w:val="StyleUnderline"/>
          <w:rFonts w:asciiTheme="minorHAnsi" w:hAnsiTheme="minorHAnsi" w:cstheme="minorHAnsi"/>
        </w:rPr>
        <w:t xml:space="preserve">, and thus of </w:t>
      </w:r>
      <w:r w:rsidRPr="00CF6066">
        <w:rPr>
          <w:rStyle w:val="StyleUnderline"/>
          <w:rFonts w:asciiTheme="minorHAnsi" w:hAnsiTheme="minorHAnsi" w:cstheme="minorHAnsi"/>
          <w:highlight w:val="yellow"/>
        </w:rPr>
        <w:t>saving the reality principle</w:t>
      </w:r>
      <w:r w:rsidRPr="00F267BC">
        <w:rPr>
          <w:rStyle w:val="StyleUnderline"/>
          <w:rFonts w:asciiTheme="minorHAnsi" w:hAnsiTheme="minorHAnsi" w:cstheme="minorHAnsi"/>
        </w:rPr>
        <w:t xml:space="preserve">. The imaginary of </w:t>
      </w:r>
      <w:r w:rsidRPr="00CF6066">
        <w:rPr>
          <w:rStyle w:val="StyleUnderline"/>
          <w:rFonts w:asciiTheme="minorHAnsi" w:hAnsiTheme="minorHAnsi" w:cstheme="minorHAnsi"/>
          <w:highlight w:val="yellow"/>
        </w:rPr>
        <w:t>Disneyland</w:t>
      </w:r>
      <w:r w:rsidRPr="00F267BC">
        <w:rPr>
          <w:rStyle w:val="StyleUnderline"/>
          <w:rFonts w:asciiTheme="minorHAnsi" w:hAnsiTheme="minorHAnsi" w:cstheme="minorHAnsi"/>
        </w:rPr>
        <w:t xml:space="preserve"> is neither true nor false, it </w:t>
      </w:r>
      <w:r w:rsidRPr="00CF6066">
        <w:rPr>
          <w:rStyle w:val="StyleUnderline"/>
          <w:rFonts w:asciiTheme="minorHAnsi" w:hAnsiTheme="minorHAnsi" w:cstheme="minorHAnsi"/>
          <w:highlight w:val="yellow"/>
        </w:rPr>
        <w:t>is a deterrence</w:t>
      </w:r>
      <w:r w:rsidRPr="00F267BC">
        <w:rPr>
          <w:rStyle w:val="StyleUnderline"/>
          <w:rFonts w:asciiTheme="minorHAnsi" w:hAnsiTheme="minorHAnsi" w:cstheme="minorHAnsi"/>
        </w:rPr>
        <w:t xml:space="preserve"> </w:t>
      </w:r>
      <w:r w:rsidRPr="00CF6066">
        <w:rPr>
          <w:rStyle w:val="StyleUnderline"/>
          <w:rFonts w:asciiTheme="minorHAnsi" w:hAnsiTheme="minorHAnsi" w:cstheme="minorHAnsi"/>
          <w:highlight w:val="yellow"/>
        </w:rPr>
        <w:t>machine</w:t>
      </w:r>
      <w:r w:rsidRPr="00F267BC">
        <w:rPr>
          <w:rStyle w:val="StyleUnderline"/>
          <w:rFonts w:asciiTheme="minorHAnsi" w:hAnsiTheme="minorHAnsi" w:cstheme="minorHAnsi"/>
        </w:rPr>
        <w:t xml:space="preserve"> set up in order </w:t>
      </w:r>
      <w:r w:rsidRPr="00CF6066">
        <w:rPr>
          <w:rStyle w:val="StyleUnderline"/>
          <w:rFonts w:asciiTheme="minorHAnsi" w:hAnsiTheme="minorHAnsi" w:cstheme="minorHAnsi"/>
          <w:highlight w:val="yellow"/>
        </w:rPr>
        <w:t>to rejuvenate the fiction of the real</w:t>
      </w:r>
      <w:r w:rsidRPr="00F267BC">
        <w:rPr>
          <w:rStyle w:val="StyleUnderline"/>
          <w:rFonts w:asciiTheme="minorHAnsi" w:hAnsiTheme="minorHAnsi" w:cstheme="minorHAnsi"/>
        </w:rPr>
        <w:t xml:space="preserve"> in the opposite camp.</w:t>
      </w:r>
      <w:r w:rsidRPr="00F267BC">
        <w:rPr>
          <w:rFonts w:asciiTheme="minorHAnsi" w:hAnsiTheme="minorHAnsi" w:cstheme="minorHAnsi"/>
          <w:sz w:val="12"/>
        </w:rPr>
        <w:t xml:space="preserve"> Whence the debility of this imaginary, its infantile degeneration. This world wants to be childish in order to make us believe that the adults are elsewhere, in the "real" world, and to conceal the fact that true childishness is everywhere - that it is that of the adults themselves who come here to act the child in order to foster illusions as to their real childishness. 14 Disneyland is not the only one, however. Enchanted Village, Magic Mountain, Marine World: Los Angeles is surrounded by these imaginary stations that feed reality, the energy of the real to a city whose mystery is precisely that of no longer being anything but a network of incessant, unreal circulation - a city of incredible proportions but without space, without dimension. As much as electrical and atomic power stations, as much as cinema studios, this city, which is no longer anything but an immense scenario and a perpetual pan shot, needs this old imaginary like a sympathetic nervous system made up of childhood signals and faked phantasms. Disneyland: a space of the regeneration of the imaginary as waste-treatment plants are elsewhere, and even here. Everywhere today one must recycle waste, and the dreams, the phantasms, the historical, fairylike, legendary imaginary of children and adults is a waste product, the first great toxic excrement of a hyperreal civilization. On a mental level, Disneyland is the prototype of this new function. But all the sexual, psychic, somatic recycling institutes, which proliferate in California, belong to the same order. People no longer look at each other, but there are institutes for that. They no longer touch each other, but there is contactotherapy. They no longer walk, but they go jogging, etc. Everywhere one recycles lost faculties, or lost bodies, or lost sociality, or the lost taste for food. One reinvents penury, asceticism, vanished savage naturalness: natural food, health food, yoga. Marshall Sahlins's idea that it is the economy of the market, and not of nature at all, that secretes penury, is verified, but at a secondary level: here, in the sophisticated confines of a triumphal market economy is reinvented a penury/sign, a penury/simulacrum, a simulated behavior of the underdeveloped (including the adoption of Marxist tenets) that, in the guise of ecology, of energy crises and the critique of capital, adds a final esoteric aureole to the triumph of an esoteric culture. Nevertheless, maybe a mental catastrophe, a mental implosion and involution without precedent lies in wait for a system of this kind, whose visible signs would be those of this strange obesity, or the incredible coexistence of the most bizarre theories and practices, which correspond to the improbable coalition of luxury, heaven, and money, to the improbable luxurious materialization of life and to undiscoverable contradictions.</w:t>
      </w:r>
    </w:p>
    <w:p w14:paraId="2ED27ED6" w14:textId="04785FDF" w:rsidR="00FF4937" w:rsidRDefault="00FF4937" w:rsidP="00FF4937"/>
    <w:p w14:paraId="19028E89" w14:textId="1222D92D" w:rsidR="00D74D4F" w:rsidRDefault="00D74D4F" w:rsidP="00FF4937"/>
    <w:p w14:paraId="3BAE35DF" w14:textId="77777777" w:rsidR="00107AAB" w:rsidRPr="00F267BC" w:rsidRDefault="00107AAB" w:rsidP="00107AAB">
      <w:pPr>
        <w:pStyle w:val="Heading3"/>
        <w:rPr>
          <w:rFonts w:asciiTheme="minorHAnsi" w:hAnsiTheme="minorHAnsi" w:cstheme="minorHAnsi"/>
        </w:rPr>
      </w:pPr>
      <w:r w:rsidRPr="00F267BC">
        <w:rPr>
          <w:rFonts w:asciiTheme="minorHAnsi" w:hAnsiTheme="minorHAnsi" w:cstheme="minorHAnsi"/>
        </w:rPr>
        <w:t>Charity Cannibalism</w:t>
      </w:r>
    </w:p>
    <w:p w14:paraId="25558CBF" w14:textId="77777777" w:rsidR="00107AAB" w:rsidRPr="00F267BC" w:rsidRDefault="00107AAB" w:rsidP="00107AAB">
      <w:pPr>
        <w:pStyle w:val="Heading4"/>
        <w:rPr>
          <w:rFonts w:asciiTheme="minorHAnsi" w:hAnsiTheme="minorHAnsi" w:cstheme="minorHAnsi"/>
        </w:rPr>
      </w:pPr>
      <w:r w:rsidRPr="00F267BC">
        <w:rPr>
          <w:rFonts w:asciiTheme="minorHAnsi" w:hAnsiTheme="minorHAnsi" w:cstheme="minorHAnsi"/>
        </w:rPr>
        <w:t>Today the west operates on a consumption of images of pain – the affirmative only keeps putting quarters into our moral register making it hinge upon listening to the suffering of the others and feeling for them – absent the constant injection of new images of suffering, the west would collapse – the affirmative is sustaining a system in its death throes.</w:t>
      </w:r>
    </w:p>
    <w:p w14:paraId="5E0541F8" w14:textId="77777777" w:rsidR="00107AAB" w:rsidRPr="00F267BC" w:rsidRDefault="00107AAB" w:rsidP="00107AAB">
      <w:pPr>
        <w:rPr>
          <w:rFonts w:asciiTheme="minorHAnsi" w:hAnsiTheme="minorHAnsi" w:cstheme="minorHAnsi"/>
        </w:rPr>
      </w:pPr>
      <w:r w:rsidRPr="00F267BC">
        <w:rPr>
          <w:rStyle w:val="Style13ptBold"/>
          <w:rFonts w:asciiTheme="minorHAnsi" w:hAnsiTheme="minorHAnsi" w:cstheme="minorHAnsi"/>
        </w:rPr>
        <w:t>Baudrillard 94.</w:t>
      </w:r>
      <w:r w:rsidRPr="00F267BC">
        <w:rPr>
          <w:rFonts w:asciiTheme="minorHAnsi" w:hAnsiTheme="minorHAnsi" w:cstheme="minorHAnsi"/>
        </w:rPr>
        <w:t xml:space="preserve"> Jean Baudrillard, dead French philosopher, former professor emeritus at the University de Paris X, The Illusion of The End, pg. 66-70</w:t>
      </w:r>
    </w:p>
    <w:p w14:paraId="0AC0A4FC" w14:textId="77777777" w:rsidR="00107AAB" w:rsidRPr="00F267BC" w:rsidRDefault="00107AAB" w:rsidP="00107AAB">
      <w:pPr>
        <w:rPr>
          <w:rFonts w:asciiTheme="minorHAnsi" w:eastAsia="Calibri" w:hAnsiTheme="minorHAnsi" w:cstheme="minorHAnsi"/>
          <w:sz w:val="8"/>
          <w:szCs w:val="16"/>
        </w:rPr>
      </w:pPr>
      <w:r w:rsidRPr="00F267BC">
        <w:rPr>
          <w:rFonts w:asciiTheme="minorHAnsi" w:eastAsia="Calibri" w:hAnsiTheme="minorHAnsi" w:cstheme="minorHAnsi"/>
          <w:sz w:val="8"/>
          <w:szCs w:val="16"/>
        </w:rPr>
        <w:t>We have long denounced the capitalistic, economic exploitation of the poverty of the 'other half of the world' ['autre monde].</w:t>
      </w:r>
      <w:r w:rsidRPr="00F267BC">
        <w:rPr>
          <w:rFonts w:asciiTheme="minorHAnsi" w:eastAsia="Calibri" w:hAnsiTheme="minorHAnsi" w:cstheme="minorHAnsi"/>
          <w:sz w:val="8"/>
        </w:rPr>
        <w:t xml:space="preserve"> </w:t>
      </w:r>
      <w:r w:rsidRPr="00CF6066">
        <w:rPr>
          <w:rFonts w:asciiTheme="minorHAnsi" w:eastAsia="Calibri" w:hAnsiTheme="minorHAnsi" w:cstheme="minorHAnsi"/>
          <w:b/>
          <w:highlight w:val="yellow"/>
          <w:u w:val="single"/>
        </w:rPr>
        <w:t>We must</w:t>
      </w:r>
      <w:r w:rsidRPr="00F267BC">
        <w:rPr>
          <w:rFonts w:asciiTheme="minorHAnsi" w:eastAsia="Calibri" w:hAnsiTheme="minorHAnsi" w:cstheme="minorHAnsi"/>
          <w:sz w:val="8"/>
        </w:rPr>
        <w:t xml:space="preserve"> </w:t>
      </w:r>
      <w:r w:rsidRPr="00F267BC">
        <w:rPr>
          <w:rFonts w:asciiTheme="minorHAnsi" w:eastAsia="Calibri" w:hAnsiTheme="minorHAnsi" w:cstheme="minorHAnsi"/>
          <w:u w:val="single"/>
        </w:rPr>
        <w:t xml:space="preserve">today </w:t>
      </w:r>
      <w:r w:rsidRPr="00CF6066">
        <w:rPr>
          <w:rFonts w:asciiTheme="minorHAnsi" w:eastAsia="Calibri" w:hAnsiTheme="minorHAnsi" w:cstheme="minorHAnsi"/>
          <w:b/>
          <w:highlight w:val="yellow"/>
          <w:u w:val="single"/>
        </w:rPr>
        <w:t>denounce</w:t>
      </w:r>
      <w:r w:rsidRPr="00F267BC">
        <w:rPr>
          <w:rFonts w:asciiTheme="minorHAnsi" w:eastAsia="Calibri" w:hAnsiTheme="minorHAnsi" w:cstheme="minorHAnsi"/>
          <w:b/>
          <w:u w:val="single"/>
        </w:rPr>
        <w:t xml:space="preserve"> the</w:t>
      </w:r>
      <w:r w:rsidRPr="00F267BC">
        <w:rPr>
          <w:rFonts w:asciiTheme="minorHAnsi" w:eastAsia="Calibri" w:hAnsiTheme="minorHAnsi" w:cstheme="minorHAnsi"/>
          <w:szCs w:val="16"/>
          <w:u w:val="single"/>
        </w:rPr>
        <w:t xml:space="preserve"> moral and </w:t>
      </w:r>
      <w:r w:rsidRPr="00F267BC">
        <w:rPr>
          <w:rFonts w:asciiTheme="minorHAnsi" w:eastAsia="Calibri" w:hAnsiTheme="minorHAnsi" w:cstheme="minorHAnsi"/>
          <w:b/>
          <w:u w:val="single"/>
        </w:rPr>
        <w:t>sentimental exploitation of</w:t>
      </w:r>
      <w:r w:rsidRPr="00F267BC">
        <w:rPr>
          <w:rFonts w:asciiTheme="minorHAnsi" w:eastAsia="Calibri" w:hAnsiTheme="minorHAnsi" w:cstheme="minorHAnsi"/>
          <w:u w:val="single"/>
        </w:rPr>
        <w:t xml:space="preserve"> that poverty - </w:t>
      </w:r>
      <w:r w:rsidRPr="00CF6066">
        <w:rPr>
          <w:rFonts w:asciiTheme="minorHAnsi" w:eastAsia="Calibri" w:hAnsiTheme="minorHAnsi" w:cstheme="minorHAnsi"/>
          <w:b/>
          <w:highlight w:val="yellow"/>
          <w:u w:val="single"/>
        </w:rPr>
        <w:t xml:space="preserve">charity cannibalism </w:t>
      </w:r>
      <w:r w:rsidRPr="00F267BC">
        <w:rPr>
          <w:rFonts w:asciiTheme="minorHAnsi" w:eastAsia="Calibri" w:hAnsiTheme="minorHAnsi" w:cstheme="minorHAnsi"/>
          <w:b/>
          <w:u w:val="single"/>
        </w:rPr>
        <w:t xml:space="preserve">being </w:t>
      </w:r>
      <w:r w:rsidRPr="00CF6066">
        <w:rPr>
          <w:rFonts w:asciiTheme="minorHAnsi" w:eastAsia="Calibri" w:hAnsiTheme="minorHAnsi" w:cstheme="minorHAnsi"/>
          <w:b/>
          <w:highlight w:val="yellow"/>
          <w:u w:val="single"/>
        </w:rPr>
        <w:t>worse than oppressive violence</w:t>
      </w:r>
      <w:r w:rsidRPr="00F267BC">
        <w:rPr>
          <w:rFonts w:asciiTheme="minorHAnsi" w:eastAsia="Calibri" w:hAnsiTheme="minorHAnsi" w:cstheme="minorHAnsi"/>
          <w:u w:val="single"/>
        </w:rPr>
        <w:t xml:space="preserve">. The extraction and humanitarian </w:t>
      </w:r>
      <w:r w:rsidRPr="00CF6066">
        <w:rPr>
          <w:rFonts w:asciiTheme="minorHAnsi" w:eastAsia="Calibri" w:hAnsiTheme="minorHAnsi" w:cstheme="minorHAnsi"/>
          <w:highlight w:val="yellow"/>
          <w:u w:val="single"/>
        </w:rPr>
        <w:t>reprocessing of a destitution which has become the equivalent of oil</w:t>
      </w:r>
      <w:r w:rsidRPr="00F267BC">
        <w:rPr>
          <w:rFonts w:asciiTheme="minorHAnsi" w:eastAsia="Calibri" w:hAnsiTheme="minorHAnsi" w:cstheme="minorHAnsi"/>
          <w:u w:val="single"/>
        </w:rPr>
        <w:t xml:space="preserve"> deposits </w:t>
      </w:r>
      <w:r w:rsidRPr="00CF6066">
        <w:rPr>
          <w:rFonts w:asciiTheme="minorHAnsi" w:eastAsia="Calibri" w:hAnsiTheme="minorHAnsi" w:cstheme="minorHAnsi"/>
          <w:highlight w:val="yellow"/>
          <w:u w:val="single"/>
        </w:rPr>
        <w:t>and</w:t>
      </w:r>
      <w:r w:rsidRPr="00F267BC">
        <w:rPr>
          <w:rFonts w:asciiTheme="minorHAnsi" w:eastAsia="Calibri" w:hAnsiTheme="minorHAnsi" w:cstheme="minorHAnsi"/>
          <w:u w:val="single"/>
        </w:rPr>
        <w:t xml:space="preserve"> </w:t>
      </w:r>
      <w:r w:rsidRPr="00CF6066">
        <w:rPr>
          <w:rFonts w:asciiTheme="minorHAnsi" w:eastAsia="Calibri" w:hAnsiTheme="minorHAnsi" w:cstheme="minorHAnsi"/>
          <w:highlight w:val="yellow"/>
          <w:u w:val="single"/>
        </w:rPr>
        <w:t>gold</w:t>
      </w:r>
      <w:r w:rsidRPr="00F267BC">
        <w:rPr>
          <w:rFonts w:asciiTheme="minorHAnsi" w:eastAsia="Calibri" w:hAnsiTheme="minorHAnsi" w:cstheme="minorHAnsi"/>
          <w:u w:val="single"/>
        </w:rPr>
        <w:t xml:space="preserve"> mines. The extortion of the </w:t>
      </w:r>
      <w:r w:rsidRPr="00CF6066">
        <w:rPr>
          <w:rFonts w:asciiTheme="minorHAnsi" w:eastAsia="Calibri" w:hAnsiTheme="minorHAnsi" w:cstheme="minorHAnsi"/>
          <w:highlight w:val="yellow"/>
          <w:u w:val="single"/>
        </w:rPr>
        <w:t>spectacle of poverty</w:t>
      </w:r>
      <w:r w:rsidRPr="00F267BC">
        <w:rPr>
          <w:rFonts w:asciiTheme="minorHAnsi" w:eastAsia="Calibri" w:hAnsiTheme="minorHAnsi" w:cstheme="minorHAnsi"/>
          <w:u w:val="single"/>
        </w:rPr>
        <w:t xml:space="preserve"> and, at the same time, of our charitable condescension: a worldwide appreciated surplus of fine sentiments and bad conscience.</w:t>
      </w:r>
      <w:r w:rsidRPr="00F267BC">
        <w:rPr>
          <w:rFonts w:asciiTheme="minorHAnsi" w:eastAsia="Calibri" w:hAnsiTheme="minorHAnsi" w:cstheme="minorHAnsi"/>
          <w:sz w:val="8"/>
        </w:rPr>
        <w:t xml:space="preserve"> </w:t>
      </w:r>
      <w:r w:rsidRPr="00F267BC">
        <w:rPr>
          <w:rFonts w:asciiTheme="minorHAnsi" w:eastAsia="Calibri" w:hAnsiTheme="minorHAnsi" w:cstheme="minorHAnsi"/>
          <w:sz w:val="8"/>
          <w:szCs w:val="16"/>
        </w:rPr>
        <w:t>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that</w:t>
      </w:r>
      <w:r w:rsidRPr="00F267BC">
        <w:rPr>
          <w:rFonts w:asciiTheme="minorHAnsi" w:eastAsia="Calibri" w:hAnsiTheme="minorHAnsi" w:cstheme="minorHAnsi"/>
          <w:sz w:val="8"/>
        </w:rPr>
        <w:t xml:space="preserve"> </w:t>
      </w:r>
      <w:r w:rsidRPr="00CF6066">
        <w:rPr>
          <w:rFonts w:asciiTheme="minorHAnsi" w:eastAsia="Calibri" w:hAnsiTheme="minorHAnsi" w:cstheme="minorHAnsi"/>
          <w:b/>
          <w:highlight w:val="yellow"/>
          <w:u w:val="single"/>
        </w:rPr>
        <w:t>material exploitation is only there to extract that spiritual raw material that is the misery of people</w:t>
      </w:r>
      <w:r w:rsidRPr="00CF6066">
        <w:rPr>
          <w:rFonts w:asciiTheme="minorHAnsi" w:eastAsia="Calibri" w:hAnsiTheme="minorHAnsi" w:cstheme="minorHAnsi"/>
          <w:sz w:val="8"/>
          <w:highlight w:val="yellow"/>
        </w:rPr>
        <w:t>s</w:t>
      </w:r>
      <w:r w:rsidRPr="00F267BC">
        <w:rPr>
          <w:rFonts w:asciiTheme="minorHAnsi" w:eastAsia="Calibri" w:hAnsiTheme="minorHAnsi" w:cstheme="minorHAnsi"/>
          <w:sz w:val="8"/>
        </w:rPr>
        <w:t xml:space="preserve">, </w:t>
      </w:r>
      <w:r w:rsidRPr="00F267BC">
        <w:rPr>
          <w:rFonts w:asciiTheme="minorHAnsi" w:eastAsia="Calibri" w:hAnsiTheme="minorHAnsi" w:cstheme="minorHAnsi"/>
          <w:b/>
          <w:u w:val="single"/>
        </w:rPr>
        <w:t xml:space="preserve">which serves as </w:t>
      </w:r>
      <w:r w:rsidRPr="00CF6066">
        <w:rPr>
          <w:rFonts w:asciiTheme="minorHAnsi" w:eastAsia="Calibri" w:hAnsiTheme="minorHAnsi" w:cstheme="minorHAnsi"/>
          <w:b/>
          <w:highlight w:val="yellow"/>
          <w:u w:val="single"/>
        </w:rPr>
        <w:t>psychological nourishment for</w:t>
      </w:r>
      <w:r w:rsidRPr="00F267BC">
        <w:rPr>
          <w:rFonts w:asciiTheme="minorHAnsi" w:eastAsia="Calibri" w:hAnsiTheme="minorHAnsi" w:cstheme="minorHAnsi"/>
          <w:sz w:val="8"/>
        </w:rPr>
        <w:t xml:space="preserve"> </w:t>
      </w:r>
      <w:r w:rsidRPr="00F267BC">
        <w:rPr>
          <w:rFonts w:asciiTheme="minorHAnsi" w:eastAsia="Calibri" w:hAnsiTheme="minorHAnsi" w:cstheme="minorHAnsi"/>
          <w:sz w:val="8"/>
          <w:szCs w:val="16"/>
        </w:rPr>
        <w:t xml:space="preserve">the rich countries and media nourishment for </w:t>
      </w:r>
      <w:r w:rsidRPr="00CF6066">
        <w:rPr>
          <w:rFonts w:asciiTheme="minorHAnsi" w:eastAsia="Calibri" w:hAnsiTheme="minorHAnsi" w:cstheme="minorHAnsi"/>
          <w:b/>
          <w:highlight w:val="yellow"/>
          <w:u w:val="single"/>
        </w:rPr>
        <w:t>our daily lives</w:t>
      </w:r>
      <w:r w:rsidRPr="00F267BC">
        <w:rPr>
          <w:rFonts w:asciiTheme="minorHAnsi" w:eastAsia="Calibri" w:hAnsiTheme="minorHAnsi" w:cstheme="minorHAnsi"/>
          <w:sz w:val="8"/>
          <w:szCs w:val="16"/>
        </w:rPr>
        <w:t>. The 'Fourth World' (we are no longer dealing with a 'developing' Third World) is once again beleaguered, this time as a catastrophe-bearing stratum</w:t>
      </w:r>
      <w:r w:rsidRPr="00F267BC">
        <w:rPr>
          <w:rFonts w:asciiTheme="minorHAnsi" w:eastAsia="Calibri" w:hAnsiTheme="minorHAnsi" w:cstheme="minorHAnsi"/>
          <w:sz w:val="8"/>
        </w:rPr>
        <w:t xml:space="preserve">. </w:t>
      </w:r>
      <w:r w:rsidRPr="00F267BC">
        <w:rPr>
          <w:rFonts w:asciiTheme="minorHAnsi" w:eastAsia="Calibri" w:hAnsiTheme="minorHAnsi" w:cstheme="minorHAnsi"/>
          <w:u w:val="single"/>
        </w:rPr>
        <w:t>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w:t>
      </w:r>
      <w:r w:rsidRPr="00F267BC">
        <w:rPr>
          <w:rFonts w:asciiTheme="minorHAnsi" w:eastAsia="Calibri" w:hAnsiTheme="minorHAnsi" w:cstheme="minorHAnsi"/>
          <w:sz w:val="8"/>
        </w:rPr>
        <w:t xml:space="preserve"> </w:t>
      </w:r>
      <w:r w:rsidRPr="00F267BC">
        <w:rPr>
          <w:rFonts w:asciiTheme="minorHAnsi" w:eastAsia="Calibri" w:hAnsiTheme="minorHAnsi" w:cstheme="minorHAnsi"/>
          <w:sz w:val="8"/>
          <w:szCs w:val="16"/>
        </w:rPr>
        <w:t>Bloodsucking protection, humanitarian interference, Medecins sans frontieres, international solidarity, etc. The last phase of colonialism: the New Sentimental Order is merely the latest form of the New World Order</w:t>
      </w:r>
      <w:r w:rsidRPr="00F267BC">
        <w:rPr>
          <w:rFonts w:asciiTheme="minorHAnsi" w:eastAsia="Calibri" w:hAnsiTheme="minorHAnsi" w:cstheme="minorHAnsi"/>
          <w:sz w:val="8"/>
        </w:rPr>
        <w:t xml:space="preserve">. </w:t>
      </w:r>
      <w:r w:rsidRPr="00CF6066">
        <w:rPr>
          <w:rStyle w:val="Emphasis"/>
          <w:rFonts w:asciiTheme="minorHAnsi" w:hAnsiTheme="minorHAnsi" w:cstheme="minorHAnsi"/>
          <w:highlight w:val="yellow"/>
        </w:rPr>
        <w:t>Other people's destitution becomes our adventure playground</w:t>
      </w:r>
      <w:r w:rsidRPr="00F267BC">
        <w:rPr>
          <w:rFonts w:asciiTheme="minorHAnsi" w:eastAsia="Calibri" w:hAnsiTheme="minorHAnsi" w:cstheme="minorHAnsi"/>
          <w:sz w:val="8"/>
        </w:rPr>
        <w:t xml:space="preserve">. </w:t>
      </w:r>
      <w:r w:rsidRPr="00F267BC">
        <w:rPr>
          <w:rFonts w:asciiTheme="minorHAnsi" w:eastAsia="Calibri" w:hAnsiTheme="minorHAnsi" w:cstheme="minorHAnsi"/>
          <w:sz w:val="8"/>
          <w:szCs w:val="16"/>
        </w:rPr>
        <w:t>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w:t>
      </w:r>
      <w:r w:rsidRPr="00F267BC">
        <w:rPr>
          <w:rFonts w:asciiTheme="minorHAnsi" w:eastAsia="Calibri" w:hAnsiTheme="minorHAnsi" w:cstheme="minorHAnsi"/>
          <w:sz w:val="8"/>
        </w:rPr>
        <w:t xml:space="preserve"> </w:t>
      </w:r>
      <w:r w:rsidRPr="00CF6066">
        <w:rPr>
          <w:rFonts w:asciiTheme="minorHAnsi" w:eastAsia="Calibri" w:hAnsiTheme="minorHAnsi" w:cstheme="minorHAnsi"/>
          <w:b/>
          <w:highlight w:val="yellow"/>
          <w:u w:val="single"/>
        </w:rPr>
        <w:t>our</w:t>
      </w:r>
      <w:r w:rsidRPr="00F267BC">
        <w:rPr>
          <w:rFonts w:asciiTheme="minorHAnsi" w:eastAsia="Calibri" w:hAnsiTheme="minorHAnsi" w:cstheme="minorHAnsi"/>
          <w:u w:val="single"/>
        </w:rPr>
        <w:t xml:space="preserve"> own </w:t>
      </w:r>
      <w:r w:rsidRPr="00CF6066">
        <w:rPr>
          <w:rFonts w:asciiTheme="minorHAnsi" w:eastAsia="Calibri" w:hAnsiTheme="minorHAnsi" w:cstheme="minorHAnsi"/>
          <w:b/>
          <w:highlight w:val="yellow"/>
          <w:u w:val="single"/>
        </w:rPr>
        <w:t>efforts to alleviate it</w:t>
      </w:r>
      <w:r w:rsidRPr="00F267BC">
        <w:rPr>
          <w:rFonts w:asciiTheme="minorHAnsi" w:eastAsia="Calibri" w:hAnsiTheme="minorHAnsi" w:cstheme="minorHAnsi"/>
          <w:u w:val="single"/>
        </w:rPr>
        <w:t xml:space="preserve"> (which, in fact, merely </w:t>
      </w:r>
      <w:r w:rsidRPr="00CF6066">
        <w:rPr>
          <w:rFonts w:asciiTheme="minorHAnsi" w:eastAsia="Calibri" w:hAnsiTheme="minorHAnsi" w:cstheme="minorHAnsi"/>
          <w:b/>
          <w:highlight w:val="yellow"/>
          <w:u w:val="single"/>
        </w:rPr>
        <w:t>function to secure the conditions of reproduction of the catastrophe market</w:t>
      </w:r>
      <w:r w:rsidRPr="00F267BC">
        <w:rPr>
          <w:rFonts w:asciiTheme="minorHAnsi" w:eastAsia="Calibri" w:hAnsiTheme="minorHAnsi" w:cstheme="minorHAnsi"/>
          <w:u w:val="single"/>
        </w:rPr>
        <w:t xml:space="preserve">); there, at least, in the order of moral profits, the Marxist analysis is wholly applicable: we see to it that </w:t>
      </w:r>
      <w:r w:rsidRPr="00CF6066">
        <w:rPr>
          <w:rFonts w:asciiTheme="minorHAnsi" w:eastAsia="Calibri" w:hAnsiTheme="minorHAnsi" w:cstheme="minorHAnsi"/>
          <w:highlight w:val="yellow"/>
          <w:u w:val="single"/>
        </w:rPr>
        <w:t>extreme poverty is reproduced as a symbolic deposit</w:t>
      </w:r>
      <w:r w:rsidRPr="00F267BC">
        <w:rPr>
          <w:rFonts w:asciiTheme="minorHAnsi" w:eastAsia="Calibri" w:hAnsiTheme="minorHAnsi" w:cstheme="minorHAnsi"/>
          <w:u w:val="single"/>
        </w:rPr>
        <w:t xml:space="preserve">, as a fuel </w:t>
      </w:r>
      <w:r w:rsidRPr="00CF6066">
        <w:rPr>
          <w:rFonts w:asciiTheme="minorHAnsi" w:eastAsia="Calibri" w:hAnsiTheme="minorHAnsi" w:cstheme="minorHAnsi"/>
          <w:b/>
          <w:highlight w:val="yellow"/>
          <w:u w:val="single"/>
        </w:rPr>
        <w:t>essential to the moral</w:t>
      </w:r>
      <w:r w:rsidRPr="00CF6066">
        <w:rPr>
          <w:rFonts w:asciiTheme="minorHAnsi" w:eastAsia="Calibri" w:hAnsiTheme="minorHAnsi" w:cstheme="minorHAnsi"/>
          <w:highlight w:val="yellow"/>
          <w:u w:val="single"/>
        </w:rPr>
        <w:t xml:space="preserve"> and sentimental </w:t>
      </w:r>
      <w:r w:rsidRPr="00CF6066">
        <w:rPr>
          <w:rFonts w:asciiTheme="minorHAnsi" w:eastAsia="Calibri" w:hAnsiTheme="minorHAnsi" w:cstheme="minorHAnsi"/>
          <w:b/>
          <w:highlight w:val="yellow"/>
          <w:u w:val="single"/>
        </w:rPr>
        <w:t>equilibrium of the West</w:t>
      </w:r>
      <w:r w:rsidRPr="00F267BC">
        <w:rPr>
          <w:rFonts w:asciiTheme="minorHAnsi" w:eastAsia="Calibri" w:hAnsiTheme="minorHAnsi" w:cstheme="minorHAnsi"/>
          <w:sz w:val="8"/>
        </w:rPr>
        <w:t xml:space="preserve">. </w:t>
      </w:r>
      <w:r w:rsidRPr="00F267BC">
        <w:rPr>
          <w:rFonts w:asciiTheme="minorHAnsi" w:eastAsia="Calibri" w:hAnsiTheme="minorHAnsi" w:cstheme="minorHAnsi"/>
          <w:sz w:val="8"/>
          <w:szCs w:val="16"/>
        </w:rPr>
        <w:t>In our defence,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Fondation des Droits de l'homme, of an exhibition of the finest photos of world poverty. Should we be surprised that spaces are set aside in the Arche d' Alliance. for universal suffering hallowed by caviar and champagne?</w:t>
      </w:r>
      <w:r w:rsidRPr="00F267BC">
        <w:rPr>
          <w:rFonts w:asciiTheme="minorHAnsi" w:eastAsia="Calibri" w:hAnsiTheme="minorHAnsi" w:cstheme="minorHAnsi"/>
          <w:sz w:val="8"/>
        </w:rPr>
        <w:t xml:space="preserve"> </w:t>
      </w:r>
      <w:r w:rsidRPr="00F267BC">
        <w:rPr>
          <w:rFonts w:asciiTheme="minorHAnsi" w:eastAsia="Calibri" w:hAnsiTheme="minorHAnsi" w:cstheme="minorHAnsi"/>
          <w:u w:val="single"/>
        </w:rPr>
        <w:t xml:space="preserve">Just as the economic crisis of the West will not be complete so long as it can still exploit the resources of the rest of the world, so the </w:t>
      </w:r>
      <w:r w:rsidRPr="00CF6066">
        <w:rPr>
          <w:rFonts w:asciiTheme="minorHAnsi" w:eastAsia="Calibri" w:hAnsiTheme="minorHAnsi" w:cstheme="minorHAnsi"/>
          <w:highlight w:val="yellow"/>
          <w:u w:val="single"/>
        </w:rPr>
        <w:t>symbolic crisis will be complete</w:t>
      </w:r>
      <w:r w:rsidRPr="00F267BC">
        <w:rPr>
          <w:rFonts w:asciiTheme="minorHAnsi" w:eastAsia="Calibri" w:hAnsiTheme="minorHAnsi" w:cstheme="minorHAnsi"/>
          <w:u w:val="single"/>
        </w:rPr>
        <w:t xml:space="preserve"> only </w:t>
      </w:r>
      <w:r w:rsidRPr="00CF6066">
        <w:rPr>
          <w:rFonts w:asciiTheme="minorHAnsi" w:eastAsia="Calibri" w:hAnsiTheme="minorHAnsi" w:cstheme="minorHAnsi"/>
          <w:highlight w:val="yellow"/>
          <w:u w:val="single"/>
        </w:rPr>
        <w:t xml:space="preserve">when it is no longer able to feed on </w:t>
      </w:r>
      <w:r w:rsidRPr="00F267BC">
        <w:rPr>
          <w:rFonts w:asciiTheme="minorHAnsi" w:eastAsia="Calibri" w:hAnsiTheme="minorHAnsi" w:cstheme="minorHAnsi"/>
          <w:u w:val="single"/>
        </w:rPr>
        <w:t xml:space="preserve">the other half's human and natural </w:t>
      </w:r>
      <w:r w:rsidRPr="00CF6066">
        <w:rPr>
          <w:rFonts w:asciiTheme="minorHAnsi" w:eastAsia="Calibri" w:hAnsiTheme="minorHAnsi" w:cstheme="minorHAnsi"/>
          <w:highlight w:val="yellow"/>
          <w:u w:val="single"/>
        </w:rPr>
        <w:t>catastrophes</w:t>
      </w:r>
      <w:r w:rsidRPr="00F267BC">
        <w:rPr>
          <w:rFonts w:asciiTheme="minorHAnsi" w:eastAsia="Calibri" w:hAnsiTheme="minorHAnsi" w:cstheme="minorHAnsi"/>
          <w:sz w:val="8"/>
        </w:rPr>
        <w:t xml:space="preserve"> (Eastern Europe, the Gulf, the Kurds, Bangladesh, etc.). </w:t>
      </w:r>
      <w:r w:rsidRPr="00F267BC">
        <w:rPr>
          <w:rFonts w:asciiTheme="minorHAnsi" w:eastAsia="Calibri" w:hAnsiTheme="minorHAnsi" w:cstheme="minorHAnsi"/>
          <w:u w:val="single"/>
        </w:rPr>
        <w:t xml:space="preserve">We need this drug, which serves us as an aphrodisiac and hallucinogen. And the poor countries are the best suppliers </w:t>
      </w:r>
      <w:r w:rsidRPr="00F267BC">
        <w:rPr>
          <w:rFonts w:asciiTheme="minorHAnsi" w:eastAsia="Calibri" w:hAnsiTheme="minorHAnsi" w:cstheme="minorHAnsi"/>
          <w:sz w:val="8"/>
        </w:rPr>
        <w:t xml:space="preserve">- as, indeed, they are of other drugs. </w:t>
      </w:r>
      <w:r w:rsidRPr="00F267BC">
        <w:rPr>
          <w:rFonts w:asciiTheme="minorHAnsi" w:eastAsia="Calibri" w:hAnsiTheme="minorHAnsi" w:cstheme="minorHAnsi"/>
          <w:u w:val="single"/>
        </w:rPr>
        <w:t>We provide them, through our media, with the means to exploit this paradoxical resource, just as we give them the means to exhaust their natural resources with our technologies.</w:t>
      </w:r>
      <w:r w:rsidRPr="00F267BC">
        <w:rPr>
          <w:rFonts w:asciiTheme="minorHAnsi" w:eastAsia="Calibri" w:hAnsiTheme="minorHAnsi" w:cstheme="minorHAnsi"/>
          <w:sz w:val="8"/>
        </w:rPr>
        <w:t xml:space="preserve"> </w:t>
      </w:r>
      <w:r w:rsidRPr="00F267BC">
        <w:rPr>
          <w:rFonts w:asciiTheme="minorHAnsi" w:eastAsia="Calibri" w:hAnsiTheme="minorHAnsi" w:cstheme="minorHAnsi"/>
          <w:u w:val="single"/>
        </w:rPr>
        <w:t xml:space="preserve">Our whole </w:t>
      </w:r>
      <w:r w:rsidRPr="00CF6066">
        <w:rPr>
          <w:rFonts w:asciiTheme="minorHAnsi" w:eastAsia="Calibri" w:hAnsiTheme="minorHAnsi" w:cstheme="minorHAnsi"/>
          <w:highlight w:val="yellow"/>
          <w:u w:val="single"/>
        </w:rPr>
        <w:t>culture lives off this catastrophic cannibalism</w:t>
      </w:r>
      <w:r w:rsidRPr="00F267BC">
        <w:rPr>
          <w:rFonts w:asciiTheme="minorHAnsi" w:eastAsia="Calibri" w:hAnsiTheme="minorHAnsi" w:cstheme="minorHAnsi"/>
          <w:u w:val="single"/>
        </w:rPr>
        <w:t xml:space="preserve">,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 </w:t>
      </w:r>
      <w:r w:rsidRPr="00CF6066">
        <w:rPr>
          <w:rFonts w:asciiTheme="minorHAnsi" w:eastAsia="Calibri" w:hAnsiTheme="minorHAnsi" w:cstheme="minorHAnsi"/>
          <w:b/>
          <w:highlight w:val="yellow"/>
          <w:u w:val="single"/>
        </w:rPr>
        <w:t>But when the catastrophe market itself reaches crisis poin</w:t>
      </w:r>
      <w:r w:rsidRPr="00F267BC">
        <w:rPr>
          <w:rFonts w:asciiTheme="minorHAnsi" w:eastAsia="Calibri" w:hAnsiTheme="minorHAnsi" w:cstheme="minorHAnsi"/>
          <w:b/>
          <w:u w:val="single"/>
        </w:rPr>
        <w:t>t</w:t>
      </w:r>
      <w:r w:rsidRPr="00F267BC">
        <w:rPr>
          <w:rFonts w:asciiTheme="minorHAnsi" w:eastAsia="Calibri" w:hAnsiTheme="minorHAnsi" w:cstheme="minorHAnsi"/>
          <w:sz w:val="8"/>
        </w:rPr>
        <w:t xml:space="preserve">, </w:t>
      </w:r>
      <w:r w:rsidRPr="00F267BC">
        <w:rPr>
          <w:rFonts w:asciiTheme="minorHAnsi" w:eastAsia="Calibri" w:hAnsiTheme="minorHAnsi" w:cstheme="minorHAnsi"/>
          <w:sz w:val="8"/>
          <w:szCs w:val="16"/>
        </w:rPr>
        <w:t>in accordance with the implacable logic of the market, when distress becomes scarce or the marginal returns on it fall from overexploitation</w:t>
      </w:r>
      <w:r w:rsidRPr="00F267BC">
        <w:rPr>
          <w:rFonts w:asciiTheme="minorHAnsi" w:eastAsia="Calibri" w:hAnsiTheme="minorHAnsi" w:cstheme="minorHAnsi"/>
          <w:sz w:val="8"/>
        </w:rPr>
        <w:t xml:space="preserve">, </w:t>
      </w:r>
      <w:r w:rsidRPr="00CF6066">
        <w:rPr>
          <w:rFonts w:asciiTheme="minorHAnsi" w:eastAsia="Calibri" w:hAnsiTheme="minorHAnsi" w:cstheme="minorHAnsi"/>
          <w:b/>
          <w:highlight w:val="yellow"/>
          <w:u w:val="single"/>
        </w:rPr>
        <w:t>when we run out of disasters from elsewhere</w:t>
      </w:r>
      <w:r w:rsidRPr="00F267BC">
        <w:rPr>
          <w:rFonts w:asciiTheme="minorHAnsi" w:eastAsia="Calibri" w:hAnsiTheme="minorHAnsi" w:cstheme="minorHAnsi"/>
          <w:sz w:val="8"/>
        </w:rPr>
        <w:t xml:space="preserve"> </w:t>
      </w:r>
      <w:r w:rsidRPr="00F267BC">
        <w:rPr>
          <w:rFonts w:asciiTheme="minorHAnsi" w:eastAsia="Calibri" w:hAnsiTheme="minorHAnsi" w:cstheme="minorHAnsi"/>
          <w:sz w:val="8"/>
          <w:szCs w:val="16"/>
        </w:rPr>
        <w:t>or when they can no longer be traded like coffee or other commodities,</w:t>
      </w:r>
      <w:r w:rsidRPr="00F267BC">
        <w:rPr>
          <w:rFonts w:asciiTheme="minorHAnsi" w:eastAsia="Calibri" w:hAnsiTheme="minorHAnsi" w:cstheme="minorHAnsi"/>
          <w:sz w:val="8"/>
        </w:rPr>
        <w:t xml:space="preserve"> </w:t>
      </w:r>
      <w:r w:rsidRPr="00F267BC">
        <w:rPr>
          <w:rFonts w:asciiTheme="minorHAnsi" w:eastAsia="Calibri" w:hAnsiTheme="minorHAnsi" w:cstheme="minorHAnsi"/>
          <w:b/>
          <w:u w:val="single"/>
        </w:rPr>
        <w:t xml:space="preserve">the West will be </w:t>
      </w:r>
      <w:r w:rsidRPr="00CF6066">
        <w:rPr>
          <w:rFonts w:asciiTheme="minorHAnsi" w:eastAsia="Calibri" w:hAnsiTheme="minorHAnsi" w:cstheme="minorHAnsi"/>
          <w:b/>
          <w:highlight w:val="yellow"/>
          <w:u w:val="single"/>
        </w:rPr>
        <w:t>forced to produce its own catastrophe</w:t>
      </w:r>
      <w:r w:rsidRPr="00F267BC">
        <w:rPr>
          <w:rFonts w:asciiTheme="minorHAnsi" w:eastAsia="Calibri" w:hAnsiTheme="minorHAnsi" w:cstheme="minorHAnsi"/>
          <w:b/>
          <w:u w:val="single"/>
        </w:rPr>
        <w:t xml:space="preserve"> </w:t>
      </w:r>
      <w:r w:rsidRPr="00F267BC">
        <w:rPr>
          <w:rStyle w:val="Emphasis"/>
          <w:rFonts w:asciiTheme="minorHAnsi" w:hAnsiTheme="minorHAnsi" w:cstheme="minorHAnsi"/>
        </w:rPr>
        <w:t xml:space="preserve">for itself, in order </w:t>
      </w:r>
      <w:r w:rsidRPr="00F267BC">
        <w:rPr>
          <w:rFonts w:asciiTheme="minorHAnsi" w:eastAsia="Calibri" w:hAnsiTheme="minorHAnsi" w:cstheme="minorHAnsi"/>
          <w:b/>
          <w:u w:val="single"/>
        </w:rPr>
        <w:t xml:space="preserve">to </w:t>
      </w:r>
      <w:r w:rsidRPr="00CF6066">
        <w:rPr>
          <w:rFonts w:asciiTheme="minorHAnsi" w:eastAsia="Calibri" w:hAnsiTheme="minorHAnsi" w:cstheme="minorHAnsi"/>
          <w:b/>
          <w:highlight w:val="yellow"/>
          <w:u w:val="single"/>
        </w:rPr>
        <w:t>meet its need for spectacle</w:t>
      </w:r>
      <w:r w:rsidRPr="00F267BC">
        <w:rPr>
          <w:rFonts w:asciiTheme="minorHAnsi" w:eastAsia="Calibri" w:hAnsiTheme="minorHAnsi" w:cstheme="minorHAnsi"/>
          <w:b/>
          <w:u w:val="single"/>
        </w:rPr>
        <w:t xml:space="preserve"> and that voracious appetite for symbols which characterizes it</w:t>
      </w:r>
      <w:r w:rsidRPr="00F267BC">
        <w:rPr>
          <w:rFonts w:asciiTheme="minorHAnsi" w:eastAsia="Calibri" w:hAnsiTheme="minorHAnsi" w:cstheme="minorHAnsi"/>
          <w:sz w:val="8"/>
        </w:rPr>
        <w:t xml:space="preserve"> </w:t>
      </w:r>
      <w:r w:rsidRPr="00F267BC">
        <w:rPr>
          <w:rFonts w:asciiTheme="minorHAnsi" w:eastAsia="Calibri" w:hAnsiTheme="minorHAnsi" w:cstheme="minorHAnsi"/>
          <w:sz w:val="8"/>
          <w:szCs w:val="16"/>
        </w:rPr>
        <w:t xml:space="preserve">even more than its voracious appetite for food. It 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w:t>
      </w:r>
      <w:r w:rsidRPr="00F267BC">
        <w:rPr>
          <w:rFonts w:asciiTheme="minorHAnsi" w:eastAsia="Calibri" w:hAnsiTheme="minorHAnsi" w:cstheme="minorHAnsi"/>
          <w:bCs/>
          <w:sz w:val="8"/>
          <w:szCs w:val="16"/>
        </w:rPr>
        <w:t>The</w:t>
      </w:r>
      <w:r w:rsidRPr="00F267BC">
        <w:rPr>
          <w:rFonts w:asciiTheme="minorHAnsi" w:eastAsia="Calibri" w:hAnsiTheme="minorHAnsi" w:cstheme="minorHAnsi"/>
          <w:sz w:val="8"/>
          <w:szCs w:val="16"/>
        </w:rPr>
        <w:t xml:space="preserve"> Middle East, Bangladesh, black Africa and</w:t>
      </w:r>
      <w:r w:rsidRPr="00F267BC">
        <w:rPr>
          <w:rFonts w:asciiTheme="minorHAnsi" w:eastAsia="Calibri" w:hAnsiTheme="minorHAnsi" w:cstheme="minorHAnsi"/>
          <w:sz w:val="8"/>
        </w:rPr>
        <w:t xml:space="preserve"> </w:t>
      </w:r>
      <w:r w:rsidRPr="00F267BC">
        <w:rPr>
          <w:rFonts w:asciiTheme="minorHAnsi" w:eastAsia="Calibri" w:hAnsiTheme="minorHAnsi" w:cstheme="minorHAnsi"/>
          <w:bCs/>
          <w:u w:val="single"/>
        </w:rPr>
        <w:t>Latin America</w:t>
      </w:r>
      <w:r w:rsidRPr="00F267BC">
        <w:rPr>
          <w:rFonts w:asciiTheme="minorHAnsi" w:eastAsia="Calibri" w:hAnsiTheme="minorHAnsi" w:cstheme="minorHAnsi"/>
          <w:sz w:val="12"/>
          <w:u w:val="single"/>
        </w:rPr>
        <w:t xml:space="preserve"> </w:t>
      </w:r>
      <w:r w:rsidRPr="00F267BC">
        <w:rPr>
          <w:rFonts w:asciiTheme="minorHAnsi" w:eastAsia="Calibri" w:hAnsiTheme="minorHAnsi" w:cstheme="minorHAnsi"/>
          <w:u w:val="single"/>
        </w:rPr>
        <w:t>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w:t>
      </w:r>
      <w:r w:rsidRPr="00F267BC">
        <w:rPr>
          <w:rStyle w:val="StyleUnderline"/>
          <w:rFonts w:asciiTheme="minorHAnsi" w:hAnsiTheme="minorHAnsi" w:cstheme="minorHAnsi"/>
        </w:rPr>
        <w:t xml:space="preserve"> </w:t>
      </w:r>
      <w:r w:rsidRPr="00CF6066">
        <w:rPr>
          <w:rFonts w:asciiTheme="minorHAnsi" w:eastAsia="Calibri" w:hAnsiTheme="minorHAnsi" w:cstheme="minorHAnsi"/>
          <w:b/>
          <w:bCs/>
          <w:highlight w:val="yellow"/>
          <w:u w:val="single"/>
        </w:rPr>
        <w:t>'disaster show' goes on without any let-up</w:t>
      </w:r>
      <w:r w:rsidRPr="00CF6066">
        <w:rPr>
          <w:rFonts w:asciiTheme="minorHAnsi" w:eastAsia="Calibri" w:hAnsiTheme="minorHAnsi" w:cstheme="minorHAnsi"/>
          <w:sz w:val="8"/>
          <w:highlight w:val="yellow"/>
        </w:rPr>
        <w:t xml:space="preserve"> </w:t>
      </w:r>
      <w:r w:rsidRPr="00CF6066">
        <w:rPr>
          <w:rFonts w:asciiTheme="minorHAnsi" w:eastAsia="Calibri" w:hAnsiTheme="minorHAnsi" w:cstheme="minorHAnsi"/>
          <w:sz w:val="8"/>
          <w:szCs w:val="16"/>
          <w:highlight w:val="yellow"/>
        </w:rPr>
        <w:t>and</w:t>
      </w:r>
      <w:r w:rsidRPr="00F267BC">
        <w:rPr>
          <w:rFonts w:asciiTheme="minorHAnsi" w:eastAsia="Calibri" w:hAnsiTheme="minorHAnsi" w:cstheme="minorHAnsi"/>
          <w:sz w:val="8"/>
          <w:szCs w:val="16"/>
        </w:rPr>
        <w:t xml:space="preserve">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w:t>
      </w:r>
      <w:r w:rsidRPr="00F267BC">
        <w:rPr>
          <w:rStyle w:val="StyleUnderline"/>
          <w:rFonts w:asciiTheme="minorHAnsi" w:hAnsiTheme="minorHAnsi" w:cstheme="minorHAnsi"/>
        </w:rPr>
        <w:t xml:space="preserve">One day, the West will break down if we are not soon washed clean of this shame, if an international congress of the poor countries does not very quickly decide to </w:t>
      </w:r>
      <w:r w:rsidRPr="00CF6066">
        <w:rPr>
          <w:rStyle w:val="StyleUnderline"/>
          <w:rFonts w:asciiTheme="minorHAnsi" w:hAnsiTheme="minorHAnsi" w:cstheme="minorHAnsi"/>
          <w:highlight w:val="yellow"/>
        </w:rPr>
        <w:t>share out this symbolic  privilege of misery and catastrophe</w:t>
      </w:r>
      <w:r w:rsidRPr="00F267BC">
        <w:rPr>
          <w:rStyle w:val="StyleUnderline"/>
          <w:rFonts w:asciiTheme="minorHAnsi" w:hAnsiTheme="minorHAnsi" w:cstheme="minorHAnsi"/>
        </w:rPr>
        <w:t xml:space="preserve">. It is of course normal, </w:t>
      </w:r>
      <w:r w:rsidRPr="00CF6066">
        <w:rPr>
          <w:rStyle w:val="StyleUnderline"/>
          <w:rFonts w:asciiTheme="minorHAnsi" w:hAnsiTheme="minorHAnsi" w:cstheme="minorHAnsi"/>
          <w:highlight w:val="yellow"/>
        </w:rPr>
        <w:t>since we refuse to allow the spread of nuclear weapons</w:t>
      </w:r>
      <w:r w:rsidRPr="00F267BC">
        <w:rPr>
          <w:rStyle w:val="StyleUnderline"/>
          <w:rFonts w:asciiTheme="minorHAnsi" w:hAnsiTheme="minorHAnsi" w:cstheme="minorHAnsi"/>
        </w:rPr>
        <w:t xml:space="preserve">, that they should </w:t>
      </w:r>
      <w:r w:rsidRPr="00CF6066">
        <w:rPr>
          <w:rStyle w:val="StyleUnderline"/>
          <w:rFonts w:asciiTheme="minorHAnsi" w:hAnsiTheme="minorHAnsi" w:cstheme="minorHAnsi"/>
          <w:highlight w:val="yellow"/>
        </w:rPr>
        <w:t>refuse to</w:t>
      </w:r>
      <w:r w:rsidRPr="00F267BC">
        <w:rPr>
          <w:rStyle w:val="StyleUnderline"/>
          <w:rFonts w:asciiTheme="minorHAnsi" w:hAnsiTheme="minorHAnsi" w:cstheme="minorHAnsi"/>
        </w:rPr>
        <w:t xml:space="preserve"> </w:t>
      </w:r>
      <w:r w:rsidRPr="00CF6066">
        <w:rPr>
          <w:rStyle w:val="StyleUnderline"/>
          <w:rFonts w:asciiTheme="minorHAnsi" w:hAnsiTheme="minorHAnsi" w:cstheme="minorHAnsi"/>
          <w:highlight w:val="yellow"/>
        </w:rPr>
        <w:t>allow the spread of the catastrophe weapon</w:t>
      </w:r>
      <w:r w:rsidRPr="00F267BC">
        <w:rPr>
          <w:rStyle w:val="StyleUnderline"/>
          <w:rFonts w:asciiTheme="minorHAnsi" w:hAnsiTheme="minorHAnsi" w:cstheme="minorHAnsi"/>
        </w:rPr>
        <w:t>. But it is not right that they should exert that monopoly indefinitely.  In any case, th</w:t>
      </w:r>
      <w:r w:rsidRPr="00CF6066">
        <w:rPr>
          <w:rStyle w:val="StyleUnderline"/>
          <w:rFonts w:asciiTheme="minorHAnsi" w:hAnsiTheme="minorHAnsi" w:cstheme="minorHAnsi"/>
          <w:highlight w:val="yellow"/>
        </w:rPr>
        <w:t>e under-developed are only</w:t>
      </w:r>
      <w:r w:rsidRPr="00CF6066">
        <w:rPr>
          <w:rFonts w:asciiTheme="minorHAnsi" w:eastAsia="Calibri" w:hAnsiTheme="minorHAnsi" w:cstheme="minorHAnsi"/>
          <w:highlight w:val="yellow"/>
          <w:u w:val="single"/>
        </w:rPr>
        <w:t xml:space="preserve"> so by comparison with the Western system and its presumed success</w:t>
      </w:r>
      <w:r w:rsidRPr="00F267BC">
        <w:rPr>
          <w:rFonts w:asciiTheme="minorHAnsi" w:eastAsia="Calibri" w:hAnsiTheme="minorHAnsi" w:cstheme="minorHAnsi"/>
          <w:u w:val="single"/>
        </w:rPr>
        <w:t xml:space="preserve">. In the light of its assumed failure, they are not under-developed at all. They are only so in terms of a dominant evolutionism which has always  </w:t>
      </w:r>
      <w:r w:rsidRPr="00CF6066">
        <w:rPr>
          <w:rFonts w:asciiTheme="minorHAnsi" w:eastAsia="Calibri" w:hAnsiTheme="minorHAnsi" w:cstheme="minorHAnsi"/>
          <w:highlight w:val="yellow"/>
          <w:u w:val="single"/>
        </w:rPr>
        <w:t>been the worst of colonial ideologies</w:t>
      </w:r>
      <w:r w:rsidRPr="00F267BC">
        <w:rPr>
          <w:rFonts w:asciiTheme="minorHAnsi" w:eastAsia="Calibri" w:hAnsiTheme="minorHAnsi" w:cstheme="minorHAnsi"/>
          <w:u w:val="single"/>
        </w:rPr>
        <w:t xml:space="preserve">. </w:t>
      </w:r>
      <w:r w:rsidRPr="00F267BC">
        <w:rPr>
          <w:rFonts w:asciiTheme="minorHAnsi" w:eastAsia="Calibri" w:hAnsiTheme="minorHAnsi" w:cstheme="minorHAnsi"/>
          <w:sz w:val="8"/>
          <w:szCs w:val="16"/>
        </w:rPr>
        <w:t>The argument here is that there is a line of objective progress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w:t>
      </w:r>
      <w:r w:rsidRPr="00F267BC">
        <w:rPr>
          <w:rFonts w:asciiTheme="minorHAnsi" w:eastAsia="Calibri" w:hAnsiTheme="minorHAnsi" w:cstheme="minorHAnsi"/>
          <w:sz w:val="8"/>
        </w:rPr>
        <w:t xml:space="preserve">. </w:t>
      </w:r>
      <w:r w:rsidRPr="00F267BC">
        <w:rPr>
          <w:rFonts w:asciiTheme="minorHAnsi" w:eastAsia="Calibri" w:hAnsiTheme="minorHAnsi" w:cstheme="minorHAnsi"/>
          <w:u w:val="single"/>
        </w:rPr>
        <w:t xml:space="preserve">Thus, to encourage hope of evolution - albeit by revolution - among the poor and to doom them, in keeping with the objective illusion of progress, to </w:t>
      </w:r>
      <w:r w:rsidRPr="00CF6066">
        <w:rPr>
          <w:rFonts w:asciiTheme="minorHAnsi" w:eastAsia="Calibri" w:hAnsiTheme="minorHAnsi" w:cstheme="minorHAnsi"/>
          <w:highlight w:val="yellow"/>
          <w:u w:val="single"/>
        </w:rPr>
        <w:t>technological salvation is a criminal absurdity</w:t>
      </w:r>
      <w:r w:rsidRPr="00F267BC">
        <w:rPr>
          <w:rFonts w:asciiTheme="minorHAnsi" w:eastAsia="Calibri" w:hAnsiTheme="minorHAnsi" w:cstheme="minorHAnsi"/>
          <w:u w:val="single"/>
        </w:rPr>
        <w:t>.</w:t>
      </w:r>
      <w:r w:rsidRPr="00F267BC">
        <w:rPr>
          <w:rFonts w:asciiTheme="minorHAnsi" w:eastAsia="Calibri" w:hAnsiTheme="minorHAnsi" w:cstheme="minorHAnsi"/>
          <w:sz w:val="8"/>
        </w:rPr>
        <w:t xml:space="preserve"> </w:t>
      </w:r>
      <w:r w:rsidRPr="00F267BC">
        <w:rPr>
          <w:rFonts w:asciiTheme="minorHAnsi" w:eastAsia="Calibri" w:hAnsiTheme="minorHAnsi" w:cstheme="minorHAnsi"/>
          <w:sz w:val="8"/>
          <w:szCs w:val="16"/>
        </w:rPr>
        <w:t xml:space="preserve">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repent, and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even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w:t>
      </w:r>
    </w:p>
    <w:p w14:paraId="1B85FB84" w14:textId="77777777" w:rsidR="00107AAB" w:rsidRPr="00F267BC" w:rsidRDefault="00107AAB" w:rsidP="00107AAB">
      <w:pPr>
        <w:pStyle w:val="Heading4"/>
        <w:rPr>
          <w:rFonts w:asciiTheme="minorHAnsi" w:hAnsiTheme="minorHAnsi" w:cstheme="minorHAnsi"/>
        </w:rPr>
      </w:pPr>
      <w:r w:rsidRPr="00F267BC">
        <w:rPr>
          <w:rFonts w:asciiTheme="minorHAnsi" w:hAnsiTheme="minorHAnsi" w:cstheme="minorHAnsi"/>
        </w:rPr>
        <w:t>Specifically the 1AC’s graphic depictions of violence creates an affective loop were they become invested within the violence they espouse so that they can continue to rack up dubs</w:t>
      </w:r>
    </w:p>
    <w:p w14:paraId="7E0EB19E" w14:textId="77777777" w:rsidR="00107AAB" w:rsidRPr="00F267BC" w:rsidRDefault="00107AAB" w:rsidP="00107AAB">
      <w:pPr>
        <w:tabs>
          <w:tab w:val="left" w:pos="7100"/>
        </w:tabs>
        <w:spacing w:line="240" w:lineRule="auto"/>
        <w:rPr>
          <w:rFonts w:asciiTheme="minorHAnsi" w:hAnsiTheme="minorHAnsi" w:cstheme="minorHAnsi"/>
        </w:rPr>
      </w:pPr>
      <w:r w:rsidRPr="00F267BC">
        <w:rPr>
          <w:rStyle w:val="Style13ptBold"/>
          <w:rFonts w:asciiTheme="minorHAnsi" w:hAnsiTheme="minorHAnsi" w:cstheme="minorHAnsi"/>
        </w:rPr>
        <w:t>Berlant 11.</w:t>
      </w:r>
      <w:r w:rsidRPr="00F267BC">
        <w:rPr>
          <w:rFonts w:asciiTheme="minorHAnsi" w:hAnsiTheme="minorHAnsi" w:cstheme="minorHAnsi"/>
        </w:rPr>
        <w:t xml:space="preserve"> Lauren, George M. Pullman Professor, Department of English, University of Chicago, </w:t>
      </w:r>
      <w:r w:rsidRPr="00F267BC">
        <w:rPr>
          <w:rFonts w:asciiTheme="minorHAnsi" w:hAnsiTheme="minorHAnsi" w:cstheme="minorHAnsi"/>
          <w:i/>
        </w:rPr>
        <w:t>Cruel Optimism</w:t>
      </w:r>
      <w:r w:rsidRPr="00F267BC">
        <w:rPr>
          <w:rFonts w:asciiTheme="minorHAnsi" w:hAnsiTheme="minorHAnsi" w:cstheme="minorHAnsi"/>
        </w:rPr>
        <w:t>, Routledge: Duke University Press, 2011, p. 33-6</w:t>
      </w:r>
    </w:p>
    <w:p w14:paraId="14C10338" w14:textId="77777777" w:rsidR="00107AAB" w:rsidRPr="00F267BC" w:rsidRDefault="00107AAB" w:rsidP="00107AAB">
      <w:pPr>
        <w:spacing w:line="240" w:lineRule="auto"/>
        <w:rPr>
          <w:rFonts w:asciiTheme="minorHAnsi" w:hAnsiTheme="minorHAnsi" w:cstheme="minorHAnsi"/>
          <w:sz w:val="12"/>
        </w:rPr>
      </w:pPr>
      <w:r w:rsidRPr="00CF6066">
        <w:rPr>
          <w:rStyle w:val="Emphasis"/>
          <w:rFonts w:asciiTheme="minorHAnsi" w:hAnsiTheme="minorHAnsi" w:cstheme="minorHAnsi"/>
          <w:highlight w:val="yellow"/>
        </w:rPr>
        <w:t>When we talk about an object of desire, we are really talking about</w:t>
      </w:r>
      <w:r w:rsidRPr="00F267BC">
        <w:rPr>
          <w:rStyle w:val="Emphasis"/>
          <w:rFonts w:asciiTheme="minorHAnsi" w:hAnsiTheme="minorHAnsi" w:cstheme="minorHAnsi"/>
        </w:rPr>
        <w:t xml:space="preserve"> a cluster of </w:t>
      </w:r>
      <w:r w:rsidRPr="00CF6066">
        <w:rPr>
          <w:rStyle w:val="Emphasis"/>
          <w:rFonts w:asciiTheme="minorHAnsi" w:hAnsiTheme="minorHAnsi" w:cstheme="minorHAnsi"/>
          <w:highlight w:val="yellow"/>
        </w:rPr>
        <w:t>promises we want someone</w:t>
      </w:r>
      <w:r w:rsidRPr="00F267BC">
        <w:rPr>
          <w:rStyle w:val="Emphasis"/>
          <w:rFonts w:asciiTheme="minorHAnsi" w:hAnsiTheme="minorHAnsi" w:cstheme="minorHAnsi"/>
        </w:rPr>
        <w:t xml:space="preserve"> or something </w:t>
      </w:r>
      <w:r w:rsidRPr="00CF6066">
        <w:rPr>
          <w:rStyle w:val="Emphasis"/>
          <w:rFonts w:asciiTheme="minorHAnsi" w:hAnsiTheme="minorHAnsi" w:cstheme="minorHAnsi"/>
          <w:highlight w:val="yellow"/>
        </w:rPr>
        <w:t>to make to us</w:t>
      </w:r>
      <w:r w:rsidRPr="00F267BC">
        <w:rPr>
          <w:rStyle w:val="Emphasis"/>
          <w:rFonts w:asciiTheme="minorHAnsi" w:hAnsiTheme="minorHAnsi" w:cstheme="minorHAnsi"/>
        </w:rPr>
        <w:t xml:space="preserve"> </w:t>
      </w:r>
      <w:r w:rsidRPr="00F267BC">
        <w:rPr>
          <w:rStyle w:val="Emphasis"/>
          <w:rFonts w:asciiTheme="minorHAnsi" w:hAnsiTheme="minorHAnsi" w:cstheme="minorHAnsi"/>
          <w:sz w:val="12"/>
        </w:rPr>
        <w:t>and make possible for us.</w:t>
      </w:r>
      <w:r w:rsidRPr="00F267BC">
        <w:rPr>
          <w:rFonts w:asciiTheme="minorHAnsi" w:hAnsiTheme="minorHAnsi" w:cstheme="minorHAnsi"/>
          <w:sz w:val="12"/>
          <w:u w:val="single"/>
        </w:rPr>
        <w:t xml:space="preserve"> This</w:t>
      </w:r>
      <w:r w:rsidRPr="00F267BC">
        <w:rPr>
          <w:rFonts w:asciiTheme="minorHAnsi" w:hAnsiTheme="minorHAnsi" w:cstheme="minorHAnsi"/>
          <w:sz w:val="12"/>
        </w:rPr>
        <w:t xml:space="preserve"> cluster of promises </w:t>
      </w:r>
      <w:r w:rsidRPr="00F267BC">
        <w:rPr>
          <w:rFonts w:asciiTheme="minorHAnsi" w:hAnsiTheme="minorHAnsi" w:cstheme="minorHAnsi"/>
          <w:sz w:val="12"/>
          <w:u w:val="single"/>
        </w:rPr>
        <w:t xml:space="preserve">could be embedded in a </w:t>
      </w:r>
      <w:r w:rsidRPr="00F267BC">
        <w:rPr>
          <w:rStyle w:val="Emphasis"/>
          <w:rFonts w:asciiTheme="minorHAnsi" w:hAnsiTheme="minorHAnsi" w:cstheme="minorHAnsi"/>
          <w:sz w:val="12"/>
        </w:rPr>
        <w:t>person</w:t>
      </w:r>
      <w:r w:rsidRPr="00F267BC">
        <w:rPr>
          <w:rFonts w:asciiTheme="minorHAnsi" w:hAnsiTheme="minorHAnsi" w:cstheme="minorHAnsi"/>
          <w:sz w:val="12"/>
          <w:u w:val="single"/>
        </w:rPr>
        <w:t xml:space="preserve">, a thing, an </w:t>
      </w:r>
      <w:r w:rsidRPr="00F267BC">
        <w:rPr>
          <w:rStyle w:val="Emphasis"/>
          <w:rFonts w:asciiTheme="minorHAnsi" w:hAnsiTheme="minorHAnsi" w:cstheme="minorHAnsi"/>
          <w:sz w:val="12"/>
        </w:rPr>
        <w:t>institution</w:t>
      </w:r>
      <w:r w:rsidRPr="00F267BC">
        <w:rPr>
          <w:rFonts w:asciiTheme="minorHAnsi" w:hAnsiTheme="minorHAnsi" w:cstheme="minorHAnsi"/>
          <w:sz w:val="12"/>
          <w:u w:val="single"/>
        </w:rPr>
        <w:t xml:space="preserve">, a </w:t>
      </w:r>
      <w:r w:rsidRPr="00F267BC">
        <w:rPr>
          <w:rStyle w:val="Emphasis"/>
          <w:rFonts w:asciiTheme="minorHAnsi" w:hAnsiTheme="minorHAnsi" w:cstheme="minorHAnsi"/>
          <w:sz w:val="12"/>
        </w:rPr>
        <w:t>text</w:t>
      </w:r>
      <w:r w:rsidRPr="00F267BC">
        <w:rPr>
          <w:rFonts w:asciiTheme="minorHAnsi" w:hAnsiTheme="minorHAnsi" w:cstheme="minorHAnsi"/>
          <w:sz w:val="12"/>
        </w:rPr>
        <w:t xml:space="preserve">, a norm, a bunch of cells, smells, </w:t>
      </w:r>
      <w:r w:rsidRPr="00F267BC">
        <w:rPr>
          <w:rFonts w:asciiTheme="minorHAnsi" w:hAnsiTheme="minorHAnsi" w:cstheme="minorHAnsi"/>
          <w:sz w:val="12"/>
          <w:u w:val="single"/>
        </w:rPr>
        <w:t xml:space="preserve">a good idea - </w:t>
      </w:r>
      <w:r w:rsidRPr="00F267BC">
        <w:rPr>
          <w:rStyle w:val="Emphasis"/>
          <w:rFonts w:asciiTheme="minorHAnsi" w:hAnsiTheme="minorHAnsi" w:cstheme="minorHAnsi"/>
          <w:sz w:val="12"/>
        </w:rPr>
        <w:t>whatever</w:t>
      </w:r>
      <w:r w:rsidRPr="00F267BC">
        <w:rPr>
          <w:rFonts w:asciiTheme="minorHAnsi" w:hAnsiTheme="minorHAnsi" w:cstheme="minorHAnsi"/>
          <w:sz w:val="12"/>
        </w:rPr>
        <w:t xml:space="preserve">. To phrase 'the object of desire' as a cluster of promises is to allow us to encounter what's incoherent or enigmatic in our attachments, not as confirmation of our irrationality but as an explanation for our sense of our endurance in the object, insofar as </w:t>
      </w:r>
      <w:r w:rsidRPr="00CF6066">
        <w:rPr>
          <w:rFonts w:asciiTheme="minorHAnsi" w:hAnsiTheme="minorHAnsi" w:cstheme="minorHAnsi"/>
          <w:highlight w:val="yellow"/>
          <w:u w:val="single"/>
        </w:rPr>
        <w:t xml:space="preserve">proximity to the object means proximity to </w:t>
      </w:r>
      <w:r w:rsidRPr="00F267BC">
        <w:rPr>
          <w:rFonts w:asciiTheme="minorHAnsi" w:hAnsiTheme="minorHAnsi" w:cstheme="minorHAnsi"/>
          <w:sz w:val="10"/>
          <w:u w:val="single"/>
        </w:rPr>
        <w:t xml:space="preserve">the cluster of things that the </w:t>
      </w:r>
      <w:r w:rsidRPr="00F267BC">
        <w:rPr>
          <w:rFonts w:asciiTheme="minorHAnsi" w:hAnsiTheme="minorHAnsi" w:cstheme="minorHAnsi"/>
          <w:u w:val="single"/>
        </w:rPr>
        <w:t xml:space="preserve">object </w:t>
      </w:r>
      <w:r w:rsidRPr="00CF6066">
        <w:rPr>
          <w:rFonts w:asciiTheme="minorHAnsi" w:hAnsiTheme="minorHAnsi" w:cstheme="minorHAnsi"/>
          <w:highlight w:val="yellow"/>
          <w:u w:val="single"/>
        </w:rPr>
        <w:t>promises</w:t>
      </w:r>
      <w:r w:rsidRPr="00CF6066">
        <w:rPr>
          <w:rFonts w:asciiTheme="minorHAnsi" w:hAnsiTheme="minorHAnsi" w:cstheme="minorHAnsi"/>
          <w:highlight w:val="yellow"/>
        </w:rPr>
        <w:t>,</w:t>
      </w:r>
      <w:r w:rsidRPr="00F267BC">
        <w:rPr>
          <w:rFonts w:asciiTheme="minorHAnsi" w:hAnsiTheme="minorHAnsi" w:cstheme="minorHAnsi"/>
        </w:rPr>
        <w:t xml:space="preserve"> </w:t>
      </w:r>
      <w:r w:rsidRPr="00F267BC">
        <w:rPr>
          <w:rFonts w:asciiTheme="minorHAnsi" w:hAnsiTheme="minorHAnsi" w:cstheme="minorHAnsi"/>
          <w:sz w:val="12"/>
        </w:rPr>
        <w:t>some of which may be clear to us while others not so much</w:t>
      </w:r>
      <w:r w:rsidRPr="00F267BC">
        <w:rPr>
          <w:rFonts w:asciiTheme="minorHAnsi" w:hAnsiTheme="minorHAnsi" w:cstheme="minorHAnsi"/>
        </w:rPr>
        <w:t xml:space="preserve">. </w:t>
      </w:r>
      <w:r w:rsidRPr="00CF6066">
        <w:rPr>
          <w:rStyle w:val="Emphasis"/>
          <w:rFonts w:asciiTheme="minorHAnsi" w:hAnsiTheme="minorHAnsi" w:cstheme="minorHAnsi"/>
          <w:highlight w:val="yellow"/>
        </w:rPr>
        <w:t>In other words, all attachments are optimistic</w:t>
      </w:r>
      <w:r w:rsidRPr="00CF6066">
        <w:rPr>
          <w:rFonts w:asciiTheme="minorHAnsi" w:hAnsiTheme="minorHAnsi" w:cstheme="minorHAnsi"/>
          <w:highlight w:val="yellow"/>
          <w:u w:val="single"/>
        </w:rPr>
        <w:t>. That does not mean</w:t>
      </w:r>
      <w:r w:rsidRPr="00F267BC">
        <w:rPr>
          <w:rFonts w:asciiTheme="minorHAnsi" w:hAnsiTheme="minorHAnsi" w:cstheme="minorHAnsi"/>
          <w:u w:val="single"/>
        </w:rPr>
        <w:t xml:space="preserve"> that </w:t>
      </w:r>
      <w:r w:rsidRPr="00CF6066">
        <w:rPr>
          <w:rFonts w:asciiTheme="minorHAnsi" w:hAnsiTheme="minorHAnsi" w:cstheme="minorHAnsi"/>
          <w:highlight w:val="yellow"/>
          <w:u w:val="single"/>
        </w:rPr>
        <w:t>they</w:t>
      </w:r>
      <w:r w:rsidRPr="00CF6066">
        <w:rPr>
          <w:rFonts w:asciiTheme="minorHAnsi" w:hAnsiTheme="minorHAnsi" w:cstheme="minorHAnsi"/>
          <w:highlight w:val="yellow"/>
        </w:rPr>
        <w:t xml:space="preserve"> </w:t>
      </w:r>
      <w:r w:rsidRPr="00F267BC">
        <w:rPr>
          <w:rFonts w:asciiTheme="minorHAnsi" w:hAnsiTheme="minorHAnsi" w:cstheme="minorHAnsi"/>
        </w:rPr>
        <w:t xml:space="preserve">all </w:t>
      </w:r>
      <w:r w:rsidRPr="00CF6066">
        <w:rPr>
          <w:rFonts w:asciiTheme="minorHAnsi" w:hAnsiTheme="minorHAnsi" w:cstheme="minorHAnsi"/>
          <w:highlight w:val="yellow"/>
          <w:u w:val="single"/>
        </w:rPr>
        <w:t>feel optimistic</w:t>
      </w:r>
      <w:r w:rsidRPr="00F267BC">
        <w:rPr>
          <w:rFonts w:asciiTheme="minorHAnsi" w:hAnsiTheme="minorHAnsi" w:cstheme="minorHAnsi"/>
        </w:rPr>
        <w:t>:</w:t>
      </w:r>
      <w:r w:rsidRPr="00F267BC">
        <w:rPr>
          <w:rFonts w:asciiTheme="minorHAnsi" w:hAnsiTheme="minorHAnsi" w:cstheme="minorHAnsi"/>
          <w:sz w:val="12"/>
        </w:rPr>
        <w:t xml:space="preserve"> one might dread, for example, returning to a scene of hunger or longing or the slapstick reiteration of a lover or parent's typical misrecognition</w:t>
      </w:r>
      <w:r w:rsidRPr="00F267BC">
        <w:rPr>
          <w:rFonts w:asciiTheme="minorHAnsi" w:hAnsiTheme="minorHAnsi" w:cstheme="minorHAnsi"/>
        </w:rPr>
        <w:t xml:space="preserve">. </w:t>
      </w:r>
      <w:r w:rsidRPr="00CF6066">
        <w:rPr>
          <w:rFonts w:asciiTheme="minorHAnsi" w:hAnsiTheme="minorHAnsi" w:cstheme="minorHAnsi"/>
          <w:highlight w:val="yellow"/>
          <w:u w:val="single"/>
        </w:rPr>
        <w:t>But</w:t>
      </w:r>
      <w:r w:rsidRPr="00F267BC">
        <w:rPr>
          <w:rFonts w:asciiTheme="minorHAnsi" w:hAnsiTheme="minorHAnsi" w:cstheme="minorHAnsi"/>
          <w:u w:val="single"/>
        </w:rPr>
        <w:t xml:space="preserve"> </w:t>
      </w:r>
      <w:r w:rsidRPr="00F267BC">
        <w:rPr>
          <w:rFonts w:asciiTheme="minorHAnsi" w:hAnsiTheme="minorHAnsi" w:cstheme="minorHAnsi"/>
          <w:sz w:val="12"/>
          <w:u w:val="single"/>
        </w:rPr>
        <w:t>the surrender to the return to the scene where the object hovers in its potentialities is the operation of optimism as an affective form</w:t>
      </w:r>
      <w:r w:rsidRPr="00F267BC">
        <w:rPr>
          <w:rFonts w:asciiTheme="minorHAnsi" w:hAnsiTheme="minorHAnsi" w:cstheme="minorHAnsi"/>
          <w:sz w:val="12"/>
        </w:rPr>
        <w:t>. In optimism</w:t>
      </w:r>
      <w:r w:rsidRPr="00CF6066">
        <w:rPr>
          <w:rFonts w:asciiTheme="minorHAnsi" w:hAnsiTheme="minorHAnsi" w:cstheme="minorHAnsi"/>
          <w:highlight w:val="yellow"/>
        </w:rPr>
        <w:t xml:space="preserve">, </w:t>
      </w:r>
      <w:r w:rsidRPr="00CF6066">
        <w:rPr>
          <w:rStyle w:val="Emphasis"/>
          <w:rFonts w:asciiTheme="minorHAnsi" w:hAnsiTheme="minorHAnsi" w:cstheme="minorHAnsi"/>
          <w:highlight w:val="yellow"/>
        </w:rPr>
        <w:t xml:space="preserve">the subject leans toward promises contained within the </w:t>
      </w:r>
      <w:r w:rsidRPr="00F267BC">
        <w:rPr>
          <w:rFonts w:asciiTheme="minorHAnsi" w:hAnsiTheme="minorHAnsi" w:cstheme="minorHAnsi"/>
        </w:rPr>
        <w:t xml:space="preserve">present moment of the </w:t>
      </w:r>
      <w:r w:rsidRPr="00F267BC">
        <w:rPr>
          <w:rStyle w:val="Emphasis"/>
          <w:rFonts w:asciiTheme="minorHAnsi" w:hAnsiTheme="minorHAnsi" w:cstheme="minorHAnsi"/>
        </w:rPr>
        <w:t xml:space="preserve">encounter with their </w:t>
      </w:r>
      <w:r w:rsidRPr="00CF6066">
        <w:rPr>
          <w:rStyle w:val="Emphasis"/>
          <w:rFonts w:asciiTheme="minorHAnsi" w:hAnsiTheme="minorHAnsi" w:cstheme="minorHAnsi"/>
          <w:highlight w:val="yellow"/>
        </w:rPr>
        <w:t>object</w:t>
      </w:r>
      <w:r w:rsidRPr="00F267BC">
        <w:rPr>
          <w:rStyle w:val="Emphasis"/>
          <w:rFonts w:asciiTheme="minorHAnsi" w:hAnsiTheme="minorHAnsi" w:cstheme="minorHAnsi"/>
        </w:rPr>
        <w:t xml:space="preserve">.' </w:t>
      </w:r>
      <w:r w:rsidRPr="00CF6066">
        <w:rPr>
          <w:rFonts w:asciiTheme="minorHAnsi" w:hAnsiTheme="minorHAnsi" w:cstheme="minorHAnsi"/>
          <w:highlight w:val="yellow"/>
          <w:u w:val="single"/>
        </w:rPr>
        <w:t>'Cruel optimism' names</w:t>
      </w:r>
      <w:r w:rsidRPr="00F267BC">
        <w:rPr>
          <w:rFonts w:asciiTheme="minorHAnsi" w:hAnsiTheme="minorHAnsi" w:cstheme="minorHAnsi"/>
          <w:u w:val="single"/>
        </w:rPr>
        <w:t xml:space="preserve"> a relation of </w:t>
      </w:r>
      <w:r w:rsidRPr="00CF6066">
        <w:rPr>
          <w:rFonts w:asciiTheme="minorHAnsi" w:hAnsiTheme="minorHAnsi" w:cstheme="minorHAnsi"/>
          <w:highlight w:val="yellow"/>
          <w:u w:val="single"/>
        </w:rPr>
        <w:t>attachment to</w:t>
      </w:r>
      <w:r w:rsidRPr="00F267BC">
        <w:rPr>
          <w:rFonts w:asciiTheme="minorHAnsi" w:hAnsiTheme="minorHAnsi" w:cstheme="minorHAnsi"/>
          <w:u w:val="single"/>
        </w:rPr>
        <w:t xml:space="preserve"> compromised </w:t>
      </w:r>
      <w:r w:rsidRPr="00CF6066">
        <w:rPr>
          <w:rFonts w:asciiTheme="minorHAnsi" w:hAnsiTheme="minorHAnsi" w:cstheme="minorHAnsi"/>
          <w:highlight w:val="yellow"/>
          <w:u w:val="single"/>
        </w:rPr>
        <w:t>conditions of possibility</w:t>
      </w:r>
      <w:r w:rsidRPr="00F267BC">
        <w:rPr>
          <w:rFonts w:asciiTheme="minorHAnsi" w:hAnsiTheme="minorHAnsi" w:cstheme="minorHAnsi"/>
          <w:u w:val="single"/>
        </w:rPr>
        <w:t xml:space="preserve"> </w:t>
      </w:r>
      <w:r w:rsidRPr="00CF6066">
        <w:rPr>
          <w:rStyle w:val="Emphasis"/>
          <w:rFonts w:asciiTheme="minorHAnsi" w:hAnsiTheme="minorHAnsi" w:cstheme="minorHAnsi"/>
          <w:highlight w:val="yellow"/>
        </w:rPr>
        <w:t>whose realisation is</w:t>
      </w:r>
      <w:r w:rsidRPr="00F267BC">
        <w:rPr>
          <w:rStyle w:val="Emphasis"/>
          <w:rFonts w:asciiTheme="minorHAnsi" w:hAnsiTheme="minorHAnsi" w:cstheme="minorHAnsi"/>
        </w:rPr>
        <w:t xml:space="preserve"> discovered either to be </w:t>
      </w:r>
      <w:r w:rsidRPr="00CF6066">
        <w:rPr>
          <w:rStyle w:val="Emphasis"/>
          <w:rFonts w:asciiTheme="minorHAnsi" w:hAnsiTheme="minorHAnsi" w:cstheme="minorHAnsi"/>
          <w:highlight w:val="yellow"/>
        </w:rPr>
        <w:t>impossible</w:t>
      </w:r>
      <w:r w:rsidRPr="00F267BC">
        <w:rPr>
          <w:rFonts w:asciiTheme="minorHAnsi" w:hAnsiTheme="minorHAnsi" w:cstheme="minorHAnsi"/>
        </w:rPr>
        <w:t xml:space="preserve">, sheer fantasy, </w:t>
      </w:r>
      <w:r w:rsidRPr="00CF6066">
        <w:rPr>
          <w:rStyle w:val="Emphasis"/>
          <w:rFonts w:asciiTheme="minorHAnsi" w:hAnsiTheme="minorHAnsi" w:cstheme="minorHAnsi"/>
          <w:highlight w:val="yellow"/>
        </w:rPr>
        <w:t>or</w:t>
      </w:r>
      <w:r w:rsidRPr="00F267BC">
        <w:rPr>
          <w:rFonts w:asciiTheme="minorHAnsi" w:hAnsiTheme="minorHAnsi" w:cstheme="minorHAnsi"/>
        </w:rPr>
        <w:t xml:space="preserve"> too possible, and </w:t>
      </w:r>
      <w:r w:rsidRPr="00CF6066">
        <w:rPr>
          <w:rStyle w:val="Emphasis"/>
          <w:rFonts w:asciiTheme="minorHAnsi" w:hAnsiTheme="minorHAnsi" w:cstheme="minorHAnsi"/>
          <w:highlight w:val="yellow"/>
        </w:rPr>
        <w:t>toxic</w:t>
      </w:r>
      <w:r w:rsidRPr="00F267BC">
        <w:rPr>
          <w:rStyle w:val="StyleUnderline"/>
          <w:rFonts w:asciiTheme="minorHAnsi" w:hAnsiTheme="minorHAnsi" w:cstheme="minorHAnsi"/>
        </w:rPr>
        <w:t xml:space="preserve">. </w:t>
      </w:r>
      <w:r w:rsidRPr="00CF6066">
        <w:rPr>
          <w:rStyle w:val="StyleUnderline"/>
          <w:rFonts w:asciiTheme="minorHAnsi" w:hAnsiTheme="minorHAnsi" w:cstheme="minorHAnsi"/>
          <w:highlight w:val="yellow"/>
        </w:rPr>
        <w:t>What's cruel</w:t>
      </w:r>
      <w:r w:rsidRPr="00F267BC">
        <w:rPr>
          <w:rFonts w:asciiTheme="minorHAnsi" w:hAnsiTheme="minorHAnsi" w:cstheme="minorHAnsi"/>
        </w:rPr>
        <w:t xml:space="preserve"> about these attachments, and not merely inconvenient or tragic, </w:t>
      </w:r>
      <w:r w:rsidRPr="00CF6066">
        <w:rPr>
          <w:rFonts w:asciiTheme="minorHAnsi" w:hAnsiTheme="minorHAnsi" w:cstheme="minorHAnsi"/>
          <w:highlight w:val="yellow"/>
          <w:u w:val="single"/>
        </w:rPr>
        <w:t>is</w:t>
      </w:r>
      <w:r w:rsidRPr="00F267BC">
        <w:rPr>
          <w:rFonts w:asciiTheme="minorHAnsi" w:hAnsiTheme="minorHAnsi" w:cstheme="minorHAnsi"/>
          <w:u w:val="single"/>
        </w:rPr>
        <w:t xml:space="preserve"> that the </w:t>
      </w:r>
      <w:r w:rsidRPr="00CF6066">
        <w:rPr>
          <w:rFonts w:asciiTheme="minorHAnsi" w:hAnsiTheme="minorHAnsi" w:cstheme="minorHAnsi"/>
          <w:highlight w:val="yellow"/>
          <w:u w:val="single"/>
        </w:rPr>
        <w:t>subjects</w:t>
      </w:r>
      <w:r w:rsidRPr="00F267BC">
        <w:rPr>
          <w:rFonts w:asciiTheme="minorHAnsi" w:hAnsiTheme="minorHAnsi" w:cstheme="minorHAnsi"/>
          <w:u w:val="single"/>
        </w:rPr>
        <w:t xml:space="preserve"> who have x in their lives </w:t>
      </w:r>
      <w:r w:rsidRPr="00CF6066">
        <w:rPr>
          <w:rFonts w:asciiTheme="minorHAnsi" w:hAnsiTheme="minorHAnsi" w:cstheme="minorHAnsi"/>
          <w:highlight w:val="yellow"/>
          <w:u w:val="single"/>
        </w:rPr>
        <w:t>might not well endure the loss of their object</w:t>
      </w:r>
      <w:r w:rsidRPr="00F267BC">
        <w:rPr>
          <w:rFonts w:asciiTheme="minorHAnsi" w:hAnsiTheme="minorHAnsi" w:cstheme="minorHAnsi"/>
          <w:u w:val="single"/>
        </w:rPr>
        <w:t xml:space="preserve"> or scene of desire, even though </w:t>
      </w:r>
      <w:r w:rsidRPr="00CF6066">
        <w:rPr>
          <w:rStyle w:val="Emphasis"/>
          <w:rFonts w:asciiTheme="minorHAnsi" w:hAnsiTheme="minorHAnsi" w:cstheme="minorHAnsi"/>
          <w:highlight w:val="yellow"/>
        </w:rPr>
        <w:t>its presence threatens their well-being</w:t>
      </w:r>
      <w:r w:rsidRPr="00F267BC">
        <w:rPr>
          <w:rFonts w:asciiTheme="minorHAnsi" w:hAnsiTheme="minorHAnsi" w:cstheme="minorHAnsi"/>
          <w:u w:val="single"/>
        </w:rPr>
        <w:t xml:space="preserve">, </w:t>
      </w:r>
      <w:r w:rsidRPr="00F267BC">
        <w:rPr>
          <w:rFonts w:asciiTheme="minorHAnsi" w:hAnsiTheme="minorHAnsi" w:cstheme="minorHAnsi"/>
          <w:sz w:val="12"/>
          <w:u w:val="single"/>
        </w:rPr>
        <w:t xml:space="preserve">because whatever the content of the </w:t>
      </w:r>
      <w:r w:rsidRPr="00F267BC">
        <w:rPr>
          <w:rStyle w:val="Emphasis"/>
          <w:rFonts w:asciiTheme="minorHAnsi" w:hAnsiTheme="minorHAnsi" w:cstheme="minorHAnsi"/>
          <w:sz w:val="12"/>
        </w:rPr>
        <w:t>attachment</w:t>
      </w:r>
      <w:r w:rsidRPr="00F267BC">
        <w:rPr>
          <w:rFonts w:asciiTheme="minorHAnsi" w:hAnsiTheme="minorHAnsi" w:cstheme="minorHAnsi"/>
          <w:sz w:val="12"/>
          <w:u w:val="single"/>
        </w:rPr>
        <w:t xml:space="preserve"> is, the continuity of the form of it provides something of the continuity of the subject's sense of</w:t>
      </w:r>
      <w:r w:rsidRPr="00F267BC">
        <w:rPr>
          <w:rStyle w:val="StyleUnderline"/>
          <w:rFonts w:asciiTheme="minorHAnsi" w:hAnsiTheme="minorHAnsi" w:cstheme="minorHAnsi"/>
          <w:sz w:val="12"/>
        </w:rPr>
        <w:t xml:space="preserve"> what it means to keep on living on and to look forward to being in the world</w:t>
      </w:r>
      <w:r w:rsidRPr="00F267BC">
        <w:rPr>
          <w:rFonts w:asciiTheme="minorHAnsi" w:hAnsiTheme="minorHAnsi" w:cstheme="minorHAnsi"/>
          <w:sz w:val="12"/>
        </w:rPr>
        <w:t>. This phrase points to a condition different than that of melancholia, which is enacted in the subject's desire to temporise an experience of the loss of an object/scene with which she has identified her ego continuity</w:t>
      </w:r>
      <w:r w:rsidRPr="00F267BC">
        <w:rPr>
          <w:rFonts w:asciiTheme="minorHAnsi" w:hAnsiTheme="minorHAnsi" w:cstheme="minorHAnsi"/>
        </w:rPr>
        <w:t xml:space="preserve">. </w:t>
      </w:r>
      <w:r w:rsidRPr="00CF6066">
        <w:rPr>
          <w:rStyle w:val="Emphasis"/>
          <w:rFonts w:asciiTheme="minorHAnsi" w:hAnsiTheme="minorHAnsi" w:cstheme="minorHAnsi"/>
          <w:highlight w:val="yellow"/>
        </w:rPr>
        <w:t xml:space="preserve">Cruel optimism is </w:t>
      </w:r>
      <w:r w:rsidRPr="00F267BC">
        <w:rPr>
          <w:rStyle w:val="Emphasis"/>
          <w:rFonts w:asciiTheme="minorHAnsi" w:hAnsiTheme="minorHAnsi" w:cstheme="minorHAnsi"/>
        </w:rPr>
        <w:t xml:space="preserve">the condition of </w:t>
      </w:r>
      <w:r w:rsidRPr="00CF6066">
        <w:rPr>
          <w:rStyle w:val="Emphasis"/>
          <w:rFonts w:asciiTheme="minorHAnsi" w:hAnsiTheme="minorHAnsi" w:cstheme="minorHAnsi"/>
          <w:highlight w:val="yellow"/>
        </w:rPr>
        <w:t xml:space="preserve">maintaining </w:t>
      </w:r>
      <w:r w:rsidRPr="00F267BC">
        <w:rPr>
          <w:rStyle w:val="Emphasis"/>
          <w:rFonts w:asciiTheme="minorHAnsi" w:hAnsiTheme="minorHAnsi" w:cstheme="minorHAnsi"/>
        </w:rPr>
        <w:t>an</w:t>
      </w:r>
      <w:r w:rsidRPr="00CF6066">
        <w:rPr>
          <w:rStyle w:val="Emphasis"/>
          <w:rFonts w:asciiTheme="minorHAnsi" w:hAnsiTheme="minorHAnsi" w:cstheme="minorHAnsi"/>
          <w:highlight w:val="yellow"/>
        </w:rPr>
        <w:t xml:space="preserve"> attachment </w:t>
      </w:r>
      <w:r w:rsidRPr="00F267BC">
        <w:rPr>
          <w:rStyle w:val="Emphasis"/>
          <w:rFonts w:asciiTheme="minorHAnsi" w:hAnsiTheme="minorHAnsi" w:cstheme="minorHAnsi"/>
          <w:sz w:val="12"/>
        </w:rPr>
        <w:t>to a problematic object</w:t>
      </w:r>
      <w:r w:rsidRPr="00F267BC">
        <w:rPr>
          <w:rFonts w:asciiTheme="minorHAnsi" w:hAnsiTheme="minorHAnsi" w:cstheme="minorHAnsi"/>
          <w:sz w:val="12"/>
        </w:rPr>
        <w:t xml:space="preserve">. One more thing: </w:t>
      </w:r>
      <w:r w:rsidRPr="00F267BC">
        <w:rPr>
          <w:rFonts w:asciiTheme="minorHAnsi" w:hAnsiTheme="minorHAnsi" w:cstheme="minorHAnsi"/>
          <w:sz w:val="12"/>
          <w:u w:val="single"/>
        </w:rPr>
        <w:t>the cruelty of an optimistic attachment is</w:t>
      </w:r>
      <w:r w:rsidRPr="00F267BC">
        <w:rPr>
          <w:rFonts w:asciiTheme="minorHAnsi" w:hAnsiTheme="minorHAnsi" w:cstheme="minorHAnsi"/>
          <w:sz w:val="12"/>
        </w:rPr>
        <w:t xml:space="preserve">, I think, usually </w:t>
      </w:r>
      <w:r w:rsidRPr="00F267BC">
        <w:rPr>
          <w:rFonts w:asciiTheme="minorHAnsi" w:hAnsiTheme="minorHAnsi" w:cstheme="minorHAnsi"/>
          <w:sz w:val="12"/>
          <w:u w:val="single"/>
        </w:rPr>
        <w:t>something an analyst observes about someone's</w:t>
      </w:r>
      <w:r w:rsidRPr="00F267BC">
        <w:rPr>
          <w:rFonts w:asciiTheme="minorHAnsi" w:hAnsiTheme="minorHAnsi" w:cstheme="minorHAnsi"/>
          <w:sz w:val="12"/>
        </w:rPr>
        <w:t xml:space="preserve"> or some group's </w:t>
      </w:r>
      <w:r w:rsidRPr="00F267BC">
        <w:rPr>
          <w:rFonts w:asciiTheme="minorHAnsi" w:hAnsiTheme="minorHAnsi" w:cstheme="minorHAnsi"/>
          <w:sz w:val="12"/>
          <w:u w:val="single"/>
        </w:rPr>
        <w:t>attachment</w:t>
      </w:r>
      <w:r w:rsidRPr="00F267BC">
        <w:rPr>
          <w:rFonts w:asciiTheme="minorHAnsi" w:hAnsiTheme="minorHAnsi" w:cstheme="minorHAnsi"/>
          <w:sz w:val="12"/>
        </w:rPr>
        <w:t xml:space="preserve"> to x, </w:t>
      </w:r>
      <w:r w:rsidRPr="00F267BC">
        <w:rPr>
          <w:rFonts w:asciiTheme="minorHAnsi" w:hAnsiTheme="minorHAnsi" w:cstheme="minorHAnsi"/>
          <w:sz w:val="12"/>
          <w:u w:val="single"/>
        </w:rPr>
        <w:t>since usually</w:t>
      </w:r>
      <w:r w:rsidRPr="00F267BC">
        <w:rPr>
          <w:rFonts w:asciiTheme="minorHAnsi" w:hAnsiTheme="minorHAnsi" w:cstheme="minorHAnsi"/>
          <w:u w:val="single"/>
        </w:rPr>
        <w:t xml:space="preserve"> </w:t>
      </w:r>
      <w:r w:rsidRPr="00CF6066">
        <w:rPr>
          <w:rStyle w:val="Emphasis"/>
          <w:rFonts w:asciiTheme="minorHAnsi" w:hAnsiTheme="minorHAnsi" w:cstheme="minorHAnsi"/>
          <w:highlight w:val="yellow"/>
        </w:rPr>
        <w:t>that attachment</w:t>
      </w:r>
      <w:r w:rsidRPr="00F267BC">
        <w:rPr>
          <w:rFonts w:asciiTheme="minorHAnsi" w:hAnsiTheme="minorHAnsi" w:cstheme="minorHAnsi"/>
        </w:rPr>
        <w:t xml:space="preserve"> exists without being an event, or even better</w:t>
      </w:r>
      <w:r w:rsidRPr="00F267BC">
        <w:rPr>
          <w:rStyle w:val="Emphasis"/>
          <w:rFonts w:asciiTheme="minorHAnsi" w:hAnsiTheme="minorHAnsi" w:cstheme="minorHAnsi"/>
        </w:rPr>
        <w:t xml:space="preserve">, </w:t>
      </w:r>
      <w:r w:rsidRPr="00CF6066">
        <w:rPr>
          <w:rStyle w:val="Emphasis"/>
          <w:rFonts w:asciiTheme="minorHAnsi" w:hAnsiTheme="minorHAnsi" w:cstheme="minorHAnsi"/>
          <w:highlight w:val="yellow"/>
        </w:rPr>
        <w:t>seems to</w:t>
      </w:r>
      <w:r w:rsidRPr="00F267BC">
        <w:rPr>
          <w:rStyle w:val="Emphasis"/>
          <w:rFonts w:asciiTheme="minorHAnsi" w:hAnsiTheme="minorHAnsi" w:cstheme="minorHAnsi"/>
        </w:rPr>
        <w:t xml:space="preserve"> </w:t>
      </w:r>
      <w:r w:rsidRPr="00CF6066">
        <w:rPr>
          <w:rStyle w:val="Emphasis"/>
          <w:rFonts w:asciiTheme="minorHAnsi" w:hAnsiTheme="minorHAnsi" w:cstheme="minorHAnsi"/>
          <w:highlight w:val="yellow"/>
        </w:rPr>
        <w:t>lighten the load for someone</w:t>
      </w:r>
      <w:r w:rsidRPr="00F267BC">
        <w:rPr>
          <w:rFonts w:asciiTheme="minorHAnsi" w:hAnsiTheme="minorHAnsi" w:cstheme="minorHAnsi"/>
          <w:sz w:val="12"/>
        </w:rPr>
        <w:t xml:space="preserve">/some group.^ But </w:t>
      </w:r>
      <w:r w:rsidRPr="00F267BC">
        <w:rPr>
          <w:rFonts w:asciiTheme="minorHAnsi" w:hAnsiTheme="minorHAnsi" w:cstheme="minorHAnsi"/>
          <w:sz w:val="12"/>
          <w:u w:val="single"/>
        </w:rPr>
        <w:t>if the cruelty of an attachment is experienced by someone</w:t>
      </w:r>
      <w:r w:rsidRPr="00F267BC">
        <w:rPr>
          <w:rFonts w:asciiTheme="minorHAnsi" w:hAnsiTheme="minorHAnsi" w:cstheme="minorHAnsi"/>
          <w:sz w:val="12"/>
        </w:rPr>
        <w:t xml:space="preserve">/some group, even in disavowed fashion, </w:t>
      </w:r>
      <w:r w:rsidRPr="00F267BC">
        <w:rPr>
          <w:rFonts w:asciiTheme="minorHAnsi" w:hAnsiTheme="minorHAnsi" w:cstheme="minorHAnsi"/>
          <w:sz w:val="12"/>
          <w:u w:val="single"/>
        </w:rPr>
        <w:t>the fear is that the loss of the object</w:t>
      </w:r>
      <w:r w:rsidRPr="00F267BC">
        <w:rPr>
          <w:rFonts w:asciiTheme="minorHAnsi" w:hAnsiTheme="minorHAnsi" w:cstheme="minorHAnsi"/>
          <w:sz w:val="12"/>
        </w:rPr>
        <w:t xml:space="preserve">/scene of promising itself </w:t>
      </w:r>
      <w:r w:rsidRPr="00F267BC">
        <w:rPr>
          <w:rFonts w:asciiTheme="minorHAnsi" w:hAnsiTheme="minorHAnsi" w:cstheme="minorHAnsi"/>
          <w:sz w:val="12"/>
          <w:u w:val="single"/>
        </w:rPr>
        <w:t>will defeat the capacity to have any hope about anything</w:t>
      </w:r>
      <w:r w:rsidRPr="00F267BC">
        <w:rPr>
          <w:rFonts w:asciiTheme="minorHAnsi" w:hAnsiTheme="minorHAnsi" w:cstheme="minorHAnsi"/>
          <w:sz w:val="12"/>
        </w:rPr>
        <w:t xml:space="preserve">. Often this fear of loss of a scene of optimism as such is unstated and only experienced in a sudden incapacity to manage startling situations, as we will see below. One might point out that all objects/scenes of desire are problematic, in that investments in them and projections onto them are less about them than about what cluster of desires and affects we can manage to keep magnetised to them. I have indeed wondered whether all optimism is cruel, because the experience of loss of the conditions of its reproduction can be so breathtakingly bad, just as the threat of the loss of x in the scope of one's attachment drives can feel like a threat to living on itself. But </w:t>
      </w:r>
      <w:r w:rsidRPr="00F267BC">
        <w:rPr>
          <w:rStyle w:val="Emphasis"/>
          <w:rFonts w:asciiTheme="minorHAnsi" w:hAnsiTheme="minorHAnsi" w:cstheme="minorHAnsi"/>
          <w:sz w:val="12"/>
        </w:rPr>
        <w:t>some scenes of optimism are clearly crueller than others:</w:t>
      </w:r>
      <w:r w:rsidRPr="00F267BC">
        <w:rPr>
          <w:rFonts w:asciiTheme="minorHAnsi" w:hAnsiTheme="minorHAnsi" w:cstheme="minorHAnsi"/>
          <w:sz w:val="12"/>
          <w:u w:val="single"/>
        </w:rPr>
        <w:t xml:space="preserve"> where cruel optimism operates, the very vitalising</w:t>
      </w:r>
      <w:r w:rsidRPr="00F267BC">
        <w:rPr>
          <w:rFonts w:asciiTheme="minorHAnsi" w:hAnsiTheme="minorHAnsi" w:cstheme="minorHAnsi"/>
          <w:sz w:val="12"/>
        </w:rPr>
        <w:t xml:space="preserve"> or animating </w:t>
      </w:r>
      <w:r w:rsidRPr="00F267BC">
        <w:rPr>
          <w:rFonts w:asciiTheme="minorHAnsi" w:hAnsiTheme="minorHAnsi" w:cstheme="minorHAnsi"/>
          <w:sz w:val="12"/>
          <w:u w:val="single"/>
        </w:rPr>
        <w:t>potency of an object</w:t>
      </w:r>
      <w:r w:rsidRPr="00F267BC">
        <w:rPr>
          <w:rFonts w:asciiTheme="minorHAnsi" w:hAnsiTheme="minorHAnsi" w:cstheme="minorHAnsi"/>
          <w:sz w:val="12"/>
        </w:rPr>
        <w:t xml:space="preserve">/ scene </w:t>
      </w:r>
      <w:r w:rsidRPr="00F267BC">
        <w:rPr>
          <w:rFonts w:asciiTheme="minorHAnsi" w:hAnsiTheme="minorHAnsi" w:cstheme="minorHAnsi"/>
          <w:sz w:val="12"/>
          <w:u w:val="single"/>
        </w:rPr>
        <w:t>of desire contributes to the attrition of the very thriving that is supposed to be made possible in the work of attachment in the first place</w:t>
      </w:r>
      <w:r w:rsidRPr="00F267BC">
        <w:rPr>
          <w:rFonts w:asciiTheme="minorHAnsi" w:hAnsiTheme="minorHAnsi" w:cstheme="minorHAnsi"/>
          <w:sz w:val="12"/>
        </w:rPr>
        <w:t xml:space="preserve">. This might point to something as banal as a scouring love, but it also opens out to obsessive appetites, working for a living, patriotism, all kinds of things. </w:t>
      </w:r>
      <w:r w:rsidRPr="00F267BC">
        <w:rPr>
          <w:rFonts w:asciiTheme="minorHAnsi" w:hAnsiTheme="minorHAnsi" w:cstheme="minorHAnsi"/>
          <w:sz w:val="12"/>
          <w:u w:val="single"/>
        </w:rPr>
        <w:t>One makes affective bargains about the costliness of one's attachments, usually unconscious ones, most of which keep one in proximity to the scene of desire</w:t>
      </w:r>
      <w:r w:rsidRPr="00F267BC">
        <w:rPr>
          <w:rFonts w:asciiTheme="minorHAnsi" w:hAnsiTheme="minorHAnsi" w:cstheme="minorHAnsi"/>
          <w:sz w:val="12"/>
        </w:rPr>
        <w:t xml:space="preserve">/attrition. This means that a poetics of attachment always involves some splitting off of the story I can tell about wanting to be near x (as though x has autonomous qualities) from the activity of the emotional habitus I have constructed by having x in my life in order to be able to project out my endurance as proximity to the complex of what x seems to offer and proffer. </w:t>
      </w:r>
      <w:r w:rsidRPr="00F267BC">
        <w:rPr>
          <w:rFonts w:asciiTheme="minorHAnsi" w:hAnsiTheme="minorHAnsi" w:cstheme="minorHAnsi"/>
          <w:sz w:val="12"/>
          <w:u w:val="single"/>
        </w:rPr>
        <w:t>To understand cruel optimism</w:t>
      </w:r>
      <w:r w:rsidRPr="00F267BC">
        <w:rPr>
          <w:rFonts w:asciiTheme="minorHAnsi" w:hAnsiTheme="minorHAnsi" w:cstheme="minorHAnsi"/>
          <w:sz w:val="12"/>
        </w:rPr>
        <w:t xml:space="preserve">, therefore, </w:t>
      </w:r>
      <w:r w:rsidRPr="00F267BC">
        <w:rPr>
          <w:rFonts w:asciiTheme="minorHAnsi" w:hAnsiTheme="minorHAnsi" w:cstheme="minorHAnsi"/>
          <w:sz w:val="12"/>
          <w:u w:val="single"/>
        </w:rPr>
        <w:t>one must embark on</w:t>
      </w:r>
      <w:r w:rsidRPr="00F267BC">
        <w:rPr>
          <w:rFonts w:asciiTheme="minorHAnsi" w:hAnsiTheme="minorHAnsi" w:cstheme="minorHAnsi"/>
          <w:sz w:val="12"/>
        </w:rPr>
        <w:t xml:space="preserve"> an analysis of rhetorical indirection, as </w:t>
      </w:r>
      <w:r w:rsidRPr="00F267BC">
        <w:rPr>
          <w:rFonts w:asciiTheme="minorHAnsi" w:hAnsiTheme="minorHAnsi" w:cstheme="minorHAnsi"/>
          <w:sz w:val="12"/>
          <w:u w:val="single"/>
        </w:rPr>
        <w:t xml:space="preserve">a way of thinking about the strange temporalities of projection into </w:t>
      </w:r>
      <w:r w:rsidRPr="00F267BC">
        <w:rPr>
          <w:rStyle w:val="Emphasis"/>
          <w:rFonts w:asciiTheme="minorHAnsi" w:hAnsiTheme="minorHAnsi" w:cstheme="minorHAnsi"/>
          <w:sz w:val="12"/>
        </w:rPr>
        <w:t>an</w:t>
      </w:r>
      <w:r w:rsidRPr="00F267BC">
        <w:rPr>
          <w:rFonts w:asciiTheme="minorHAnsi" w:hAnsiTheme="minorHAnsi" w:cstheme="minorHAnsi"/>
          <w:sz w:val="12"/>
          <w:u w:val="single"/>
          <w:bdr w:val="single" w:sz="4" w:space="0" w:color="auto"/>
        </w:rPr>
        <w:t xml:space="preserve"> </w:t>
      </w:r>
      <w:r w:rsidRPr="00F267BC">
        <w:rPr>
          <w:rStyle w:val="Emphasis"/>
          <w:rFonts w:asciiTheme="minorHAnsi" w:hAnsiTheme="minorHAnsi" w:cstheme="minorHAnsi"/>
          <w:sz w:val="12"/>
        </w:rPr>
        <w:t>enabling object that is also disabling</w:t>
      </w:r>
      <w:r w:rsidRPr="00F267BC">
        <w:rPr>
          <w:rFonts w:asciiTheme="minorHAnsi" w:hAnsiTheme="minorHAnsi" w:cstheme="minorHAnsi"/>
          <w:sz w:val="12"/>
        </w:rPr>
        <w:t xml:space="preserve">. I learned how to do this from reading Barbara Johnson's work on apostrophe and free indirect discourse. In her poetics of indirection, each of these rhetorical modes is shaped by the ways a writing subjectivity conjures other ones so that, </w:t>
      </w:r>
      <w:r w:rsidRPr="00F267BC">
        <w:rPr>
          <w:rFonts w:asciiTheme="minorHAnsi" w:hAnsiTheme="minorHAnsi" w:cstheme="minorHAnsi"/>
          <w:sz w:val="12"/>
          <w:u w:val="single"/>
        </w:rPr>
        <w:t>in a performance of fantasmatic intersubjectivity,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w:t>
      </w:r>
      <w:r w:rsidRPr="00F267BC">
        <w:rPr>
          <w:rFonts w:asciiTheme="minorHAnsi" w:hAnsiTheme="minorHAnsi" w:cstheme="minorHAnsi"/>
          <w:sz w:val="12"/>
        </w:rPr>
        <w:t xml:space="preserve">. In 'Apostrophe, Animation, and Abortion,' which will be my key referent bere, Johnson tracks the political consequences of apostrophe for what has become foetal personhood: a silent, affectively present but physically displaced interlocutor (a lover, a foetus) is animated in speech as distant enough for a conversation but close enough to be imaginable by the speaker in whose head the entire scene is happening.' But </w:t>
      </w:r>
      <w:r w:rsidRPr="00CF6066">
        <w:rPr>
          <w:rFonts w:asciiTheme="minorHAnsi" w:hAnsiTheme="minorHAnsi" w:cstheme="minorHAnsi"/>
          <w:highlight w:val="yellow"/>
          <w:u w:val="single"/>
        </w:rPr>
        <w:t>the condition of projected possibility</w:t>
      </w:r>
      <w:r w:rsidRPr="00F267BC">
        <w:rPr>
          <w:rFonts w:asciiTheme="minorHAnsi" w:hAnsiTheme="minorHAnsi" w:cstheme="minorHAnsi"/>
        </w:rPr>
        <w:t xml:space="preserve">, </w:t>
      </w:r>
      <w:r w:rsidRPr="00F267BC">
        <w:rPr>
          <w:rFonts w:asciiTheme="minorHAnsi" w:hAnsiTheme="minorHAnsi" w:cstheme="minorHAnsi"/>
          <w:sz w:val="12"/>
        </w:rPr>
        <w:t xml:space="preserve">of a hearing that cannot take place in the terms of its enunciation ('you' are not here, 'you' are eternally belated to the conversation with you that I am imagining) </w:t>
      </w:r>
      <w:r w:rsidRPr="00CF6066">
        <w:rPr>
          <w:rFonts w:asciiTheme="minorHAnsi" w:hAnsiTheme="minorHAnsi" w:cstheme="minorHAnsi"/>
          <w:highlight w:val="yellow"/>
          <w:u w:val="single"/>
        </w:rPr>
        <w:t xml:space="preserve">creates a </w:t>
      </w:r>
      <w:r w:rsidRPr="00CF6066">
        <w:rPr>
          <w:rStyle w:val="Emphasis"/>
          <w:rFonts w:asciiTheme="minorHAnsi" w:hAnsiTheme="minorHAnsi" w:cstheme="minorHAnsi"/>
          <w:highlight w:val="yellow"/>
        </w:rPr>
        <w:t>fake</w:t>
      </w:r>
      <w:r w:rsidRPr="00F267BC">
        <w:rPr>
          <w:rStyle w:val="Emphasis"/>
          <w:rFonts w:asciiTheme="minorHAnsi" w:hAnsiTheme="minorHAnsi" w:cstheme="minorHAnsi"/>
        </w:rPr>
        <w:t xml:space="preserve"> present </w:t>
      </w:r>
      <w:r w:rsidRPr="00CF6066">
        <w:rPr>
          <w:rStyle w:val="Emphasis"/>
          <w:rFonts w:asciiTheme="minorHAnsi" w:hAnsiTheme="minorHAnsi" w:cstheme="minorHAnsi"/>
          <w:highlight w:val="yellow"/>
        </w:rPr>
        <w:t>moment of intersubjectivity</w:t>
      </w:r>
      <w:r w:rsidRPr="00F267BC">
        <w:rPr>
          <w:rFonts w:asciiTheme="minorHAnsi" w:hAnsiTheme="minorHAnsi" w:cstheme="minorHAnsi"/>
          <w:sz w:val="12"/>
          <w:u w:val="single"/>
        </w:rPr>
        <w:t xml:space="preserve"> in which, nonetheless, a performance of address can take place. The present moment is </w:t>
      </w:r>
      <w:r w:rsidRPr="00CF6066">
        <w:rPr>
          <w:rFonts w:asciiTheme="minorHAnsi" w:hAnsiTheme="minorHAnsi" w:cstheme="minorHAnsi"/>
          <w:highlight w:val="yellow"/>
          <w:u w:val="single"/>
        </w:rPr>
        <w:t>made possible by the fantasy</w:t>
      </w:r>
      <w:r w:rsidRPr="00CF6066">
        <w:rPr>
          <w:rFonts w:asciiTheme="minorHAnsi" w:hAnsiTheme="minorHAnsi" w:cstheme="minorHAnsi"/>
          <w:highlight w:val="yellow"/>
        </w:rPr>
        <w:t xml:space="preserve"> </w:t>
      </w:r>
      <w:r w:rsidRPr="00F267BC">
        <w:rPr>
          <w:rFonts w:asciiTheme="minorHAnsi" w:hAnsiTheme="minorHAnsi" w:cstheme="minorHAnsi"/>
          <w:sz w:val="12"/>
        </w:rPr>
        <w:t xml:space="preserve">of you, </w:t>
      </w:r>
      <w:r w:rsidRPr="00F267BC">
        <w:rPr>
          <w:rFonts w:asciiTheme="minorHAnsi" w:hAnsiTheme="minorHAnsi" w:cstheme="minorHAnsi"/>
          <w:sz w:val="12"/>
          <w:u w:val="single"/>
        </w:rPr>
        <w:t>laden with the</w:t>
      </w:r>
      <w:r w:rsidRPr="00F267BC">
        <w:rPr>
          <w:rFonts w:asciiTheme="minorHAnsi" w:hAnsiTheme="minorHAnsi" w:cstheme="minorHAnsi"/>
          <w:sz w:val="12"/>
        </w:rPr>
        <w:t xml:space="preserve"> x </w:t>
      </w:r>
      <w:r w:rsidRPr="00F267BC">
        <w:rPr>
          <w:rFonts w:asciiTheme="minorHAnsi" w:hAnsiTheme="minorHAnsi" w:cstheme="minorHAnsi"/>
          <w:sz w:val="12"/>
          <w:u w:val="single"/>
        </w:rPr>
        <w:t>qualities I can project</w:t>
      </w:r>
      <w:r w:rsidRPr="00F267BC">
        <w:rPr>
          <w:rFonts w:asciiTheme="minorHAnsi" w:hAnsiTheme="minorHAnsi" w:cstheme="minorHAnsi"/>
          <w:sz w:val="12"/>
        </w:rPr>
        <w:t xml:space="preserve"> onto you, given your convenient absence. Apostrophe therefore appears to be a reaching out to a you, a direct movement from place x to y, but </w:t>
      </w:r>
      <w:r w:rsidRPr="00F267BC">
        <w:rPr>
          <w:rStyle w:val="Emphasis"/>
          <w:rFonts w:asciiTheme="minorHAnsi" w:hAnsiTheme="minorHAnsi" w:cstheme="minorHAnsi"/>
          <w:sz w:val="12"/>
        </w:rPr>
        <w:t>it is actually a turning back</w:t>
      </w:r>
      <w:r w:rsidRPr="00F267BC">
        <w:rPr>
          <w:rFonts w:asciiTheme="minorHAnsi" w:hAnsiTheme="minorHAnsi" w:cstheme="minorHAnsi"/>
          <w:sz w:val="12"/>
          <w:u w:val="single"/>
        </w:rPr>
        <w:t>, an animating of a receiver on behalf of the desire to make something happen now that realises something in the speaker</w:t>
      </w:r>
      <w:r w:rsidRPr="00F267BC">
        <w:rPr>
          <w:rFonts w:asciiTheme="minorHAnsi" w:hAnsiTheme="minorHAnsi" w:cstheme="minorHAnsi"/>
          <w:sz w:val="12"/>
        </w:rPr>
        <w:t>, makes the speaker more or differently possible, because she has admitted, in a sense, the importance of speaking for, as, and to, two: but only under</w:t>
      </w:r>
      <w:r w:rsidRPr="00F267BC">
        <w:rPr>
          <w:rFonts w:asciiTheme="minorHAnsi" w:hAnsiTheme="minorHAnsi" w:cstheme="minorHAnsi"/>
        </w:rPr>
        <w:t xml:space="preserve"> </w:t>
      </w:r>
      <w:r w:rsidRPr="00CF6066">
        <w:rPr>
          <w:rFonts w:asciiTheme="minorHAnsi" w:hAnsiTheme="minorHAnsi" w:cstheme="minorHAnsi"/>
          <w:highlight w:val="yellow"/>
          <w:u w:val="single"/>
        </w:rPr>
        <w:t>the</w:t>
      </w:r>
      <w:r w:rsidRPr="00CF6066">
        <w:rPr>
          <w:rFonts w:asciiTheme="minorHAnsi" w:hAnsiTheme="minorHAnsi" w:cstheme="minorHAnsi"/>
          <w:highlight w:val="yellow"/>
        </w:rPr>
        <w:t xml:space="preserve"> </w:t>
      </w:r>
      <w:r w:rsidRPr="00F267BC">
        <w:rPr>
          <w:rFonts w:asciiTheme="minorHAnsi" w:hAnsiTheme="minorHAnsi" w:cstheme="minorHAnsi"/>
        </w:rPr>
        <w:t xml:space="preserve">condition, and </w:t>
      </w:r>
      <w:r w:rsidRPr="00CF6066">
        <w:rPr>
          <w:rFonts w:asciiTheme="minorHAnsi" w:hAnsiTheme="minorHAnsi" w:cstheme="minorHAnsi"/>
          <w:highlight w:val="yellow"/>
          <w:u w:val="single"/>
        </w:rPr>
        <w:t>illusion</w:t>
      </w:r>
      <w:r w:rsidRPr="00CF6066">
        <w:rPr>
          <w:rFonts w:asciiTheme="minorHAnsi" w:hAnsiTheme="minorHAnsi" w:cstheme="minorHAnsi"/>
          <w:highlight w:val="yellow"/>
        </w:rPr>
        <w:t>,</w:t>
      </w:r>
      <w:r w:rsidRPr="00F267BC">
        <w:rPr>
          <w:rFonts w:asciiTheme="minorHAnsi" w:hAnsiTheme="minorHAnsi" w:cstheme="minorHAnsi"/>
        </w:rPr>
        <w:t xml:space="preserve"> that the two is really (in) one. Apostrophe </w:t>
      </w:r>
      <w:r w:rsidRPr="00CF6066">
        <w:rPr>
          <w:rFonts w:asciiTheme="minorHAnsi" w:hAnsiTheme="minorHAnsi" w:cstheme="minorHAnsi"/>
          <w:highlight w:val="yellow"/>
          <w:u w:val="single"/>
        </w:rPr>
        <w:t>is</w:t>
      </w:r>
      <w:r w:rsidRPr="00F267BC">
        <w:rPr>
          <w:rFonts w:asciiTheme="minorHAnsi" w:hAnsiTheme="minorHAnsi" w:cstheme="minorHAnsi"/>
          <w:u w:val="single"/>
        </w:rPr>
        <w:t xml:space="preserve"> thus </w:t>
      </w:r>
      <w:r w:rsidRPr="00CF6066">
        <w:rPr>
          <w:rFonts w:asciiTheme="minorHAnsi" w:hAnsiTheme="minorHAnsi" w:cstheme="minorHAnsi"/>
          <w:highlight w:val="yellow"/>
          <w:u w:val="single"/>
        </w:rPr>
        <w:t>an</w:t>
      </w:r>
      <w:r w:rsidRPr="00F267BC">
        <w:rPr>
          <w:rFonts w:asciiTheme="minorHAnsi" w:hAnsiTheme="minorHAnsi" w:cstheme="minorHAnsi"/>
          <w:u w:val="single"/>
        </w:rPr>
        <w:t xml:space="preserve"> indirect, unstable, physically </w:t>
      </w:r>
      <w:r w:rsidRPr="00CF6066">
        <w:rPr>
          <w:rFonts w:asciiTheme="minorHAnsi" w:hAnsiTheme="minorHAnsi" w:cstheme="minorHAnsi"/>
          <w:highlight w:val="yellow"/>
          <w:u w:val="single"/>
        </w:rPr>
        <w:t xml:space="preserve">impossible </w:t>
      </w:r>
      <w:r w:rsidRPr="00F267BC">
        <w:rPr>
          <w:rFonts w:asciiTheme="minorHAnsi" w:hAnsiTheme="minorHAnsi" w:cstheme="minorHAnsi"/>
          <w:u w:val="single"/>
        </w:rPr>
        <w:t xml:space="preserve">but phenomenologically vitalising </w:t>
      </w:r>
      <w:r w:rsidRPr="00CF6066">
        <w:rPr>
          <w:rFonts w:asciiTheme="minorHAnsi" w:hAnsiTheme="minorHAnsi" w:cstheme="minorHAnsi"/>
          <w:highlight w:val="yellow"/>
          <w:u w:val="single"/>
        </w:rPr>
        <w:t xml:space="preserve">movement </w:t>
      </w:r>
      <w:r w:rsidRPr="00F267BC">
        <w:rPr>
          <w:rFonts w:asciiTheme="minorHAnsi" w:hAnsiTheme="minorHAnsi" w:cstheme="minorHAnsi"/>
          <w:u w:val="single"/>
        </w:rPr>
        <w:t xml:space="preserve">of rhetorical animation </w:t>
      </w:r>
      <w:r w:rsidRPr="00CF6066">
        <w:rPr>
          <w:rFonts w:asciiTheme="minorHAnsi" w:hAnsiTheme="minorHAnsi" w:cstheme="minorHAnsi"/>
          <w:highlight w:val="yellow"/>
          <w:u w:val="single"/>
        </w:rPr>
        <w:t xml:space="preserve">that permits subjects to suspend themselves </w:t>
      </w:r>
      <w:r w:rsidRPr="00F267BC">
        <w:rPr>
          <w:rFonts w:asciiTheme="minorHAnsi" w:hAnsiTheme="minorHAnsi" w:cstheme="minorHAnsi"/>
          <w:u w:val="single"/>
        </w:rPr>
        <w:t xml:space="preserve">in the </w:t>
      </w:r>
      <w:r w:rsidRPr="00CF6066">
        <w:rPr>
          <w:rFonts w:asciiTheme="minorHAnsi" w:hAnsiTheme="minorHAnsi" w:cstheme="minorHAnsi"/>
          <w:highlight w:val="yellow"/>
          <w:u w:val="single"/>
        </w:rPr>
        <w:t>optimism of</w:t>
      </w:r>
      <w:r w:rsidRPr="00F267BC">
        <w:rPr>
          <w:rFonts w:asciiTheme="minorHAnsi" w:hAnsiTheme="minorHAnsi" w:cstheme="minorHAnsi"/>
          <w:u w:val="single"/>
        </w:rPr>
        <w:t xml:space="preserve"> a potential </w:t>
      </w:r>
      <w:r w:rsidRPr="00CF6066">
        <w:rPr>
          <w:rFonts w:asciiTheme="minorHAnsi" w:hAnsiTheme="minorHAnsi" w:cstheme="minorHAnsi"/>
          <w:highlight w:val="yellow"/>
          <w:u w:val="single"/>
        </w:rPr>
        <w:t>occupation of the same psychic space of others</w:t>
      </w:r>
      <w:r w:rsidRPr="00F267BC">
        <w:rPr>
          <w:rFonts w:asciiTheme="minorHAnsi" w:hAnsiTheme="minorHAnsi" w:cstheme="minorHAnsi"/>
          <w:u w:val="single"/>
        </w:rPr>
        <w:t xml:space="preserve">, </w:t>
      </w:r>
      <w:r w:rsidRPr="00F267BC">
        <w:rPr>
          <w:rFonts w:asciiTheme="minorHAnsi" w:hAnsiTheme="minorHAnsi" w:cstheme="minorHAnsi"/>
          <w:sz w:val="12"/>
          <w:u w:val="single"/>
        </w:rPr>
        <w:t>the objects of desire who make you possible</w:t>
      </w:r>
      <w:r w:rsidRPr="00F267BC">
        <w:rPr>
          <w:rFonts w:asciiTheme="minorHAnsi" w:hAnsiTheme="minorHAnsi" w:cstheme="minorHAnsi"/>
          <w:sz w:val="12"/>
        </w:rPr>
        <w:t xml:space="preserve"> (by having some promising qualities, but also by not being there).'' Later work, such as on 'Muteness Envy,' elaborates Johnson's description of the gendered rhetorical politics of this projection of voluble intersubjectivity.'^ The paradox remains that </w:t>
      </w:r>
      <w:r w:rsidRPr="00F267BC">
        <w:rPr>
          <w:rFonts w:asciiTheme="minorHAnsi" w:hAnsiTheme="minorHAnsi" w:cstheme="minorHAnsi"/>
          <w:sz w:val="12"/>
          <w:u w:val="single"/>
        </w:rPr>
        <w:t xml:space="preserve">the conditions of the lush </w:t>
      </w:r>
      <w:r w:rsidRPr="00CF6066">
        <w:rPr>
          <w:rFonts w:asciiTheme="minorHAnsi" w:hAnsiTheme="minorHAnsi" w:cstheme="minorHAnsi"/>
          <w:highlight w:val="yellow"/>
          <w:u w:val="single"/>
        </w:rPr>
        <w:t xml:space="preserve">submerging </w:t>
      </w:r>
      <w:r w:rsidRPr="00F267BC">
        <w:rPr>
          <w:rFonts w:asciiTheme="minorHAnsi" w:hAnsiTheme="minorHAnsi" w:cstheme="minorHAnsi"/>
          <w:u w:val="single"/>
        </w:rPr>
        <w:t xml:space="preserve">of </w:t>
      </w:r>
      <w:r w:rsidRPr="00CF6066">
        <w:rPr>
          <w:rFonts w:asciiTheme="minorHAnsi" w:hAnsiTheme="minorHAnsi" w:cstheme="minorHAnsi"/>
          <w:highlight w:val="yellow"/>
          <w:u w:val="single"/>
        </w:rPr>
        <w:t>one consciousness into another require a double negation: of the speaker's boundaries</w:t>
      </w:r>
      <w:r w:rsidRPr="00F267BC">
        <w:rPr>
          <w:rFonts w:asciiTheme="minorHAnsi" w:hAnsiTheme="minorHAnsi" w:cstheme="minorHAnsi"/>
        </w:rPr>
        <w:t xml:space="preserve">, </w:t>
      </w:r>
      <w:r w:rsidRPr="00F267BC">
        <w:rPr>
          <w:rFonts w:asciiTheme="minorHAnsi" w:hAnsiTheme="minorHAnsi" w:cstheme="minorHAnsi"/>
          <w:sz w:val="12"/>
        </w:rPr>
        <w:t>so s/he can grow bigger in rhetorical proximity to the object of desire;</w:t>
      </w:r>
      <w:r w:rsidRPr="00F267BC">
        <w:rPr>
          <w:rFonts w:asciiTheme="minorHAnsi" w:hAnsiTheme="minorHAnsi" w:cstheme="minorHAnsi"/>
        </w:rPr>
        <w:t xml:space="preserve"> </w:t>
      </w:r>
      <w:r w:rsidRPr="00CF6066">
        <w:rPr>
          <w:rFonts w:asciiTheme="minorHAnsi" w:hAnsiTheme="minorHAnsi" w:cstheme="minorHAnsi"/>
          <w:highlight w:val="yellow"/>
          <w:u w:val="single"/>
        </w:rPr>
        <w:t>and of the spoken of, who is</w:t>
      </w:r>
      <w:r w:rsidRPr="00F267BC">
        <w:rPr>
          <w:rFonts w:asciiTheme="minorHAnsi" w:hAnsiTheme="minorHAnsi" w:cstheme="minorHAnsi"/>
        </w:rPr>
        <w:t xml:space="preserve"> </w:t>
      </w:r>
      <w:r w:rsidRPr="00F267BC">
        <w:rPr>
          <w:rFonts w:asciiTheme="minorHAnsi" w:hAnsiTheme="minorHAnsi" w:cstheme="minorHAnsi"/>
          <w:sz w:val="12"/>
        </w:rPr>
        <w:t xml:space="preserve">more or less </w:t>
      </w:r>
      <w:r w:rsidRPr="00F267BC">
        <w:rPr>
          <w:rFonts w:asciiTheme="minorHAnsi" w:hAnsiTheme="minorHAnsi" w:cstheme="minorHAnsi"/>
          <w:sz w:val="12"/>
          <w:u w:val="single"/>
        </w:rPr>
        <w:t>a</w:t>
      </w:r>
      <w:r w:rsidRPr="00F267BC">
        <w:rPr>
          <w:rFonts w:asciiTheme="minorHAnsi" w:hAnsiTheme="minorHAnsi" w:cstheme="minorHAnsi"/>
          <w:sz w:val="12"/>
        </w:rPr>
        <w:t xml:space="preserve"> powerful mute </w:t>
      </w:r>
      <w:r w:rsidRPr="00F267BC">
        <w:rPr>
          <w:rFonts w:asciiTheme="minorHAnsi" w:hAnsiTheme="minorHAnsi" w:cstheme="minorHAnsi"/>
          <w:sz w:val="12"/>
          <w:u w:val="single"/>
        </w:rPr>
        <w:t xml:space="preserve">placeholder </w:t>
      </w:r>
      <w:r w:rsidRPr="00CF6066">
        <w:rPr>
          <w:rFonts w:asciiTheme="minorHAnsi" w:hAnsiTheme="minorHAnsi" w:cstheme="minorHAnsi"/>
          <w:highlight w:val="yellow"/>
          <w:u w:val="single"/>
        </w:rPr>
        <w:t>providing</w:t>
      </w:r>
      <w:r w:rsidRPr="00F267BC">
        <w:rPr>
          <w:rFonts w:asciiTheme="minorHAnsi" w:hAnsiTheme="minorHAnsi" w:cstheme="minorHAnsi"/>
          <w:u w:val="single"/>
        </w:rPr>
        <w:t xml:space="preserve"> an </w:t>
      </w:r>
      <w:r w:rsidRPr="00CF6066">
        <w:rPr>
          <w:rFonts w:asciiTheme="minorHAnsi" w:hAnsiTheme="minorHAnsi" w:cstheme="minorHAnsi"/>
          <w:highlight w:val="yellow"/>
          <w:u w:val="single"/>
        </w:rPr>
        <w:t>opportunity for the speaker's imagination</w:t>
      </w:r>
      <w:r w:rsidRPr="00F267BC">
        <w:rPr>
          <w:rFonts w:asciiTheme="minorHAnsi" w:hAnsiTheme="minorHAnsi" w:cstheme="minorHAnsi"/>
        </w:rPr>
        <w:t xml:space="preserve"> </w:t>
      </w:r>
      <w:r w:rsidRPr="00F267BC">
        <w:rPr>
          <w:rFonts w:asciiTheme="minorHAnsi" w:hAnsiTheme="minorHAnsi" w:cstheme="minorHAnsi"/>
          <w:sz w:val="12"/>
        </w:rPr>
        <w:t>of her/his/their flourishing. Of course</w:t>
      </w:r>
      <w:r w:rsidRPr="00F267BC">
        <w:rPr>
          <w:rFonts w:asciiTheme="minorHAnsi" w:hAnsiTheme="minorHAnsi" w:cstheme="minorHAnsi"/>
        </w:rPr>
        <w:t xml:space="preserve"> </w:t>
      </w:r>
      <w:r w:rsidRPr="00CF6066">
        <w:rPr>
          <w:rFonts w:asciiTheme="minorHAnsi" w:hAnsiTheme="minorHAnsi" w:cstheme="minorHAnsi"/>
          <w:highlight w:val="yellow"/>
          <w:u w:val="single"/>
        </w:rPr>
        <w:t xml:space="preserve">psychoanalytically speaking </w:t>
      </w:r>
      <w:r w:rsidRPr="00CF6066">
        <w:rPr>
          <w:rStyle w:val="Emphasis"/>
          <w:rFonts w:asciiTheme="minorHAnsi" w:hAnsiTheme="minorHAnsi" w:cstheme="minorHAnsi"/>
          <w:highlight w:val="yellow"/>
        </w:rPr>
        <w:t>all intersubjectivity is impossible</w:t>
      </w:r>
      <w:r w:rsidRPr="00CF6066">
        <w:rPr>
          <w:rFonts w:asciiTheme="minorHAnsi" w:hAnsiTheme="minorHAnsi" w:cstheme="minorHAnsi"/>
          <w:highlight w:val="yellow"/>
          <w:u w:val="single"/>
        </w:rPr>
        <w:t>. It is</w:t>
      </w:r>
      <w:r w:rsidRPr="00F267BC">
        <w:rPr>
          <w:rFonts w:asciiTheme="minorHAnsi" w:hAnsiTheme="minorHAnsi" w:cstheme="minorHAnsi"/>
          <w:u w:val="single"/>
        </w:rPr>
        <w:t xml:space="preserve"> </w:t>
      </w:r>
      <w:r w:rsidRPr="00F267BC">
        <w:rPr>
          <w:rFonts w:asciiTheme="minorHAnsi" w:hAnsiTheme="minorHAnsi" w:cstheme="minorHAnsi"/>
          <w:sz w:val="12"/>
          <w:u w:val="single"/>
        </w:rPr>
        <w:t>a</w:t>
      </w:r>
      <w:r w:rsidRPr="00F267BC">
        <w:rPr>
          <w:rFonts w:asciiTheme="minorHAnsi" w:hAnsiTheme="minorHAnsi" w:cstheme="minorHAnsi"/>
          <w:sz w:val="12"/>
        </w:rPr>
        <w:t xml:space="preserve"> wish, a </w:t>
      </w:r>
      <w:r w:rsidRPr="00F267BC">
        <w:rPr>
          <w:rFonts w:asciiTheme="minorHAnsi" w:hAnsiTheme="minorHAnsi" w:cstheme="minorHAnsi"/>
          <w:sz w:val="12"/>
          <w:u w:val="single"/>
        </w:rPr>
        <w:t>desire</w:t>
      </w:r>
      <w:r w:rsidRPr="00F267BC">
        <w:rPr>
          <w:rFonts w:asciiTheme="minorHAnsi" w:hAnsiTheme="minorHAnsi" w:cstheme="minorHAnsi"/>
          <w:sz w:val="12"/>
        </w:rPr>
        <w:t xml:space="preserve">, and a demand for an enduring sense of being with and in x, and is related to that big knot </w:t>
      </w:r>
      <w:r w:rsidRPr="00F267BC">
        <w:rPr>
          <w:rFonts w:asciiTheme="minorHAnsi" w:hAnsiTheme="minorHAnsi" w:cstheme="minorHAnsi"/>
          <w:sz w:val="12"/>
          <w:u w:val="single"/>
        </w:rPr>
        <w:t>that marks the indeterminate relation between a feeling of recognition and misrecognition</w:t>
      </w:r>
      <w:r w:rsidRPr="00F267BC">
        <w:rPr>
          <w:rFonts w:asciiTheme="minorHAnsi" w:hAnsiTheme="minorHAnsi" w:cstheme="minorHAnsi"/>
          <w:sz w:val="12"/>
        </w:rPr>
        <w:t xml:space="preserve"> - recognition is the misrecognition you can bear, </w:t>
      </w:r>
      <w:r w:rsidRPr="00CF6066">
        <w:rPr>
          <w:rFonts w:asciiTheme="minorHAnsi" w:hAnsiTheme="minorHAnsi" w:cstheme="minorHAnsi"/>
          <w:highlight w:val="yellow"/>
          <w:u w:val="single"/>
        </w:rPr>
        <w:t xml:space="preserve">a transaction that affirms you </w:t>
      </w:r>
      <w:r w:rsidRPr="00CF6066">
        <w:rPr>
          <w:rStyle w:val="Emphasis"/>
          <w:rFonts w:asciiTheme="minorHAnsi" w:hAnsiTheme="minorHAnsi" w:cstheme="minorHAnsi"/>
          <w:highlight w:val="yellow"/>
        </w:rPr>
        <w:t>without,</w:t>
      </w:r>
      <w:r w:rsidRPr="00CF6066">
        <w:rPr>
          <w:rFonts w:asciiTheme="minorHAnsi" w:hAnsiTheme="minorHAnsi" w:cstheme="minorHAnsi"/>
          <w:highlight w:val="yellow"/>
        </w:rPr>
        <w:t xml:space="preserve"> </w:t>
      </w:r>
      <w:r w:rsidRPr="00F267BC">
        <w:rPr>
          <w:rFonts w:asciiTheme="minorHAnsi" w:hAnsiTheme="minorHAnsi" w:cstheme="minorHAnsi"/>
        </w:rPr>
        <w:t>again</w:t>
      </w:r>
      <w:r w:rsidRPr="00CF6066">
        <w:rPr>
          <w:rFonts w:asciiTheme="minorHAnsi" w:hAnsiTheme="minorHAnsi" w:cstheme="minorHAnsi"/>
          <w:highlight w:val="yellow"/>
        </w:rPr>
        <w:t xml:space="preserve">, </w:t>
      </w:r>
      <w:r w:rsidRPr="00CF6066">
        <w:rPr>
          <w:rStyle w:val="Emphasis"/>
          <w:rFonts w:asciiTheme="minorHAnsi" w:hAnsiTheme="minorHAnsi" w:cstheme="minorHAnsi"/>
          <w:highlight w:val="yellow"/>
        </w:rPr>
        <w:t>necessarily feeling good</w:t>
      </w:r>
      <w:r w:rsidRPr="00F267BC">
        <w:rPr>
          <w:rFonts w:asciiTheme="minorHAnsi" w:hAnsiTheme="minorHAnsi" w:cstheme="minorHAnsi"/>
        </w:rPr>
        <w:t xml:space="preserve"> or accurate (it might idealise, </w:t>
      </w:r>
      <w:r w:rsidRPr="00CF6066">
        <w:rPr>
          <w:rFonts w:asciiTheme="minorHAnsi" w:hAnsiTheme="minorHAnsi" w:cstheme="minorHAnsi"/>
          <w:highlight w:val="yellow"/>
          <w:u w:val="single"/>
        </w:rPr>
        <w:t>it might affirm</w:t>
      </w:r>
      <w:r w:rsidRPr="00F267BC">
        <w:rPr>
          <w:rFonts w:asciiTheme="minorHAnsi" w:hAnsiTheme="minorHAnsi" w:cstheme="minorHAnsi"/>
          <w:u w:val="single"/>
        </w:rPr>
        <w:t xml:space="preserve"> your </w:t>
      </w:r>
      <w:r w:rsidRPr="00CF6066">
        <w:rPr>
          <w:rFonts w:asciiTheme="minorHAnsi" w:hAnsiTheme="minorHAnsi" w:cstheme="minorHAnsi"/>
          <w:highlight w:val="yellow"/>
          <w:u w:val="single"/>
        </w:rPr>
        <w:t>monstrosity</w:t>
      </w:r>
      <w:r w:rsidRPr="00F267BC">
        <w:rPr>
          <w:rFonts w:asciiTheme="minorHAnsi" w:hAnsiTheme="minorHAnsi" w:cstheme="minorHAnsi"/>
        </w:rPr>
        <w:t xml:space="preserve">, </w:t>
      </w:r>
      <w:r w:rsidRPr="00F267BC">
        <w:rPr>
          <w:rFonts w:asciiTheme="minorHAnsi" w:hAnsiTheme="minorHAnsi" w:cstheme="minorHAnsi"/>
          <w:sz w:val="14"/>
        </w:rPr>
        <w:t xml:space="preserve">it might mirror your desire to be nothing enough to live under the radar, it might feel just right, and so on).'' Johnson's work on projection shows that scenes of impossible identity, rhetorically rendered, open up meaning and knowledge by mining the negative - projective, boundary dissolving - spaces of attachment to the object of address who must be absent in order for the desiring subject of intersubjectivity to get some traction, to stabilise her proximity to the object/scene of promise. In free indirect discourse, a cognate kind of suspension, the circulation of this kind of merged and submerged observational subjectivity, has less pernicious outcomes, at least when Johnson reads Zora Neale Hurston's practice of it.' In a narrator's part-merging with a character's consciousness, say, free indirect discourse performs the impossibility of locating an observational intelligence in one or any body, and therefore forces the reader to transact a different, more open relation of unfolding to what she is reading, judging, being, and thinking she understands. In Jobnson's work such a transformative transaction through reading/speaking 'unfolds' the subject in a good way, despite whatever desires they may have not to become significantly different." In short, </w:t>
      </w:r>
      <w:r w:rsidRPr="00F267BC">
        <w:rPr>
          <w:rFonts w:asciiTheme="minorHAnsi" w:hAnsiTheme="minorHAnsi" w:cstheme="minorHAnsi"/>
          <w:sz w:val="14"/>
          <w:u w:val="single"/>
        </w:rPr>
        <w:t>Johnson's work on projection is about the optimism of attachment</w:t>
      </w:r>
      <w:r w:rsidRPr="00F267BC">
        <w:rPr>
          <w:rFonts w:asciiTheme="minorHAnsi" w:hAnsiTheme="minorHAnsi" w:cstheme="minorHAnsi"/>
          <w:sz w:val="14"/>
        </w:rPr>
        <w:t xml:space="preserve">, and is often itself optimistic about the negations and extensions of personhood that forms of suspended intersubjectivity demand from the reader. What follows is not so buoyant: this is an essay politicising Freud's observation that 'people never willingly abandon a libidinal position, not even, indeed, when a substitute is already beckoning to them'.^ It comes from a longer project about the politics, aesthetics, and projections of political depression. Political depression persists in affective judgments of the world's intractability - evidenced in affectlessness, apathy, coolness, cynicism, and so on - modes of what might be called detachment that are really not detached at all but constitute ongoing relations of sociality.'" The politically depressed position is manifested in the problem of the difficulty of detaching from life-building modalities that can no longer be said to be doing their work, and which indeed make obstacles to the desires that animate them; my archive tracks practices of self-interruption, self-suspension, and self-abeyance that indicate people's struggles to change, but not traumatically, the terms of value in which their life-making activity has been cast." Cruel optimism is, then, like all phases, a deictic, a phrase that points to a proximate location: as an analytic lever it is an incitement to inhabit and to track the affective attachment to what we call 'the good life,' which is for so many a bad life that wears out the subjects who nonetheless, and at the same time, find their conditions of possibility within it. My assumption is that </w:t>
      </w:r>
      <w:r w:rsidRPr="00F267BC">
        <w:rPr>
          <w:rFonts w:asciiTheme="minorHAnsi" w:hAnsiTheme="minorHAnsi" w:cstheme="minorHAnsi"/>
          <w:sz w:val="14"/>
          <w:u w:val="single"/>
        </w:rPr>
        <w:t>the conditions of ordinary life</w:t>
      </w:r>
      <w:r w:rsidRPr="00F267BC">
        <w:rPr>
          <w:rFonts w:asciiTheme="minorHAnsi" w:hAnsiTheme="minorHAnsi" w:cstheme="minorHAnsi"/>
          <w:sz w:val="14"/>
        </w:rPr>
        <w:t xml:space="preserve"> in the contemporary world even of relative wealth, as in the US, </w:t>
      </w:r>
      <w:r w:rsidRPr="00F267BC">
        <w:rPr>
          <w:rFonts w:asciiTheme="minorHAnsi" w:hAnsiTheme="minorHAnsi" w:cstheme="minorHAnsi"/>
          <w:sz w:val="14"/>
          <w:u w:val="single"/>
        </w:rPr>
        <w:t>are conditions of the</w:t>
      </w:r>
      <w:r w:rsidRPr="00F267BC">
        <w:rPr>
          <w:rFonts w:asciiTheme="minorHAnsi" w:hAnsiTheme="minorHAnsi" w:cstheme="minorHAnsi"/>
          <w:sz w:val="14"/>
        </w:rPr>
        <w:t xml:space="preserve"> attrition or the </w:t>
      </w:r>
      <w:r w:rsidRPr="00F267BC">
        <w:rPr>
          <w:rFonts w:asciiTheme="minorHAnsi" w:hAnsiTheme="minorHAnsi" w:cstheme="minorHAnsi"/>
          <w:sz w:val="14"/>
          <w:u w:val="single"/>
        </w:rPr>
        <w:t>wearing out of the subject</w:t>
      </w:r>
      <w:r w:rsidRPr="00F267BC">
        <w:rPr>
          <w:rFonts w:asciiTheme="minorHAnsi" w:hAnsiTheme="minorHAnsi" w:cstheme="minorHAnsi"/>
          <w:sz w:val="14"/>
        </w:rPr>
        <w:t>, and that the irony - that the labour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now.'^</w:t>
      </w:r>
      <w:r w:rsidRPr="00F267BC">
        <w:rPr>
          <w:rFonts w:asciiTheme="minorHAnsi" w:hAnsiTheme="minorHAnsi" w:cstheme="minorHAnsi"/>
        </w:rPr>
        <w:t xml:space="preserve"> </w:t>
      </w:r>
      <w:r w:rsidRPr="00CF6066">
        <w:rPr>
          <w:rFonts w:asciiTheme="minorHAnsi" w:hAnsiTheme="minorHAnsi" w:cstheme="minorHAnsi"/>
          <w:highlight w:val="yellow"/>
          <w:u w:val="single"/>
        </w:rPr>
        <w:t>Cruel optimism is</w:t>
      </w:r>
      <w:r w:rsidRPr="00F267BC">
        <w:rPr>
          <w:rFonts w:asciiTheme="minorHAnsi" w:hAnsiTheme="minorHAnsi" w:cstheme="minorHAnsi"/>
        </w:rPr>
        <w:t xml:space="preserve"> </w:t>
      </w:r>
      <w:r w:rsidRPr="00F267BC">
        <w:rPr>
          <w:rFonts w:asciiTheme="minorHAnsi" w:hAnsiTheme="minorHAnsi" w:cstheme="minorHAnsi"/>
          <w:sz w:val="12"/>
        </w:rPr>
        <w:t xml:space="preserve">in this sense </w:t>
      </w:r>
      <w:r w:rsidRPr="00F267BC">
        <w:rPr>
          <w:rFonts w:asciiTheme="minorHAnsi" w:hAnsiTheme="minorHAnsi" w:cstheme="minorHAnsi"/>
          <w:sz w:val="12"/>
          <w:u w:val="single"/>
        </w:rPr>
        <w:t>a concept pointing toward a mode of lived imminence</w:t>
      </w:r>
      <w:r w:rsidRPr="00F267BC">
        <w:rPr>
          <w:rFonts w:asciiTheme="minorHAnsi" w:hAnsiTheme="minorHAnsi" w:cstheme="minorHAnsi"/>
          <w:sz w:val="12"/>
        </w:rPr>
        <w:t xml:space="preserve">, one that grows from a perception about </w:t>
      </w:r>
      <w:r w:rsidRPr="00F267BC">
        <w:rPr>
          <w:rFonts w:asciiTheme="minorHAnsi" w:hAnsiTheme="minorHAnsi" w:cstheme="minorHAnsi"/>
          <w:sz w:val="12"/>
          <w:u w:val="single"/>
        </w:rPr>
        <w:t>the reasons people</w:t>
      </w:r>
      <w:r w:rsidRPr="00F267BC">
        <w:rPr>
          <w:rFonts w:asciiTheme="minorHAnsi" w:hAnsiTheme="minorHAnsi" w:cstheme="minorHAnsi"/>
          <w:sz w:val="12"/>
        </w:rPr>
        <w:t xml:space="preserve"> are not Bartlehy, do not prefer to interfere with varieties of immiseration, but </w:t>
      </w:r>
      <w:r w:rsidRPr="00F267BC">
        <w:rPr>
          <w:rFonts w:asciiTheme="minorHAnsi" w:hAnsiTheme="minorHAnsi" w:cstheme="minorHAnsi"/>
          <w:sz w:val="12"/>
          <w:u w:val="single"/>
        </w:rPr>
        <w:t xml:space="preserve">choose </w:t>
      </w:r>
      <w:r w:rsidRPr="00CF6066">
        <w:rPr>
          <w:rFonts w:asciiTheme="minorHAnsi" w:hAnsiTheme="minorHAnsi" w:cstheme="minorHAnsi"/>
          <w:highlight w:val="yellow"/>
          <w:u w:val="single"/>
        </w:rPr>
        <w:t>to ride the wave of the system</w:t>
      </w:r>
      <w:r w:rsidRPr="00F267BC">
        <w:rPr>
          <w:rFonts w:asciiTheme="minorHAnsi" w:hAnsiTheme="minorHAnsi" w:cstheme="minorHAnsi"/>
          <w:u w:val="single"/>
        </w:rPr>
        <w:t xml:space="preserve"> </w:t>
      </w:r>
      <w:r w:rsidRPr="00F267BC">
        <w:rPr>
          <w:rFonts w:asciiTheme="minorHAnsi" w:hAnsiTheme="minorHAnsi" w:cstheme="minorHAnsi"/>
          <w:sz w:val="12"/>
          <w:u w:val="single"/>
        </w:rPr>
        <w:t>of attachment that they are used to, to syncopate with it, or to be held in a relation of reciprocity, reconciliation, or resignation that does not mean defeat by it</w:t>
      </w:r>
      <w:r w:rsidRPr="00F267BC">
        <w:rPr>
          <w:rFonts w:asciiTheme="minorHAnsi" w:hAnsiTheme="minorHAnsi" w:cstheme="minorHAnsi"/>
          <w:sz w:val="12"/>
        </w:rPr>
        <w:t>. Or perhaps they move to normative form to get numb with the consensual promise</w:t>
      </w:r>
      <w:r w:rsidRPr="00F267BC">
        <w:rPr>
          <w:rFonts w:asciiTheme="minorHAnsi" w:hAnsiTheme="minorHAnsi" w:cstheme="minorHAnsi"/>
        </w:rPr>
        <w:t xml:space="preserve">, </w:t>
      </w:r>
      <w:r w:rsidRPr="00CF6066">
        <w:rPr>
          <w:rFonts w:asciiTheme="minorHAnsi" w:hAnsiTheme="minorHAnsi" w:cstheme="minorHAnsi"/>
          <w:highlight w:val="yellow"/>
          <w:u w:val="single"/>
        </w:rPr>
        <w:t>and</w:t>
      </w:r>
      <w:r w:rsidRPr="00F267BC">
        <w:rPr>
          <w:rFonts w:asciiTheme="minorHAnsi" w:hAnsiTheme="minorHAnsi" w:cstheme="minorHAnsi"/>
        </w:rPr>
        <w:t xml:space="preserve"> to </w:t>
      </w:r>
      <w:r w:rsidRPr="00CF6066">
        <w:rPr>
          <w:rFonts w:asciiTheme="minorHAnsi" w:hAnsiTheme="minorHAnsi" w:cstheme="minorHAnsi"/>
          <w:highlight w:val="yellow"/>
          <w:u w:val="single"/>
        </w:rPr>
        <w:t>misrecognise that</w:t>
      </w:r>
      <w:r w:rsidRPr="00F267BC">
        <w:rPr>
          <w:rFonts w:asciiTheme="minorHAnsi" w:hAnsiTheme="minorHAnsi" w:cstheme="minorHAnsi"/>
        </w:rPr>
        <w:t xml:space="preserve"> </w:t>
      </w:r>
      <w:r w:rsidRPr="00F267BC">
        <w:rPr>
          <w:rFonts w:asciiTheme="minorHAnsi" w:hAnsiTheme="minorHAnsi" w:cstheme="minorHAnsi"/>
          <w:sz w:val="12"/>
        </w:rPr>
        <w:t>promise</w:t>
      </w:r>
      <w:r w:rsidRPr="00F267BC">
        <w:rPr>
          <w:rFonts w:asciiTheme="minorHAnsi" w:hAnsiTheme="minorHAnsi" w:cstheme="minorHAnsi"/>
        </w:rPr>
        <w:t xml:space="preserve"> </w:t>
      </w:r>
      <w:r w:rsidRPr="00CF6066">
        <w:rPr>
          <w:rFonts w:asciiTheme="minorHAnsi" w:hAnsiTheme="minorHAnsi" w:cstheme="minorHAnsi"/>
          <w:highlight w:val="yellow"/>
          <w:u w:val="single"/>
        </w:rPr>
        <w:t>as</w:t>
      </w:r>
      <w:r w:rsidRPr="00F267BC">
        <w:rPr>
          <w:rFonts w:asciiTheme="minorHAnsi" w:hAnsiTheme="minorHAnsi" w:cstheme="minorHAnsi"/>
          <w:u w:val="single"/>
        </w:rPr>
        <w:t xml:space="preserve"> an </w:t>
      </w:r>
      <w:r w:rsidRPr="00CF6066">
        <w:rPr>
          <w:rFonts w:asciiTheme="minorHAnsi" w:hAnsiTheme="minorHAnsi" w:cstheme="minorHAnsi"/>
          <w:highlight w:val="yellow"/>
          <w:u w:val="single"/>
        </w:rPr>
        <w:t>achievement</w:t>
      </w:r>
      <w:r w:rsidRPr="00F267BC">
        <w:rPr>
          <w:rFonts w:asciiTheme="minorHAnsi" w:hAnsiTheme="minorHAnsi" w:cstheme="minorHAnsi"/>
        </w:rPr>
        <w:t xml:space="preserve">. </w:t>
      </w:r>
      <w:r w:rsidRPr="00F267BC">
        <w:rPr>
          <w:rFonts w:asciiTheme="minorHAnsi" w:hAnsiTheme="minorHAnsi" w:cstheme="minorHAnsi"/>
          <w:sz w:val="12"/>
        </w:rPr>
        <w:t xml:space="preserve">This essay traverses three episodes of suspension - from John Ashhery, Charles Johnson, and Ceoff Ryman - of the reproduction of habituated or normative life. These suspensions open up revelations about the promises that had clustered as people's objects of desire, stage moments of exuberance in the impasse near the normal, and provide tools for suggesting why </w:t>
      </w:r>
      <w:r w:rsidRPr="00F267BC">
        <w:rPr>
          <w:rStyle w:val="StyleUnderline"/>
          <w:rFonts w:asciiTheme="minorHAnsi" w:hAnsiTheme="minorHAnsi" w:cstheme="minorHAnsi"/>
          <w:sz w:val="12"/>
        </w:rPr>
        <w:t xml:space="preserve">these exuberant attachments keep ticking not like the time bomb they might be but like a white noise machine that provides assurance that what seems like static really is, after all, a rhythm people can enter into while they're dithering, tottering, bargaining, testing, or otherwise being worn out </w:t>
      </w:r>
      <w:r w:rsidRPr="00F267BC">
        <w:rPr>
          <w:rFonts w:asciiTheme="minorHAnsi" w:hAnsiTheme="minorHAnsi" w:cstheme="minorHAnsi"/>
          <w:sz w:val="12"/>
        </w:rPr>
        <w:t>by the promises that they have attached to in this world.</w:t>
      </w:r>
    </w:p>
    <w:p w14:paraId="4BA548E5" w14:textId="77777777" w:rsidR="00107AAB" w:rsidRPr="00F267BC" w:rsidRDefault="00107AAB" w:rsidP="00107AAB">
      <w:pPr>
        <w:rPr>
          <w:rFonts w:asciiTheme="minorHAnsi" w:hAnsiTheme="minorHAnsi" w:cstheme="minorHAnsi"/>
        </w:rPr>
      </w:pPr>
    </w:p>
    <w:p w14:paraId="6351D31B" w14:textId="77777777" w:rsidR="00B852E2" w:rsidRPr="00A677C9" w:rsidRDefault="00B852E2" w:rsidP="00B852E2">
      <w:pPr>
        <w:pStyle w:val="Heading3"/>
      </w:pPr>
      <w:r>
        <w:t>1NC – VTL - Han</w:t>
      </w:r>
    </w:p>
    <w:p w14:paraId="551C981C" w14:textId="77777777" w:rsidR="00B852E2" w:rsidRPr="00F267BC" w:rsidRDefault="00B852E2" w:rsidP="00B852E2">
      <w:pPr>
        <w:pStyle w:val="Heading4"/>
        <w:rPr>
          <w:rFonts w:asciiTheme="minorHAnsi" w:hAnsiTheme="minorHAnsi" w:cstheme="minorHAnsi"/>
        </w:rPr>
      </w:pPr>
      <w:r w:rsidRPr="00F267BC">
        <w:rPr>
          <w:rFonts w:asciiTheme="minorHAnsi" w:hAnsiTheme="minorHAnsi" w:cstheme="minorHAnsi"/>
        </w:rPr>
        <w:t>Transparency is impossible, and striving for it kills all value to life.</w:t>
      </w:r>
    </w:p>
    <w:p w14:paraId="45045A31" w14:textId="77777777" w:rsidR="00B852E2" w:rsidRPr="00F267BC" w:rsidRDefault="00B852E2" w:rsidP="00B852E2">
      <w:pPr>
        <w:rPr>
          <w:rFonts w:asciiTheme="minorHAnsi" w:hAnsiTheme="minorHAnsi" w:cstheme="minorHAnsi"/>
        </w:rPr>
      </w:pPr>
      <w:r w:rsidRPr="00F267BC">
        <w:rPr>
          <w:rStyle w:val="Style13ptBold"/>
          <w:rFonts w:asciiTheme="minorHAnsi" w:hAnsiTheme="minorHAnsi" w:cstheme="minorHAnsi"/>
        </w:rPr>
        <w:t>Han 15</w:t>
      </w:r>
      <w:r w:rsidRPr="00F267BC">
        <w:rPr>
          <w:rFonts w:asciiTheme="minorHAnsi" w:hAnsiTheme="minorHAnsi" w:cstheme="minorHAnsi"/>
        </w:rPr>
        <w:t xml:space="preserve"> “The Transparency Society” (Byung-Chul, professor of philosophy and cultural studies at the Universität der Künste Berlin)//pday</w:t>
      </w:r>
    </w:p>
    <w:p w14:paraId="5304D27B" w14:textId="77777777" w:rsidR="00B852E2" w:rsidRPr="00F267BC" w:rsidRDefault="00B852E2" w:rsidP="00B852E2">
      <w:pPr>
        <w:rPr>
          <w:rFonts w:asciiTheme="minorHAnsi" w:hAnsiTheme="minorHAnsi" w:cstheme="minorHAnsi"/>
          <w:sz w:val="8"/>
        </w:rPr>
      </w:pPr>
      <w:r w:rsidRPr="00F267BC">
        <w:rPr>
          <w:rFonts w:asciiTheme="minorHAnsi" w:hAnsiTheme="minorHAnsi" w:cstheme="minorHAnsi"/>
          <w:sz w:val="8"/>
        </w:rPr>
        <w:t xml:space="preserve">Thus, Humboldt also observes of language: [A] thing may spring up in man, for which no understanding can discover the reason in previous circumstances; and we should . . . violate, indeed, the historical truth of its emergence and change, if we sought to exclude from it the possibility of such inexplicable phenomena.4 The ideology of “postprivacy” proves equally naïve. In the name of transparency, it demands completely surrendering the private sphere, which is supposed to lead to see-through communication. The view rests on several errors. For one, </w:t>
      </w:r>
      <w:r w:rsidRPr="00F267BC">
        <w:rPr>
          <w:rStyle w:val="StyleUnderline"/>
          <w:rFonts w:asciiTheme="minorHAnsi" w:hAnsiTheme="minorHAnsi" w:cstheme="minorHAnsi"/>
        </w:rPr>
        <w:t>human existence is not transparent, even to itself</w:t>
      </w:r>
      <w:r w:rsidRPr="00F267BC">
        <w:rPr>
          <w:rFonts w:asciiTheme="minorHAnsi" w:hAnsiTheme="minorHAnsi" w:cstheme="minorHAnsi"/>
          <w:sz w:val="8"/>
        </w:rPr>
        <w:t xml:space="preserve">. According to Freud, the ego denies precisely what the unconscious affirms and desires without reserve. The id remains largely hidden to the ego. Therefore, </w:t>
      </w:r>
      <w:r w:rsidRPr="00F267BC">
        <w:rPr>
          <w:rStyle w:val="StyleUnderline"/>
          <w:rFonts w:asciiTheme="minorHAnsi" w:hAnsiTheme="minorHAnsi" w:cstheme="minorHAnsi"/>
        </w:rPr>
        <w:t xml:space="preserve">a rift runs through the human psyche and prevents the ego from agreeing even with itself. This fundamental rift renders self-transparency impossible. </w:t>
      </w:r>
      <w:r w:rsidRPr="00CF6066">
        <w:rPr>
          <w:rStyle w:val="StyleUnderline"/>
          <w:rFonts w:asciiTheme="minorHAnsi" w:hAnsiTheme="minorHAnsi" w:cstheme="minorHAnsi"/>
          <w:highlight w:val="yellow"/>
        </w:rPr>
        <w:t>A rift</w:t>
      </w:r>
      <w:r w:rsidRPr="00F267BC">
        <w:rPr>
          <w:rStyle w:val="StyleUnderline"/>
          <w:rFonts w:asciiTheme="minorHAnsi" w:hAnsiTheme="minorHAnsi" w:cstheme="minorHAnsi"/>
        </w:rPr>
        <w:t xml:space="preserve"> also </w:t>
      </w:r>
      <w:r w:rsidRPr="00CF6066">
        <w:rPr>
          <w:rStyle w:val="StyleUnderline"/>
          <w:rFonts w:asciiTheme="minorHAnsi" w:hAnsiTheme="minorHAnsi" w:cstheme="minorHAnsi"/>
          <w:highlight w:val="yellow"/>
        </w:rPr>
        <w:t>gapes between people</w:t>
      </w:r>
      <w:r w:rsidRPr="00F267BC">
        <w:rPr>
          <w:rStyle w:val="StyleUnderline"/>
          <w:rFonts w:asciiTheme="minorHAnsi" w:hAnsiTheme="minorHAnsi" w:cstheme="minorHAnsi"/>
        </w:rPr>
        <w:t xml:space="preserve">. For this reason, </w:t>
      </w:r>
      <w:r w:rsidRPr="00CF6066">
        <w:rPr>
          <w:rStyle w:val="StyleUnderline"/>
          <w:rFonts w:asciiTheme="minorHAnsi" w:hAnsiTheme="minorHAnsi" w:cstheme="minorHAnsi"/>
          <w:highlight w:val="yellow"/>
        </w:rPr>
        <w:t>interpersonal transparency proves impossible</w:t>
      </w:r>
      <w:r w:rsidRPr="00F267BC">
        <w:rPr>
          <w:rStyle w:val="StyleUnderline"/>
          <w:rFonts w:asciiTheme="minorHAnsi" w:hAnsiTheme="minorHAnsi" w:cstheme="minorHAnsi"/>
        </w:rPr>
        <w:t xml:space="preserve"> to achieve. </w:t>
      </w:r>
      <w:r w:rsidRPr="00CF6066">
        <w:rPr>
          <w:rStyle w:val="StyleUnderline"/>
          <w:rFonts w:asciiTheme="minorHAnsi" w:hAnsiTheme="minorHAnsi" w:cstheme="minorHAnsi"/>
          <w:highlight w:val="yellow"/>
        </w:rPr>
        <w:t>It is</w:t>
      </w:r>
      <w:r w:rsidRPr="00F267BC">
        <w:rPr>
          <w:rFonts w:asciiTheme="minorHAnsi" w:hAnsiTheme="minorHAnsi" w:cstheme="minorHAnsi"/>
          <w:sz w:val="8"/>
        </w:rPr>
        <w:t xml:space="preserve"> also </w:t>
      </w:r>
      <w:r w:rsidRPr="00CF6066">
        <w:rPr>
          <w:rStyle w:val="StyleUnderline"/>
          <w:rFonts w:asciiTheme="minorHAnsi" w:hAnsiTheme="minorHAnsi" w:cstheme="minorHAnsi"/>
          <w:highlight w:val="yellow"/>
        </w:rPr>
        <w:t>not worth trying</w:t>
      </w:r>
      <w:r w:rsidRPr="00F267BC">
        <w:rPr>
          <w:rStyle w:val="StyleUnderline"/>
          <w:rFonts w:asciiTheme="minorHAnsi" w:hAnsiTheme="minorHAnsi" w:cstheme="minorHAnsi"/>
        </w:rPr>
        <w:t xml:space="preserve"> to do so. </w:t>
      </w:r>
      <w:r w:rsidRPr="00CF6066">
        <w:rPr>
          <w:rStyle w:val="StyleUnderline"/>
          <w:rFonts w:asciiTheme="minorHAnsi" w:hAnsiTheme="minorHAnsi" w:cstheme="minorHAnsi"/>
          <w:highlight w:val="yellow"/>
        </w:rPr>
        <w:t>The other’s</w:t>
      </w:r>
      <w:r w:rsidRPr="00F267BC">
        <w:rPr>
          <w:rFonts w:asciiTheme="minorHAnsi" w:hAnsiTheme="minorHAnsi" w:cstheme="minorHAnsi"/>
          <w:sz w:val="8"/>
        </w:rPr>
        <w:t xml:space="preserve"> very </w:t>
      </w:r>
      <w:r w:rsidRPr="00CF6066">
        <w:rPr>
          <w:rStyle w:val="StyleUnderline"/>
          <w:rFonts w:asciiTheme="minorHAnsi" w:hAnsiTheme="minorHAnsi" w:cstheme="minorHAnsi"/>
          <w:highlight w:val="yellow"/>
        </w:rPr>
        <w:t>lack of transparency</w:t>
      </w:r>
      <w:r w:rsidRPr="00F267BC">
        <w:rPr>
          <w:rFonts w:asciiTheme="minorHAnsi" w:hAnsiTheme="minorHAnsi" w:cstheme="minorHAnsi"/>
          <w:sz w:val="8"/>
        </w:rPr>
        <w:t xml:space="preserve"> is what </w:t>
      </w:r>
      <w:r w:rsidRPr="00CF6066">
        <w:rPr>
          <w:rStyle w:val="StyleUnderline"/>
          <w:rFonts w:asciiTheme="minorHAnsi" w:hAnsiTheme="minorHAnsi" w:cstheme="minorHAnsi"/>
          <w:highlight w:val="yellow"/>
        </w:rPr>
        <w:t>keeps the relationship alive</w:t>
      </w:r>
      <w:r w:rsidRPr="00F267BC">
        <w:rPr>
          <w:rFonts w:asciiTheme="minorHAnsi" w:hAnsiTheme="minorHAnsi" w:cstheme="minorHAnsi"/>
          <w:sz w:val="8"/>
        </w:rPr>
        <w:t xml:space="preserve">. Georg Simmel writes: </w:t>
      </w:r>
      <w:r w:rsidRPr="00F267BC">
        <w:rPr>
          <w:rStyle w:val="StyleUnderline"/>
          <w:rFonts w:asciiTheme="minorHAnsi" w:hAnsiTheme="minorHAnsi" w:cstheme="minorHAnsi"/>
        </w:rPr>
        <w:t>The mere fact of absolute knowledge</w:t>
      </w:r>
      <w:r w:rsidRPr="00F267BC">
        <w:rPr>
          <w:rFonts w:asciiTheme="minorHAnsi" w:hAnsiTheme="minorHAnsi" w:cstheme="minorHAnsi"/>
          <w:sz w:val="8"/>
        </w:rPr>
        <w:t xml:space="preserve">, of full psychological exploration, </w:t>
      </w:r>
      <w:r w:rsidRPr="00F267BC">
        <w:rPr>
          <w:rStyle w:val="StyleUnderline"/>
          <w:rFonts w:asciiTheme="minorHAnsi" w:hAnsiTheme="minorHAnsi" w:cstheme="minorHAnsi"/>
        </w:rPr>
        <w:t>sobers us even without prior intoxication, paralyzes the vitality of relations. . . . The fertile depth of relationships, which senses and honors something more, something final, behind all that is revealed</w:t>
      </w:r>
      <w:r w:rsidRPr="00F267BC">
        <w:rPr>
          <w:rFonts w:asciiTheme="minorHAnsi" w:hAnsiTheme="minorHAnsi" w:cstheme="minorHAnsi"/>
          <w:sz w:val="8"/>
        </w:rPr>
        <w:t xml:space="preserve"> . . . , simply </w:t>
      </w:r>
      <w:r w:rsidRPr="00F267BC">
        <w:rPr>
          <w:rStyle w:val="StyleUnderline"/>
          <w:rFonts w:asciiTheme="minorHAnsi" w:hAnsiTheme="minorHAnsi" w:cstheme="minorHAnsi"/>
        </w:rPr>
        <w:t>rewards the sensitivity</w:t>
      </w:r>
      <w:r w:rsidRPr="00F267BC">
        <w:rPr>
          <w:rFonts w:asciiTheme="minorHAnsi" w:hAnsiTheme="minorHAnsi" w:cstheme="minorHAnsi"/>
          <w:sz w:val="8"/>
        </w:rPr>
        <w:t xml:space="preserve"> [Zartheit] </w:t>
      </w:r>
      <w:r w:rsidRPr="00F267BC">
        <w:rPr>
          <w:rStyle w:val="StyleUnderline"/>
          <w:rFonts w:asciiTheme="minorHAnsi" w:hAnsiTheme="minorHAnsi" w:cstheme="minorHAnsi"/>
        </w:rPr>
        <w:t>and self-control that</w:t>
      </w:r>
      <w:r w:rsidRPr="00F267BC">
        <w:rPr>
          <w:rFonts w:asciiTheme="minorHAnsi" w:hAnsiTheme="minorHAnsi" w:cstheme="minorHAnsi"/>
          <w:sz w:val="8"/>
        </w:rPr>
        <w:t xml:space="preserve"> still </w:t>
      </w:r>
      <w:r w:rsidRPr="00F267BC">
        <w:rPr>
          <w:rStyle w:val="StyleUnderline"/>
          <w:rFonts w:asciiTheme="minorHAnsi" w:hAnsiTheme="minorHAnsi" w:cstheme="minorHAnsi"/>
        </w:rPr>
        <w:t>respects inner privacy even in the most intimate, all-consuming relationship which allows</w:t>
      </w:r>
      <w:r w:rsidRPr="00F267BC">
        <w:rPr>
          <w:rFonts w:asciiTheme="minorHAnsi" w:hAnsiTheme="minorHAnsi" w:cstheme="minorHAnsi"/>
          <w:sz w:val="8"/>
        </w:rPr>
        <w:t xml:space="preserve"> the right to </w:t>
      </w:r>
      <w:r w:rsidRPr="00F267BC">
        <w:rPr>
          <w:rStyle w:val="StyleUnderline"/>
          <w:rFonts w:asciiTheme="minorHAnsi" w:hAnsiTheme="minorHAnsi" w:cstheme="minorHAnsi"/>
        </w:rPr>
        <w:t>secrets to be preserved.” Compulsive transparency lacks this same “sensitivity”—which</w:t>
      </w:r>
      <w:r w:rsidRPr="00F267BC">
        <w:rPr>
          <w:rFonts w:asciiTheme="minorHAnsi" w:hAnsiTheme="minorHAnsi" w:cstheme="minorHAnsi"/>
          <w:sz w:val="8"/>
        </w:rPr>
        <w:t xml:space="preserve"> simply </w:t>
      </w:r>
      <w:r w:rsidRPr="00F267BC">
        <w:rPr>
          <w:rStyle w:val="StyleUnderline"/>
          <w:rFonts w:asciiTheme="minorHAnsi" w:hAnsiTheme="minorHAnsi" w:cstheme="minorHAnsi"/>
        </w:rPr>
        <w:t>means respect for Otherness that can never be</w:t>
      </w:r>
      <w:r w:rsidRPr="00F267BC">
        <w:rPr>
          <w:rFonts w:asciiTheme="minorHAnsi" w:hAnsiTheme="minorHAnsi" w:cstheme="minorHAnsi"/>
          <w:sz w:val="8"/>
        </w:rPr>
        <w:t xml:space="preserve"> completely </w:t>
      </w:r>
      <w:r w:rsidRPr="00F267BC">
        <w:rPr>
          <w:rStyle w:val="StyleUnderline"/>
          <w:rFonts w:asciiTheme="minorHAnsi" w:hAnsiTheme="minorHAnsi" w:cstheme="minorHAnsi"/>
        </w:rPr>
        <w:t xml:space="preserve">eliminated. </w:t>
      </w:r>
      <w:r w:rsidRPr="00CF6066">
        <w:rPr>
          <w:rStyle w:val="StyleUnderline"/>
          <w:rFonts w:asciiTheme="minorHAnsi" w:hAnsiTheme="minorHAnsi" w:cstheme="minorHAnsi"/>
          <w:highlight w:val="yellow"/>
        </w:rPr>
        <w:t>Given the pathos for transparency that has</w:t>
      </w:r>
      <w:r w:rsidRPr="00F267BC">
        <w:rPr>
          <w:rStyle w:val="StyleUnderline"/>
          <w:rFonts w:asciiTheme="minorHAnsi" w:hAnsiTheme="minorHAnsi" w:cstheme="minorHAnsi"/>
        </w:rPr>
        <w:t xml:space="preserve"> laid </w:t>
      </w:r>
      <w:r w:rsidRPr="00CF6066">
        <w:rPr>
          <w:rStyle w:val="StyleUnderline"/>
          <w:rFonts w:asciiTheme="minorHAnsi" w:hAnsiTheme="minorHAnsi" w:cstheme="minorHAnsi"/>
          <w:highlight w:val="yellow"/>
        </w:rPr>
        <w:t>hold of</w:t>
      </w:r>
      <w:r w:rsidRPr="00F267BC">
        <w:rPr>
          <w:rStyle w:val="StyleUnderline"/>
          <w:rFonts w:asciiTheme="minorHAnsi" w:hAnsiTheme="minorHAnsi" w:cstheme="minorHAnsi"/>
        </w:rPr>
        <w:t xml:space="preserve"> contemporary </w:t>
      </w:r>
      <w:r w:rsidRPr="00CF6066">
        <w:rPr>
          <w:rStyle w:val="StyleUnderline"/>
          <w:rFonts w:asciiTheme="minorHAnsi" w:hAnsiTheme="minorHAnsi" w:cstheme="minorHAnsi"/>
          <w:highlight w:val="yellow"/>
        </w:rPr>
        <w:t>society, it seems necessary to gain</w:t>
      </w:r>
      <w:r w:rsidRPr="00F267BC">
        <w:rPr>
          <w:rFonts w:asciiTheme="minorHAnsi" w:hAnsiTheme="minorHAnsi" w:cstheme="minorHAnsi"/>
          <w:sz w:val="8"/>
        </w:rPr>
        <w:t xml:space="preserve"> practical </w:t>
      </w:r>
      <w:r w:rsidRPr="00F267BC">
        <w:rPr>
          <w:rStyle w:val="StyleUnderline"/>
          <w:rFonts w:asciiTheme="minorHAnsi" w:hAnsiTheme="minorHAnsi" w:cstheme="minorHAnsi"/>
        </w:rPr>
        <w:t xml:space="preserve">familiarity with the pathos of </w:t>
      </w:r>
      <w:r w:rsidRPr="00CF6066">
        <w:rPr>
          <w:rStyle w:val="StyleUnderline"/>
          <w:rFonts w:asciiTheme="minorHAnsi" w:hAnsiTheme="minorHAnsi" w:cstheme="minorHAnsi"/>
          <w:highlight w:val="yellow"/>
        </w:rPr>
        <w:t>distance. Distance</w:t>
      </w:r>
      <w:r w:rsidRPr="00F267BC">
        <w:rPr>
          <w:rStyle w:val="StyleUnderline"/>
          <w:rFonts w:asciiTheme="minorHAnsi" w:hAnsiTheme="minorHAnsi" w:cstheme="minorHAnsi"/>
        </w:rPr>
        <w:t xml:space="preserve"> and shame </w:t>
      </w:r>
      <w:r w:rsidRPr="00CF6066">
        <w:rPr>
          <w:rStyle w:val="StyleUnderline"/>
          <w:rFonts w:asciiTheme="minorHAnsi" w:hAnsiTheme="minorHAnsi" w:cstheme="minorHAnsi"/>
          <w:highlight w:val="yellow"/>
        </w:rPr>
        <w:t>refuse to be integrated into</w:t>
      </w:r>
      <w:r w:rsidRPr="00F267BC">
        <w:rPr>
          <w:rStyle w:val="StyleUnderline"/>
          <w:rFonts w:asciiTheme="minorHAnsi" w:hAnsiTheme="minorHAnsi" w:cstheme="minorHAnsi"/>
        </w:rPr>
        <w:t xml:space="preserve"> the accelerated circulation of </w:t>
      </w:r>
      <w:r w:rsidRPr="00CF6066">
        <w:rPr>
          <w:rStyle w:val="StyleUnderline"/>
          <w:rFonts w:asciiTheme="minorHAnsi" w:hAnsiTheme="minorHAnsi" w:cstheme="minorHAnsi"/>
          <w:highlight w:val="yellow"/>
        </w:rPr>
        <w:t>capital, information, and communication</w:t>
      </w:r>
      <w:r w:rsidRPr="00F267BC">
        <w:rPr>
          <w:rStyle w:val="StyleUnderline"/>
          <w:rFonts w:asciiTheme="minorHAnsi" w:hAnsiTheme="minorHAnsi" w:cstheme="minorHAnsi"/>
        </w:rPr>
        <w:t>.</w:t>
      </w:r>
      <w:r w:rsidRPr="00F267BC">
        <w:rPr>
          <w:rFonts w:asciiTheme="minorHAnsi" w:hAnsiTheme="minorHAnsi" w:cstheme="minorHAnsi"/>
          <w:sz w:val="8"/>
        </w:rPr>
        <w:t xml:space="preserve"> In this way, </w:t>
      </w:r>
      <w:r w:rsidRPr="00CF6066">
        <w:rPr>
          <w:rStyle w:val="StyleUnderline"/>
          <w:rFonts w:asciiTheme="minorHAnsi" w:hAnsiTheme="minorHAnsi" w:cstheme="minorHAnsi"/>
          <w:highlight w:val="yellow"/>
        </w:rPr>
        <w:t>all</w:t>
      </w:r>
      <w:r w:rsidRPr="00F267BC">
        <w:rPr>
          <w:rFonts w:asciiTheme="minorHAnsi" w:hAnsiTheme="minorHAnsi" w:cstheme="minorHAnsi"/>
          <w:sz w:val="8"/>
        </w:rPr>
        <w:t xml:space="preserve"> confidential </w:t>
      </w:r>
      <w:r w:rsidRPr="00CF6066">
        <w:rPr>
          <w:rStyle w:val="StyleUnderline"/>
          <w:rFonts w:asciiTheme="minorHAnsi" w:hAnsiTheme="minorHAnsi" w:cstheme="minorHAnsi"/>
          <w:highlight w:val="yellow"/>
        </w:rPr>
        <w:t>spaces for withdrawing are removed</w:t>
      </w:r>
      <w:r w:rsidRPr="00F267BC">
        <w:rPr>
          <w:rStyle w:val="StyleUnderline"/>
          <w:rFonts w:asciiTheme="minorHAnsi" w:hAnsiTheme="minorHAnsi" w:cstheme="minorHAnsi"/>
        </w:rPr>
        <w:t xml:space="preserve"> in the name of transparency. </w:t>
      </w:r>
      <w:r w:rsidRPr="00CF6066">
        <w:rPr>
          <w:rStyle w:val="StyleUnderline"/>
          <w:rFonts w:asciiTheme="minorHAnsi" w:hAnsiTheme="minorHAnsi" w:cstheme="minorHAnsi"/>
          <w:highlight w:val="yellow"/>
        </w:rPr>
        <w:t>Light floods them, and they are then depleted.</w:t>
      </w:r>
      <w:r w:rsidRPr="00F267BC">
        <w:rPr>
          <w:rStyle w:val="StyleUnderline"/>
          <w:rFonts w:asciiTheme="minorHAnsi" w:hAnsiTheme="minorHAnsi" w:cstheme="minorHAnsi"/>
        </w:rPr>
        <w:t xml:space="preserve"> It only makes the world more shameless and more naked. </w:t>
      </w:r>
      <w:r w:rsidRPr="00CF6066">
        <w:rPr>
          <w:rStyle w:val="StyleUnderline"/>
          <w:rFonts w:asciiTheme="minorHAnsi" w:hAnsiTheme="minorHAnsi" w:cstheme="minorHAnsi"/>
          <w:highlight w:val="yellow"/>
        </w:rPr>
        <w:t>Autonomy presumes</w:t>
      </w:r>
      <w:r w:rsidRPr="00F267BC">
        <w:rPr>
          <w:rStyle w:val="StyleUnderline"/>
          <w:rFonts w:asciiTheme="minorHAnsi" w:hAnsiTheme="minorHAnsi" w:cstheme="minorHAnsi"/>
        </w:rPr>
        <w:t xml:space="preserve"> one person’s </w:t>
      </w:r>
      <w:r w:rsidRPr="00CF6066">
        <w:rPr>
          <w:rStyle w:val="StyleUnderline"/>
          <w:rFonts w:asciiTheme="minorHAnsi" w:hAnsiTheme="minorHAnsi" w:cstheme="minorHAnsi"/>
          <w:highlight w:val="yellow"/>
        </w:rPr>
        <w:t xml:space="preserve">freedom not to understand </w:t>
      </w:r>
      <w:r w:rsidRPr="00F267BC">
        <w:rPr>
          <w:rStyle w:val="StyleUnderline"/>
          <w:rFonts w:asciiTheme="minorHAnsi" w:hAnsiTheme="minorHAnsi" w:cstheme="minorHAnsi"/>
        </w:rPr>
        <w:t>another.</w:t>
      </w:r>
      <w:r w:rsidRPr="00F267BC">
        <w:rPr>
          <w:rFonts w:asciiTheme="minorHAnsi" w:hAnsiTheme="minorHAnsi" w:cstheme="minorHAnsi"/>
          <w:sz w:val="8"/>
        </w:rPr>
        <w:t xml:space="preserve"> Richard Sennett remarks: “</w:t>
      </w:r>
      <w:r w:rsidRPr="00F267BC">
        <w:rPr>
          <w:rStyle w:val="StyleUnderline"/>
          <w:rFonts w:asciiTheme="minorHAnsi" w:hAnsiTheme="minorHAnsi" w:cstheme="minorHAnsi"/>
        </w:rPr>
        <w:t>Rather than an equality of understanding, a transparent equality, autonomy means accepting in the other what you do not understand, an opaque equality.”</w:t>
      </w:r>
      <w:r w:rsidRPr="00F267BC">
        <w:rPr>
          <w:rFonts w:asciiTheme="minorHAnsi" w:hAnsiTheme="minorHAnsi" w:cstheme="minorHAnsi"/>
          <w:sz w:val="8"/>
        </w:rPr>
        <w:t xml:space="preserve">6 What is more, </w:t>
      </w:r>
      <w:r w:rsidRPr="00CF6066">
        <w:rPr>
          <w:rStyle w:val="StyleUnderline"/>
          <w:rFonts w:asciiTheme="minorHAnsi" w:hAnsiTheme="minorHAnsi" w:cstheme="minorHAnsi"/>
          <w:highlight w:val="yellow"/>
        </w:rPr>
        <w:t>a transparent relationship is a dead one</w:t>
      </w:r>
      <w:r w:rsidRPr="00F267BC">
        <w:rPr>
          <w:rStyle w:val="StyleUnderline"/>
          <w:rFonts w:asciiTheme="minorHAnsi" w:hAnsiTheme="minorHAnsi" w:cstheme="minorHAnsi"/>
        </w:rPr>
        <w:t xml:space="preserve">, </w:t>
      </w:r>
      <w:r w:rsidRPr="00F267BC">
        <w:rPr>
          <w:rFonts w:asciiTheme="minorHAnsi" w:hAnsiTheme="minorHAnsi" w:cstheme="minorHAnsi"/>
          <w:sz w:val="8"/>
        </w:rPr>
        <w:t xml:space="preserve">altogether </w:t>
      </w:r>
      <w:r w:rsidRPr="00F267BC">
        <w:rPr>
          <w:rStyle w:val="StyleUnderline"/>
          <w:rFonts w:asciiTheme="minorHAnsi" w:hAnsiTheme="minorHAnsi" w:cstheme="minorHAnsi"/>
        </w:rPr>
        <w:t>lacking</w:t>
      </w:r>
      <w:r w:rsidRPr="00F267BC">
        <w:rPr>
          <w:rFonts w:asciiTheme="minorHAnsi" w:hAnsiTheme="minorHAnsi" w:cstheme="minorHAnsi"/>
          <w:sz w:val="8"/>
        </w:rPr>
        <w:t xml:space="preserve"> attraction and </w:t>
      </w:r>
      <w:r w:rsidRPr="00F267BC">
        <w:rPr>
          <w:rStyle w:val="StyleUnderline"/>
          <w:rFonts w:asciiTheme="minorHAnsi" w:hAnsiTheme="minorHAnsi" w:cstheme="minorHAnsi"/>
        </w:rPr>
        <w:t xml:space="preserve">vitality. A new Enlightenment is called for: there are positive, </w:t>
      </w:r>
      <w:r w:rsidRPr="00F267BC">
        <w:rPr>
          <w:rFonts w:asciiTheme="minorHAnsi" w:hAnsiTheme="minorHAnsi" w:cstheme="minorHAnsi"/>
          <w:sz w:val="8"/>
        </w:rPr>
        <w:t>productive</w:t>
      </w:r>
      <w:r w:rsidRPr="00F267BC">
        <w:rPr>
          <w:rStyle w:val="StyleUnderline"/>
          <w:rFonts w:asciiTheme="minorHAnsi" w:hAnsiTheme="minorHAnsi" w:cstheme="minorHAnsi"/>
        </w:rPr>
        <w:t xml:space="preserve"> spheres of human existence and coexistence that the compulsion for transparency is </w:t>
      </w:r>
      <w:r w:rsidRPr="00F267BC">
        <w:rPr>
          <w:rFonts w:asciiTheme="minorHAnsi" w:hAnsiTheme="minorHAnsi" w:cstheme="minorHAnsi"/>
          <w:sz w:val="8"/>
        </w:rPr>
        <w:t xml:space="preserve">simply </w:t>
      </w:r>
      <w:r w:rsidRPr="00F267BC">
        <w:rPr>
          <w:rStyle w:val="StyleUnderline"/>
          <w:rFonts w:asciiTheme="minorHAnsi" w:hAnsiTheme="minorHAnsi" w:cstheme="minorHAnsi"/>
        </w:rPr>
        <w:t>demolishing</w:t>
      </w:r>
      <w:r w:rsidRPr="00F267BC">
        <w:rPr>
          <w:rFonts w:asciiTheme="minorHAnsi" w:hAnsiTheme="minorHAnsi" w:cstheme="minorHAnsi"/>
          <w:sz w:val="8"/>
        </w:rPr>
        <w:t xml:space="preserve">. In this sense, Nietzsche writes: “The new Enlightenment. . . . It is not enough to recognize in what ignorance man and animal lives; </w:t>
      </w:r>
      <w:r w:rsidRPr="00F267BC">
        <w:rPr>
          <w:rStyle w:val="StyleUnderline"/>
          <w:rFonts w:asciiTheme="minorHAnsi" w:hAnsiTheme="minorHAnsi" w:cstheme="minorHAnsi"/>
        </w:rPr>
        <w:t>you must</w:t>
      </w:r>
      <w:r w:rsidRPr="00F267BC">
        <w:rPr>
          <w:rFonts w:asciiTheme="minorHAnsi" w:hAnsiTheme="minorHAnsi" w:cstheme="minorHAnsi"/>
          <w:sz w:val="8"/>
        </w:rPr>
        <w:t xml:space="preserve"> also </w:t>
      </w:r>
      <w:r w:rsidRPr="00F267BC">
        <w:rPr>
          <w:rStyle w:val="StyleUnderline"/>
          <w:rFonts w:asciiTheme="minorHAnsi" w:hAnsiTheme="minorHAnsi" w:cstheme="minorHAnsi"/>
        </w:rPr>
        <w:t xml:space="preserve">learn to possess the will to ignorance. You must understand that </w:t>
      </w:r>
      <w:r w:rsidRPr="00CF6066">
        <w:rPr>
          <w:rStyle w:val="StyleUnderline"/>
          <w:rFonts w:asciiTheme="minorHAnsi" w:hAnsiTheme="minorHAnsi" w:cstheme="minorHAnsi"/>
          <w:highlight w:val="yellow"/>
        </w:rPr>
        <w:t>without</w:t>
      </w:r>
      <w:r w:rsidRPr="00F267BC">
        <w:rPr>
          <w:rStyle w:val="StyleUnderline"/>
          <w:rFonts w:asciiTheme="minorHAnsi" w:hAnsiTheme="minorHAnsi" w:cstheme="minorHAnsi"/>
        </w:rPr>
        <w:t xml:space="preserve"> such </w:t>
      </w:r>
      <w:r w:rsidRPr="00CF6066">
        <w:rPr>
          <w:rStyle w:val="StyleUnderline"/>
          <w:rFonts w:asciiTheme="minorHAnsi" w:hAnsiTheme="minorHAnsi" w:cstheme="minorHAnsi"/>
          <w:highlight w:val="yellow"/>
        </w:rPr>
        <w:t>ignorance life</w:t>
      </w:r>
      <w:r w:rsidRPr="00F267BC">
        <w:rPr>
          <w:rStyle w:val="StyleUnderline"/>
          <w:rFonts w:asciiTheme="minorHAnsi" w:hAnsiTheme="minorHAnsi" w:cstheme="minorHAnsi"/>
        </w:rPr>
        <w:t xml:space="preserve"> itself </w:t>
      </w:r>
      <w:r w:rsidRPr="00CF6066">
        <w:rPr>
          <w:rStyle w:val="StyleUnderline"/>
          <w:rFonts w:asciiTheme="minorHAnsi" w:hAnsiTheme="minorHAnsi" w:cstheme="minorHAnsi"/>
          <w:highlight w:val="yellow"/>
        </w:rPr>
        <w:t>would be impossible</w:t>
      </w:r>
      <w:r w:rsidRPr="00F267BC">
        <w:rPr>
          <w:rFonts w:asciiTheme="minorHAnsi" w:hAnsiTheme="minorHAnsi" w:cstheme="minorHAnsi"/>
          <w:sz w:val="8"/>
        </w:rPr>
        <w:t xml:space="preserve">, that </w:t>
      </w:r>
      <w:r w:rsidRPr="00CF6066">
        <w:rPr>
          <w:rStyle w:val="StyleUnderline"/>
          <w:rFonts w:asciiTheme="minorHAnsi" w:hAnsiTheme="minorHAnsi" w:cstheme="minorHAnsi"/>
          <w:highlight w:val="yellow"/>
        </w:rPr>
        <w:t>under this condition alone does the living preserve itself and flourish</w:t>
      </w:r>
      <w:r w:rsidRPr="00F267BC">
        <w:rPr>
          <w:rStyle w:val="StyleUnderline"/>
          <w:rFonts w:asciiTheme="minorHAnsi" w:hAnsiTheme="minorHAnsi" w:cstheme="minorHAnsi"/>
        </w:rPr>
        <w:t>.</w:t>
      </w:r>
      <w:r w:rsidRPr="00F267BC">
        <w:rPr>
          <w:rFonts w:asciiTheme="minorHAnsi" w:hAnsiTheme="minorHAnsi" w:cstheme="minorHAnsi"/>
          <w:sz w:val="8"/>
        </w:rPr>
        <w:t xml:space="preserve">”7 It has been demonstrated that more </w:t>
      </w:r>
      <w:r w:rsidRPr="00CF6066">
        <w:rPr>
          <w:rStyle w:val="StyleUnderline"/>
          <w:rFonts w:asciiTheme="minorHAnsi" w:hAnsiTheme="minorHAnsi" w:cstheme="minorHAnsi"/>
          <w:highlight w:val="yellow"/>
        </w:rPr>
        <w:t>information does not</w:t>
      </w:r>
      <w:r w:rsidRPr="00F267BC">
        <w:rPr>
          <w:rFonts w:asciiTheme="minorHAnsi" w:hAnsiTheme="minorHAnsi" w:cstheme="minorHAnsi"/>
          <w:sz w:val="8"/>
        </w:rPr>
        <w:t xml:space="preserve"> necessarily </w:t>
      </w:r>
      <w:r w:rsidRPr="00CF6066">
        <w:rPr>
          <w:rStyle w:val="StyleUnderline"/>
          <w:rFonts w:asciiTheme="minorHAnsi" w:hAnsiTheme="minorHAnsi" w:cstheme="minorHAnsi"/>
          <w:highlight w:val="yellow"/>
        </w:rPr>
        <w:t>lead to better decisions</w:t>
      </w:r>
      <w:r w:rsidRPr="00F267BC">
        <w:rPr>
          <w:rFonts w:asciiTheme="minorHAnsi" w:hAnsiTheme="minorHAnsi" w:cstheme="minorHAnsi"/>
          <w:sz w:val="8"/>
        </w:rPr>
        <w:t xml:space="preserve">.8 </w:t>
      </w:r>
      <w:r w:rsidRPr="00F267BC">
        <w:rPr>
          <w:rStyle w:val="StyleUnderline"/>
          <w:rFonts w:asciiTheme="minorHAnsi" w:hAnsiTheme="minorHAnsi" w:cstheme="minorHAnsi"/>
        </w:rPr>
        <w:t>Intuition</w:t>
      </w:r>
      <w:r w:rsidRPr="00F267BC">
        <w:rPr>
          <w:rFonts w:asciiTheme="minorHAnsi" w:hAnsiTheme="minorHAnsi" w:cstheme="minorHAnsi"/>
          <w:sz w:val="8"/>
        </w:rPr>
        <w:t xml:space="preserve">, for example, </w:t>
      </w:r>
      <w:r w:rsidRPr="00F267BC">
        <w:rPr>
          <w:rStyle w:val="StyleUnderline"/>
          <w:rFonts w:asciiTheme="minorHAnsi" w:hAnsiTheme="minorHAnsi" w:cstheme="minorHAnsi"/>
        </w:rPr>
        <w:t xml:space="preserve">transcends available data and follows its own logic. </w:t>
      </w:r>
      <w:r w:rsidRPr="00CF6066">
        <w:rPr>
          <w:rStyle w:val="StyleUnderline"/>
          <w:rFonts w:asciiTheme="minorHAnsi" w:hAnsiTheme="minorHAnsi" w:cstheme="minorHAnsi"/>
          <w:highlight w:val="yellow"/>
        </w:rPr>
        <w:t>Today the growing</w:t>
      </w:r>
      <w:r w:rsidRPr="00F267BC">
        <w:rPr>
          <w:rFonts w:asciiTheme="minorHAnsi" w:hAnsiTheme="minorHAnsi" w:cstheme="minorHAnsi"/>
          <w:sz w:val="8"/>
        </w:rPr>
        <w:t xml:space="preserve">, indeed the </w:t>
      </w:r>
      <w:r w:rsidRPr="00F267BC">
        <w:rPr>
          <w:rStyle w:val="StyleUnderline"/>
          <w:rFonts w:asciiTheme="minorHAnsi" w:hAnsiTheme="minorHAnsi" w:cstheme="minorHAnsi"/>
        </w:rPr>
        <w:t xml:space="preserve">rampant, </w:t>
      </w:r>
      <w:r w:rsidRPr="00CF6066">
        <w:rPr>
          <w:rStyle w:val="StyleUnderline"/>
          <w:rFonts w:asciiTheme="minorHAnsi" w:hAnsiTheme="minorHAnsi" w:cstheme="minorHAnsi"/>
          <w:highlight w:val="yellow"/>
        </w:rPr>
        <w:t>mass of information is</w:t>
      </w:r>
      <w:r w:rsidRPr="00F267BC">
        <w:rPr>
          <w:rStyle w:val="StyleUnderline"/>
          <w:rFonts w:asciiTheme="minorHAnsi" w:hAnsiTheme="minorHAnsi" w:cstheme="minorHAnsi"/>
        </w:rPr>
        <w:t xml:space="preserve"> </w:t>
      </w:r>
      <w:r w:rsidRPr="00F267BC">
        <w:rPr>
          <w:rFonts w:asciiTheme="minorHAnsi" w:hAnsiTheme="minorHAnsi" w:cstheme="minorHAnsi"/>
          <w:strike/>
          <w:sz w:val="8"/>
        </w:rPr>
        <w:t>crippling</w:t>
      </w:r>
      <w:r w:rsidRPr="00F267BC">
        <w:rPr>
          <w:rStyle w:val="StyleUnderline"/>
          <w:rFonts w:asciiTheme="minorHAnsi" w:hAnsiTheme="minorHAnsi" w:cstheme="minorHAnsi"/>
        </w:rPr>
        <w:t xml:space="preserve"> </w:t>
      </w:r>
      <w:r w:rsidRPr="00CF6066">
        <w:rPr>
          <w:rStyle w:val="StyleUnderline"/>
          <w:rFonts w:asciiTheme="minorHAnsi" w:hAnsiTheme="minorHAnsi" w:cstheme="minorHAnsi"/>
          <w:highlight w:val="yellow"/>
        </w:rPr>
        <w:t>[eliminating] all</w:t>
      </w:r>
      <w:r w:rsidRPr="00F267BC">
        <w:rPr>
          <w:rStyle w:val="StyleUnderline"/>
          <w:rFonts w:asciiTheme="minorHAnsi" w:hAnsiTheme="minorHAnsi" w:cstheme="minorHAnsi"/>
        </w:rPr>
        <w:t xml:space="preserve"> higher </w:t>
      </w:r>
      <w:r w:rsidRPr="00CF6066">
        <w:rPr>
          <w:rStyle w:val="StyleUnderline"/>
          <w:rFonts w:asciiTheme="minorHAnsi" w:hAnsiTheme="minorHAnsi" w:cstheme="minorHAnsi"/>
          <w:highlight w:val="yellow"/>
        </w:rPr>
        <w:t>judgment</w:t>
      </w:r>
      <w:r w:rsidRPr="00F267BC">
        <w:rPr>
          <w:rFonts w:asciiTheme="minorHAnsi" w:hAnsiTheme="minorHAnsi" w:cstheme="minorHAnsi"/>
          <w:sz w:val="8"/>
        </w:rPr>
        <w:t xml:space="preserve">. </w:t>
      </w:r>
      <w:r w:rsidRPr="00F267BC">
        <w:rPr>
          <w:rStyle w:val="StyleUnderline"/>
          <w:rFonts w:asciiTheme="minorHAnsi" w:hAnsiTheme="minorHAnsi" w:cstheme="minorHAnsi"/>
        </w:rPr>
        <w:t>Often less knowledge and information achieves</w:t>
      </w:r>
      <w:r w:rsidRPr="00F267BC">
        <w:rPr>
          <w:rFonts w:asciiTheme="minorHAnsi" w:hAnsiTheme="minorHAnsi" w:cstheme="minorHAnsi"/>
          <w:sz w:val="8"/>
        </w:rPr>
        <w:t xml:space="preserve"> something </w:t>
      </w:r>
      <w:r w:rsidRPr="00F267BC">
        <w:rPr>
          <w:rStyle w:val="StyleUnderline"/>
          <w:rFonts w:asciiTheme="minorHAnsi" w:hAnsiTheme="minorHAnsi" w:cstheme="minorHAnsi"/>
        </w:rPr>
        <w:t xml:space="preserve">more. It is not unusual for the negativity of omitting and forgetting to prove productive. The society of </w:t>
      </w:r>
      <w:r w:rsidRPr="00CF6066">
        <w:rPr>
          <w:rStyle w:val="StyleUnderline"/>
          <w:rFonts w:asciiTheme="minorHAnsi" w:hAnsiTheme="minorHAnsi" w:cstheme="minorHAnsi"/>
          <w:highlight w:val="yellow"/>
        </w:rPr>
        <w:t>transparency cannot tolerate a gap</w:t>
      </w:r>
      <w:r w:rsidRPr="00F267BC">
        <w:rPr>
          <w:rStyle w:val="StyleUnderline"/>
          <w:rFonts w:asciiTheme="minorHAnsi" w:hAnsiTheme="minorHAnsi" w:cstheme="minorHAnsi"/>
        </w:rPr>
        <w:t xml:space="preserve"> </w:t>
      </w:r>
      <w:r w:rsidRPr="00F267BC">
        <w:rPr>
          <w:rFonts w:asciiTheme="minorHAnsi" w:hAnsiTheme="minorHAnsi" w:cstheme="minorHAnsi"/>
          <w:sz w:val="8"/>
        </w:rPr>
        <w:t xml:space="preserve">[Lücke] </w:t>
      </w:r>
      <w:r w:rsidRPr="00CF6066">
        <w:rPr>
          <w:rStyle w:val="StyleUnderline"/>
          <w:rFonts w:asciiTheme="minorHAnsi" w:hAnsiTheme="minorHAnsi" w:cstheme="minorHAnsi"/>
          <w:highlight w:val="yellow"/>
        </w:rPr>
        <w:t>in information</w:t>
      </w:r>
      <w:r w:rsidRPr="00F267BC">
        <w:rPr>
          <w:rFonts w:asciiTheme="minorHAnsi" w:hAnsiTheme="minorHAnsi" w:cstheme="minorHAnsi"/>
          <w:sz w:val="8"/>
        </w:rPr>
        <w:t xml:space="preserve"> or of sight. </w:t>
      </w:r>
      <w:r w:rsidRPr="00F267BC">
        <w:rPr>
          <w:rStyle w:val="StyleUnderline"/>
          <w:rFonts w:asciiTheme="minorHAnsi" w:hAnsiTheme="minorHAnsi" w:cstheme="minorHAnsi"/>
        </w:rPr>
        <w:t xml:space="preserve">Yet </w:t>
      </w:r>
      <w:r w:rsidRPr="00CF6066">
        <w:rPr>
          <w:rStyle w:val="StyleUnderline"/>
          <w:rFonts w:asciiTheme="minorHAnsi" w:hAnsiTheme="minorHAnsi" w:cstheme="minorHAnsi"/>
          <w:highlight w:val="yellow"/>
        </w:rPr>
        <w:t>both thinking and inspiration require a vacuum</w:t>
      </w:r>
      <w:r w:rsidRPr="00F267BC">
        <w:rPr>
          <w:rFonts w:asciiTheme="minorHAnsi" w:hAnsiTheme="minorHAnsi" w:cstheme="minorHAnsi"/>
          <w:sz w:val="8"/>
        </w:rPr>
        <w:t xml:space="preserve">. Incidentally, the German word for happiness [Glück] derives from this open space; up until the Late Middle Ages, pronunciation revealed as much [Gelücke]. It follows that </w:t>
      </w:r>
      <w:r w:rsidRPr="00CF6066">
        <w:rPr>
          <w:rStyle w:val="StyleUnderline"/>
          <w:rFonts w:asciiTheme="minorHAnsi" w:hAnsiTheme="minorHAnsi" w:cstheme="minorHAnsi"/>
          <w:highlight w:val="yellow"/>
        </w:rPr>
        <w:t>a society that no longer admits</w:t>
      </w:r>
      <w:r w:rsidRPr="00F267BC">
        <w:rPr>
          <w:rStyle w:val="StyleUnderline"/>
          <w:rFonts w:asciiTheme="minorHAnsi" w:hAnsiTheme="minorHAnsi" w:cstheme="minorHAnsi"/>
        </w:rPr>
        <w:t xml:space="preserve"> the </w:t>
      </w:r>
      <w:r w:rsidRPr="00CF6066">
        <w:rPr>
          <w:rStyle w:val="StyleUnderline"/>
          <w:rFonts w:asciiTheme="minorHAnsi" w:hAnsiTheme="minorHAnsi" w:cstheme="minorHAnsi"/>
          <w:highlight w:val="yellow"/>
        </w:rPr>
        <w:t>negativity</w:t>
      </w:r>
      <w:r w:rsidRPr="00F267BC">
        <w:rPr>
          <w:rStyle w:val="StyleUnderline"/>
          <w:rFonts w:asciiTheme="minorHAnsi" w:hAnsiTheme="minorHAnsi" w:cstheme="minorHAnsi"/>
        </w:rPr>
        <w:t xml:space="preserve"> of a gap </w:t>
      </w:r>
      <w:r w:rsidRPr="00CF6066">
        <w:rPr>
          <w:rStyle w:val="StyleUnderline"/>
          <w:rFonts w:asciiTheme="minorHAnsi" w:hAnsiTheme="minorHAnsi" w:cstheme="minorHAnsi"/>
          <w:highlight w:val="yellow"/>
        </w:rPr>
        <w:t>would be a society without happiness</w:t>
      </w:r>
      <w:r w:rsidRPr="00F267BC">
        <w:rPr>
          <w:rStyle w:val="StyleUnderline"/>
          <w:rFonts w:asciiTheme="minorHAnsi" w:hAnsiTheme="minorHAnsi" w:cstheme="minorHAnsi"/>
        </w:rPr>
        <w:t xml:space="preserve">. Love without something hidden to sight is pornography. And </w:t>
      </w:r>
      <w:r w:rsidRPr="00CF6066">
        <w:rPr>
          <w:rStyle w:val="StyleUnderline"/>
          <w:rFonts w:asciiTheme="minorHAnsi" w:hAnsiTheme="minorHAnsi" w:cstheme="minorHAnsi"/>
          <w:highlight w:val="yellow"/>
        </w:rPr>
        <w:t>without a gap in knowledge</w:t>
      </w:r>
      <w:r w:rsidRPr="00F267BC">
        <w:rPr>
          <w:rStyle w:val="StyleUnderline"/>
          <w:rFonts w:asciiTheme="minorHAnsi" w:hAnsiTheme="minorHAnsi" w:cstheme="minorHAnsi"/>
        </w:rPr>
        <w:t xml:space="preserve">, </w:t>
      </w:r>
      <w:r w:rsidRPr="00CF6066">
        <w:rPr>
          <w:rStyle w:val="StyleUnderline"/>
          <w:rFonts w:asciiTheme="minorHAnsi" w:hAnsiTheme="minorHAnsi" w:cstheme="minorHAnsi"/>
          <w:highlight w:val="yellow"/>
        </w:rPr>
        <w:t>thinking degenerates into calculation</w:t>
      </w:r>
      <w:r w:rsidRPr="00F267BC">
        <w:rPr>
          <w:rStyle w:val="StyleUnderline"/>
          <w:rFonts w:asciiTheme="minorHAnsi" w:hAnsiTheme="minorHAnsi" w:cstheme="minorHAnsi"/>
        </w:rPr>
        <w:t>.</w:t>
      </w:r>
      <w:r w:rsidRPr="00F267BC">
        <w:rPr>
          <w:rFonts w:asciiTheme="minorHAnsi" w:hAnsiTheme="minorHAnsi" w:cstheme="minorHAnsi"/>
          <w:sz w:val="8"/>
        </w:rPr>
        <w:t xml:space="preserve"> The society of positivity has taken leave of both dialectics and hermeneutics. The dialectic is based on negativity. Thus, Hegel’s “Spirit” does not turn away from the negative but endures and preserves it within itself. Negativity nourishes the “life of the mind.” Spirit has “power,” according to Hegel, “only by looking the negative in the face and tarrying with it.”9 Such lingering yields the “magical power that converts it into being.” In contrast, </w:t>
      </w:r>
      <w:r w:rsidRPr="00F267BC">
        <w:rPr>
          <w:rStyle w:val="StyleUnderline"/>
          <w:rFonts w:asciiTheme="minorHAnsi" w:hAnsiTheme="minorHAnsi" w:cstheme="minorHAnsi"/>
        </w:rPr>
        <w:t>whoever “surfs” only for what is positive proves mindless.</w:t>
      </w:r>
      <w:r w:rsidRPr="00F267BC">
        <w:rPr>
          <w:rFonts w:asciiTheme="minorHAnsi" w:hAnsiTheme="minorHAnsi" w:cstheme="minorHAnsi"/>
          <w:sz w:val="8"/>
        </w:rPr>
        <w:t xml:space="preserve"> The Spirit is slow because it tarries with the negative and works through it. </w:t>
      </w:r>
      <w:r w:rsidRPr="00F267BC">
        <w:rPr>
          <w:rStyle w:val="StyleUnderline"/>
          <w:rFonts w:asciiTheme="minorHAnsi" w:hAnsiTheme="minorHAnsi" w:cstheme="minorHAnsi"/>
        </w:rPr>
        <w:t>The system of transparency abolishes all negativity</w:t>
      </w:r>
      <w:r w:rsidRPr="00F267BC">
        <w:rPr>
          <w:rFonts w:asciiTheme="minorHAnsi" w:hAnsiTheme="minorHAnsi" w:cstheme="minorHAnsi"/>
          <w:sz w:val="8"/>
        </w:rPr>
        <w:t xml:space="preserve"> in order </w:t>
      </w:r>
      <w:r w:rsidRPr="00F267BC">
        <w:rPr>
          <w:rStyle w:val="StyleUnderline"/>
          <w:rFonts w:asciiTheme="minorHAnsi" w:hAnsiTheme="minorHAnsi" w:cstheme="minorHAnsi"/>
        </w:rPr>
        <w:t>to accelerate</w:t>
      </w:r>
      <w:r w:rsidRPr="00F267BC">
        <w:rPr>
          <w:rFonts w:asciiTheme="minorHAnsi" w:hAnsiTheme="minorHAnsi" w:cstheme="minorHAnsi"/>
          <w:sz w:val="8"/>
        </w:rPr>
        <w:t xml:space="preserve"> itself. Tarrying with the negative has given way to racing and raving in the positive. Nor does the society of positivity tolerate negative feelings. Consequently, </w:t>
      </w:r>
      <w:r w:rsidRPr="00CF6066">
        <w:rPr>
          <w:rStyle w:val="StyleUnderline"/>
          <w:rFonts w:asciiTheme="minorHAnsi" w:hAnsiTheme="minorHAnsi" w:cstheme="minorHAnsi"/>
          <w:highlight w:val="yellow"/>
        </w:rPr>
        <w:t>one loses the ability to handle</w:t>
      </w:r>
      <w:r w:rsidRPr="00F267BC">
        <w:rPr>
          <w:rStyle w:val="StyleUnderline"/>
          <w:rFonts w:asciiTheme="minorHAnsi" w:hAnsiTheme="minorHAnsi" w:cstheme="minorHAnsi"/>
        </w:rPr>
        <w:t xml:space="preserve"> suffering and </w:t>
      </w:r>
      <w:r w:rsidRPr="00CF6066">
        <w:rPr>
          <w:rStyle w:val="StyleUnderline"/>
          <w:rFonts w:asciiTheme="minorHAnsi" w:hAnsiTheme="minorHAnsi" w:cstheme="minorHAnsi"/>
          <w:highlight w:val="yellow"/>
        </w:rPr>
        <w:t>pain</w:t>
      </w:r>
      <w:r w:rsidRPr="00F267BC">
        <w:rPr>
          <w:rStyle w:val="StyleUnderline"/>
          <w:rFonts w:asciiTheme="minorHAnsi" w:hAnsiTheme="minorHAnsi" w:cstheme="minorHAnsi"/>
        </w:rPr>
        <w:t>, to give them form</w:t>
      </w:r>
      <w:r w:rsidRPr="00F267BC">
        <w:rPr>
          <w:rFonts w:asciiTheme="minorHAnsi" w:hAnsiTheme="minorHAnsi" w:cstheme="minorHAnsi"/>
          <w:sz w:val="8"/>
        </w:rPr>
        <w:t xml:space="preserve">. For Nietzsche, </w:t>
      </w:r>
      <w:r w:rsidRPr="00CF6066">
        <w:rPr>
          <w:rStyle w:val="StyleUnderline"/>
          <w:rFonts w:asciiTheme="minorHAnsi" w:hAnsiTheme="minorHAnsi" w:cstheme="minorHAnsi"/>
          <w:highlight w:val="yellow"/>
        </w:rPr>
        <w:t>the</w:t>
      </w:r>
      <w:r w:rsidRPr="00F267BC">
        <w:rPr>
          <w:rStyle w:val="StyleUnderline"/>
          <w:rFonts w:asciiTheme="minorHAnsi" w:hAnsiTheme="minorHAnsi" w:cstheme="minorHAnsi"/>
        </w:rPr>
        <w:t xml:space="preserve"> human </w:t>
      </w:r>
      <w:r w:rsidRPr="00CF6066">
        <w:rPr>
          <w:rStyle w:val="StyleUnderline"/>
          <w:rFonts w:asciiTheme="minorHAnsi" w:hAnsiTheme="minorHAnsi" w:cstheme="minorHAnsi"/>
          <w:highlight w:val="yellow"/>
        </w:rPr>
        <w:t>soul owes its depth</w:t>
      </w:r>
      <w:r w:rsidRPr="00F267BC">
        <w:rPr>
          <w:rStyle w:val="StyleUnderline"/>
          <w:rFonts w:asciiTheme="minorHAnsi" w:hAnsiTheme="minorHAnsi" w:cstheme="minorHAnsi"/>
        </w:rPr>
        <w:t xml:space="preserve">, grandeur, </w:t>
      </w:r>
      <w:r w:rsidRPr="00CF6066">
        <w:rPr>
          <w:rStyle w:val="StyleUnderline"/>
          <w:rFonts w:asciiTheme="minorHAnsi" w:hAnsiTheme="minorHAnsi" w:cstheme="minorHAnsi"/>
          <w:highlight w:val="yellow"/>
        </w:rPr>
        <w:t>and strength</w:t>
      </w:r>
      <w:r w:rsidRPr="00F267BC">
        <w:rPr>
          <w:rFonts w:asciiTheme="minorHAnsi" w:hAnsiTheme="minorHAnsi" w:cstheme="minorHAnsi"/>
          <w:sz w:val="8"/>
        </w:rPr>
        <w:t xml:space="preserve"> precisely </w:t>
      </w:r>
      <w:r w:rsidRPr="00CF6066">
        <w:rPr>
          <w:rStyle w:val="StyleUnderline"/>
          <w:rFonts w:asciiTheme="minorHAnsi" w:hAnsiTheme="minorHAnsi" w:cstheme="minorHAnsi"/>
          <w:highlight w:val="yellow"/>
        </w:rPr>
        <w:t>to</w:t>
      </w:r>
      <w:r w:rsidRPr="00F267BC">
        <w:rPr>
          <w:rStyle w:val="StyleUnderline"/>
          <w:rFonts w:asciiTheme="minorHAnsi" w:hAnsiTheme="minorHAnsi" w:cstheme="minorHAnsi"/>
        </w:rPr>
        <w:t xml:space="preserve"> the time it spends with </w:t>
      </w:r>
      <w:r w:rsidRPr="00CF6066">
        <w:rPr>
          <w:rStyle w:val="StyleUnderline"/>
          <w:rFonts w:asciiTheme="minorHAnsi" w:hAnsiTheme="minorHAnsi" w:cstheme="minorHAnsi"/>
          <w:highlight w:val="yellow"/>
        </w:rPr>
        <w:t>the negative</w:t>
      </w:r>
      <w:r w:rsidRPr="00F267BC">
        <w:rPr>
          <w:rStyle w:val="StyleUnderline"/>
          <w:rFonts w:asciiTheme="minorHAnsi" w:hAnsiTheme="minorHAnsi" w:cstheme="minorHAnsi"/>
        </w:rPr>
        <w:t>.</w:t>
      </w:r>
      <w:r w:rsidRPr="00F267BC">
        <w:rPr>
          <w:rFonts w:asciiTheme="minorHAnsi" w:hAnsiTheme="minorHAnsi" w:cstheme="minorHAnsi"/>
          <w:sz w:val="8"/>
        </w:rPr>
        <w:t xml:space="preserve"> Human spirit is born from pain, too: “</w:t>
      </w:r>
      <w:r w:rsidRPr="00F267BC">
        <w:rPr>
          <w:rStyle w:val="StyleUnderline"/>
          <w:rFonts w:asciiTheme="minorHAnsi" w:hAnsiTheme="minorHAnsi" w:cstheme="minorHAnsi"/>
        </w:rPr>
        <w:t>That tension of the soul in unhappiness which cultivates its strength, . . . its inventiveness and courage in enduring, persevering, interpreting, and exploiting suffering, and whatever has been granted to it of profundity, secret, mask, spirit, cunning, greatness—was it not granted through suffering</w:t>
      </w:r>
      <w:r w:rsidRPr="00F267BC">
        <w:rPr>
          <w:rFonts w:asciiTheme="minorHAnsi" w:hAnsiTheme="minorHAnsi" w:cstheme="minorHAnsi"/>
          <w:sz w:val="8"/>
        </w:rPr>
        <w:t xml:space="preserve">, through the discipline of great suffering?”10 </w:t>
      </w:r>
      <w:r w:rsidRPr="00F267BC">
        <w:rPr>
          <w:rStyle w:val="StyleUnderline"/>
          <w:rFonts w:asciiTheme="minorHAnsi" w:hAnsiTheme="minorHAnsi" w:cstheme="minorHAnsi"/>
        </w:rPr>
        <w:t>The society of positivity is now in the process of organizing the</w:t>
      </w:r>
      <w:r w:rsidRPr="00F267BC">
        <w:rPr>
          <w:rFonts w:asciiTheme="minorHAnsi" w:hAnsiTheme="minorHAnsi" w:cstheme="minorHAnsi"/>
          <w:sz w:val="8"/>
        </w:rPr>
        <w:t xml:space="preserve"> human </w:t>
      </w:r>
      <w:r w:rsidRPr="00F267BC">
        <w:rPr>
          <w:rStyle w:val="StyleUnderline"/>
          <w:rFonts w:asciiTheme="minorHAnsi" w:hAnsiTheme="minorHAnsi" w:cstheme="minorHAnsi"/>
        </w:rPr>
        <w:t>psyche in a</w:t>
      </w:r>
      <w:r w:rsidRPr="00F267BC">
        <w:rPr>
          <w:rFonts w:asciiTheme="minorHAnsi" w:hAnsiTheme="minorHAnsi" w:cstheme="minorHAnsi"/>
          <w:sz w:val="8"/>
        </w:rPr>
        <w:t xml:space="preserve">n entirely </w:t>
      </w:r>
      <w:r w:rsidRPr="00F267BC">
        <w:rPr>
          <w:rStyle w:val="StyleUnderline"/>
          <w:rFonts w:asciiTheme="minorHAnsi" w:hAnsiTheme="minorHAnsi" w:cstheme="minorHAnsi"/>
        </w:rPr>
        <w:t>new way.</w:t>
      </w:r>
      <w:r w:rsidRPr="00F267BC">
        <w:rPr>
          <w:rFonts w:asciiTheme="minorHAnsi" w:hAnsiTheme="minorHAnsi" w:cstheme="minorHAnsi"/>
          <w:sz w:val="8"/>
        </w:rPr>
        <w:t xml:space="preserve"> </w:t>
      </w:r>
      <w:r w:rsidRPr="00F267BC">
        <w:rPr>
          <w:rStyle w:val="StyleUnderline"/>
          <w:rFonts w:asciiTheme="minorHAnsi" w:hAnsiTheme="minorHAnsi" w:cstheme="minorHAnsi"/>
        </w:rPr>
        <w:t>In</w:t>
      </w:r>
      <w:r w:rsidRPr="00F267BC">
        <w:rPr>
          <w:rFonts w:asciiTheme="minorHAnsi" w:hAnsiTheme="minorHAnsi" w:cstheme="minorHAnsi"/>
          <w:sz w:val="8"/>
        </w:rPr>
        <w:t xml:space="preserve"> the course of </w:t>
      </w:r>
      <w:r w:rsidRPr="00F267BC">
        <w:rPr>
          <w:rStyle w:val="StyleUnderline"/>
          <w:rFonts w:asciiTheme="minorHAnsi" w:hAnsiTheme="minorHAnsi" w:cstheme="minorHAnsi"/>
        </w:rPr>
        <w:t>positivization, even love flattens out into an arrangement of pleasant feelings and states of arousal without complexity</w:t>
      </w:r>
      <w:r w:rsidRPr="00F267BC">
        <w:rPr>
          <w:rFonts w:asciiTheme="minorHAnsi" w:hAnsiTheme="minorHAnsi" w:cstheme="minorHAnsi"/>
          <w:sz w:val="8"/>
        </w:rPr>
        <w:t xml:space="preserve"> or consequence. Alain Badiou’s In Praise of Love quotes the slogans of the dating service Meetic: “Be in love without falling in love!” Or, “You don’t have to suffer to be in love!”11 </w:t>
      </w:r>
      <w:r w:rsidRPr="00CF6066">
        <w:rPr>
          <w:rStyle w:val="StyleUnderline"/>
          <w:rFonts w:asciiTheme="minorHAnsi" w:hAnsiTheme="minorHAnsi" w:cstheme="minorHAnsi"/>
          <w:highlight w:val="yellow"/>
        </w:rPr>
        <w:t>Love undergoes domestication and is positivized as a formula for consumption</w:t>
      </w:r>
      <w:r w:rsidRPr="00F267BC">
        <w:rPr>
          <w:rStyle w:val="StyleUnderline"/>
          <w:rFonts w:asciiTheme="minorHAnsi" w:hAnsiTheme="minorHAnsi" w:cstheme="minorHAnsi"/>
        </w:rPr>
        <w:t xml:space="preserve"> and comfort. Even </w:t>
      </w:r>
      <w:r w:rsidRPr="00CF6066">
        <w:rPr>
          <w:rStyle w:val="StyleUnderline"/>
          <w:rFonts w:asciiTheme="minorHAnsi" w:hAnsiTheme="minorHAnsi" w:cstheme="minorHAnsi"/>
          <w:highlight w:val="yellow"/>
        </w:rPr>
        <w:t>the slightest injury must be avoided. Suffering and passion</w:t>
      </w:r>
      <w:r w:rsidRPr="00F267BC">
        <w:rPr>
          <w:rStyle w:val="StyleUnderline"/>
          <w:rFonts w:asciiTheme="minorHAnsi" w:hAnsiTheme="minorHAnsi" w:cstheme="minorHAnsi"/>
        </w:rPr>
        <w:t xml:space="preserve"> are figures of negativity</w:t>
      </w:r>
      <w:r w:rsidRPr="00F267BC">
        <w:rPr>
          <w:rFonts w:asciiTheme="minorHAnsi" w:hAnsiTheme="minorHAnsi" w:cstheme="minorHAnsi"/>
          <w:sz w:val="8"/>
        </w:rPr>
        <w:t xml:space="preserve">. </w:t>
      </w:r>
      <w:r w:rsidRPr="00F267BC">
        <w:rPr>
          <w:rStyle w:val="StyleUnderline"/>
          <w:rFonts w:asciiTheme="minorHAnsi" w:hAnsiTheme="minorHAnsi" w:cstheme="minorHAnsi"/>
        </w:rPr>
        <w:t xml:space="preserve">On the one hand, they are giving way to enjoyment without negativity. On the other, </w:t>
      </w:r>
      <w:r w:rsidRPr="00CF6066">
        <w:rPr>
          <w:rStyle w:val="StyleUnderline"/>
          <w:rFonts w:asciiTheme="minorHAnsi" w:hAnsiTheme="minorHAnsi" w:cstheme="minorHAnsi"/>
          <w:highlight w:val="yellow"/>
        </w:rPr>
        <w:t>their place has been taken by</w:t>
      </w:r>
      <w:r w:rsidRPr="00F267BC">
        <w:rPr>
          <w:rStyle w:val="StyleUnderline"/>
          <w:rFonts w:asciiTheme="minorHAnsi" w:hAnsiTheme="minorHAnsi" w:cstheme="minorHAnsi"/>
        </w:rPr>
        <w:t xml:space="preserve"> psychic disturbances such as </w:t>
      </w:r>
      <w:r w:rsidRPr="00CF6066">
        <w:rPr>
          <w:rStyle w:val="StyleUnderline"/>
          <w:rFonts w:asciiTheme="minorHAnsi" w:hAnsiTheme="minorHAnsi" w:cstheme="minorHAnsi"/>
          <w:highlight w:val="yellow"/>
        </w:rPr>
        <w:t>exhaustion, fatigue, and depression—all of which are</w:t>
      </w:r>
      <w:r w:rsidRPr="00F267BC">
        <w:rPr>
          <w:rStyle w:val="StyleUnderline"/>
          <w:rFonts w:asciiTheme="minorHAnsi" w:hAnsiTheme="minorHAnsi" w:cstheme="minorHAnsi"/>
        </w:rPr>
        <w:t xml:space="preserve"> to be </w:t>
      </w:r>
      <w:r w:rsidRPr="00CF6066">
        <w:rPr>
          <w:rStyle w:val="StyleUnderline"/>
          <w:rFonts w:asciiTheme="minorHAnsi" w:hAnsiTheme="minorHAnsi" w:cstheme="minorHAnsi"/>
          <w:highlight w:val="yellow"/>
        </w:rPr>
        <w:t>traced</w:t>
      </w:r>
      <w:r w:rsidRPr="00F267BC">
        <w:rPr>
          <w:rStyle w:val="StyleUnderline"/>
          <w:rFonts w:asciiTheme="minorHAnsi" w:hAnsiTheme="minorHAnsi" w:cstheme="minorHAnsi"/>
        </w:rPr>
        <w:t xml:space="preserve"> back </w:t>
      </w:r>
      <w:r w:rsidRPr="00CF6066">
        <w:rPr>
          <w:rStyle w:val="StyleUnderline"/>
          <w:rFonts w:asciiTheme="minorHAnsi" w:hAnsiTheme="minorHAnsi" w:cstheme="minorHAnsi"/>
          <w:highlight w:val="yellow"/>
        </w:rPr>
        <w:t>to the excess of positivity.</w:t>
      </w:r>
      <w:r w:rsidRPr="00F267BC">
        <w:rPr>
          <w:rFonts w:asciiTheme="minorHAnsi" w:hAnsiTheme="minorHAnsi" w:cstheme="minorHAnsi"/>
          <w:sz w:val="8"/>
        </w:rPr>
        <w:t xml:space="preserve"> Theory in the strong sense of the word is a phenomenon of negativity, too. It makes a decision determining what belongs and what does not. As a mode of highly selective narration, it draws a line of distinction. On the basis of such negativity, </w:t>
      </w:r>
      <w:r w:rsidRPr="00F267BC">
        <w:rPr>
          <w:rStyle w:val="StyleUnderline"/>
          <w:rFonts w:asciiTheme="minorHAnsi" w:hAnsiTheme="minorHAnsi" w:cstheme="minorHAnsi"/>
        </w:rPr>
        <w:t>theory is violent. It is “produced to prevent things . . . from touching” and “to redistinguish what has been confused.”</w:t>
      </w:r>
      <w:r w:rsidRPr="00F267BC">
        <w:rPr>
          <w:rFonts w:asciiTheme="minorHAnsi" w:hAnsiTheme="minorHAnsi" w:cstheme="minorHAnsi"/>
          <w:sz w:val="8"/>
        </w:rPr>
        <w:t xml:space="preserve">12 </w:t>
      </w:r>
      <w:r w:rsidRPr="00F267BC">
        <w:rPr>
          <w:rStyle w:val="StyleUnderline"/>
          <w:rFonts w:asciiTheme="minorHAnsi" w:hAnsiTheme="minorHAnsi" w:cstheme="minorHAnsi"/>
        </w:rPr>
        <w:t>Without the negativity of distinction, matters proliferate</w:t>
      </w:r>
      <w:r w:rsidRPr="00F267BC">
        <w:rPr>
          <w:rFonts w:asciiTheme="minorHAnsi" w:hAnsiTheme="minorHAnsi" w:cstheme="minorHAnsi"/>
          <w:sz w:val="8"/>
        </w:rPr>
        <w:t xml:space="preserve"> and grow promiscuously. </w:t>
      </w:r>
      <w:r w:rsidRPr="00F267BC">
        <w:rPr>
          <w:rStyle w:val="StyleUnderline"/>
          <w:rFonts w:asciiTheme="minorHAnsi" w:hAnsiTheme="minorHAnsi" w:cstheme="minorHAnsi"/>
        </w:rPr>
        <w:t>In this respect, theory borders on the ceremonial,</w:t>
      </w:r>
      <w:r w:rsidRPr="00F267BC">
        <w:rPr>
          <w:rFonts w:asciiTheme="minorHAnsi" w:hAnsiTheme="minorHAnsi" w:cstheme="minorHAnsi"/>
          <w:sz w:val="8"/>
        </w:rPr>
        <w:t xml:space="preserve"> which separates the initiated and the uninitiated. </w:t>
      </w:r>
      <w:r w:rsidRPr="00F267BC">
        <w:rPr>
          <w:rStyle w:val="StyleUnderline"/>
          <w:rFonts w:asciiTheme="minorHAnsi" w:hAnsiTheme="minorHAnsi" w:cstheme="minorHAnsi"/>
        </w:rPr>
        <w:t>It is mistaken to assume that</w:t>
      </w:r>
      <w:r w:rsidRPr="00F267BC">
        <w:rPr>
          <w:rFonts w:asciiTheme="minorHAnsi" w:hAnsiTheme="minorHAnsi" w:cstheme="minorHAnsi"/>
          <w:sz w:val="8"/>
        </w:rPr>
        <w:t xml:space="preserve"> the mass of </w:t>
      </w:r>
      <w:r w:rsidRPr="00F267BC">
        <w:rPr>
          <w:rStyle w:val="StyleUnderline"/>
          <w:rFonts w:asciiTheme="minorHAnsi" w:hAnsiTheme="minorHAnsi" w:cstheme="minorHAnsi"/>
        </w:rPr>
        <w:t>positive data and information</w:t>
      </w:r>
      <w:r w:rsidRPr="00F267BC">
        <w:rPr>
          <w:rFonts w:asciiTheme="minorHAnsi" w:hAnsiTheme="minorHAnsi" w:cstheme="minorHAnsi"/>
          <w:sz w:val="8"/>
        </w:rPr>
        <w:t>—which is assuming untold dimensions today—</w:t>
      </w:r>
      <w:r w:rsidRPr="00F267BC">
        <w:rPr>
          <w:rStyle w:val="StyleUnderline"/>
          <w:rFonts w:asciiTheme="minorHAnsi" w:hAnsiTheme="minorHAnsi" w:cstheme="minorHAnsi"/>
        </w:rPr>
        <w:t>has made theory superfluous,</w:t>
      </w:r>
      <w:r w:rsidRPr="00F267BC">
        <w:rPr>
          <w:rFonts w:asciiTheme="minorHAnsi" w:hAnsiTheme="minorHAnsi" w:cstheme="minorHAnsi"/>
          <w:sz w:val="8"/>
        </w:rPr>
        <w:t xml:space="preserve"> that is, </w:t>
      </w:r>
      <w:r w:rsidRPr="00F267BC">
        <w:rPr>
          <w:rStyle w:val="StyleUnderline"/>
          <w:rFonts w:asciiTheme="minorHAnsi" w:hAnsiTheme="minorHAnsi" w:cstheme="minorHAnsi"/>
        </w:rPr>
        <w:t>that comparing data can replace</w:t>
      </w:r>
      <w:r w:rsidRPr="00F267BC">
        <w:rPr>
          <w:rFonts w:asciiTheme="minorHAnsi" w:hAnsiTheme="minorHAnsi" w:cstheme="minorHAnsi"/>
          <w:sz w:val="8"/>
        </w:rPr>
        <w:t xml:space="preserve"> the use of </w:t>
      </w:r>
      <w:r w:rsidRPr="00F267BC">
        <w:rPr>
          <w:rStyle w:val="StyleUnderline"/>
          <w:rFonts w:asciiTheme="minorHAnsi" w:hAnsiTheme="minorHAnsi" w:cstheme="minorHAnsi"/>
        </w:rPr>
        <w:t>models</w:t>
      </w:r>
      <w:r w:rsidRPr="00F267BC">
        <w:rPr>
          <w:rFonts w:asciiTheme="minorHAnsi" w:hAnsiTheme="minorHAnsi" w:cstheme="minorHAnsi"/>
          <w:sz w:val="8"/>
        </w:rPr>
        <w:t>.</w:t>
      </w:r>
    </w:p>
    <w:p w14:paraId="7B0B99DD" w14:textId="77777777" w:rsidR="00B852E2" w:rsidRPr="00F267BC" w:rsidRDefault="00B852E2" w:rsidP="00B852E2">
      <w:pPr>
        <w:rPr>
          <w:rFonts w:asciiTheme="minorHAnsi" w:hAnsiTheme="minorHAnsi" w:cstheme="minorHAnsi"/>
        </w:rPr>
      </w:pPr>
    </w:p>
    <w:p w14:paraId="1BB28846" w14:textId="77777777" w:rsidR="00186229" w:rsidRDefault="00186229" w:rsidP="00186229">
      <w:pPr>
        <w:pStyle w:val="Heading3"/>
      </w:pPr>
      <w:r>
        <w:t>Participation – more like legitimation</w:t>
      </w:r>
    </w:p>
    <w:p w14:paraId="2B229DB4" w14:textId="77777777" w:rsidR="00186229" w:rsidRPr="00C86775" w:rsidRDefault="00186229" w:rsidP="00186229">
      <w:pPr>
        <w:pStyle w:val="Heading4"/>
      </w:pPr>
      <w:r>
        <w:t>The attempt to participate in politics even if in opposition format merely legitimates cybernetic structures of control through communication. In each case, absent our Critique, the activist stance merely legitimates the reactionary one.</w:t>
      </w:r>
    </w:p>
    <w:p w14:paraId="6A08C5AD" w14:textId="77777777" w:rsidR="00186229" w:rsidRPr="00C86775" w:rsidRDefault="00186229" w:rsidP="00186229">
      <w:r w:rsidRPr="00557ED0">
        <w:rPr>
          <w:rStyle w:val="Style13ptBold"/>
        </w:rPr>
        <w:t>Galloway 07.</w:t>
      </w:r>
      <w:r w:rsidRPr="00C86775">
        <w:t xml:space="preserve"> Alexander Galloway, professor of media, culture, and communication at New York University, Radical Illusion (A Game Against), Games and Culture 2:4, pg. 385</w:t>
      </w:r>
    </w:p>
    <w:p w14:paraId="6D945C08" w14:textId="77777777" w:rsidR="00186229" w:rsidRPr="008A0A1E" w:rsidRDefault="00186229" w:rsidP="00186229">
      <w:pPr>
        <w:rPr>
          <w:rStyle w:val="Emphasis"/>
        </w:rPr>
      </w:pPr>
      <w:r w:rsidRPr="008A10E7">
        <w:rPr>
          <w:sz w:val="14"/>
        </w:rPr>
        <w:t>Th</w:t>
      </w:r>
      <w:r w:rsidRPr="0072666E">
        <w:rPr>
          <w:rStyle w:val="StyleUnderline"/>
        </w:rPr>
        <w:t>ere exist causes from whose nature some effect does not follow</w:t>
      </w:r>
      <w:r w:rsidRPr="008A10E7">
        <w:rPr>
          <w:sz w:val="14"/>
        </w:rPr>
        <w:t xml:space="preserve">. There exist causes that preempt their own effects from coming to be. In an early text from 1969, “Play and the Police,” </w:t>
      </w:r>
      <w:r w:rsidRPr="0072666E">
        <w:rPr>
          <w:rStyle w:val="StyleUnderline"/>
        </w:rPr>
        <w:t>Baudrillard</w:t>
      </w:r>
      <w:r w:rsidRPr="008A10E7">
        <w:rPr>
          <w:sz w:val="14"/>
        </w:rPr>
        <w:t xml:space="preserve"> (2001a) </w:t>
      </w:r>
      <w:r w:rsidRPr="0072666E">
        <w:rPr>
          <w:rStyle w:val="StyleUnderline"/>
        </w:rPr>
        <w:t>speaks of a “</w:t>
      </w:r>
      <w:r w:rsidRPr="0072666E">
        <w:rPr>
          <w:rStyle w:val="Emphasis"/>
        </w:rPr>
        <w:t>principle of separation</w:t>
      </w:r>
      <w:r w:rsidRPr="008A10E7">
        <w:rPr>
          <w:sz w:val="14"/>
        </w:rPr>
        <w:t xml:space="preserve">.” </w:t>
      </w:r>
      <w:r w:rsidRPr="00656419">
        <w:rPr>
          <w:rStyle w:val="StyleUnderline"/>
        </w:rPr>
        <w:t>This principle is how he rethinks repression not through the notions of negation, aggression, or vital forces being blocked but through the concepts of ambiance, integration, and participation</w:t>
      </w:r>
      <w:r w:rsidRPr="008A10E7">
        <w:rPr>
          <w:sz w:val="14"/>
        </w:rPr>
        <w:t xml:space="preserve">. </w:t>
      </w:r>
      <w:r w:rsidRPr="00656419">
        <w:rPr>
          <w:rStyle w:val="Emphasis"/>
        </w:rPr>
        <w:t>The “unity of desire” is broken</w:t>
      </w:r>
      <w:r w:rsidRPr="008A10E7">
        <w:rPr>
          <w:sz w:val="14"/>
        </w:rPr>
        <w:t xml:space="preserve">, he suggests, </w:t>
      </w:r>
      <w:r w:rsidRPr="00656419">
        <w:rPr>
          <w:rStyle w:val="StyleUnderline"/>
        </w:rPr>
        <w:t xml:space="preserve">into a </w:t>
      </w:r>
      <w:r w:rsidRPr="00656419">
        <w:rPr>
          <w:rStyle w:val="Emphasis"/>
        </w:rPr>
        <w:t>never ending series</w:t>
      </w:r>
      <w:r w:rsidRPr="00656419">
        <w:rPr>
          <w:rStyle w:val="StyleUnderline"/>
        </w:rPr>
        <w:t xml:space="preserve"> of private-sphere negotiations</w:t>
      </w:r>
      <w:r w:rsidRPr="008A10E7">
        <w:rPr>
          <w:sz w:val="14"/>
        </w:rPr>
        <w:t xml:space="preserve">. </w:t>
      </w:r>
      <w:r w:rsidRPr="00656419">
        <w:rPr>
          <w:rStyle w:val="StyleUnderline"/>
        </w:rPr>
        <w:t xml:space="preserve">The question becomes </w:t>
      </w:r>
      <w:r w:rsidRPr="00656419">
        <w:rPr>
          <w:rStyle w:val="Emphasis"/>
        </w:rPr>
        <w:t>Am I liberated? not Are we?</w:t>
      </w:r>
      <w:r w:rsidRPr="008A10E7">
        <w:rPr>
          <w:sz w:val="14"/>
        </w:rPr>
        <w:t xml:space="preserve"> “</w:t>
      </w:r>
      <w:r w:rsidRPr="00656419">
        <w:rPr>
          <w:rStyle w:val="StyleUnderline"/>
        </w:rPr>
        <w:t>The separative cause, which bursts through the unity of desire and establishes human activity across several zones . . . is most effective at neutralizing energies</w:t>
      </w:r>
      <w:r w:rsidRPr="008A10E7">
        <w:rPr>
          <w:sz w:val="14"/>
        </w:rPr>
        <w:t xml:space="preserve">” (Baudrillard, 2001a, pp. 18-19). Thus, </w:t>
      </w:r>
      <w:r w:rsidRPr="00656419">
        <w:rPr>
          <w:rStyle w:val="StyleUnderline"/>
        </w:rPr>
        <w:t xml:space="preserve">in what Deleuze would describe later as </w:t>
      </w:r>
      <w:r w:rsidRPr="00656419">
        <w:rPr>
          <w:rStyle w:val="Emphasis"/>
        </w:rPr>
        <w:t>the distinction between discipline and control</w:t>
      </w:r>
      <w:r w:rsidRPr="00656419">
        <w:rPr>
          <w:rStyle w:val="StyleUnderline"/>
        </w:rPr>
        <w:t xml:space="preserve">, </w:t>
      </w:r>
      <w:r w:rsidRPr="00435471">
        <w:rPr>
          <w:rStyle w:val="StyleUnderline"/>
          <w:highlight w:val="yellow"/>
        </w:rPr>
        <w:t>Baudrillard</w:t>
      </w:r>
      <w:r w:rsidRPr="00656419">
        <w:rPr>
          <w:rStyle w:val="StyleUnderline"/>
        </w:rPr>
        <w:t xml:space="preserve"> here </w:t>
      </w:r>
      <w:r w:rsidRPr="00435471">
        <w:rPr>
          <w:rStyle w:val="StyleUnderline"/>
          <w:highlight w:val="yellow"/>
        </w:rPr>
        <w:t>posits</w:t>
      </w:r>
      <w:r>
        <w:rPr>
          <w:rStyle w:val="StyleUnderline"/>
        </w:rPr>
        <w:t xml:space="preserve"> a model of </w:t>
      </w:r>
      <w:r w:rsidRPr="00435471">
        <w:rPr>
          <w:rStyle w:val="Emphasis"/>
          <w:highlight w:val="yellow"/>
        </w:rPr>
        <w:t>repression through expression</w:t>
      </w:r>
      <w:r w:rsidRPr="00656419">
        <w:rPr>
          <w:rStyle w:val="StyleUnderline"/>
        </w:rPr>
        <w:t xml:space="preserve">, a </w:t>
      </w:r>
      <w:r w:rsidRPr="00435471">
        <w:rPr>
          <w:rStyle w:val="Emphasis"/>
          <w:highlight w:val="yellow"/>
        </w:rPr>
        <w:t>stunting of the drives</w:t>
      </w:r>
      <w:r w:rsidRPr="00435471">
        <w:rPr>
          <w:rStyle w:val="StyleUnderline"/>
          <w:highlight w:val="yellow"/>
        </w:rPr>
        <w:t xml:space="preserve"> through the very </w:t>
      </w:r>
      <w:r w:rsidRPr="00435471">
        <w:rPr>
          <w:rStyle w:val="Emphasis"/>
          <w:highlight w:val="yellow"/>
        </w:rPr>
        <w:t>facilitation of those drives into new control spaces</w:t>
      </w:r>
      <w:r w:rsidRPr="008A10E7">
        <w:rPr>
          <w:sz w:val="14"/>
        </w:rPr>
        <w:t xml:space="preserve">. </w:t>
      </w:r>
      <w:r w:rsidRPr="00656419">
        <w:rPr>
          <w:rStyle w:val="StyleUnderline"/>
        </w:rPr>
        <w:t xml:space="preserve">A </w:t>
      </w:r>
      <w:r w:rsidRPr="00656419">
        <w:rPr>
          <w:rStyle w:val="Emphasis"/>
        </w:rPr>
        <w:t>new ambiance permeates the social field</w:t>
      </w:r>
      <w:r w:rsidRPr="008A10E7">
        <w:rPr>
          <w:sz w:val="14"/>
        </w:rPr>
        <w:t>. Th</w:t>
      </w:r>
      <w:r w:rsidRPr="00656419">
        <w:rPr>
          <w:rStyle w:val="Emphasis"/>
        </w:rPr>
        <w:t>e masses are not repressed, no never, they are allowed to dream</w:t>
      </w:r>
      <w:r w:rsidRPr="008A10E7">
        <w:rPr>
          <w:sz w:val="14"/>
        </w:rPr>
        <w:t xml:space="preserve">! </w:t>
      </w:r>
      <w:r w:rsidRPr="00656419">
        <w:rPr>
          <w:rStyle w:val="StyleUnderline"/>
        </w:rPr>
        <w:t>With</w:t>
      </w:r>
      <w:r w:rsidRPr="008A10E7">
        <w:rPr>
          <w:sz w:val="14"/>
        </w:rPr>
        <w:t xml:space="preserve"> reference to Marcuse’s concept of “</w:t>
      </w:r>
      <w:r w:rsidRPr="00656419">
        <w:rPr>
          <w:rStyle w:val="StyleUnderline"/>
        </w:rPr>
        <w:t>repressive desublimation,” Baudrillard</w:t>
      </w:r>
      <w:r w:rsidRPr="008A10E7">
        <w:rPr>
          <w:sz w:val="14"/>
        </w:rPr>
        <w:t xml:space="preserve"> (2001a) </w:t>
      </w:r>
      <w:r w:rsidRPr="00656419">
        <w:rPr>
          <w:rStyle w:val="StyleUnderline"/>
        </w:rPr>
        <w:t>calls this “</w:t>
      </w:r>
      <w:r w:rsidRPr="00656419">
        <w:rPr>
          <w:rStyle w:val="Emphasis"/>
        </w:rPr>
        <w:t>the repression of desire . . . through the emancipation of needs</w:t>
      </w:r>
      <w:r w:rsidRPr="008A10E7">
        <w:rPr>
          <w:sz w:val="14"/>
        </w:rPr>
        <w:t xml:space="preserve">” (p. 20). </w:t>
      </w:r>
      <w:r w:rsidRPr="008A10E7">
        <w:rPr>
          <w:sz w:val="12"/>
        </w:rPr>
        <w:t>¶</w:t>
      </w:r>
      <w:r w:rsidRPr="008A10E7">
        <w:rPr>
          <w:sz w:val="14"/>
        </w:rPr>
        <w:t xml:space="preserve"> Again, “</w:t>
      </w:r>
      <w:r w:rsidRPr="00435471">
        <w:rPr>
          <w:rStyle w:val="Emphasis"/>
          <w:highlight w:val="yellow"/>
        </w:rPr>
        <w:t>they did it, but we wanted it</w:t>
      </w:r>
      <w:r w:rsidRPr="008A10E7">
        <w:rPr>
          <w:sz w:val="14"/>
        </w:rPr>
        <w:t xml:space="preserve">.” </w:t>
      </w:r>
      <w:r w:rsidRPr="00656419">
        <w:rPr>
          <w:rStyle w:val="StyleUnderline"/>
        </w:rPr>
        <w:t xml:space="preserve">The separative cause </w:t>
      </w:r>
      <w:r w:rsidRPr="008A10E7">
        <w:rPr>
          <w:rStyle w:val="StyleUnderline"/>
          <w:highlight w:val="yellow"/>
        </w:rPr>
        <w:t>reveals</w:t>
      </w:r>
      <w:r w:rsidRPr="008A10E7">
        <w:rPr>
          <w:rStyle w:val="StyleUnderline"/>
        </w:rPr>
        <w:t xml:space="preserve"> how </w:t>
      </w:r>
      <w:r w:rsidRPr="00435471">
        <w:rPr>
          <w:rStyle w:val="Emphasis"/>
          <w:highlight w:val="yellow"/>
        </w:rPr>
        <w:t xml:space="preserve">ideology </w:t>
      </w:r>
      <w:r w:rsidRPr="008A10E7">
        <w:rPr>
          <w:rStyle w:val="Emphasis"/>
        </w:rPr>
        <w:t xml:space="preserve">and reification operate </w:t>
      </w:r>
      <w:r w:rsidRPr="00435471">
        <w:rPr>
          <w:rStyle w:val="Emphasis"/>
          <w:highlight w:val="yellow"/>
        </w:rPr>
        <w:t>under neoliberalism</w:t>
      </w:r>
      <w:r w:rsidRPr="008A10E7">
        <w:rPr>
          <w:sz w:val="14"/>
        </w:rPr>
        <w:t xml:space="preserve">. Summarize it like this: </w:t>
      </w:r>
      <w:r w:rsidRPr="00435471">
        <w:rPr>
          <w:rStyle w:val="Emphasis"/>
          <w:highlight w:val="yellow"/>
        </w:rPr>
        <w:t>Exploitation is material, liberation is semiotic</w:t>
      </w:r>
      <w:r w:rsidRPr="00656419">
        <w:rPr>
          <w:rStyle w:val="StyleUnderline"/>
        </w:rPr>
        <w:t xml:space="preserve">. </w:t>
      </w:r>
      <w:r w:rsidRPr="00435471">
        <w:rPr>
          <w:rStyle w:val="StyleUnderline"/>
          <w:highlight w:val="yellow"/>
        </w:rPr>
        <w:t xml:space="preserve">The material </w:t>
      </w:r>
      <w:r w:rsidRPr="008A10E7">
        <w:rPr>
          <w:rStyle w:val="StyleUnderline"/>
          <w:highlight w:val="yellow"/>
        </w:rPr>
        <w:t>is</w:t>
      </w:r>
      <w:r w:rsidRPr="008A10E7">
        <w:rPr>
          <w:rStyle w:val="StyleUnderline"/>
        </w:rPr>
        <w:t xml:space="preserve"> the realm of </w:t>
      </w:r>
      <w:r w:rsidRPr="00435471">
        <w:rPr>
          <w:rStyle w:val="Emphasis"/>
          <w:highlight w:val="yellow"/>
        </w:rPr>
        <w:t>political failure</w:t>
      </w:r>
      <w:r w:rsidRPr="008A10E7">
        <w:rPr>
          <w:sz w:val="14"/>
          <w:highlight w:val="yellow"/>
        </w:rPr>
        <w:t xml:space="preserve">; </w:t>
      </w:r>
      <w:r w:rsidRPr="00435471">
        <w:rPr>
          <w:rStyle w:val="StyleUnderline"/>
          <w:highlight w:val="yellow"/>
        </w:rPr>
        <w:t xml:space="preserve">the social is </w:t>
      </w:r>
      <w:r w:rsidRPr="008A10E7">
        <w:rPr>
          <w:rStyle w:val="StyleUnderline"/>
        </w:rPr>
        <w:t xml:space="preserve">the realm of </w:t>
      </w:r>
      <w:r w:rsidRPr="00435471">
        <w:rPr>
          <w:rStyle w:val="Emphasis"/>
          <w:highlight w:val="yellow"/>
        </w:rPr>
        <w:t>utopian compromise</w:t>
      </w:r>
      <w:r w:rsidRPr="008A10E7">
        <w:rPr>
          <w:sz w:val="14"/>
        </w:rPr>
        <w:t xml:space="preserve">. In Baudrillard, </w:t>
      </w:r>
      <w:r w:rsidRPr="008A10E7">
        <w:rPr>
          <w:rStyle w:val="StyleUnderline"/>
        </w:rPr>
        <w:t xml:space="preserve">the principle of </w:t>
      </w:r>
      <w:r w:rsidRPr="00435471">
        <w:rPr>
          <w:rStyle w:val="StyleUnderline"/>
          <w:highlight w:val="yellow"/>
        </w:rPr>
        <w:t xml:space="preserve">separation is the principle by which the two are segregated </w:t>
      </w:r>
      <w:r w:rsidRPr="008A10E7">
        <w:rPr>
          <w:rStyle w:val="StyleUnderline"/>
        </w:rPr>
        <w:t>and divided into two distinct domains</w:t>
      </w:r>
      <w:r w:rsidRPr="00435471">
        <w:rPr>
          <w:rStyle w:val="StyleUnderline"/>
          <w:highlight w:val="yellow"/>
        </w:rPr>
        <w:t xml:space="preserve">, </w:t>
      </w:r>
      <w:r w:rsidRPr="008A10E7">
        <w:rPr>
          <w:rStyle w:val="Emphasis"/>
        </w:rPr>
        <w:t xml:space="preserve">the one </w:t>
      </w:r>
      <w:r w:rsidRPr="008A10E7">
        <w:rPr>
          <w:rStyle w:val="Emphasis"/>
          <w:highlight w:val="yellow"/>
        </w:rPr>
        <w:t>to play the fool for the other</w:t>
      </w:r>
      <w:r w:rsidRPr="00435471">
        <w:rPr>
          <w:rStyle w:val="StyleUnderline"/>
          <w:highlight w:val="yellow"/>
        </w:rPr>
        <w:t>.</w:t>
      </w:r>
      <w:r w:rsidRPr="00656419">
        <w:rPr>
          <w:rStyle w:val="StyleUnderline"/>
        </w:rPr>
        <w:t xml:space="preserve"> </w:t>
      </w:r>
      <w:r w:rsidRPr="008A10E7">
        <w:rPr>
          <w:rStyle w:val="StyleUnderline"/>
          <w:sz w:val="12"/>
          <w:u w:val="none"/>
        </w:rPr>
        <w:t>¶</w:t>
      </w:r>
      <w:r w:rsidRPr="008A10E7">
        <w:rPr>
          <w:rStyle w:val="StyleUnderline"/>
          <w:sz w:val="12"/>
        </w:rPr>
        <w:t xml:space="preserve"> </w:t>
      </w:r>
      <w:r w:rsidRPr="008A10E7">
        <w:rPr>
          <w:sz w:val="14"/>
        </w:rPr>
        <w:t xml:space="preserve">The separative cause has two steps. </w:t>
      </w:r>
      <w:r w:rsidRPr="00656419">
        <w:rPr>
          <w:rStyle w:val="StyleUnderline"/>
        </w:rPr>
        <w:t xml:space="preserve">To achieve some semblance of pedagogical coherence, I will telescope them into a cause-and-effect narrative, but to be precise, Step 1 and Step 2 both </w:t>
      </w:r>
      <w:r w:rsidRPr="00656419">
        <w:rPr>
          <w:rStyle w:val="Emphasis"/>
        </w:rPr>
        <w:t>happened at the same time</w:t>
      </w:r>
      <w:r w:rsidRPr="00656419">
        <w:rPr>
          <w:rStyle w:val="StyleUnderline"/>
        </w:rPr>
        <w:t xml:space="preserve">. </w:t>
      </w:r>
      <w:r w:rsidRPr="008A10E7">
        <w:rPr>
          <w:rStyle w:val="StyleUnderline"/>
          <w:sz w:val="12"/>
          <w:u w:val="none"/>
        </w:rPr>
        <w:t>¶</w:t>
      </w:r>
      <w:r w:rsidRPr="008A10E7">
        <w:rPr>
          <w:rStyle w:val="StyleUnderline"/>
          <w:sz w:val="12"/>
        </w:rPr>
        <w:t xml:space="preserve"> </w:t>
      </w:r>
      <w:r w:rsidRPr="00656419">
        <w:rPr>
          <w:rStyle w:val="Emphasis"/>
        </w:rPr>
        <w:t>In Step 1</w:t>
      </w:r>
      <w:r w:rsidRPr="00656419">
        <w:rPr>
          <w:rStyle w:val="StyleUnderline"/>
        </w:rPr>
        <w:t>, the given phenomenon, which exists primordially as an undivided prob- lematic containing both progressive and reactionary political impulses, is first separated into (a) a material modality and (b) a social modality</w:t>
      </w:r>
      <w:r w:rsidRPr="008A10E7">
        <w:rPr>
          <w:sz w:val="14"/>
        </w:rPr>
        <w:t xml:space="preserve">. For example, </w:t>
      </w:r>
      <w:r w:rsidRPr="00656419">
        <w:rPr>
          <w:rStyle w:val="StyleUnderline"/>
        </w:rPr>
        <w:t xml:space="preserve">with global warming, there is </w:t>
      </w:r>
      <w:r w:rsidRPr="00656419">
        <w:rPr>
          <w:rStyle w:val="Emphasis"/>
        </w:rPr>
        <w:t>the material modality of carbon dioxide emissions</w:t>
      </w:r>
      <w:r w:rsidRPr="00656419">
        <w:rPr>
          <w:rStyle w:val="StyleUnderline"/>
        </w:rPr>
        <w:t xml:space="preserve">, automobiles and roads, the oil industry, and so on, while at the same time there is </w:t>
      </w:r>
      <w:r w:rsidRPr="00656419">
        <w:rPr>
          <w:rStyle w:val="Emphasis"/>
        </w:rPr>
        <w:t>the symbolic social modality of desiring clean air, “thinking green,” and the so-called awareness campaigns</w:t>
      </w:r>
      <w:r w:rsidRPr="008A10E7">
        <w:rPr>
          <w:sz w:val="14"/>
        </w:rPr>
        <w:t xml:space="preserve">. </w:t>
      </w:r>
      <w:r w:rsidRPr="008A10E7">
        <w:rPr>
          <w:sz w:val="12"/>
        </w:rPr>
        <w:t>¶</w:t>
      </w:r>
      <w:r w:rsidRPr="008A10E7">
        <w:rPr>
          <w:sz w:val="14"/>
        </w:rPr>
        <w:t xml:space="preserve"> </w:t>
      </w:r>
      <w:r w:rsidRPr="00656419">
        <w:rPr>
          <w:rStyle w:val="StyleUnderline"/>
        </w:rPr>
        <w:t xml:space="preserve">The principle of separation occasions the phenomenon first </w:t>
      </w:r>
      <w:r w:rsidRPr="008A0A1E">
        <w:rPr>
          <w:rStyle w:val="Emphasis"/>
        </w:rPr>
        <w:t>through an alliance formed between the progressive political impulse</w:t>
      </w:r>
      <w:r w:rsidRPr="00656419">
        <w:rPr>
          <w:rStyle w:val="StyleUnderline"/>
        </w:rPr>
        <w:t xml:space="preserve"> and </w:t>
      </w:r>
      <w:r w:rsidRPr="008A0A1E">
        <w:rPr>
          <w:rStyle w:val="Emphasis"/>
        </w:rPr>
        <w:t>the domain of the social or public sphere</w:t>
      </w:r>
      <w:r w:rsidRPr="008A10E7">
        <w:rPr>
          <w:sz w:val="14"/>
        </w:rPr>
        <w:t xml:space="preserve">. </w:t>
      </w:r>
      <w:r w:rsidRPr="00435471">
        <w:rPr>
          <w:rStyle w:val="StyleUnderline"/>
          <w:highlight w:val="yellow"/>
        </w:rPr>
        <w:t xml:space="preserve">A progressive moral horizon </w:t>
      </w:r>
      <w:r w:rsidRPr="00F259AF">
        <w:rPr>
          <w:rStyle w:val="StyleUnderline"/>
        </w:rPr>
        <w:t xml:space="preserve">of significant magnitude </w:t>
      </w:r>
      <w:r w:rsidRPr="00435471">
        <w:rPr>
          <w:rStyle w:val="Emphasis"/>
          <w:highlight w:val="yellow"/>
        </w:rPr>
        <w:t>invests itself in the social sphere</w:t>
      </w:r>
      <w:r w:rsidRPr="008A10E7">
        <w:rPr>
          <w:sz w:val="14"/>
        </w:rPr>
        <w:t xml:space="preserve">. </w:t>
      </w:r>
      <w:r w:rsidRPr="008A0A1E">
        <w:rPr>
          <w:rStyle w:val="StyleUnderline"/>
        </w:rPr>
        <w:t xml:space="preserve">This moral plane develops its own independent logic and </w:t>
      </w:r>
      <w:r w:rsidRPr="008A10E7">
        <w:rPr>
          <w:rStyle w:val="StyleUnderline"/>
        </w:rPr>
        <w:t xml:space="preserve">will likely </w:t>
      </w:r>
      <w:r w:rsidRPr="008A10E7">
        <w:rPr>
          <w:rStyle w:val="StyleUnderline"/>
          <w:highlight w:val="yellow"/>
        </w:rPr>
        <w:t>experience</w:t>
      </w:r>
      <w:r w:rsidRPr="008A10E7">
        <w:rPr>
          <w:rStyle w:val="StyleUnderline"/>
        </w:rPr>
        <w:t xml:space="preserve"> </w:t>
      </w:r>
      <w:r w:rsidRPr="008A10E7">
        <w:rPr>
          <w:rStyle w:val="Emphasis"/>
          <w:highlight w:val="yellow"/>
        </w:rPr>
        <w:t>a</w:t>
      </w:r>
      <w:r w:rsidRPr="008A10E7">
        <w:rPr>
          <w:rStyle w:val="Emphasis"/>
        </w:rPr>
        <w:t xml:space="preserve"> flourishing </w:t>
      </w:r>
      <w:r w:rsidRPr="008A10E7">
        <w:rPr>
          <w:rStyle w:val="Emphasis"/>
          <w:highlight w:val="yellow"/>
        </w:rPr>
        <w:t>cycle</w:t>
      </w:r>
      <w:r w:rsidRPr="008A10E7">
        <w:rPr>
          <w:rStyle w:val="Emphasis"/>
        </w:rPr>
        <w:t xml:space="preserve"> of achievement and resolution</w:t>
      </w:r>
      <w:r w:rsidRPr="008A0A1E">
        <w:rPr>
          <w:rStyle w:val="StyleUnderline"/>
        </w:rPr>
        <w:t xml:space="preserve"> but </w:t>
      </w:r>
      <w:r w:rsidRPr="008A10E7">
        <w:rPr>
          <w:rStyle w:val="Emphasis"/>
        </w:rPr>
        <w:t xml:space="preserve">always </w:t>
      </w:r>
      <w:r w:rsidRPr="00435471">
        <w:rPr>
          <w:rStyle w:val="Emphasis"/>
          <w:highlight w:val="yellow"/>
        </w:rPr>
        <w:t xml:space="preserve">within the “symbolic” </w:t>
      </w:r>
      <w:r w:rsidRPr="008A10E7">
        <w:rPr>
          <w:rStyle w:val="Emphasis"/>
          <w:highlight w:val="yellow"/>
        </w:rPr>
        <w:t>realm of the social</w:t>
      </w:r>
      <w:r w:rsidRPr="008A10E7">
        <w:rPr>
          <w:rStyle w:val="Emphasis"/>
        </w:rPr>
        <w:t xml:space="preserve"> or public sphere</w:t>
      </w:r>
      <w:r w:rsidRPr="008A10E7">
        <w:rPr>
          <w:sz w:val="14"/>
          <w:highlight w:val="yellow"/>
        </w:rPr>
        <w:t xml:space="preserve">. </w:t>
      </w:r>
      <w:r w:rsidRPr="008A10E7">
        <w:rPr>
          <w:rStyle w:val="Emphasis"/>
        </w:rPr>
        <w:t xml:space="preserve">From time to time, </w:t>
      </w:r>
      <w:r w:rsidRPr="00435471">
        <w:rPr>
          <w:rStyle w:val="Emphasis"/>
          <w:highlight w:val="yellow"/>
        </w:rPr>
        <w:t>small material changes may be incorporated into the logic of moral resolution but only those minor enough not to impinge upon the superiority of the social.</w:t>
      </w:r>
      <w:r w:rsidRPr="008A0A1E">
        <w:rPr>
          <w:rStyle w:val="Emphasis"/>
        </w:rPr>
        <w:t xml:space="preserve"> </w:t>
      </w:r>
      <w:r w:rsidRPr="008A10E7">
        <w:rPr>
          <w:rStyle w:val="Emphasis"/>
          <w:b w:val="0"/>
          <w:sz w:val="12"/>
          <w:u w:val="none"/>
        </w:rPr>
        <w:t>¶</w:t>
      </w:r>
      <w:r w:rsidRPr="008A10E7">
        <w:rPr>
          <w:rStyle w:val="Emphasis"/>
          <w:sz w:val="12"/>
        </w:rPr>
        <w:t xml:space="preserve"> </w:t>
      </w:r>
      <w:r w:rsidRPr="008A0A1E">
        <w:rPr>
          <w:rStyle w:val="Emphasis"/>
        </w:rPr>
        <w:t xml:space="preserve">In Step 2, </w:t>
      </w:r>
      <w:r w:rsidRPr="008A10E7">
        <w:rPr>
          <w:rStyle w:val="Emphasis"/>
        </w:rPr>
        <w:t xml:space="preserve">the </w:t>
      </w:r>
      <w:r w:rsidRPr="00435471">
        <w:rPr>
          <w:rStyle w:val="Emphasis"/>
          <w:highlight w:val="yellow"/>
        </w:rPr>
        <w:t xml:space="preserve">progressive </w:t>
      </w:r>
      <w:r w:rsidRPr="008A10E7">
        <w:rPr>
          <w:rStyle w:val="Emphasis"/>
        </w:rPr>
        <w:t xml:space="preserve">political </w:t>
      </w:r>
      <w:r w:rsidRPr="00435471">
        <w:rPr>
          <w:rStyle w:val="Emphasis"/>
          <w:highlight w:val="yellow"/>
        </w:rPr>
        <w:t>impulse is negated</w:t>
      </w:r>
      <w:r w:rsidRPr="008A0A1E">
        <w:rPr>
          <w:rStyle w:val="Emphasis"/>
        </w:rPr>
        <w:t xml:space="preserve"> and as negation finds its home in the domain of the material</w:t>
      </w:r>
      <w:r w:rsidRPr="008A10E7">
        <w:rPr>
          <w:sz w:val="14"/>
        </w:rPr>
        <w:t xml:space="preserve">. Thus </w:t>
      </w:r>
      <w:r w:rsidRPr="008A0A1E">
        <w:rPr>
          <w:rStyle w:val="Emphasis"/>
        </w:rPr>
        <w:t xml:space="preserve">a </w:t>
      </w:r>
      <w:r w:rsidRPr="00435471">
        <w:rPr>
          <w:rStyle w:val="Emphasis"/>
          <w:highlight w:val="yellow"/>
        </w:rPr>
        <w:t>reactionary political project blossoms</w:t>
      </w:r>
      <w:r w:rsidRPr="00435471">
        <w:rPr>
          <w:rStyle w:val="StyleUnderline"/>
          <w:highlight w:val="yellow"/>
        </w:rPr>
        <w:t xml:space="preserve"> </w:t>
      </w:r>
      <w:r w:rsidRPr="008A10E7">
        <w:rPr>
          <w:rStyle w:val="StyleUnderline"/>
        </w:rPr>
        <w:t xml:space="preserve">within the realm of the physical world. </w:t>
      </w:r>
      <w:r w:rsidRPr="00435471">
        <w:rPr>
          <w:rStyle w:val="StyleUnderline"/>
          <w:highlight w:val="yellow"/>
        </w:rPr>
        <w:t xml:space="preserve">This project </w:t>
      </w:r>
      <w:r w:rsidRPr="00435471">
        <w:rPr>
          <w:rStyle w:val="Emphasis"/>
          <w:highlight w:val="yellow"/>
        </w:rPr>
        <w:t>realizes its ends, developing the necessary mechanisms and infrastructures required to continue and grow</w:t>
      </w:r>
      <w:r w:rsidRPr="008A10E7">
        <w:rPr>
          <w:sz w:val="14"/>
        </w:rPr>
        <w:t xml:space="preserve">. </w:t>
      </w:r>
      <w:r w:rsidRPr="008A10E7">
        <w:rPr>
          <w:sz w:val="12"/>
        </w:rPr>
        <w:t>¶</w:t>
      </w:r>
      <w:r w:rsidRPr="008A10E7">
        <w:rPr>
          <w:sz w:val="14"/>
        </w:rPr>
        <w:t xml:space="preserve"> In Baudrillard, </w:t>
      </w:r>
      <w:r w:rsidRPr="008A0A1E">
        <w:rPr>
          <w:rStyle w:val="Emphasis"/>
        </w:rPr>
        <w:t>the separative cause is this overall structure</w:t>
      </w:r>
      <w:r w:rsidRPr="008A10E7">
        <w:rPr>
          <w:sz w:val="14"/>
        </w:rPr>
        <w:t xml:space="preserve">. </w:t>
      </w:r>
      <w:r w:rsidRPr="008A0A1E">
        <w:rPr>
          <w:rStyle w:val="StyleUnderline"/>
        </w:rPr>
        <w:t xml:space="preserve">What the separative cause occasions, or “makes present,” is the ability for </w:t>
      </w:r>
      <w:r w:rsidRPr="008A0A1E">
        <w:rPr>
          <w:rStyle w:val="Emphasis"/>
        </w:rPr>
        <w:t>both gratuitous exploitation and a heightened moral instinct to coexist within the same universe</w:t>
      </w:r>
      <w:r w:rsidRPr="008A10E7">
        <w:rPr>
          <w:sz w:val="14"/>
        </w:rPr>
        <w:t xml:space="preserve">. It is perhaps seen best in Baudrillard’s controversial critique of sexual liberation in Part 1 of Seduction. </w:t>
      </w:r>
      <w:r w:rsidRPr="008A0A1E">
        <w:rPr>
          <w:rStyle w:val="StyleUnderline"/>
        </w:rPr>
        <w:t>A structure of both liberation and deferral, of dazzlement and insight, of both ignorance and realization, of both expression and silence—</w:t>
      </w:r>
      <w:r w:rsidRPr="008A10E7">
        <w:rPr>
          <w:rStyle w:val="Emphasis"/>
        </w:rPr>
        <w:t xml:space="preserve">all </w:t>
      </w:r>
      <w:r w:rsidRPr="00435471">
        <w:rPr>
          <w:rStyle w:val="Emphasis"/>
          <w:highlight w:val="yellow"/>
        </w:rPr>
        <w:t xml:space="preserve">sides unify </w:t>
      </w:r>
      <w:r w:rsidRPr="008A10E7">
        <w:rPr>
          <w:rStyle w:val="Emphasis"/>
        </w:rPr>
        <w:t xml:space="preserve">together </w:t>
      </w:r>
      <w:r w:rsidRPr="00435471">
        <w:rPr>
          <w:rStyle w:val="Emphasis"/>
          <w:highlight w:val="yellow"/>
        </w:rPr>
        <w:t xml:space="preserve">but </w:t>
      </w:r>
      <w:r w:rsidRPr="008A10E7">
        <w:rPr>
          <w:rStyle w:val="Emphasis"/>
        </w:rPr>
        <w:t xml:space="preserve">only </w:t>
      </w:r>
      <w:r w:rsidRPr="00435471">
        <w:rPr>
          <w:rStyle w:val="Emphasis"/>
          <w:highlight w:val="yellow"/>
        </w:rPr>
        <w:t xml:space="preserve">at the cost of a complete </w:t>
      </w:r>
      <w:r w:rsidRPr="008A10E7">
        <w:rPr>
          <w:rStyle w:val="Emphasis"/>
        </w:rPr>
        <w:t xml:space="preserve">and incontrovertible </w:t>
      </w:r>
      <w:r w:rsidRPr="00435471">
        <w:rPr>
          <w:rStyle w:val="Emphasis"/>
          <w:highlight w:val="yellow"/>
        </w:rPr>
        <w:t>segregation between the symbolic and the material</w:t>
      </w:r>
      <w:r w:rsidRPr="008A10E7">
        <w:rPr>
          <w:sz w:val="14"/>
          <w:highlight w:val="yellow"/>
        </w:rPr>
        <w:t xml:space="preserve">. </w:t>
      </w:r>
      <w:r w:rsidRPr="00435471">
        <w:rPr>
          <w:rStyle w:val="Emphasis"/>
          <w:highlight w:val="yellow"/>
        </w:rPr>
        <w:t>The progressive stance</w:t>
      </w:r>
      <w:r w:rsidRPr="008A10E7">
        <w:rPr>
          <w:sz w:val="14"/>
        </w:rPr>
        <w:t xml:space="preserve"> of the one </w:t>
      </w:r>
      <w:r w:rsidRPr="00435471">
        <w:rPr>
          <w:rStyle w:val="Emphasis"/>
          <w:highlight w:val="yellow"/>
        </w:rPr>
        <w:t>allows for the reactionary stance of the other</w:t>
      </w:r>
      <w:r w:rsidRPr="008A10E7">
        <w:rPr>
          <w:sz w:val="14"/>
          <w:highlight w:val="yellow"/>
        </w:rPr>
        <w:t xml:space="preserve">. </w:t>
      </w:r>
      <w:r w:rsidRPr="00435471">
        <w:rPr>
          <w:rStyle w:val="StyleUnderline"/>
          <w:highlight w:val="yellow"/>
        </w:rPr>
        <w:t xml:space="preserve">The </w:t>
      </w:r>
      <w:r w:rsidRPr="00435471">
        <w:rPr>
          <w:rStyle w:val="Emphasis"/>
          <w:highlight w:val="yellow"/>
        </w:rPr>
        <w:t xml:space="preserve">end </w:t>
      </w:r>
      <w:r w:rsidRPr="008A10E7">
        <w:rPr>
          <w:rStyle w:val="Emphasis"/>
          <w:highlight w:val="yellow"/>
        </w:rPr>
        <w:t>result is</w:t>
      </w:r>
      <w:r w:rsidRPr="008A10E7">
        <w:rPr>
          <w:rStyle w:val="Emphasis"/>
        </w:rPr>
        <w:t xml:space="preserve"> the current state of affairs</w:t>
      </w:r>
      <w:r>
        <w:rPr>
          <w:rStyle w:val="StyleUnderline"/>
        </w:rPr>
        <w:t xml:space="preserve">: </w:t>
      </w:r>
      <w:r w:rsidRPr="008A10E7">
        <w:rPr>
          <w:rStyle w:val="StyleUnderline"/>
        </w:rPr>
        <w:t xml:space="preserve">an </w:t>
      </w:r>
      <w:r w:rsidRPr="008A10E7">
        <w:rPr>
          <w:rStyle w:val="Emphasis"/>
        </w:rPr>
        <w:t>oil company that is nevertheless “green,”</w:t>
      </w:r>
      <w:r w:rsidRPr="008A10E7">
        <w:rPr>
          <w:rStyle w:val="StyleUnderline"/>
        </w:rPr>
        <w:t xml:space="preserve"> </w:t>
      </w:r>
      <w:r w:rsidRPr="00435471">
        <w:rPr>
          <w:rStyle w:val="StyleUnderline"/>
          <w:highlight w:val="yellow"/>
        </w:rPr>
        <w:t xml:space="preserve">a world </w:t>
      </w:r>
      <w:r w:rsidRPr="00435471">
        <w:rPr>
          <w:rStyle w:val="Emphasis"/>
          <w:highlight w:val="yellow"/>
        </w:rPr>
        <w:t>bathed in blood but devoted to peace</w:t>
      </w:r>
      <w:r w:rsidRPr="008A0A1E">
        <w:rPr>
          <w:rStyle w:val="StyleUnderline"/>
        </w:rPr>
        <w:t xml:space="preserve">, a global consumer product that is still tagged “fair trade.” </w:t>
      </w:r>
      <w:r w:rsidRPr="008A10E7">
        <w:rPr>
          <w:rStyle w:val="StyleUnderline"/>
          <w:sz w:val="12"/>
          <w:u w:val="none"/>
        </w:rPr>
        <w:t>¶</w:t>
      </w:r>
      <w:r w:rsidRPr="008A10E7">
        <w:rPr>
          <w:rStyle w:val="StyleUnderline"/>
          <w:sz w:val="12"/>
        </w:rPr>
        <w:t xml:space="preserve"> </w:t>
      </w:r>
      <w:r w:rsidRPr="008A0A1E">
        <w:rPr>
          <w:rStyle w:val="StyleUnderline"/>
        </w:rPr>
        <w:t>The separative cause occasions</w:t>
      </w:r>
      <w:r w:rsidRPr="008A10E7">
        <w:rPr>
          <w:sz w:val="14"/>
        </w:rPr>
        <w:t xml:space="preserve">. But it </w:t>
      </w:r>
      <w:r w:rsidRPr="008A0A1E">
        <w:rPr>
          <w:rStyle w:val="StyleUnderline"/>
        </w:rPr>
        <w:t>occasions a “presence,” a presence that must be crossed out or held in suspension with quotation marks</w:t>
      </w:r>
      <w:r w:rsidRPr="008A10E7">
        <w:rPr>
          <w:sz w:val="14"/>
        </w:rPr>
        <w:t xml:space="preserve">. </w:t>
      </w:r>
      <w:r w:rsidRPr="008A0A1E">
        <w:rPr>
          <w:rStyle w:val="StyleUnderline"/>
        </w:rPr>
        <w:t xml:space="preserve">The presence occasioned by </w:t>
      </w:r>
      <w:r w:rsidRPr="008A0A1E">
        <w:rPr>
          <w:rStyle w:val="Emphasis"/>
        </w:rPr>
        <w:t>the separative cause is in fact an abatement of presence</w:t>
      </w:r>
      <w:r w:rsidRPr="008A0A1E">
        <w:rPr>
          <w:rStyle w:val="StyleUnderline"/>
        </w:rPr>
        <w:t xml:space="preserve">, a </w:t>
      </w:r>
      <w:r w:rsidRPr="008A0A1E">
        <w:rPr>
          <w:rStyle w:val="Emphasis"/>
        </w:rPr>
        <w:t>lessening of being</w:t>
      </w:r>
      <w:r w:rsidRPr="008A0A1E">
        <w:rPr>
          <w:rStyle w:val="StyleUnderline"/>
        </w:rPr>
        <w:t xml:space="preserve">. What it makes present is a structure of suspension. A “subject” is the name given to those entities able to flourish within such a structure of suspension. </w:t>
      </w:r>
      <w:r w:rsidRPr="008A10E7">
        <w:rPr>
          <w:rStyle w:val="StyleUnderline"/>
          <w:sz w:val="12"/>
          <w:u w:val="none"/>
        </w:rPr>
        <w:t>¶</w:t>
      </w:r>
      <w:r w:rsidRPr="008A10E7">
        <w:rPr>
          <w:rStyle w:val="StyleUnderline"/>
          <w:sz w:val="12"/>
        </w:rPr>
        <w:t xml:space="preserve"> </w:t>
      </w:r>
      <w:r w:rsidRPr="008A10E7">
        <w:rPr>
          <w:sz w:val="14"/>
        </w:rPr>
        <w:t xml:space="preserve">As Baudrillard was able to see, </w:t>
      </w:r>
      <w:r w:rsidRPr="008A0A1E">
        <w:rPr>
          <w:rStyle w:val="Emphasis"/>
        </w:rPr>
        <w:t>most all phenomena in contemporary life are occasioned through this “separative cause” or principle of separation</w:t>
      </w:r>
      <w:r w:rsidRPr="008A10E7">
        <w:rPr>
          <w:sz w:val="14"/>
        </w:rPr>
        <w:t xml:space="preserve">. </w:t>
      </w:r>
      <w:r w:rsidRPr="00435471">
        <w:rPr>
          <w:rStyle w:val="StyleUnderline"/>
          <w:highlight w:val="yellow"/>
        </w:rPr>
        <w:t xml:space="preserve">The </w:t>
      </w:r>
      <w:r w:rsidRPr="00435471">
        <w:rPr>
          <w:rStyle w:val="Emphasis"/>
          <w:highlight w:val="yellow"/>
        </w:rPr>
        <w:t>environmental movement</w:t>
      </w:r>
      <w:r w:rsidRPr="008A0A1E">
        <w:rPr>
          <w:rStyle w:val="StyleUnderline"/>
        </w:rPr>
        <w:t xml:space="preserve"> is a perfect example. In today’s world, it is structurally impractical if not </w:t>
      </w:r>
      <w:r w:rsidRPr="008A0A1E">
        <w:rPr>
          <w:rStyle w:val="Emphasis"/>
        </w:rPr>
        <w:t>outright impossible to be an environmentalist in any true sense</w:t>
      </w:r>
      <w:r w:rsidRPr="008A10E7">
        <w:rPr>
          <w:sz w:val="14"/>
        </w:rPr>
        <w:t xml:space="preserve">. </w:t>
      </w:r>
      <w:r w:rsidRPr="008A0A1E">
        <w:rPr>
          <w:rStyle w:val="StyleUnderline"/>
        </w:rPr>
        <w:t xml:space="preserve">Imagine: </w:t>
      </w:r>
      <w:r w:rsidRPr="00435471">
        <w:rPr>
          <w:rStyle w:val="StyleUnderline"/>
          <w:highlight w:val="yellow"/>
        </w:rPr>
        <w:t>An activist drives to a rally against global warming</w:t>
      </w:r>
      <w:r w:rsidRPr="008A0A1E">
        <w:rPr>
          <w:rStyle w:val="StyleUnderline"/>
        </w:rPr>
        <w:t xml:space="preserve">. The contradiction is clear. His actual spiritual liberation is undercut by the tailpipe fumes of his own expression. </w:t>
      </w:r>
      <w:r w:rsidRPr="008A0A1E">
        <w:rPr>
          <w:rStyle w:val="Emphasis"/>
        </w:rPr>
        <w:t xml:space="preserve">His </w:t>
      </w:r>
      <w:r w:rsidRPr="00435471">
        <w:rPr>
          <w:rStyle w:val="Emphasis"/>
          <w:highlight w:val="yellow"/>
        </w:rPr>
        <w:t>intentions are good</w:t>
      </w:r>
      <w:r w:rsidRPr="008A0A1E">
        <w:rPr>
          <w:rStyle w:val="Emphasis"/>
        </w:rPr>
        <w:t xml:space="preserve">, but </w:t>
      </w:r>
      <w:r w:rsidRPr="00435471">
        <w:rPr>
          <w:rStyle w:val="Emphasis"/>
          <w:highlight w:val="yellow"/>
        </w:rPr>
        <w:t>there is a physical base—</w:t>
      </w:r>
      <w:r w:rsidRPr="008A10E7">
        <w:rPr>
          <w:rStyle w:val="Emphasis"/>
        </w:rPr>
        <w:t>that depraved automobile contraption</w:t>
      </w:r>
      <w:r w:rsidRPr="00435471">
        <w:rPr>
          <w:rStyle w:val="Emphasis"/>
          <w:highlight w:val="yellow"/>
        </w:rPr>
        <w:t xml:space="preserve">—that creates conditions of impossibility that are </w:t>
      </w:r>
      <w:r w:rsidRPr="008A10E7">
        <w:rPr>
          <w:rStyle w:val="Emphasis"/>
        </w:rPr>
        <w:t xml:space="preserve">symbolically if not practically </w:t>
      </w:r>
      <w:r w:rsidRPr="00435471">
        <w:rPr>
          <w:rStyle w:val="Emphasis"/>
          <w:highlight w:val="yellow"/>
        </w:rPr>
        <w:t>insurmountable</w:t>
      </w:r>
      <w:r w:rsidRPr="008A10E7">
        <w:rPr>
          <w:sz w:val="14"/>
        </w:rPr>
        <w:t xml:space="preserve">. Of course, </w:t>
      </w:r>
      <w:r w:rsidRPr="008A0A1E">
        <w:rPr>
          <w:rStyle w:val="Emphasis"/>
        </w:rPr>
        <w:t>many today refuse to participate in the global system of environmental exploita- tion by casting off all worldly possessions</w:t>
      </w:r>
      <w:r w:rsidRPr="008A10E7">
        <w:rPr>
          <w:sz w:val="14"/>
        </w:rPr>
        <w:t xml:space="preserve">. But </w:t>
      </w:r>
      <w:r w:rsidRPr="008A0A1E">
        <w:rPr>
          <w:rStyle w:val="StyleUnderline"/>
        </w:rPr>
        <w:t>this comes at the cost of complete withdrawal from the world system, a price too high to pay for most</w:t>
      </w:r>
      <w:r w:rsidRPr="008A10E7">
        <w:rPr>
          <w:sz w:val="14"/>
        </w:rPr>
        <w:t xml:space="preserve">. </w:t>
      </w:r>
      <w:r w:rsidRPr="008A10E7">
        <w:rPr>
          <w:rStyle w:val="Emphasis"/>
        </w:rPr>
        <w:t xml:space="preserve">Like the computer at the heart of today’s planetary organization, the costs are thus binary in that they offer an all-or-nothing option, but only an “option” insofar as the nothing is reified into material reality and the all spins on into oblivion. </w:t>
      </w:r>
      <w:r w:rsidRPr="00435471">
        <w:rPr>
          <w:rStyle w:val="Emphasis"/>
          <w:highlight w:val="yellow"/>
        </w:rPr>
        <w:t>This is how the separative cause operates.</w:t>
      </w:r>
      <w:r w:rsidRPr="008A0A1E">
        <w:rPr>
          <w:rStyle w:val="Emphasis"/>
        </w:rPr>
        <w:t xml:space="preserve"> </w:t>
      </w:r>
      <w:r w:rsidRPr="008A10E7">
        <w:rPr>
          <w:rStyle w:val="Emphasis"/>
          <w:b w:val="0"/>
          <w:sz w:val="12"/>
          <w:u w:val="none"/>
        </w:rPr>
        <w:t>¶</w:t>
      </w:r>
      <w:r w:rsidRPr="008A10E7">
        <w:rPr>
          <w:rStyle w:val="Emphasis"/>
          <w:sz w:val="12"/>
        </w:rPr>
        <w:t xml:space="preserve"> </w:t>
      </w:r>
      <w:r w:rsidRPr="008A0A1E">
        <w:rPr>
          <w:rStyle w:val="StyleUnderline"/>
        </w:rPr>
        <w:t xml:space="preserve">Other examples include the curious and no doubt tense axis of inaction forged between the United Nations and American foreign policy after the new millennium on issues such as Darfur peace: </w:t>
      </w:r>
      <w:r w:rsidRPr="00435471">
        <w:rPr>
          <w:rStyle w:val="Emphasis"/>
          <w:highlight w:val="yellow"/>
        </w:rPr>
        <w:t>the symbolic assertion</w:t>
      </w:r>
      <w:r w:rsidRPr="008A0A1E">
        <w:rPr>
          <w:rStyle w:val="Emphasis"/>
        </w:rPr>
        <w:t xml:space="preserve"> on the side of the United States that, in no uncertain terms, “</w:t>
      </w:r>
      <w:r w:rsidRPr="00435471">
        <w:rPr>
          <w:rStyle w:val="Emphasis"/>
          <w:highlight w:val="yellow"/>
        </w:rPr>
        <w:t>this is genocide</w:t>
      </w:r>
      <w:r w:rsidRPr="008A0A1E">
        <w:rPr>
          <w:rStyle w:val="StyleUnderline"/>
        </w:rPr>
        <w:t xml:space="preserve">,” </w:t>
      </w:r>
      <w:r w:rsidRPr="00435471">
        <w:rPr>
          <w:rStyle w:val="StyleUnderline"/>
          <w:highlight w:val="yellow"/>
        </w:rPr>
        <w:t xml:space="preserve">flanked only by </w:t>
      </w:r>
      <w:r w:rsidRPr="00435471">
        <w:rPr>
          <w:rStyle w:val="Emphasis"/>
          <w:highlight w:val="yellow"/>
        </w:rPr>
        <w:t>a negation of that same claim in abandonment and blindness</w:t>
      </w:r>
      <w:r w:rsidRPr="00435471">
        <w:rPr>
          <w:rStyle w:val="StyleUnderline"/>
          <w:highlight w:val="yellow"/>
        </w:rPr>
        <w:t xml:space="preserve"> within the realm of real material commitment</w:t>
      </w:r>
      <w:r w:rsidRPr="008A10E7">
        <w:rPr>
          <w:sz w:val="14"/>
        </w:rPr>
        <w:t xml:space="preserve">. Or </w:t>
      </w:r>
      <w:r w:rsidRPr="008A0A1E">
        <w:rPr>
          <w:rStyle w:val="StyleUnderline"/>
        </w:rPr>
        <w:t>consider the structural adjustment agreements of the I</w:t>
      </w:r>
      <w:r w:rsidRPr="008A10E7">
        <w:rPr>
          <w:sz w:val="14"/>
        </w:rPr>
        <w:t xml:space="preserve">nternational </w:t>
      </w:r>
      <w:r w:rsidRPr="008A0A1E">
        <w:rPr>
          <w:rStyle w:val="StyleUnderline"/>
        </w:rPr>
        <w:t>M</w:t>
      </w:r>
      <w:r w:rsidRPr="008A10E7">
        <w:rPr>
          <w:sz w:val="14"/>
        </w:rPr>
        <w:t xml:space="preserve">onetary </w:t>
      </w:r>
      <w:r w:rsidRPr="008A0A1E">
        <w:rPr>
          <w:rStyle w:val="StyleUnderline"/>
        </w:rPr>
        <w:t>F</w:t>
      </w:r>
      <w:r w:rsidRPr="008A10E7">
        <w:rPr>
          <w:sz w:val="14"/>
        </w:rPr>
        <w:t xml:space="preserve">und, </w:t>
      </w:r>
      <w:r w:rsidRPr="008A0A1E">
        <w:rPr>
          <w:rStyle w:val="StyleUnderline"/>
        </w:rPr>
        <w:t>which travel on wings of hope to the so-called backward economies of the globe but carry enclosed the harshest austerity measures</w:t>
      </w:r>
      <w:r w:rsidRPr="008A10E7">
        <w:rPr>
          <w:sz w:val="14"/>
        </w:rPr>
        <w:t xml:space="preserve">, </w:t>
      </w:r>
      <w:r w:rsidRPr="008A0A1E">
        <w:rPr>
          <w:rStyle w:val="Emphasis"/>
        </w:rPr>
        <w:t>leaving the infected country with a curse of legalized deterritorialization and fiscal and cultural subjugation for decades to come</w:t>
      </w:r>
      <w:r w:rsidRPr="008A10E7">
        <w:rPr>
          <w:sz w:val="14"/>
        </w:rPr>
        <w:t xml:space="preserve">. </w:t>
      </w:r>
      <w:r w:rsidRPr="008A0A1E">
        <w:rPr>
          <w:rStyle w:val="Emphasis"/>
        </w:rPr>
        <w:t>Exploitation is material, liberation is semiotic</w:t>
      </w:r>
      <w:r w:rsidRPr="008A10E7">
        <w:rPr>
          <w:sz w:val="14"/>
        </w:rPr>
        <w:t xml:space="preserve">. </w:t>
      </w:r>
      <w:r w:rsidRPr="008A0A1E">
        <w:rPr>
          <w:rStyle w:val="StyleUnderline"/>
        </w:rPr>
        <w:t xml:space="preserve">This is how the separative cause occasions, or brings to presence, </w:t>
      </w:r>
      <w:r w:rsidRPr="008A0A1E">
        <w:rPr>
          <w:rStyle w:val="Emphasis"/>
        </w:rPr>
        <w:t>certain phenomena in today’s global kingdom</w:t>
      </w:r>
      <w:r w:rsidRPr="008A10E7">
        <w:rPr>
          <w:sz w:val="14"/>
        </w:rPr>
        <w:t xml:space="preserve">. </w:t>
      </w:r>
      <w:r w:rsidRPr="008A0A1E">
        <w:rPr>
          <w:rStyle w:val="Emphasis"/>
        </w:rPr>
        <w:t>The democratization of Iraq is realizable only through subjugation; clean air is realizable only through a futures market in “pollution credits”—and around and around</w:t>
      </w:r>
      <w:r w:rsidRPr="008A10E7">
        <w:rPr>
          <w:sz w:val="14"/>
        </w:rPr>
        <w:t xml:space="preserve">. </w:t>
      </w:r>
      <w:r w:rsidRPr="008A0A1E">
        <w:rPr>
          <w:rStyle w:val="Emphasis"/>
        </w:rPr>
        <w:t xml:space="preserve">Might this separative cause be also known by a synonym twin, “civilization”? In Baudrillard, </w:t>
      </w:r>
      <w:r w:rsidRPr="008A10E7">
        <w:rPr>
          <w:rStyle w:val="Emphasis"/>
        </w:rPr>
        <w:t>the term was simply the real. It occasions real human worlds by allowing them to come to be.</w:t>
      </w:r>
      <w:r w:rsidRPr="008A0A1E">
        <w:rPr>
          <w:rStyle w:val="Emphasis"/>
        </w:rPr>
        <w:t xml:space="preserve"> </w:t>
      </w:r>
    </w:p>
    <w:p w14:paraId="6F9B851B" w14:textId="77777777" w:rsidR="00186229" w:rsidRPr="00F267BC" w:rsidRDefault="00186229" w:rsidP="00186229">
      <w:pPr>
        <w:rPr>
          <w:rFonts w:asciiTheme="minorHAnsi" w:hAnsiTheme="minorHAnsi" w:cstheme="minorHAnsi"/>
          <w:sz w:val="16"/>
        </w:rPr>
      </w:pPr>
    </w:p>
    <w:p w14:paraId="5DF257DE" w14:textId="77777777" w:rsidR="00D74D4F" w:rsidRDefault="00D74D4F" w:rsidP="00FF4937"/>
    <w:sectPr w:rsidR="00D74D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3F1B5C"/>
    <w:rsid w:val="000139A3"/>
    <w:rsid w:val="00100833"/>
    <w:rsid w:val="00104529"/>
    <w:rsid w:val="00105942"/>
    <w:rsid w:val="00107396"/>
    <w:rsid w:val="00107AAB"/>
    <w:rsid w:val="00144A4C"/>
    <w:rsid w:val="001744A1"/>
    <w:rsid w:val="00176AB0"/>
    <w:rsid w:val="00177B7D"/>
    <w:rsid w:val="0018322D"/>
    <w:rsid w:val="00186229"/>
    <w:rsid w:val="001B5776"/>
    <w:rsid w:val="001E527A"/>
    <w:rsid w:val="001F78CE"/>
    <w:rsid w:val="00251FC7"/>
    <w:rsid w:val="002642FF"/>
    <w:rsid w:val="002855A7"/>
    <w:rsid w:val="002A7263"/>
    <w:rsid w:val="002B146A"/>
    <w:rsid w:val="002B5E17"/>
    <w:rsid w:val="00315690"/>
    <w:rsid w:val="00316B75"/>
    <w:rsid w:val="00325646"/>
    <w:rsid w:val="003460F2"/>
    <w:rsid w:val="0038158C"/>
    <w:rsid w:val="003902BA"/>
    <w:rsid w:val="003A09E2"/>
    <w:rsid w:val="003F1B5C"/>
    <w:rsid w:val="0040344E"/>
    <w:rsid w:val="00407037"/>
    <w:rsid w:val="004605D6"/>
    <w:rsid w:val="004C60E8"/>
    <w:rsid w:val="004E3579"/>
    <w:rsid w:val="004E4262"/>
    <w:rsid w:val="004E728B"/>
    <w:rsid w:val="004F39E0"/>
    <w:rsid w:val="0051466C"/>
    <w:rsid w:val="00537BD5"/>
    <w:rsid w:val="0057268A"/>
    <w:rsid w:val="005A7ECE"/>
    <w:rsid w:val="005D2912"/>
    <w:rsid w:val="006065BD"/>
    <w:rsid w:val="00624C35"/>
    <w:rsid w:val="00645FA9"/>
    <w:rsid w:val="00647866"/>
    <w:rsid w:val="00663AB6"/>
    <w:rsid w:val="00665003"/>
    <w:rsid w:val="006A2AD0"/>
    <w:rsid w:val="006C2375"/>
    <w:rsid w:val="006D4ECC"/>
    <w:rsid w:val="00722258"/>
    <w:rsid w:val="007243E5"/>
    <w:rsid w:val="00765C23"/>
    <w:rsid w:val="00766EA0"/>
    <w:rsid w:val="007A2226"/>
    <w:rsid w:val="007A7F3F"/>
    <w:rsid w:val="007F5B66"/>
    <w:rsid w:val="00823A1C"/>
    <w:rsid w:val="00845B9D"/>
    <w:rsid w:val="00860984"/>
    <w:rsid w:val="008B3ECB"/>
    <w:rsid w:val="008B4E85"/>
    <w:rsid w:val="008C1B2E"/>
    <w:rsid w:val="008D1881"/>
    <w:rsid w:val="0091627E"/>
    <w:rsid w:val="0097032B"/>
    <w:rsid w:val="009D0E24"/>
    <w:rsid w:val="009D2EAD"/>
    <w:rsid w:val="009D54B2"/>
    <w:rsid w:val="009E1922"/>
    <w:rsid w:val="009F7ED2"/>
    <w:rsid w:val="00A93661"/>
    <w:rsid w:val="00A95652"/>
    <w:rsid w:val="00AB1F70"/>
    <w:rsid w:val="00AC0AB8"/>
    <w:rsid w:val="00B238E3"/>
    <w:rsid w:val="00B33C6D"/>
    <w:rsid w:val="00B4508F"/>
    <w:rsid w:val="00B55AD5"/>
    <w:rsid w:val="00B56C30"/>
    <w:rsid w:val="00B8057C"/>
    <w:rsid w:val="00B852E2"/>
    <w:rsid w:val="00BD6238"/>
    <w:rsid w:val="00BF593B"/>
    <w:rsid w:val="00BF773A"/>
    <w:rsid w:val="00BF7E81"/>
    <w:rsid w:val="00C13773"/>
    <w:rsid w:val="00C17CC8"/>
    <w:rsid w:val="00C61E38"/>
    <w:rsid w:val="00C83417"/>
    <w:rsid w:val="00C9604F"/>
    <w:rsid w:val="00CA19AA"/>
    <w:rsid w:val="00CC5298"/>
    <w:rsid w:val="00CD736E"/>
    <w:rsid w:val="00CD798D"/>
    <w:rsid w:val="00CE161E"/>
    <w:rsid w:val="00CE5846"/>
    <w:rsid w:val="00CF59A8"/>
    <w:rsid w:val="00D132A9"/>
    <w:rsid w:val="00D325A9"/>
    <w:rsid w:val="00D36A8A"/>
    <w:rsid w:val="00D61409"/>
    <w:rsid w:val="00D6691E"/>
    <w:rsid w:val="00D71170"/>
    <w:rsid w:val="00D74D4F"/>
    <w:rsid w:val="00DA1C92"/>
    <w:rsid w:val="00DA25D4"/>
    <w:rsid w:val="00DA6538"/>
    <w:rsid w:val="00E15E75"/>
    <w:rsid w:val="00E5262C"/>
    <w:rsid w:val="00EC7DC4"/>
    <w:rsid w:val="00ED30CF"/>
    <w:rsid w:val="00EE0FD1"/>
    <w:rsid w:val="00F176EF"/>
    <w:rsid w:val="00F45E10"/>
    <w:rsid w:val="00F6364A"/>
    <w:rsid w:val="00F9113A"/>
    <w:rsid w:val="00FE2546"/>
    <w:rsid w:val="00FF4937"/>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B8E4E"/>
  <w15:chartTrackingRefBased/>
  <w15:docId w15:val="{8DBB7109-11BE-4E21-9D16-82EC32CA9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1B5C"/>
    <w:rPr>
      <w:rFonts w:ascii="Calibri" w:hAnsi="Calibri" w:cs="Calibri"/>
    </w:rPr>
  </w:style>
  <w:style w:type="paragraph" w:styleId="Heading1">
    <w:name w:val="heading 1"/>
    <w:aliases w:val="Pocket"/>
    <w:basedOn w:val="Normal"/>
    <w:next w:val="Normal"/>
    <w:link w:val="Heading1Char"/>
    <w:qFormat/>
    <w:rsid w:val="003F1B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F1B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n"/>
    <w:basedOn w:val="Normal"/>
    <w:next w:val="Normal"/>
    <w:link w:val="Heading3Char"/>
    <w:uiPriority w:val="2"/>
    <w:unhideWhenUsed/>
    <w:qFormat/>
    <w:rsid w:val="003F1B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 Ch,Ch,no read,No Spacing211,No Spacing12,No Spacing2111,TAG,No Spacing5,No Spacing21,Ta,Heading 2 Char2 Char,Heading 2 Char1 Char Char,Card,Tags,No Spacing1,Debate Text,No Spacing11,Read stuff,T"/>
    <w:basedOn w:val="Normal"/>
    <w:next w:val="Normal"/>
    <w:link w:val="Heading4Char"/>
    <w:uiPriority w:val="3"/>
    <w:unhideWhenUsed/>
    <w:qFormat/>
    <w:rsid w:val="003F1B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F1B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1B5C"/>
  </w:style>
  <w:style w:type="character" w:customStyle="1" w:styleId="Heading1Char">
    <w:name w:val="Heading 1 Char"/>
    <w:aliases w:val="Pocket Char"/>
    <w:basedOn w:val="DefaultParagraphFont"/>
    <w:link w:val="Heading1"/>
    <w:rsid w:val="003F1B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F1B5C"/>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3F1B5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 Ch Char,Ch Char,no read Char,No Spacing211 Char,No Spacing12 Char,No Spacing2111 Char,TAG Char,No Spacing5 Char,No Spacing21 Char,Ta Char,Card Char,Tags Char"/>
    <w:basedOn w:val="DefaultParagraphFont"/>
    <w:link w:val="Heading4"/>
    <w:uiPriority w:val="3"/>
    <w:rsid w:val="003F1B5C"/>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Box,Style1,s,B"/>
    <w:basedOn w:val="DefaultParagraphFont"/>
    <w:link w:val="textbold"/>
    <w:uiPriority w:val="7"/>
    <w:qFormat/>
    <w:rsid w:val="003F1B5C"/>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
    <w:basedOn w:val="DefaultParagraphFont"/>
    <w:uiPriority w:val="5"/>
    <w:qFormat/>
    <w:rsid w:val="003F1B5C"/>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cit"/>
    <w:basedOn w:val="DefaultParagraphFont"/>
    <w:uiPriority w:val="6"/>
    <w:qFormat/>
    <w:rsid w:val="003F1B5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uiPriority w:val="99"/>
    <w:unhideWhenUsed/>
    <w:rsid w:val="003F1B5C"/>
    <w:rPr>
      <w:color w:val="auto"/>
      <w:u w:val="none"/>
    </w:rPr>
  </w:style>
  <w:style w:type="character" w:styleId="FollowedHyperlink">
    <w:name w:val="FollowedHyperlink"/>
    <w:basedOn w:val="DefaultParagraphFont"/>
    <w:uiPriority w:val="99"/>
    <w:semiHidden/>
    <w:unhideWhenUsed/>
    <w:rsid w:val="003F1B5C"/>
    <w:rPr>
      <w:color w:val="auto"/>
      <w:u w:val="none"/>
    </w:rPr>
  </w:style>
  <w:style w:type="paragraph" w:customStyle="1" w:styleId="textbold">
    <w:name w:val="text bold"/>
    <w:basedOn w:val="Normal"/>
    <w:link w:val="Emphasis"/>
    <w:uiPriority w:val="7"/>
    <w:qFormat/>
    <w:rsid w:val="00FF493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asefiremagazine.co.uk/in-theory-bakhtin-2/" TargetMode="External"/><Relationship Id="rId3" Type="http://schemas.openxmlformats.org/officeDocument/2006/relationships/styles" Target="styles.xml"/><Relationship Id="rId7" Type="http://schemas.openxmlformats.org/officeDocument/2006/relationships/hyperlink" Target="http://www.primitivism.com/original-affluen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easefiremagazine.co.uk/in-theory-baudrillard-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youtube.com/watch?v=kDsiv3D9Idg&amp;t=8m26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18</Pages>
  <Words>11697</Words>
  <Characters>66675</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11</cp:revision>
  <dcterms:created xsi:type="dcterms:W3CDTF">2021-09-25T20:25:00Z</dcterms:created>
  <dcterms:modified xsi:type="dcterms:W3CDTF">2021-09-25T20:45:00Z</dcterms:modified>
</cp:coreProperties>
</file>