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A6B86" w14:textId="77777777" w:rsidR="007C5ACF" w:rsidRDefault="007C5ACF" w:rsidP="007C5ACF">
      <w:pPr>
        <w:pStyle w:val="Heading3"/>
      </w:pPr>
      <w:bookmarkStart w:id="0" w:name="_Hlk80464118"/>
      <w:r>
        <w:t>1NC – Midterms DA</w:t>
      </w:r>
    </w:p>
    <w:p w14:paraId="727BA61B" w14:textId="77777777" w:rsidR="007C5ACF" w:rsidRDefault="007C5ACF" w:rsidP="007C5ACF">
      <w:pPr>
        <w:pStyle w:val="Heading4"/>
      </w:pPr>
      <w:r>
        <w:t xml:space="preserve">Dems win now – but the margins are razor thin – Texas abortion ban is going to rally </w:t>
      </w:r>
      <w:proofErr w:type="spellStart"/>
      <w:r>
        <w:t>dems</w:t>
      </w:r>
      <w:proofErr w:type="spellEnd"/>
      <w:r>
        <w:t xml:space="preserve"> to the polls – answers all thumpers</w:t>
      </w:r>
    </w:p>
    <w:p w14:paraId="0CA03D04" w14:textId="77777777" w:rsidR="007C5ACF" w:rsidRPr="00BE1872" w:rsidRDefault="007C5ACF" w:rsidP="007C5ACF">
      <w:proofErr w:type="spellStart"/>
      <w:r w:rsidRPr="00BE1872">
        <w:rPr>
          <w:rStyle w:val="Style13ptBold"/>
        </w:rPr>
        <w:t>Behrmann</w:t>
      </w:r>
      <w:proofErr w:type="spellEnd"/>
      <w:r w:rsidRPr="00BE1872">
        <w:rPr>
          <w:rStyle w:val="Style13ptBold"/>
        </w:rPr>
        <w:t xml:space="preserve"> &amp; Bailey</w:t>
      </w:r>
      <w:r>
        <w:rPr>
          <w:rStyle w:val="Style13ptBold"/>
        </w:rPr>
        <w:t xml:space="preserve"> </w:t>
      </w:r>
      <w:r w:rsidRPr="00BE1872">
        <w:rPr>
          <w:rStyle w:val="Style13ptBold"/>
        </w:rPr>
        <w:t>9-9</w:t>
      </w:r>
      <w:r>
        <w:t xml:space="preserve"> [Savannah </w:t>
      </w:r>
      <w:proofErr w:type="spellStart"/>
      <w:r>
        <w:t>Behrmann</w:t>
      </w:r>
      <w:proofErr w:type="spellEnd"/>
      <w:r>
        <w:t xml:space="preserve">, Congressional Reporter at USA TODAY. Previously, she was a News Associate at CNN. Savannah hails originally from Utah, and attended George Mason University., Phillip M. Bailey, National political correspondent, 9-9-2021, “Texas abortion law could hurt Republicans in 2022 midterm elections, experts say” USA Today, Accessed 9-11-2021, </w:t>
      </w:r>
      <w:hyperlink r:id="rId6" w:history="1">
        <w:r w:rsidRPr="00D76812">
          <w:rPr>
            <w:rStyle w:val="Hyperlink"/>
          </w:rPr>
          <w:t>https://www.usatoday.com/story/news/politics/2021/09/09/texas-abortion-law-may-hurt-republicans-2022-midterms-experts-say/570180001/</w:t>
        </w:r>
      </w:hyperlink>
      <w:r>
        <w:t xml:space="preserve"> </w:t>
      </w:r>
      <w:proofErr w:type="spellStart"/>
      <w:r>
        <w:t>ww</w:t>
      </w:r>
      <w:proofErr w:type="spellEnd"/>
      <w:r>
        <w:t xml:space="preserve"> </w:t>
      </w:r>
    </w:p>
    <w:p w14:paraId="7A5188CF" w14:textId="77777777" w:rsidR="007C5ACF" w:rsidRDefault="007C5ACF" w:rsidP="007C5ACF">
      <w:r w:rsidRPr="007D436E">
        <w:rPr>
          <w:sz w:val="10"/>
        </w:rPr>
        <w:t xml:space="preserve">WASHINGTON – </w:t>
      </w:r>
      <w:r w:rsidRPr="007D436E">
        <w:rPr>
          <w:rStyle w:val="StyleUnderline"/>
          <w:highlight w:val="cyan"/>
        </w:rPr>
        <w:t>As the United States pulled out of Afghanistan</w:t>
      </w:r>
      <w:r w:rsidRPr="00BE1872">
        <w:rPr>
          <w:rStyle w:val="StyleUnderline"/>
        </w:rPr>
        <w:t xml:space="preserve"> and chaos ensued, </w:t>
      </w:r>
      <w:r w:rsidRPr="007D436E">
        <w:rPr>
          <w:rStyle w:val="StyleUnderline"/>
          <w:highlight w:val="cyan"/>
        </w:rPr>
        <w:t>Republican</w:t>
      </w:r>
      <w:r w:rsidRPr="00BE1872">
        <w:rPr>
          <w:rStyle w:val="StyleUnderline"/>
        </w:rPr>
        <w:t xml:space="preserve"> </w:t>
      </w:r>
      <w:r w:rsidRPr="007D436E">
        <w:rPr>
          <w:rStyle w:val="StyleUnderline"/>
          <w:highlight w:val="cyan"/>
        </w:rPr>
        <w:t>lawmakers</w:t>
      </w:r>
      <w:r w:rsidRPr="00BE1872">
        <w:rPr>
          <w:rStyle w:val="StyleUnderline"/>
        </w:rPr>
        <w:t xml:space="preserve"> were swift to </w:t>
      </w:r>
      <w:r w:rsidRPr="007D436E">
        <w:rPr>
          <w:rStyle w:val="StyleUnderline"/>
          <w:highlight w:val="cyan"/>
        </w:rPr>
        <w:t>condemn</w:t>
      </w:r>
      <w:r w:rsidRPr="00BE1872">
        <w:rPr>
          <w:rStyle w:val="StyleUnderline"/>
        </w:rPr>
        <w:t xml:space="preserve"> President Joe </w:t>
      </w:r>
      <w:r w:rsidRPr="007D436E">
        <w:rPr>
          <w:rStyle w:val="StyleUnderline"/>
          <w:highlight w:val="cyan"/>
        </w:rPr>
        <w:t>Biden's handling</w:t>
      </w:r>
      <w:r w:rsidRPr="00BE1872">
        <w:rPr>
          <w:rStyle w:val="StyleUnderline"/>
        </w:rPr>
        <w:t xml:space="preserve"> of the withdrawal.</w:t>
      </w:r>
      <w:r w:rsidRPr="007D436E">
        <w:rPr>
          <w:sz w:val="12"/>
        </w:rPr>
        <w:t>¶</w:t>
      </w:r>
      <w:r w:rsidRPr="007D436E">
        <w:rPr>
          <w:sz w:val="10"/>
        </w:rPr>
        <w:t xml:space="preserve"> The </w:t>
      </w:r>
      <w:r w:rsidRPr="007D436E">
        <w:rPr>
          <w:rStyle w:val="Emphasis"/>
          <w:highlight w:val="cyan"/>
        </w:rPr>
        <w:t>violence</w:t>
      </w:r>
      <w:r w:rsidRPr="00BE1872">
        <w:rPr>
          <w:rStyle w:val="Emphasis"/>
        </w:rPr>
        <w:t xml:space="preserve"> that erupted </w:t>
      </w:r>
      <w:r w:rsidRPr="007D436E">
        <w:rPr>
          <w:rStyle w:val="Emphasis"/>
          <w:highlight w:val="cyan"/>
        </w:rPr>
        <w:t>in Kabul</w:t>
      </w:r>
      <w:r w:rsidRPr="00BE1872">
        <w:rPr>
          <w:rStyle w:val="Emphasis"/>
        </w:rPr>
        <w:t xml:space="preserve"> </w:t>
      </w:r>
      <w:r w:rsidRPr="007D436E">
        <w:rPr>
          <w:rStyle w:val="Emphasis"/>
          <w:highlight w:val="cyan"/>
        </w:rPr>
        <w:t>gave GOP</w:t>
      </w:r>
      <w:r w:rsidRPr="00BE1872">
        <w:rPr>
          <w:rStyle w:val="Emphasis"/>
        </w:rPr>
        <w:t xml:space="preserve"> officials an </w:t>
      </w:r>
      <w:r w:rsidRPr="007D436E">
        <w:rPr>
          <w:rStyle w:val="Emphasis"/>
          <w:highlight w:val="cyan"/>
        </w:rPr>
        <w:t>opening to attack the</w:t>
      </w:r>
      <w:r w:rsidRPr="00BE1872">
        <w:rPr>
          <w:rStyle w:val="Emphasis"/>
        </w:rPr>
        <w:t xml:space="preserve"> Democratic </w:t>
      </w:r>
      <w:r w:rsidRPr="007D436E">
        <w:rPr>
          <w:rStyle w:val="Emphasis"/>
          <w:highlight w:val="cyan"/>
        </w:rPr>
        <w:t>president</w:t>
      </w:r>
      <w:r w:rsidRPr="00BE1872">
        <w:rPr>
          <w:rStyle w:val="Emphasis"/>
        </w:rPr>
        <w:t>,</w:t>
      </w:r>
      <w:r w:rsidRPr="007D436E">
        <w:rPr>
          <w:sz w:val="10"/>
        </w:rPr>
        <w:t xml:space="preserve"> whose approach to the withdrawal was later met with disapproval in national polls. It quickly became political campaign fodder </w:t>
      </w:r>
      <w:r w:rsidRPr="00BE1872">
        <w:rPr>
          <w:rStyle w:val="Emphasis"/>
        </w:rPr>
        <w:t>for Republicans who need a net gain of only five seats in the House and one in the Senate to recapture total control of Congress in next year's midterm elections.</w:t>
      </w:r>
      <w:r w:rsidRPr="007D436E">
        <w:rPr>
          <w:rStyle w:val="Emphasis"/>
          <w:b w:val="0"/>
          <w:sz w:val="12"/>
          <w:u w:val="none"/>
        </w:rPr>
        <w:t>¶</w:t>
      </w:r>
      <w:r w:rsidRPr="007D436E">
        <w:rPr>
          <w:sz w:val="10"/>
        </w:rPr>
        <w:t xml:space="preserve"> Weeks later, </w:t>
      </w:r>
      <w:r w:rsidRPr="007D436E">
        <w:rPr>
          <w:rStyle w:val="StyleUnderline"/>
          <w:highlight w:val="cyan"/>
        </w:rPr>
        <w:t>conservatives</w:t>
      </w:r>
      <w:r w:rsidRPr="00BE1872">
        <w:rPr>
          <w:rStyle w:val="StyleUnderline"/>
        </w:rPr>
        <w:t xml:space="preserve"> were </w:t>
      </w:r>
      <w:r w:rsidRPr="007D436E">
        <w:rPr>
          <w:rStyle w:val="StyleUnderline"/>
          <w:highlight w:val="cyan"/>
        </w:rPr>
        <w:t>handed</w:t>
      </w:r>
      <w:r w:rsidRPr="00BE1872">
        <w:rPr>
          <w:rStyle w:val="StyleUnderline"/>
        </w:rPr>
        <w:t xml:space="preserve"> a victory when the Supreme Court sided with Texas Republicans in not blocking the </w:t>
      </w:r>
      <w:r w:rsidRPr="007D436E">
        <w:rPr>
          <w:rStyle w:val="StyleUnderline"/>
          <w:highlight w:val="cyan"/>
        </w:rPr>
        <w:t>most restrictive abortion law in the nation</w:t>
      </w:r>
      <w:r w:rsidRPr="00BE1872">
        <w:rPr>
          <w:rStyle w:val="StyleUnderline"/>
        </w:rPr>
        <w:t xml:space="preserve"> –</w:t>
      </w:r>
      <w:r w:rsidRPr="007D436E">
        <w:rPr>
          <w:sz w:val="10"/>
        </w:rPr>
        <w:t xml:space="preserve"> in one of the United States' largest red states. But, unlike Afghanistan</w:t>
      </w:r>
      <w:r w:rsidRPr="00BE1872">
        <w:rPr>
          <w:rStyle w:val="Emphasis"/>
        </w:rPr>
        <w:t xml:space="preserve">, it was </w:t>
      </w:r>
      <w:r w:rsidRPr="007D436E">
        <w:rPr>
          <w:rStyle w:val="Emphasis"/>
          <w:highlight w:val="cyan"/>
        </w:rPr>
        <w:t>met</w:t>
      </w:r>
      <w:r w:rsidRPr="00BE1872">
        <w:rPr>
          <w:rStyle w:val="Emphasis"/>
        </w:rPr>
        <w:t xml:space="preserve"> </w:t>
      </w:r>
      <w:r w:rsidRPr="007D436E">
        <w:rPr>
          <w:rStyle w:val="Emphasis"/>
          <w:highlight w:val="cyan"/>
        </w:rPr>
        <w:t>with a dim response</w:t>
      </w:r>
      <w:r w:rsidRPr="00BE1872">
        <w:rPr>
          <w:rStyle w:val="Emphasis"/>
        </w:rPr>
        <w:t xml:space="preserve"> from high-profile conservatives, most of whom didn't publicly celebrate the law that experts said </w:t>
      </w:r>
      <w:r w:rsidRPr="007D436E">
        <w:rPr>
          <w:rStyle w:val="Emphasis"/>
          <w:highlight w:val="cyan"/>
        </w:rPr>
        <w:t>could spell trouble for congressional Republicans</w:t>
      </w:r>
      <w:r w:rsidRPr="00BE1872">
        <w:rPr>
          <w:rStyle w:val="Emphasis"/>
        </w:rPr>
        <w:t xml:space="preserve"> when voters head to the polls next year.</w:t>
      </w:r>
      <w:r w:rsidRPr="007D436E">
        <w:rPr>
          <w:rStyle w:val="Emphasis"/>
          <w:b w:val="0"/>
          <w:sz w:val="12"/>
          <w:u w:val="none"/>
        </w:rPr>
        <w:t>¶</w:t>
      </w:r>
      <w:r w:rsidRPr="007D436E">
        <w:rPr>
          <w:sz w:val="10"/>
        </w:rPr>
        <w:t xml:space="preserve"> 'Day of reckoning': GOP unified in blaming Biden for Afghanistan bombing, divided on refugees and next steps</w:t>
      </w:r>
      <w:r w:rsidRPr="007D436E">
        <w:rPr>
          <w:sz w:val="12"/>
        </w:rPr>
        <w:t>¶</w:t>
      </w:r>
      <w:r w:rsidRPr="007D436E">
        <w:rPr>
          <w:sz w:val="10"/>
        </w:rPr>
        <w:t xml:space="preserve"> Political strategists and academics </w:t>
      </w:r>
      <w:r w:rsidRPr="00BE1872">
        <w:rPr>
          <w:rStyle w:val="Emphasis"/>
        </w:rPr>
        <w:t xml:space="preserve">pointed to a shifting narrative for </w:t>
      </w:r>
      <w:r w:rsidRPr="007D436E">
        <w:rPr>
          <w:rStyle w:val="Emphasis"/>
          <w:highlight w:val="cyan"/>
        </w:rPr>
        <w:t>people in the "middle" on abortion,</w:t>
      </w:r>
      <w:r w:rsidRPr="00BE1872">
        <w:rPr>
          <w:rStyle w:val="Emphasis"/>
        </w:rPr>
        <w:t xml:space="preserve"> and some suggested the new law </w:t>
      </w:r>
      <w:r w:rsidRPr="007D436E">
        <w:rPr>
          <w:rStyle w:val="Emphasis"/>
          <w:highlight w:val="cyan"/>
        </w:rPr>
        <w:t>may tilt</w:t>
      </w:r>
      <w:r w:rsidRPr="00BE1872">
        <w:rPr>
          <w:rStyle w:val="Emphasis"/>
        </w:rPr>
        <w:t xml:space="preserve"> </w:t>
      </w:r>
      <w:r w:rsidRPr="007D436E">
        <w:rPr>
          <w:rStyle w:val="Emphasis"/>
          <w:highlight w:val="cyan"/>
        </w:rPr>
        <w:t xml:space="preserve">too far </w:t>
      </w:r>
      <w:r w:rsidRPr="007D436E">
        <w:rPr>
          <w:rStyle w:val="Emphasis"/>
        </w:rPr>
        <w:t xml:space="preserve">to the </w:t>
      </w:r>
      <w:r w:rsidRPr="007D436E">
        <w:rPr>
          <w:rStyle w:val="Emphasis"/>
          <w:highlight w:val="cyan"/>
        </w:rPr>
        <w:t>right</w:t>
      </w:r>
      <w:r w:rsidRPr="00BE1872">
        <w:rPr>
          <w:rStyle w:val="Emphasis"/>
        </w:rPr>
        <w:t xml:space="preserve"> for even some in the Republican base. </w:t>
      </w:r>
      <w:r w:rsidRPr="007D436E">
        <w:rPr>
          <w:rStyle w:val="Emphasis"/>
          <w:b w:val="0"/>
          <w:sz w:val="12"/>
          <w:u w:val="none"/>
        </w:rPr>
        <w:t>¶</w:t>
      </w:r>
      <w:r w:rsidRPr="007D436E">
        <w:rPr>
          <w:sz w:val="10"/>
        </w:rPr>
        <w:t xml:space="preserve"> "</w:t>
      </w:r>
      <w:r w:rsidRPr="007D436E">
        <w:rPr>
          <w:rStyle w:val="Emphasis"/>
          <w:highlight w:val="cyan"/>
        </w:rPr>
        <w:t>Republicans have been bleeding support</w:t>
      </w:r>
      <w:r w:rsidRPr="00BE1872">
        <w:rPr>
          <w:rStyle w:val="Emphasis"/>
        </w:rPr>
        <w:t xml:space="preserve"> </w:t>
      </w:r>
      <w:r w:rsidRPr="007D436E">
        <w:rPr>
          <w:rStyle w:val="Emphasis"/>
          <w:highlight w:val="cyan"/>
        </w:rPr>
        <w:t>among suburban women</w:t>
      </w:r>
      <w:r w:rsidRPr="00BE1872">
        <w:rPr>
          <w:rStyle w:val="Emphasis"/>
        </w:rPr>
        <w:t xml:space="preserve"> throughout the Trump era</w:t>
      </w:r>
      <w:r w:rsidRPr="007D436E">
        <w:rPr>
          <w:sz w:val="10"/>
        </w:rPr>
        <w:t>," Republican pollster Whit Ayers told USA TODAY. "(Texas) makes that problem worse, not better."</w:t>
      </w:r>
      <w:r w:rsidRPr="007D436E">
        <w:rPr>
          <w:sz w:val="12"/>
        </w:rPr>
        <w:t>¶</w:t>
      </w:r>
      <w:r w:rsidRPr="007D436E">
        <w:rPr>
          <w:sz w:val="10"/>
        </w:rPr>
        <w:t xml:space="preserve"> A divided Supreme Court last week denied an effort by abortion rights groups to halt the new Texas law that bans people from having the procedure after six weeks of pregnancy. </w:t>
      </w:r>
      <w:r w:rsidRPr="007D436E">
        <w:rPr>
          <w:sz w:val="12"/>
        </w:rPr>
        <w:t>¶</w:t>
      </w:r>
      <w:r w:rsidRPr="007D436E">
        <w:rPr>
          <w:sz w:val="10"/>
        </w:rPr>
        <w:t xml:space="preserve"> </w:t>
      </w:r>
      <w:r w:rsidRPr="00BE1872">
        <w:rPr>
          <w:rStyle w:val="Emphasis"/>
        </w:rPr>
        <w:t>The Texas law</w:t>
      </w:r>
      <w:r w:rsidRPr="007D436E">
        <w:rPr>
          <w:sz w:val="10"/>
        </w:rPr>
        <w:t xml:space="preserve">, known as SB 8, and signed by Republican Gov. Greg Abbott in May, </w:t>
      </w:r>
      <w:r w:rsidRPr="00BE1872">
        <w:rPr>
          <w:rStyle w:val="Emphasis"/>
        </w:rPr>
        <w:t>bans abortions when a fetal heartbeat is detected,</w:t>
      </w:r>
      <w:r w:rsidRPr="007D436E">
        <w:rPr>
          <w:sz w:val="10"/>
        </w:rPr>
        <w:t xml:space="preserve"> usually at about six weeks. </w:t>
      </w:r>
      <w:r w:rsidRPr="00BE1872">
        <w:rPr>
          <w:rStyle w:val="StyleUnderline"/>
        </w:rPr>
        <w:t xml:space="preserve">The law doesn't include traditional exceptions for abortion such as for rape or incest but allows women to have the procedure for "medical emergencies." </w:t>
      </w:r>
      <w:r w:rsidRPr="007D436E">
        <w:rPr>
          <w:rStyle w:val="StyleUnderline"/>
          <w:sz w:val="12"/>
          <w:u w:val="none"/>
        </w:rPr>
        <w:t>¶</w:t>
      </w:r>
      <w:r w:rsidRPr="007D436E">
        <w:rPr>
          <w:sz w:val="10"/>
        </w:rPr>
        <w:t xml:space="preserve"> 'Near-total ban': Texas doctors, women assess nation's strictest abortion law</w:t>
      </w:r>
      <w:r w:rsidRPr="007D436E">
        <w:rPr>
          <w:sz w:val="12"/>
        </w:rPr>
        <w:t>¶</w:t>
      </w:r>
      <w:r w:rsidRPr="007D436E">
        <w:rPr>
          <w:sz w:val="10"/>
        </w:rPr>
        <w:t xml:space="preserve"> The GOP base is largely religious and mostly anti-abortion. </w:t>
      </w:r>
      <w:r w:rsidRPr="00BE1872">
        <w:rPr>
          <w:rStyle w:val="Emphasis"/>
        </w:rPr>
        <w:t xml:space="preserve">Around </w:t>
      </w:r>
      <w:r w:rsidRPr="007D436E">
        <w:rPr>
          <w:rStyle w:val="Emphasis"/>
        </w:rPr>
        <w:t>eight-in-ten Republican</w:t>
      </w:r>
      <w:r w:rsidRPr="00BE1872">
        <w:rPr>
          <w:rStyle w:val="Emphasis"/>
        </w:rPr>
        <w:t xml:space="preserve"> registered voters are Christian, and </w:t>
      </w:r>
      <w:r w:rsidRPr="007D436E">
        <w:rPr>
          <w:rStyle w:val="Emphasis"/>
          <w:highlight w:val="cyan"/>
        </w:rPr>
        <w:t>6</w:t>
      </w:r>
      <w:r w:rsidRPr="00BE1872">
        <w:rPr>
          <w:rStyle w:val="Emphasis"/>
        </w:rPr>
        <w:t>3% of Republicans and those who lean toward the GOP say abortion should be illegal in all or most cases, according to Pew Research.</w:t>
      </w:r>
      <w:r w:rsidRPr="007D436E">
        <w:rPr>
          <w:rStyle w:val="Emphasis"/>
          <w:b w:val="0"/>
          <w:sz w:val="12"/>
          <w:u w:val="none"/>
        </w:rPr>
        <w:t>¶</w:t>
      </w:r>
      <w:r w:rsidRPr="007D436E">
        <w:rPr>
          <w:sz w:val="10"/>
        </w:rPr>
        <w:t xml:space="preserve"> Brian Conley, professor of political science and director of the political science graduate program at Suffolk University, said that, especially following the Texas ruling and possibly others to come, the law may benefit the left because it may mobilize single-issue pro-choice voters. </w:t>
      </w:r>
      <w:r w:rsidRPr="007D436E">
        <w:rPr>
          <w:sz w:val="12"/>
        </w:rPr>
        <w:t>¶</w:t>
      </w:r>
      <w:r w:rsidRPr="007D436E">
        <w:rPr>
          <w:sz w:val="10"/>
        </w:rPr>
        <w:t xml:space="preserve"> "It's galvanizing and solidifying as a single issue for a lot of folks because it appears as though we're on the precipice, if you will, of some type of meaningful change, some type of significant change in abortion rights in United States." </w:t>
      </w:r>
      <w:r w:rsidRPr="007D436E">
        <w:rPr>
          <w:sz w:val="12"/>
        </w:rPr>
        <w:t>¶</w:t>
      </w:r>
      <w:r w:rsidRPr="007D436E">
        <w:rPr>
          <w:sz w:val="10"/>
        </w:rPr>
        <w:t xml:space="preserve"> Conley noted A</w:t>
      </w:r>
      <w:r w:rsidRPr="00BE1872">
        <w:rPr>
          <w:rStyle w:val="StyleUnderline"/>
        </w:rPr>
        <w:t xml:space="preserve">fghanistan could have "really been a very big win for [Republicans] but then all of a sudden there's </w:t>
      </w:r>
      <w:r w:rsidRPr="007D436E">
        <w:rPr>
          <w:rStyle w:val="StyleUnderline"/>
          <w:highlight w:val="cyan"/>
        </w:rPr>
        <w:t>this</w:t>
      </w:r>
      <w:r w:rsidRPr="00BE1872">
        <w:rPr>
          <w:rStyle w:val="StyleUnderline"/>
        </w:rPr>
        <w:t xml:space="preserve"> other </w:t>
      </w:r>
      <w:r w:rsidRPr="007D436E">
        <w:rPr>
          <w:rStyle w:val="StyleUnderline"/>
          <w:highlight w:val="cyan"/>
        </w:rPr>
        <w:t>issue</w:t>
      </w:r>
      <w:r w:rsidRPr="00BE1872">
        <w:rPr>
          <w:rStyle w:val="StyleUnderline"/>
        </w:rPr>
        <w:t xml:space="preserve"> which, if you will, </w:t>
      </w:r>
      <w:r w:rsidRPr="007D436E">
        <w:rPr>
          <w:rStyle w:val="Emphasis"/>
          <w:highlight w:val="cyan"/>
        </w:rPr>
        <w:t>will</w:t>
      </w:r>
      <w:r w:rsidRPr="00BE1872">
        <w:rPr>
          <w:rStyle w:val="StyleUnderline"/>
        </w:rPr>
        <w:t xml:space="preserve"> probably </w:t>
      </w:r>
      <w:r w:rsidRPr="007D436E">
        <w:rPr>
          <w:rStyle w:val="Emphasis"/>
          <w:highlight w:val="cyan"/>
        </w:rPr>
        <w:t>displace discussions about Afghanistan.</w:t>
      </w:r>
      <w:r w:rsidRPr="00BE1872">
        <w:rPr>
          <w:rStyle w:val="Emphasis"/>
        </w:rPr>
        <w:t>"</w:t>
      </w:r>
      <w:r w:rsidRPr="007D436E">
        <w:rPr>
          <w:rStyle w:val="Emphasis"/>
          <w:b w:val="0"/>
          <w:sz w:val="12"/>
          <w:u w:val="none"/>
        </w:rPr>
        <w:t>¶</w:t>
      </w:r>
      <w:r w:rsidRPr="007D436E">
        <w:rPr>
          <w:rStyle w:val="Emphasis"/>
          <w:sz w:val="12"/>
        </w:rPr>
        <w:t xml:space="preserve"> </w:t>
      </w:r>
      <w:r w:rsidRPr="00BE1872">
        <w:rPr>
          <w:rStyle w:val="Emphasis"/>
          <w:highlight w:val="cyan"/>
        </w:rPr>
        <w:t>New law may be too extreme</w:t>
      </w:r>
      <w:r w:rsidRPr="007D436E">
        <w:rPr>
          <w:rStyle w:val="Emphasis"/>
          <w:b w:val="0"/>
          <w:sz w:val="12"/>
          <w:u w:val="none"/>
        </w:rPr>
        <w:t>¶</w:t>
      </w:r>
      <w:r w:rsidRPr="007D436E">
        <w:rPr>
          <w:sz w:val="10"/>
        </w:rPr>
        <w:t xml:space="preserve"> Although abortion remains one of the thornier issues in the country, surveys have shown a consistent consensus among </w:t>
      </w:r>
      <w:r w:rsidRPr="00BE1872">
        <w:rPr>
          <w:rStyle w:val="Emphasis"/>
        </w:rPr>
        <w:t xml:space="preserve">most </w:t>
      </w:r>
      <w:r w:rsidRPr="007D436E">
        <w:rPr>
          <w:rStyle w:val="Emphasis"/>
          <w:highlight w:val="cyan"/>
        </w:rPr>
        <w:t>Americans</w:t>
      </w:r>
      <w:r w:rsidRPr="00BE1872">
        <w:rPr>
          <w:rStyle w:val="Emphasis"/>
        </w:rPr>
        <w:t xml:space="preserve"> who favor certain restrictions but </w:t>
      </w:r>
      <w:r w:rsidRPr="007D436E">
        <w:rPr>
          <w:rStyle w:val="Emphasis"/>
          <w:highlight w:val="cyan"/>
        </w:rPr>
        <w:t>oppose throwing out Roe v. Wade</w:t>
      </w:r>
      <w:r w:rsidRPr="00BE1872">
        <w:rPr>
          <w:rStyle w:val="Emphasis"/>
        </w:rPr>
        <w:t xml:space="preserve"> as a whole.</w:t>
      </w:r>
      <w:r w:rsidRPr="007D436E">
        <w:rPr>
          <w:rStyle w:val="Emphasis"/>
          <w:b w:val="0"/>
          <w:sz w:val="12"/>
          <w:u w:val="none"/>
        </w:rPr>
        <w:t>¶</w:t>
      </w:r>
      <w:r w:rsidRPr="007D436E">
        <w:rPr>
          <w:sz w:val="10"/>
        </w:rPr>
        <w:t xml:space="preserve"> Asked whether the Supreme Court should “overturn” abortion or “let it stand” a month before the 2020 president contest</w:t>
      </w:r>
      <w:r w:rsidRPr="007D436E">
        <w:rPr>
          <w:rStyle w:val="Emphasis"/>
          <w:highlight w:val="cyan"/>
        </w:rPr>
        <w:t>, 62% of likely voters in a Fox News poll said the high court should let it remai</w:t>
      </w:r>
      <w:r w:rsidRPr="00BE1872">
        <w:rPr>
          <w:rStyle w:val="Emphasis"/>
        </w:rPr>
        <w:t>n</w:t>
      </w:r>
      <w:r w:rsidRPr="007D436E">
        <w:rPr>
          <w:sz w:val="10"/>
        </w:rPr>
        <w:t>.</w:t>
      </w:r>
      <w:r w:rsidRPr="007D436E">
        <w:rPr>
          <w:sz w:val="12"/>
        </w:rPr>
        <w:t>¶</w:t>
      </w:r>
      <w:r w:rsidRPr="007D436E">
        <w:rPr>
          <w:sz w:val="10"/>
        </w:rPr>
        <w:t xml:space="preserve"> Charles Bullock, a University of Georgia political science professor, said similar surveys showed the same thing.</w:t>
      </w:r>
      <w:r w:rsidRPr="007D436E">
        <w:rPr>
          <w:sz w:val="12"/>
        </w:rPr>
        <w:t>¶</w:t>
      </w:r>
      <w:r w:rsidRPr="007D436E">
        <w:rPr>
          <w:sz w:val="10"/>
        </w:rPr>
        <w:t xml:space="preserve"> A Quinnipiac University poll released during that time period </w:t>
      </w:r>
      <w:r w:rsidRPr="00BE1872">
        <w:rPr>
          <w:rStyle w:val="Emphasis"/>
        </w:rPr>
        <w:t xml:space="preserve">found 66% of likely voters said they agreed with the 1973 decision establishing a woman’s right to terminate a pregnancy. </w:t>
      </w:r>
      <w:r w:rsidRPr="007D436E">
        <w:rPr>
          <w:sz w:val="10"/>
        </w:rPr>
        <w:t xml:space="preserve">And a Kaiser Family Foundation poll published in October 2020 showed 69% of Americans disagree with overturning Roe, including 76% of independents. </w:t>
      </w:r>
      <w:r w:rsidRPr="007D436E">
        <w:rPr>
          <w:sz w:val="12"/>
        </w:rPr>
        <w:t>¶</w:t>
      </w:r>
      <w:r w:rsidRPr="007D436E">
        <w:rPr>
          <w:sz w:val="10"/>
        </w:rPr>
        <w:t xml:space="preserve"> Bullock said given the slim majorities controlling Congress, Republicans are pausing to calculate how the electorate will respond.</w:t>
      </w:r>
      <w:r w:rsidRPr="007D436E">
        <w:rPr>
          <w:sz w:val="12"/>
        </w:rPr>
        <w:t>¶</w:t>
      </w:r>
      <w:r w:rsidRPr="007D436E">
        <w:rPr>
          <w:sz w:val="10"/>
        </w:rPr>
        <w:t xml:space="preserve"> “Because while it may play very well in Texas, or at least in some legislative districts in Texas, (SB 8) may be a net loser nationwide,” he said.</w:t>
      </w:r>
      <w:r w:rsidRPr="007D436E">
        <w:rPr>
          <w:sz w:val="12"/>
        </w:rPr>
        <w:t>¶</w:t>
      </w:r>
      <w:r w:rsidRPr="007D436E">
        <w:rPr>
          <w:sz w:val="10"/>
        </w:rPr>
        <w:t xml:space="preserve"> If allowed to remain in force, the Texas law would be the most dramatic restriction on abortion rights in the U.S. since Roe v. Wade. Citing Roe, federal courts have shot down similar bans in other conservative states for years.</w:t>
      </w:r>
      <w:r w:rsidRPr="007D436E">
        <w:rPr>
          <w:sz w:val="12"/>
        </w:rPr>
        <w:t>¶</w:t>
      </w:r>
      <w:r w:rsidRPr="007D436E">
        <w:rPr>
          <w:sz w:val="10"/>
        </w:rPr>
        <w:t xml:space="preserve"> Pro-choice activists supporting legal access to abortion protest during a demonstration outside the US Supreme Court in Washington, D.C., in 2020.</w:t>
      </w:r>
      <w:r w:rsidRPr="007D436E">
        <w:rPr>
          <w:sz w:val="12"/>
        </w:rPr>
        <w:t>¶</w:t>
      </w:r>
      <w:r w:rsidRPr="007D436E">
        <w:rPr>
          <w:sz w:val="10"/>
        </w:rPr>
        <w:t xml:space="preserve"> But what makes the Texas law more </w:t>
      </w:r>
      <w:r w:rsidRPr="007D436E">
        <w:rPr>
          <w:sz w:val="10"/>
        </w:rPr>
        <w:lastRenderedPageBreak/>
        <w:t>controversial</w:t>
      </w:r>
      <w:r w:rsidRPr="00BE1872">
        <w:rPr>
          <w:rStyle w:val="StyleUnderline"/>
        </w:rPr>
        <w:t>, and has rankled women's reproductive health advocates and providers – and may be difficult for Republicans to navigate in more moderate electorates – is a provision in the measure that deputizes individual citizens as the chief enforcer of the new anti-abortion rules.</w:t>
      </w:r>
      <w:r w:rsidRPr="007D436E">
        <w:rPr>
          <w:rStyle w:val="StyleUnderline"/>
          <w:sz w:val="12"/>
          <w:u w:val="none"/>
        </w:rPr>
        <w:t>¶</w:t>
      </w:r>
      <w:r w:rsidRPr="007D436E">
        <w:rPr>
          <w:sz w:val="10"/>
        </w:rPr>
        <w:t xml:space="preserve"> Under that provision, private citizens can sue abortion providers and anyone involved in "aiding and abetting" abortions, including someone driving a person to an abortion clinic. A successful plaintiff could be entitled to at least $10,000 in damages, according to the law. </w:t>
      </w:r>
      <w:r w:rsidRPr="007D436E">
        <w:rPr>
          <w:sz w:val="12"/>
        </w:rPr>
        <w:t>¶</w:t>
      </w:r>
      <w:r w:rsidRPr="007D436E">
        <w:rPr>
          <w:sz w:val="10"/>
        </w:rPr>
        <w:t xml:space="preserve"> Shana Kushner </w:t>
      </w:r>
      <w:proofErr w:type="spellStart"/>
      <w:r w:rsidRPr="007D436E">
        <w:rPr>
          <w:sz w:val="10"/>
        </w:rPr>
        <w:t>Gadarian</w:t>
      </w:r>
      <w:proofErr w:type="spellEnd"/>
      <w:r w:rsidRPr="007D436E">
        <w:rPr>
          <w:sz w:val="10"/>
        </w:rPr>
        <w:t>, chair of political science at Syracuse University's Maxwell School of Citizenship and Public Affairs, said within the Republican Party the average voter is not necessarily supportive of these types of bills, "even though they're more supportive of restricting access, or moving the timeline of when women can access abortion back."</w:t>
      </w:r>
      <w:r w:rsidRPr="007D436E">
        <w:rPr>
          <w:sz w:val="12"/>
        </w:rPr>
        <w:t>¶</w:t>
      </w:r>
      <w:r w:rsidRPr="007D436E">
        <w:rPr>
          <w:sz w:val="10"/>
        </w:rPr>
        <w:t xml:space="preserve"> "</w:t>
      </w:r>
      <w:r w:rsidRPr="007D436E">
        <w:rPr>
          <w:rStyle w:val="Emphasis"/>
          <w:highlight w:val="cyan"/>
        </w:rPr>
        <w:t xml:space="preserve">This </w:t>
      </w:r>
      <w:r w:rsidRPr="007D436E">
        <w:rPr>
          <w:rStyle w:val="Emphasis"/>
        </w:rPr>
        <w:t>kind of very extr</w:t>
      </w:r>
      <w:r w:rsidRPr="007D436E">
        <w:rPr>
          <w:rStyle w:val="Emphasis"/>
          <w:highlight w:val="cyan"/>
        </w:rPr>
        <w:t>eme ban is not s</w:t>
      </w:r>
      <w:r w:rsidRPr="00BE1872">
        <w:rPr>
          <w:rStyle w:val="Emphasis"/>
        </w:rPr>
        <w:t xml:space="preserve">uper </w:t>
      </w:r>
      <w:r w:rsidRPr="007D436E">
        <w:rPr>
          <w:rStyle w:val="Emphasis"/>
          <w:highlight w:val="cyan"/>
        </w:rPr>
        <w:t>popular</w:t>
      </w:r>
      <w:r w:rsidRPr="00BE1872">
        <w:rPr>
          <w:rStyle w:val="Emphasis"/>
        </w:rPr>
        <w:t>,"</w:t>
      </w:r>
      <w:r w:rsidRPr="007D436E">
        <w:rPr>
          <w:sz w:val="10"/>
        </w:rPr>
        <w:t xml:space="preserve"> she said.</w:t>
      </w:r>
      <w:r w:rsidRPr="007D436E">
        <w:rPr>
          <w:sz w:val="12"/>
        </w:rPr>
        <w:t>¶</w:t>
      </w:r>
      <w:r w:rsidRPr="007D436E">
        <w:rPr>
          <w:sz w:val="10"/>
        </w:rPr>
        <w:t xml:space="preserve"> Imani Gandy, senior editor of law and policy at </w:t>
      </w:r>
      <w:proofErr w:type="spellStart"/>
      <w:r w:rsidRPr="007D436E">
        <w:rPr>
          <w:sz w:val="10"/>
        </w:rPr>
        <w:t>Rewire.News</w:t>
      </w:r>
      <w:proofErr w:type="spellEnd"/>
      <w:r w:rsidRPr="007D436E">
        <w:rPr>
          <w:sz w:val="10"/>
        </w:rPr>
        <w:t>, said it's hard to imagine the legal ramifications if the Supreme Court or lower federal bench doesn't move against that piece of the law.</w:t>
      </w:r>
      <w:r w:rsidRPr="007D436E">
        <w:rPr>
          <w:sz w:val="12"/>
        </w:rPr>
        <w:t>¶</w:t>
      </w:r>
      <w:r w:rsidRPr="007D436E">
        <w:rPr>
          <w:sz w:val="10"/>
        </w:rPr>
        <w:t xml:space="preserve"> "It really does create this sort of mercenary society where we're a nation of people who are snitching and surveilling each other," she said.</w:t>
      </w:r>
      <w:r w:rsidRPr="007D436E">
        <w:rPr>
          <w:sz w:val="12"/>
        </w:rPr>
        <w:t>¶</w:t>
      </w:r>
      <w:r w:rsidRPr="007D436E">
        <w:rPr>
          <w:sz w:val="10"/>
        </w:rPr>
        <w:t xml:space="preserve"> Some GOP pollsters say giving other citizens the right to pursue enforcement could spark privacy concerns among parts of the base that have resisted COVID-19 regulations.</w:t>
      </w:r>
      <w:r w:rsidRPr="007D436E">
        <w:rPr>
          <w:sz w:val="12"/>
        </w:rPr>
        <w:t>¶</w:t>
      </w:r>
      <w:r w:rsidRPr="007D436E">
        <w:rPr>
          <w:sz w:val="10"/>
        </w:rPr>
        <w:t xml:space="preserve"> "The enforcement mechanism is truly a bizarre and probably unconstitutional," Ayers said. "The libertarian wing of the party will be appalled by the enforcement mechanism in SB 8."</w:t>
      </w:r>
      <w:r w:rsidRPr="007D436E">
        <w:rPr>
          <w:sz w:val="12"/>
        </w:rPr>
        <w:t>¶</w:t>
      </w:r>
      <w:r w:rsidRPr="007D436E">
        <w:rPr>
          <w:sz w:val="10"/>
        </w:rPr>
        <w:t xml:space="preserve"> </w:t>
      </w:r>
      <w:r w:rsidRPr="00BE1872">
        <w:rPr>
          <w:rStyle w:val="Emphasis"/>
        </w:rPr>
        <w:t xml:space="preserve">All the while, </w:t>
      </w:r>
      <w:r w:rsidRPr="007D436E">
        <w:rPr>
          <w:rStyle w:val="Emphasis"/>
          <w:highlight w:val="cyan"/>
        </w:rPr>
        <w:t xml:space="preserve">abortion is top-of-mind for voters. </w:t>
      </w:r>
      <w:r w:rsidRPr="007D436E">
        <w:rPr>
          <w:rStyle w:val="Emphasis"/>
          <w:b w:val="0"/>
          <w:sz w:val="12"/>
          <w:highlight w:val="cyan"/>
          <w:u w:val="none"/>
        </w:rPr>
        <w:t>¶</w:t>
      </w:r>
      <w:r w:rsidRPr="007D436E">
        <w:rPr>
          <w:sz w:val="10"/>
        </w:rPr>
        <w:t xml:space="preserve"> Gallup reported 47% of those polled in May, months before the Supreme Court's decision, said the issue of abortion will be one of the most important factors in voting for a candidate of a major office. Simultaneously, 24% say they will vote only for candidates who share their views on abortion. That number is significantly higher than in other years. </w:t>
      </w:r>
      <w:r w:rsidRPr="007D436E">
        <w:rPr>
          <w:sz w:val="12"/>
        </w:rPr>
        <w:t>¶</w:t>
      </w:r>
      <w:r w:rsidRPr="007D436E">
        <w:rPr>
          <w:sz w:val="8"/>
          <w:szCs w:val="8"/>
        </w:rPr>
        <w:t xml:space="preserve"> Republicans largely silent ¶ Major Republicans and conservative organizations haven't been proactive in voicing support for the bill since it went into </w:t>
      </w:r>
      <w:proofErr w:type="gramStart"/>
      <w:r w:rsidRPr="007D436E">
        <w:rPr>
          <w:sz w:val="8"/>
          <w:szCs w:val="8"/>
        </w:rPr>
        <w:t>effect, or</w:t>
      </w:r>
      <w:proofErr w:type="gramEnd"/>
      <w:r w:rsidRPr="007D436E">
        <w:rPr>
          <w:sz w:val="8"/>
          <w:szCs w:val="8"/>
        </w:rPr>
        <w:t xml:space="preserve"> have shunned whether they back the law. ¶ The National Republican Senatorial Committee, the campaign arm for Senate Republicans, did not post about the new Texas law on Twitter in the days following, but posted more than 20 times on Afghanistan. The organization did not post a public statement.¶ The Republican Governor's Association has not made any statement either in the past week, but it has retweeted Abbott's messages about immigration, election security and business and infrastructure investments. ¶ Similarly, the National Republican Congressional Committee, which raises money for House Republicans, did not post about the Texas law on social media, and no public statement was found. ¶ USA TODAY reached out to the Republican party's campaign arms for comment or direction to public statements and was told none were available. ¶ Texas' Republican Sens. John Cornyn and Ted Cruz, have been mostly silent on social media regarding the law, and posted no public statements. ¶ Sen. John Cornyn R-TX speaks about border security during a press conference with Sen. Ted Cruz R-TX at the </w:t>
      </w:r>
      <w:proofErr w:type="spellStart"/>
      <w:r w:rsidRPr="007D436E">
        <w:rPr>
          <w:sz w:val="8"/>
          <w:szCs w:val="8"/>
        </w:rPr>
        <w:t>Anzalduas</w:t>
      </w:r>
      <w:proofErr w:type="spellEnd"/>
      <w:r w:rsidRPr="007D436E">
        <w:rPr>
          <w:sz w:val="8"/>
          <w:szCs w:val="8"/>
        </w:rPr>
        <w:t xml:space="preserve"> International Bridge in Mission, Tx on Thursday, Jan. 10, 2019. The senators accompanied president </w:t>
      </w:r>
      <w:proofErr w:type="spellStart"/>
      <w:r w:rsidRPr="007D436E">
        <w:rPr>
          <w:sz w:val="8"/>
          <w:szCs w:val="8"/>
        </w:rPr>
        <w:t>President</w:t>
      </w:r>
      <w:proofErr w:type="spellEnd"/>
      <w:r w:rsidRPr="007D436E">
        <w:rPr>
          <w:sz w:val="8"/>
          <w:szCs w:val="8"/>
        </w:rPr>
        <w:t xml:space="preserve"> Donald Trump on his trip to the southern border earlier in the day. (Via </w:t>
      </w:r>
      <w:proofErr w:type="spellStart"/>
      <w:r w:rsidRPr="007D436E">
        <w:rPr>
          <w:sz w:val="8"/>
          <w:szCs w:val="8"/>
        </w:rPr>
        <w:t>OlyDrop</w:t>
      </w:r>
      <w:proofErr w:type="spellEnd"/>
      <w:r w:rsidRPr="007D436E">
        <w:rPr>
          <w:sz w:val="8"/>
          <w:szCs w:val="8"/>
        </w:rPr>
        <w:t xml:space="preserve">)¶ Cornyn retweeted a few posts analyzing the bill and USA TODAY was told from his office they didn't have more </w:t>
      </w:r>
      <w:proofErr w:type="gramStart"/>
      <w:r w:rsidRPr="007D436E">
        <w:rPr>
          <w:sz w:val="8"/>
          <w:szCs w:val="8"/>
        </w:rPr>
        <w:t>at the moment</w:t>
      </w:r>
      <w:proofErr w:type="gramEnd"/>
      <w:r w:rsidRPr="007D436E">
        <w:rPr>
          <w:sz w:val="8"/>
          <w:szCs w:val="8"/>
        </w:rPr>
        <w:t xml:space="preserve"> to add. Cruz's office did not point USA TODAY to any public statement.¶ A spokesman for Senate Minority Leader Mitch McConnell, R-Ky., told USA TODAY their office would forward any statements on the law if the GOP leader made any. But McConnell did offer a brief and reserved reaction about the law when speaking at an event in Kentucky last week.¶ “I think it was a highly technical decision,” he told reporters. “Whether it leads to a broader ruling on Roe vs. Wade is unclear at this point.”¶ House Minority Leader Kevin McCarthy, R-Calif., hadn't posted a public statement, either. The official GOP Twitter account also had not mentioned the abortion bill.¶ Sen. Bill Cassidy, R-La., said on ABC News he believes the Supreme Court will ultimately overturn the Texas law, despite its refusal to last week. ¶ "I think the Supreme Court will swat it away once it comes to them in an appropriate manner. If it is as terrible as people say it is, it will be destroyed by the Supreme Court," Cassidy said.¶ As for Democrats, they've attacked the bill with vengeance. ¶ "The Supreme Court’s cowardly, dark-of-night decision to uphold a flagrantly unconstitutional assault on women’s rights and health is staggering," said House Speaker Nancy Pelosi, D-Calif., in a statement. “SB8 delivers catastrophe to women in Texas, particularly women of color and women from low-income communities."¶ Pelosi said the House will vote later this month on a bill that would protect the right to abortion across the country by codifying Roe v. Wade.¶ </w:t>
      </w:r>
      <w:proofErr w:type="spellStart"/>
      <w:r w:rsidRPr="007D436E">
        <w:rPr>
          <w:sz w:val="8"/>
          <w:szCs w:val="8"/>
        </w:rPr>
        <w:t>Congress:Pelosi</w:t>
      </w:r>
      <w:proofErr w:type="spellEnd"/>
      <w:r w:rsidRPr="007D436E">
        <w:rPr>
          <w:sz w:val="8"/>
          <w:szCs w:val="8"/>
        </w:rPr>
        <w:t xml:space="preserve"> says House will vote on abortion access bill in response to Supreme Court decision on Texas law¶ The bill brings abortion into high-profile races¶ The Texas law will likely play a role in next year's battle for the Senate where there is currently a 50-50 party breakdown.¶ In the battleground state of Pennsylvania, for instance, candidates from both sides are rushing to succeed retiring Republican Sen. Pat Toomey.¶ Democratic candidate Val </w:t>
      </w:r>
      <w:proofErr w:type="spellStart"/>
      <w:r w:rsidRPr="007D436E">
        <w:rPr>
          <w:sz w:val="8"/>
          <w:szCs w:val="8"/>
        </w:rPr>
        <w:t>Arkoosh</w:t>
      </w:r>
      <w:proofErr w:type="spellEnd"/>
      <w:r w:rsidRPr="007D436E">
        <w:rPr>
          <w:sz w:val="8"/>
          <w:szCs w:val="8"/>
        </w:rPr>
        <w:t xml:space="preserve"> pounced on the Texas abortion law, tweeting: "Say it with me: End the filibuster. Codify Roe v. Wade. The Senate should come back and do it — now."¶ The five-person Pennsylvania GOP field, however, has been mostly quiet.¶ None of the Republican contenders responded to USA TODAY's request for comment except for Craig Snyder, a former chief of staff for the late former Sen. Arlen Specter who is running as an anti-Trump candidate.¶ Snyder, who said he supports the unborn and "autonomy" of women, said the law is "clearly unconstitutional" based on Supreme Court precedent. He said it represents a sharp departure from what most general election voters think about abortion.¶ "I think it's another victory for extremism over the views of what I think is the American majority," Snyder said.¶ In other states, Republican candidates have avoided touting Texas' law specifically while still framing the abortion fight as a weakness for Democrats.¶ One of the high-profile races in 2021 will be Virginia's gubernatorial contest between Republican Glenn </w:t>
      </w:r>
      <w:proofErr w:type="spellStart"/>
      <w:r w:rsidRPr="007D436E">
        <w:rPr>
          <w:sz w:val="8"/>
          <w:szCs w:val="8"/>
        </w:rPr>
        <w:t>Youngkin</w:t>
      </w:r>
      <w:proofErr w:type="spellEnd"/>
      <w:r w:rsidRPr="007D436E">
        <w:rPr>
          <w:sz w:val="8"/>
          <w:szCs w:val="8"/>
        </w:rPr>
        <w:t xml:space="preserve"> and Democrat Terry McAuliffe.¶ The </w:t>
      </w:r>
      <w:proofErr w:type="spellStart"/>
      <w:r w:rsidRPr="007D436E">
        <w:rPr>
          <w:sz w:val="8"/>
          <w:szCs w:val="8"/>
        </w:rPr>
        <w:t>Youngkin</w:t>
      </w:r>
      <w:proofErr w:type="spellEnd"/>
      <w:r w:rsidRPr="007D436E">
        <w:rPr>
          <w:sz w:val="8"/>
          <w:szCs w:val="8"/>
        </w:rPr>
        <w:t xml:space="preserve"> campaign fired off a press release Tuesday afternoon chastising McAuliffe for his past comments on abortion, but it made no mention of the Texas law.¶ </w:t>
      </w:r>
      <w:proofErr w:type="spellStart"/>
      <w:r w:rsidRPr="007D436E">
        <w:rPr>
          <w:sz w:val="8"/>
          <w:szCs w:val="8"/>
        </w:rPr>
        <w:t>Youngkin</w:t>
      </w:r>
      <w:proofErr w:type="spellEnd"/>
      <w:r w:rsidRPr="007D436E">
        <w:rPr>
          <w:sz w:val="8"/>
          <w:szCs w:val="8"/>
        </w:rPr>
        <w:t xml:space="preserve"> dodged a CNN reporter when asked three times on Tuesday if a similar 6-week ban such as the one in Texas should be made law in Virginia, only saying that he's "pro-life."¶ </w:t>
      </w:r>
      <w:proofErr w:type="spellStart"/>
      <w:r w:rsidRPr="007D436E">
        <w:rPr>
          <w:sz w:val="8"/>
          <w:szCs w:val="8"/>
        </w:rPr>
        <w:t>Youngkin</w:t>
      </w:r>
      <w:proofErr w:type="spellEnd"/>
      <w:r w:rsidRPr="007D436E">
        <w:rPr>
          <w:sz w:val="8"/>
          <w:szCs w:val="8"/>
        </w:rPr>
        <w:t xml:space="preserve"> campaign spokeswoman Macaulay Porter said from the start of the race he's been an anti-abortion candidate, who "believes in exceptions in the case of rape, incest and when the mother’s life is in jeopardy."¶ "Terry McAuliffe is trying to divide us and distract from his own extreme, pro-abortion position," she said in a statement. "The Texas law is not something that is here in Virginia. What is in Virginia is Terry McAuliffe’s extreme agenda, which advocates for abortion, all the way up through and including birth.”¶ The McAuliffe campaign has gone on the offensive with a series of attack ads to remind Virginians about </w:t>
      </w:r>
      <w:proofErr w:type="spellStart"/>
      <w:r w:rsidRPr="007D436E">
        <w:rPr>
          <w:sz w:val="8"/>
          <w:szCs w:val="8"/>
        </w:rPr>
        <w:t>Youngkin's</w:t>
      </w:r>
      <w:proofErr w:type="spellEnd"/>
      <w:r w:rsidRPr="007D436E">
        <w:rPr>
          <w:sz w:val="8"/>
          <w:szCs w:val="8"/>
        </w:rPr>
        <w:t xml:space="preserve"> anti-abortion stances. It also revived a video released by a liberal activist in July showing </w:t>
      </w:r>
      <w:proofErr w:type="spellStart"/>
      <w:r w:rsidRPr="007D436E">
        <w:rPr>
          <w:sz w:val="8"/>
          <w:szCs w:val="8"/>
        </w:rPr>
        <w:t>Youngkin</w:t>
      </w:r>
      <w:proofErr w:type="spellEnd"/>
      <w:r w:rsidRPr="007D436E">
        <w:rPr>
          <w:sz w:val="8"/>
          <w:szCs w:val="8"/>
        </w:rPr>
        <w:t xml:space="preserve"> telling a voter he is keeping quiet about his anti-abortion views.¶ McAuliffe said if elected to another term he will "enshrine" abortion rights into the state constitution, and fight for new protections. He also expressed confidence that left-leaning and independent voters will come out big this November as a warning shot to Republicans in 2022 about how they have overstepped.¶ "The future of this country is going to be a battle to protect and preserve woman's rights to make their own decisions about their own body," McAuliffe said.¶ Supreme Court back in the spotlight?¶ Democrats see the Texas law as a way to remind voters of the importance of the Supreme Court — and how Senate control plays into that longer game.¶ Historically, the party not in control of the White House has success in midterms, which could have a direct impact on the court because the Senate is tasked with confirming nominees. With three Donald Trump nominees on the bench, conservatives now hold a comfortable 6-3 majority. ¶ Jazmin Vargas, the national press secretary for the Democratic Senatorial Campaign Committee, said Democrats plan on highlighting the abortion ruling over the Texas law and the Supreme Court's power in the midterm elections.¶ “The freedom for women to make our own health care decisions is on the ballot in 2022 and in key Senate battleground states. Democrats will be holding Republican Senate candidates accountable for their anti-choice </w:t>
      </w:r>
      <w:proofErr w:type="gramStart"/>
      <w:r w:rsidRPr="007D436E">
        <w:rPr>
          <w:sz w:val="8"/>
          <w:szCs w:val="8"/>
        </w:rPr>
        <w:t>record</w:t>
      </w:r>
      <w:proofErr w:type="gramEnd"/>
      <w:r w:rsidRPr="007D436E">
        <w:rPr>
          <w:sz w:val="8"/>
          <w:szCs w:val="8"/>
        </w:rPr>
        <w:t xml:space="preserve"> and we will be reminding voters of the stakes in next year’s election – and why we must defend a Democratic Senate majority with the power to confirm or reject Supreme Court justices," she said in a statement to USA TODAY.¶ This Friday, Sept. 3, 2021, photo shows the Supreme Court in Washington. The Supreme Court's decision this past week not to interfere with the state's strict abortion law, provoked outrage from liberals and cheers from many conservatives. President Joe Biden assailed it. But the decision also astonished many that Texas could essentially outmaneuver Supreme Court precedent on women's constitutional right to abortion. (AP Photo/J. Scott Applewhite) ORG XMIT: DCSA117¶ The House Democrats' campaign arm also came out swinging on the new law. ¶ “We’re going to make clear to the American people that this type of draconian law – that targets people seeking reproductive care and places bounties on the heads of those who help them – risks becoming the norm under a Republican majority, and Democrats won’t allow that to happen," said Democratic Congressional Campaign Committee spokesperson </w:t>
      </w:r>
      <w:proofErr w:type="spellStart"/>
      <w:r w:rsidRPr="007D436E">
        <w:rPr>
          <w:sz w:val="8"/>
          <w:szCs w:val="8"/>
        </w:rPr>
        <w:t>Nebeyatt</w:t>
      </w:r>
      <w:proofErr w:type="spellEnd"/>
      <w:r w:rsidRPr="007D436E">
        <w:rPr>
          <w:sz w:val="8"/>
          <w:szCs w:val="8"/>
        </w:rPr>
        <w:t xml:space="preserve"> </w:t>
      </w:r>
      <w:proofErr w:type="spellStart"/>
      <w:r w:rsidRPr="007D436E">
        <w:rPr>
          <w:sz w:val="8"/>
          <w:szCs w:val="8"/>
        </w:rPr>
        <w:t>Betre</w:t>
      </w:r>
      <w:proofErr w:type="spellEnd"/>
      <w:r w:rsidRPr="007D436E">
        <w:rPr>
          <w:sz w:val="8"/>
          <w:szCs w:val="8"/>
        </w:rPr>
        <w:t xml:space="preserve">.¶ But CNN political commentator Scott Jennings, a longtime Republican adviser, said Democrats and others should pump their brakes before thinking the lack of a GOP rally in the days after the Texas law took effect represents a tectonic shift in a nearly half-century old debate.¶ "Are there any voters out there who don't know that the Republican Party is the pro-life party and the Democratic Party is the abortion party? It's been a clear contour of our elections for a long time," he said.¶ Jennings said outside of Texas each conservative candidate at the Senate and gubernatorial level is making their own decision on how to handle the issue, but that the GOP isn't going to abandon its anti-abortion base. ¶ "There's an assumption by Democrats that they're going to be able to make an entire election about abortion, when you got runaway inflation, Afghanistan debacle and COVID is now re-surging," he said. ¶ Anti-abortion activists aren't fretting about Republican reticence thus far, saying that Texas legislators have inspired leaders in other Republican-controlled state legislatures to say they are looking to mimic the law.¶ "We are in the early days, so time will tell," said </w:t>
      </w:r>
      <w:proofErr w:type="spellStart"/>
      <w:r w:rsidRPr="007D436E">
        <w:rPr>
          <w:sz w:val="8"/>
          <w:szCs w:val="8"/>
        </w:rPr>
        <w:t>Kristan</w:t>
      </w:r>
      <w:proofErr w:type="spellEnd"/>
      <w:r w:rsidRPr="007D436E">
        <w:rPr>
          <w:sz w:val="8"/>
          <w:szCs w:val="8"/>
        </w:rPr>
        <w:t xml:space="preserve"> Hawkins, president of Students for Life of America. ¶ She said social conservative activists are inspired by the "innovative ways to protect life" that Texas Republicans used to enforce the 6-week ban and there is a growing expectation that politicians will follow through. ¶ "Empowering private citizens was a response to a legal and political class failing to do their jobs and enforce the law," Hawkins said.¶ The Supreme Court's work on abortion isn't over. The court is expected to hear a blockbuster challenge to Mississippi's ban on most abortions after 15 weeks of pregnancy.¶ That dispute, which could be argued at the court later this year and decided next summer right before the elections, is expected to address central questions about the constitutionality of abortion and restrictions on it imposed by states.¶ Ayers, the GOP pollster, said abortion will remain an "unresolvable moral issue" but added that Democratic and Republican campaigns are measuring how much Texas has tipped the political scales, even if by inches.¶ "Americans as a whole view abortion as a moral dilemma that I believe will never be fully resolved to the satisfaction of people on either extreme of the debate," he said. </w:t>
      </w:r>
    </w:p>
    <w:p w14:paraId="24FA5C8B" w14:textId="77777777" w:rsidR="007C5ACF" w:rsidRPr="00BE1872" w:rsidRDefault="007C5ACF" w:rsidP="007C5ACF"/>
    <w:p w14:paraId="33BD1757" w14:textId="77777777" w:rsidR="007C5ACF" w:rsidRDefault="007C5ACF" w:rsidP="007C5ACF">
      <w:pPr>
        <w:pStyle w:val="Heading4"/>
      </w:pPr>
      <w:r>
        <w:t xml:space="preserve">The </w:t>
      </w:r>
      <w:proofErr w:type="spellStart"/>
      <w:r>
        <w:t>aff</w:t>
      </w:r>
      <w:proofErr w:type="spellEnd"/>
      <w:r>
        <w:t xml:space="preserve"> is massively unpopular – majority of voters oppose the </w:t>
      </w:r>
      <w:proofErr w:type="spellStart"/>
      <w:r>
        <w:t>aff</w:t>
      </w:r>
      <w:proofErr w:type="spellEnd"/>
      <w:r>
        <w:t xml:space="preserve"> – regardless of political affiliation</w:t>
      </w:r>
    </w:p>
    <w:p w14:paraId="78352C15" w14:textId="77777777" w:rsidR="007C5ACF" w:rsidRDefault="007C5ACF" w:rsidP="007C5ACF">
      <w:r w:rsidRPr="009127A1">
        <w:rPr>
          <w:rStyle w:val="Style13ptBold"/>
        </w:rPr>
        <w:t>Schulte 5-4</w:t>
      </w:r>
      <w:r>
        <w:t xml:space="preserve"> [Gabriela Schulte, 5-4-2021, “Poll: Majority oppose proposal to temporarily waive intellectual property rights on COVID-19 vaccines” The Hill, Accessed 8-11-2021, </w:t>
      </w:r>
      <w:hyperlink r:id="rId7" w:history="1">
        <w:r w:rsidRPr="00BD593B">
          <w:rPr>
            <w:rStyle w:val="Hyperlink"/>
          </w:rPr>
          <w:t>https://thehill.com/hilltv/what-americas-thinking/551797-poll-majority-oppose-proposal-to-temporarily-waive-intellectual</w:t>
        </w:r>
      </w:hyperlink>
      <w:r>
        <w:t xml:space="preserve"> </w:t>
      </w:r>
      <w:proofErr w:type="spellStart"/>
      <w:r>
        <w:t>ww</w:t>
      </w:r>
      <w:proofErr w:type="spellEnd"/>
      <w:r>
        <w:t xml:space="preserve"> </w:t>
      </w:r>
    </w:p>
    <w:p w14:paraId="2AE92CC6" w14:textId="77777777" w:rsidR="007C5ACF" w:rsidRDefault="007C5ACF" w:rsidP="007C5ACF">
      <w:r w:rsidRPr="009127A1">
        <w:rPr>
          <w:rStyle w:val="Emphasis"/>
        </w:rPr>
        <w:t xml:space="preserve">A </w:t>
      </w:r>
      <w:r w:rsidRPr="00801953">
        <w:rPr>
          <w:rStyle w:val="Emphasis"/>
          <w:highlight w:val="cyan"/>
        </w:rPr>
        <w:t>majority of voters oppose</w:t>
      </w:r>
      <w:r w:rsidRPr="009127A1">
        <w:rPr>
          <w:rStyle w:val="Emphasis"/>
        </w:rPr>
        <w:t xml:space="preserve"> the proposal to temporarily </w:t>
      </w:r>
      <w:r w:rsidRPr="00801953">
        <w:rPr>
          <w:rStyle w:val="Emphasis"/>
          <w:highlight w:val="cyan"/>
        </w:rPr>
        <w:t>waive intellectual property rights</w:t>
      </w:r>
      <w:r w:rsidRPr="009127A1">
        <w:rPr>
          <w:rStyle w:val="Emphasis"/>
        </w:rPr>
        <w:t xml:space="preserve"> on COVID-19 vaccines,</w:t>
      </w:r>
      <w:r w:rsidRPr="009127A1">
        <w:rPr>
          <w:sz w:val="16"/>
        </w:rPr>
        <w:t xml:space="preserve"> a new Hill-</w:t>
      </w:r>
      <w:proofErr w:type="spellStart"/>
      <w:r w:rsidRPr="009127A1">
        <w:rPr>
          <w:sz w:val="16"/>
        </w:rPr>
        <w:t>HarrisX</w:t>
      </w:r>
      <w:proofErr w:type="spellEnd"/>
      <w:r w:rsidRPr="009127A1">
        <w:rPr>
          <w:sz w:val="16"/>
        </w:rPr>
        <w:t xml:space="preserve"> poll finds.</w:t>
      </w:r>
      <w:r w:rsidRPr="009127A1">
        <w:rPr>
          <w:sz w:val="12"/>
        </w:rPr>
        <w:t>¶</w:t>
      </w:r>
      <w:r w:rsidRPr="009127A1">
        <w:rPr>
          <w:sz w:val="16"/>
        </w:rPr>
        <w:t xml:space="preserve"> </w:t>
      </w:r>
      <w:r w:rsidRPr="009127A1">
        <w:rPr>
          <w:rStyle w:val="StyleUnderline"/>
        </w:rPr>
        <w:t>The survey comes as the Biden administration faces mounting pressure to support a proposal led by India and South Africa that would waive an international intellectual property agreement that protects pharmaceutical trade secrets.</w:t>
      </w:r>
      <w:r w:rsidRPr="009127A1">
        <w:rPr>
          <w:rStyle w:val="StyleUnderline"/>
          <w:sz w:val="12"/>
          <w:u w:val="none"/>
        </w:rPr>
        <w:t>¶</w:t>
      </w:r>
      <w:r w:rsidRPr="009127A1">
        <w:rPr>
          <w:sz w:val="16"/>
        </w:rPr>
        <w:t xml:space="preserve"> Backers of the move argue it would enable lower-income countries to manufacture the vaccines themselves while those opposed say it could make the vaccine less safe and damper production in existing locations.</w:t>
      </w:r>
      <w:r w:rsidRPr="009127A1">
        <w:rPr>
          <w:sz w:val="12"/>
        </w:rPr>
        <w:t>¶</w:t>
      </w:r>
      <w:r w:rsidRPr="009127A1">
        <w:rPr>
          <w:sz w:val="16"/>
        </w:rPr>
        <w:t xml:space="preserve"> </w:t>
      </w:r>
      <w:r w:rsidRPr="00801953">
        <w:rPr>
          <w:rStyle w:val="Emphasis"/>
          <w:highlight w:val="cyan"/>
        </w:rPr>
        <w:t>Fifty-seven percent of registered voters</w:t>
      </w:r>
      <w:r w:rsidRPr="009127A1">
        <w:rPr>
          <w:rStyle w:val="Emphasis"/>
        </w:rPr>
        <w:t xml:space="preserve"> in the May 3-4 survey </w:t>
      </w:r>
      <w:r w:rsidRPr="00801953">
        <w:rPr>
          <w:rStyle w:val="Emphasis"/>
          <w:highlight w:val="cyan"/>
        </w:rPr>
        <w:t>said they oppose the proposal to waive intellectual property rights</w:t>
      </w:r>
      <w:r w:rsidRPr="009127A1">
        <w:rPr>
          <w:rStyle w:val="Emphasis"/>
        </w:rPr>
        <w:t xml:space="preserve"> on COVID-19 vaccines</w:t>
      </w:r>
      <w:r w:rsidRPr="009127A1">
        <w:rPr>
          <w:sz w:val="16"/>
        </w:rPr>
        <w:t xml:space="preserve">. By contrast, 43 percent of respondents said they support the proposal. </w:t>
      </w:r>
      <w:r w:rsidRPr="009127A1">
        <w:rPr>
          <w:sz w:val="12"/>
        </w:rPr>
        <w:t>¶</w:t>
      </w:r>
      <w:r w:rsidRPr="009127A1">
        <w:rPr>
          <w:sz w:val="16"/>
        </w:rPr>
        <w:t xml:space="preserve"> </w:t>
      </w:r>
      <w:r w:rsidRPr="00801953">
        <w:rPr>
          <w:rStyle w:val="Emphasis"/>
          <w:highlight w:val="cyan"/>
        </w:rPr>
        <w:t xml:space="preserve">Sixty-four percent of Republican voters </w:t>
      </w:r>
      <w:r w:rsidRPr="007A0955">
        <w:rPr>
          <w:rStyle w:val="Emphasis"/>
        </w:rPr>
        <w:t xml:space="preserve">along with </w:t>
      </w:r>
      <w:r w:rsidRPr="00801953">
        <w:rPr>
          <w:rStyle w:val="Emphasis"/>
          <w:highlight w:val="cyan"/>
        </w:rPr>
        <w:t>52 percent of both Democratic and independent voters said they oppose waiving</w:t>
      </w:r>
      <w:r w:rsidRPr="009127A1">
        <w:rPr>
          <w:rStyle w:val="Emphasis"/>
        </w:rPr>
        <w:t xml:space="preserve"> the </w:t>
      </w:r>
      <w:r w:rsidRPr="00801953">
        <w:rPr>
          <w:rStyle w:val="Emphasis"/>
          <w:highlight w:val="cyan"/>
        </w:rPr>
        <w:t>intellectual property rights</w:t>
      </w:r>
      <w:r w:rsidRPr="009127A1">
        <w:rPr>
          <w:rStyle w:val="Emphasis"/>
        </w:rPr>
        <w:t xml:space="preserve"> of vaccines.</w:t>
      </w:r>
      <w:r w:rsidRPr="009127A1">
        <w:rPr>
          <w:rStyle w:val="Emphasis"/>
          <w:b w:val="0"/>
          <w:sz w:val="12"/>
          <w:u w:val="none"/>
        </w:rPr>
        <w:t>¶</w:t>
      </w:r>
      <w:r w:rsidRPr="009127A1">
        <w:rPr>
          <w:rStyle w:val="Emphasis"/>
          <w:sz w:val="12"/>
        </w:rPr>
        <w:t xml:space="preserve"> </w:t>
      </w:r>
      <w:r w:rsidRPr="009127A1">
        <w:rPr>
          <w:rStyle w:val="Emphasis"/>
        </w:rPr>
        <w:t xml:space="preserve">"This is a complex </w:t>
      </w:r>
      <w:r w:rsidRPr="007A0955">
        <w:rPr>
          <w:rStyle w:val="Emphasis"/>
        </w:rPr>
        <w:t>issue</w:t>
      </w:r>
      <w:r w:rsidRPr="009127A1">
        <w:rPr>
          <w:rStyle w:val="Emphasis"/>
        </w:rPr>
        <w:t xml:space="preserve"> with a remarkably </w:t>
      </w:r>
      <w:r w:rsidRPr="00801953">
        <w:rPr>
          <w:rStyle w:val="Emphasis"/>
          <w:highlight w:val="cyan"/>
        </w:rPr>
        <w:t>sophisticated understanding by the public</w:t>
      </w:r>
      <w:r w:rsidRPr="009127A1">
        <w:rPr>
          <w:rStyle w:val="Emphasis"/>
        </w:rPr>
        <w:t xml:space="preserve">. The tension is as follows: On one hand you have the need to protect the intellectual property rights of the </w:t>
      </w:r>
      <w:r w:rsidRPr="009127A1">
        <w:rPr>
          <w:rStyle w:val="Emphasis"/>
        </w:rPr>
        <w:lastRenderedPageBreak/>
        <w:t>scientists and companies that brought about the fastest vaccine in history, and will likely need to produce new versions of the shot even faster to battle evolving strains</w:t>
      </w:r>
      <w:r w:rsidRPr="009127A1">
        <w:rPr>
          <w:sz w:val="16"/>
        </w:rPr>
        <w:t xml:space="preserve">," </w:t>
      </w:r>
      <w:proofErr w:type="spellStart"/>
      <w:r w:rsidRPr="009127A1">
        <w:rPr>
          <w:sz w:val="16"/>
        </w:rPr>
        <w:t>Dritan</w:t>
      </w:r>
      <w:proofErr w:type="spellEnd"/>
      <w:r w:rsidRPr="009127A1">
        <w:rPr>
          <w:sz w:val="16"/>
        </w:rPr>
        <w:t xml:space="preserve"> </w:t>
      </w:r>
      <w:proofErr w:type="spellStart"/>
      <w:r w:rsidRPr="009127A1">
        <w:rPr>
          <w:sz w:val="16"/>
        </w:rPr>
        <w:t>Nesho</w:t>
      </w:r>
      <w:proofErr w:type="spellEnd"/>
      <w:r w:rsidRPr="009127A1">
        <w:rPr>
          <w:sz w:val="16"/>
        </w:rPr>
        <w:t xml:space="preserve">, chief researcher and CEO of </w:t>
      </w:r>
      <w:proofErr w:type="spellStart"/>
      <w:r w:rsidRPr="009127A1">
        <w:rPr>
          <w:sz w:val="16"/>
        </w:rPr>
        <w:t>HarrisX</w:t>
      </w:r>
      <w:proofErr w:type="spellEnd"/>
      <w:r w:rsidRPr="009127A1">
        <w:rPr>
          <w:sz w:val="16"/>
        </w:rPr>
        <w:t>, told Hill.TV.</w:t>
      </w:r>
      <w:r w:rsidRPr="009127A1">
        <w:rPr>
          <w:sz w:val="12"/>
        </w:rPr>
        <w:t>¶</w:t>
      </w:r>
      <w:r w:rsidRPr="009127A1">
        <w:rPr>
          <w:sz w:val="16"/>
        </w:rPr>
        <w:t xml:space="preserve"> "On the other hand there’s the need to save lives, reaching global heard immunity and providing access to the vaccine as broadly and equitably as </w:t>
      </w:r>
      <w:proofErr w:type="spellStart"/>
      <w:r w:rsidRPr="009127A1">
        <w:rPr>
          <w:sz w:val="16"/>
        </w:rPr>
        <w:t>as</w:t>
      </w:r>
      <w:proofErr w:type="spellEnd"/>
      <w:r w:rsidRPr="009127A1">
        <w:rPr>
          <w:sz w:val="16"/>
        </w:rPr>
        <w:t xml:space="preserve"> possible," </w:t>
      </w:r>
      <w:proofErr w:type="spellStart"/>
      <w:r w:rsidRPr="009127A1">
        <w:rPr>
          <w:sz w:val="16"/>
        </w:rPr>
        <w:t>Nesho</w:t>
      </w:r>
      <w:proofErr w:type="spellEnd"/>
      <w:r w:rsidRPr="009127A1">
        <w:rPr>
          <w:sz w:val="16"/>
        </w:rPr>
        <w:t xml:space="preserve"> continued.</w:t>
      </w:r>
      <w:r w:rsidRPr="009127A1">
        <w:rPr>
          <w:sz w:val="12"/>
        </w:rPr>
        <w:t>¶</w:t>
      </w:r>
      <w:r w:rsidRPr="009127A1">
        <w:rPr>
          <w:sz w:val="16"/>
        </w:rPr>
        <w:t xml:space="preserve"> </w:t>
      </w:r>
      <w:r w:rsidRPr="009127A1">
        <w:rPr>
          <w:rStyle w:val="StyleUnderline"/>
        </w:rPr>
        <w:t xml:space="preserve">"Today a majority of </w:t>
      </w:r>
      <w:r w:rsidRPr="007A0955">
        <w:rPr>
          <w:rStyle w:val="StyleUnderline"/>
        </w:rPr>
        <w:t xml:space="preserve">57 percent of U.S. </w:t>
      </w:r>
      <w:r w:rsidRPr="00801953">
        <w:rPr>
          <w:rStyle w:val="StyleUnderline"/>
          <w:highlight w:val="cyan"/>
        </w:rPr>
        <w:t>voters</w:t>
      </w:r>
      <w:r w:rsidRPr="007A0955">
        <w:rPr>
          <w:rStyle w:val="StyleUnderline"/>
        </w:rPr>
        <w:t xml:space="preserve"> would </w:t>
      </w:r>
      <w:r w:rsidRPr="00801953">
        <w:rPr>
          <w:rStyle w:val="StyleUnderline"/>
          <w:highlight w:val="cyan"/>
        </w:rPr>
        <w:t>like to protect the intellectual property of vaccine makers</w:t>
      </w:r>
      <w:r w:rsidRPr="009127A1">
        <w:rPr>
          <w:rStyle w:val="StyleUnderline"/>
        </w:rPr>
        <w:t xml:space="preserve">, but as more and more people are vaccinated in advanced economies, voter pressure for broader and more equitable distribution will rise," </w:t>
      </w:r>
      <w:proofErr w:type="spellStart"/>
      <w:r w:rsidRPr="009127A1">
        <w:rPr>
          <w:rStyle w:val="StyleUnderline"/>
        </w:rPr>
        <w:t>Nesho</w:t>
      </w:r>
      <w:proofErr w:type="spellEnd"/>
      <w:r w:rsidRPr="009127A1">
        <w:rPr>
          <w:rStyle w:val="StyleUnderline"/>
        </w:rPr>
        <w:t xml:space="preserve"> added. "Already we see </w:t>
      </w:r>
      <w:r w:rsidRPr="00801953">
        <w:rPr>
          <w:rStyle w:val="StyleUnderline"/>
          <w:highlight w:val="cyan"/>
        </w:rPr>
        <w:t>Democrats and independents here split on the issue</w:t>
      </w:r>
      <w:r w:rsidRPr="009127A1">
        <w:rPr>
          <w:rStyle w:val="StyleUnderline"/>
        </w:rPr>
        <w:t xml:space="preserve"> of whether or not to waive IP rights to provide greater access to the vaccines."</w:t>
      </w:r>
      <w:r w:rsidRPr="009127A1">
        <w:rPr>
          <w:rStyle w:val="StyleUnderline"/>
          <w:sz w:val="12"/>
          <w:u w:val="none"/>
        </w:rPr>
        <w:t>¶</w:t>
      </w:r>
      <w:r w:rsidRPr="009127A1">
        <w:rPr>
          <w:sz w:val="16"/>
        </w:rPr>
        <w:t xml:space="preserve"> </w:t>
      </w:r>
      <w:r w:rsidRPr="007A0397">
        <w:rPr>
          <w:rStyle w:val="Emphasis"/>
        </w:rPr>
        <w:t xml:space="preserve">President </w:t>
      </w:r>
      <w:r w:rsidRPr="00801953">
        <w:rPr>
          <w:rStyle w:val="Emphasis"/>
          <w:highlight w:val="cyan"/>
        </w:rPr>
        <w:t>Biden is expected to weigh in</w:t>
      </w:r>
      <w:r w:rsidRPr="007A0397">
        <w:rPr>
          <w:rStyle w:val="Emphasis"/>
        </w:rPr>
        <w:t xml:space="preserve"> on the proposal </w:t>
      </w:r>
      <w:r w:rsidRPr="00801953">
        <w:rPr>
          <w:rStyle w:val="Emphasis"/>
          <w:highlight w:val="cyan"/>
        </w:rPr>
        <w:t>at a W</w:t>
      </w:r>
      <w:r w:rsidRPr="007A0397">
        <w:rPr>
          <w:rStyle w:val="Emphasis"/>
        </w:rPr>
        <w:t xml:space="preserve">orld </w:t>
      </w:r>
      <w:r w:rsidRPr="00801953">
        <w:rPr>
          <w:rStyle w:val="Emphasis"/>
          <w:highlight w:val="cyan"/>
        </w:rPr>
        <w:t>T</w:t>
      </w:r>
      <w:r w:rsidRPr="007A0397">
        <w:rPr>
          <w:rStyle w:val="Emphasis"/>
        </w:rPr>
        <w:t xml:space="preserve">rade </w:t>
      </w:r>
      <w:r w:rsidRPr="00801953">
        <w:rPr>
          <w:rStyle w:val="Emphasis"/>
          <w:highlight w:val="cyan"/>
        </w:rPr>
        <w:t>O</w:t>
      </w:r>
      <w:r w:rsidRPr="007A0397">
        <w:rPr>
          <w:rStyle w:val="Emphasis"/>
        </w:rPr>
        <w:t xml:space="preserve">rganization </w:t>
      </w:r>
      <w:r w:rsidRPr="00801953">
        <w:rPr>
          <w:rStyle w:val="Emphasis"/>
          <w:highlight w:val="cyan"/>
        </w:rPr>
        <w:t>meeting</w:t>
      </w:r>
      <w:r w:rsidRPr="007A0397">
        <w:rPr>
          <w:rStyle w:val="Emphasis"/>
        </w:rPr>
        <w:t xml:space="preserve"> on Wednesday</w:t>
      </w:r>
      <w:r w:rsidRPr="009127A1">
        <w:rPr>
          <w:sz w:val="16"/>
        </w:rPr>
        <w:t>.</w:t>
      </w:r>
      <w:r w:rsidRPr="009127A1">
        <w:rPr>
          <w:sz w:val="12"/>
        </w:rPr>
        <w:t>¶</w:t>
      </w:r>
      <w:r w:rsidRPr="009127A1">
        <w:rPr>
          <w:sz w:val="16"/>
        </w:rPr>
        <w:t xml:space="preserve"> The most recent Hill-</w:t>
      </w:r>
      <w:proofErr w:type="spellStart"/>
      <w:r w:rsidRPr="009127A1">
        <w:rPr>
          <w:sz w:val="16"/>
        </w:rPr>
        <w:t>HarrisX</w:t>
      </w:r>
      <w:proofErr w:type="spellEnd"/>
      <w:r w:rsidRPr="009127A1">
        <w:rPr>
          <w:sz w:val="16"/>
        </w:rPr>
        <w:t xml:space="preserve"> poll was conducted online among 939 registered voters. It has a margin of error of 3.2 percentage points.</w:t>
      </w:r>
    </w:p>
    <w:p w14:paraId="4E67673E" w14:textId="77777777" w:rsidR="007C5ACF" w:rsidRPr="00D741EC" w:rsidRDefault="007C5ACF" w:rsidP="007C5ACF">
      <w:pPr>
        <w:pStyle w:val="Heading4"/>
      </w:pPr>
      <w:r>
        <w:t xml:space="preserve">Midterm success k2 </w:t>
      </w:r>
      <w:r w:rsidRPr="00D741EC">
        <w:rPr>
          <w:u w:val="single"/>
        </w:rPr>
        <w:t>long term climate initiatives</w:t>
      </w:r>
      <w:r>
        <w:t xml:space="preserve">  </w:t>
      </w:r>
    </w:p>
    <w:p w14:paraId="6FF0A204" w14:textId="77777777" w:rsidR="007C5ACF" w:rsidRDefault="007C5ACF" w:rsidP="007C5ACF">
      <w:r w:rsidRPr="00D741EC">
        <w:rPr>
          <w:rStyle w:val="Style13ptBold"/>
        </w:rPr>
        <w:t>Piotrowski et al 20</w:t>
      </w:r>
      <w:r>
        <w:t xml:space="preserve"> [Matt Piotrowski and Emma McMahon and Joshua </w:t>
      </w:r>
      <w:proofErr w:type="spellStart"/>
      <w:r>
        <w:t>McBee</w:t>
      </w:r>
      <w:proofErr w:type="spellEnd"/>
      <w:r>
        <w:t xml:space="preserve"> and Kyle </w:t>
      </w:r>
      <w:proofErr w:type="spellStart"/>
      <w:r>
        <w:t>Saukas</w:t>
      </w:r>
      <w:proofErr w:type="spellEnd"/>
      <w:r>
        <w:t xml:space="preserve">, 12-14-2020, “Biden’s Climate Path Through the 2022 Midterms” Climate Advisers, </w:t>
      </w:r>
      <w:hyperlink r:id="rId8" w:history="1">
        <w:r w:rsidRPr="002A2430">
          <w:rPr>
            <w:rStyle w:val="Hyperlink"/>
          </w:rPr>
          <w:t>https://climateadvisers.org/blogs/bidens-climate-path-up-to-the-2022-midterms/</w:t>
        </w:r>
      </w:hyperlink>
      <w:r>
        <w:t xml:space="preserve"> </w:t>
      </w:r>
      <w:proofErr w:type="spellStart"/>
      <w:r>
        <w:t>ww</w:t>
      </w:r>
      <w:proofErr w:type="spellEnd"/>
      <w:r>
        <w:t xml:space="preserve"> </w:t>
      </w:r>
    </w:p>
    <w:p w14:paraId="7D847440" w14:textId="77777777" w:rsidR="007C5ACF" w:rsidRDefault="007C5ACF" w:rsidP="007C5ACF">
      <w:r>
        <w:t>*Figures omitted*</w:t>
      </w:r>
    </w:p>
    <w:p w14:paraId="5D6CC4BE" w14:textId="77777777" w:rsidR="007C5ACF" w:rsidRDefault="007C5ACF" w:rsidP="007C5ACF">
      <w:r w:rsidRPr="00D741EC">
        <w:rPr>
          <w:sz w:val="16"/>
        </w:rPr>
        <w:t>Joe Biden ran on a climate change agenda and has laid out his plans for early action, but what might the ‘medium-term’ for climate action and the 2022 midterms look like?</w:t>
      </w:r>
      <w:r w:rsidRPr="00D741EC">
        <w:rPr>
          <w:sz w:val="12"/>
        </w:rPr>
        <w:t>¶</w:t>
      </w:r>
      <w:r w:rsidRPr="00D741EC">
        <w:rPr>
          <w:sz w:val="16"/>
        </w:rPr>
        <w:t xml:space="preserve"> Beyond 2021</w:t>
      </w:r>
      <w:r w:rsidRPr="00D741EC">
        <w:rPr>
          <w:sz w:val="12"/>
        </w:rPr>
        <w:t>¶</w:t>
      </w:r>
      <w:r w:rsidRPr="00D741EC">
        <w:rPr>
          <w:sz w:val="16"/>
        </w:rPr>
        <w:t xml:space="preserve"> Although the configuration of the current Senate is not yet decided, political operatives are already looking forward to the 2022 mid-term election. If Democrats do not win both special elections in Georgia in January 2021, they will not have the majority in the Senate, which, as noted in earlier blogs, will greatly hamper the Democrats’ legislative </w:t>
      </w:r>
      <w:proofErr w:type="gramStart"/>
      <w:r w:rsidRPr="00D741EC">
        <w:rPr>
          <w:sz w:val="16"/>
        </w:rPr>
        <w:t>agenda</w:t>
      </w:r>
      <w:proofErr w:type="gramEnd"/>
      <w:r w:rsidRPr="00D741EC">
        <w:rPr>
          <w:sz w:val="16"/>
        </w:rPr>
        <w:t xml:space="preserve"> and make wide-ranging climate legislation a virtual impossibility.</w:t>
      </w:r>
      <w:r w:rsidRPr="00D741EC">
        <w:rPr>
          <w:sz w:val="12"/>
        </w:rPr>
        <w:t>¶</w:t>
      </w:r>
      <w:r w:rsidRPr="00D741EC">
        <w:rPr>
          <w:sz w:val="16"/>
        </w:rPr>
        <w:t xml:space="preserve"> However, </w:t>
      </w:r>
      <w:r w:rsidRPr="00D741EC">
        <w:rPr>
          <w:rStyle w:val="Emphasis"/>
        </w:rPr>
        <w:t xml:space="preserve">they could capture the majority in 2022. U.S. Senators serve six-year terms, meaning that the same seats are up for re-election on a rotating six-year schedule. </w:t>
      </w:r>
      <w:r w:rsidRPr="00801953">
        <w:rPr>
          <w:rStyle w:val="Emphasis"/>
          <w:highlight w:val="cyan"/>
        </w:rPr>
        <w:t>The seats up for re-election</w:t>
      </w:r>
      <w:r w:rsidRPr="00D741EC">
        <w:rPr>
          <w:rStyle w:val="Emphasis"/>
        </w:rPr>
        <w:t xml:space="preserve"> in 2022 </w:t>
      </w:r>
      <w:r w:rsidRPr="00801953">
        <w:rPr>
          <w:rStyle w:val="Emphasis"/>
          <w:highlight w:val="cyan"/>
        </w:rPr>
        <w:t>pose</w:t>
      </w:r>
      <w:r w:rsidRPr="00D741EC">
        <w:rPr>
          <w:rStyle w:val="Emphasis"/>
        </w:rPr>
        <w:t xml:space="preserve"> better </w:t>
      </w:r>
      <w:r w:rsidRPr="00801953">
        <w:rPr>
          <w:rStyle w:val="Emphasis"/>
          <w:highlight w:val="cyan"/>
        </w:rPr>
        <w:t>opportunities for Democratic gains</w:t>
      </w:r>
      <w:r w:rsidRPr="00D741EC">
        <w:rPr>
          <w:rStyle w:val="Emphasis"/>
        </w:rPr>
        <w:t xml:space="preserve"> than did the elections in 2018 or 2020, with three vulnerable Republican seats</w:t>
      </w:r>
      <w:r w:rsidRPr="00D741EC">
        <w:rPr>
          <w:sz w:val="16"/>
        </w:rPr>
        <w:t xml:space="preserve"> (see Figure 1 below).</w:t>
      </w:r>
      <w:r w:rsidRPr="00D741EC">
        <w:rPr>
          <w:sz w:val="12"/>
        </w:rPr>
        <w:t>¶</w:t>
      </w:r>
      <w:r w:rsidRPr="00D741EC">
        <w:rPr>
          <w:sz w:val="16"/>
        </w:rPr>
        <w:t xml:space="preserve"> It is too soon to tell what will happen in the mid-term elections, but the most recent data show Republicans are well-positioned to take back the House. Still, some </w:t>
      </w:r>
      <w:r w:rsidRPr="00801953">
        <w:rPr>
          <w:rStyle w:val="StyleUnderline"/>
          <w:highlight w:val="cyan"/>
        </w:rPr>
        <w:t>Democrats are confident they can hold onto the House. If Democrats wi</w:t>
      </w:r>
      <w:r w:rsidRPr="00D741EC">
        <w:rPr>
          <w:rStyle w:val="StyleUnderline"/>
        </w:rPr>
        <w:t xml:space="preserve">n majorities in </w:t>
      </w:r>
      <w:r w:rsidRPr="00801953">
        <w:rPr>
          <w:rStyle w:val="StyleUnderline"/>
          <w:highlight w:val="cyan"/>
        </w:rPr>
        <w:t>both house</w:t>
      </w:r>
      <w:r w:rsidRPr="00D741EC">
        <w:rPr>
          <w:rStyle w:val="StyleUnderline"/>
        </w:rPr>
        <w:t xml:space="preserve">s of Congress in 2022, </w:t>
      </w:r>
      <w:r w:rsidRPr="00801953">
        <w:rPr>
          <w:rStyle w:val="StyleUnderline"/>
          <w:highlight w:val="cyan"/>
        </w:rPr>
        <w:t>then</w:t>
      </w:r>
      <w:r w:rsidRPr="00D741EC">
        <w:rPr>
          <w:rStyle w:val="StyleUnderline"/>
        </w:rPr>
        <w:t xml:space="preserve"> the second half of the </w:t>
      </w:r>
      <w:r w:rsidRPr="00801953">
        <w:rPr>
          <w:rStyle w:val="StyleUnderline"/>
          <w:highlight w:val="cyan"/>
        </w:rPr>
        <w:t>Biden</w:t>
      </w:r>
      <w:r w:rsidRPr="00D741EC">
        <w:rPr>
          <w:rStyle w:val="StyleUnderline"/>
        </w:rPr>
        <w:t xml:space="preserve"> administration’s term </w:t>
      </w:r>
      <w:r w:rsidRPr="00801953">
        <w:rPr>
          <w:rStyle w:val="StyleUnderline"/>
          <w:highlight w:val="cyan"/>
        </w:rPr>
        <w:t>could</w:t>
      </w:r>
      <w:r w:rsidRPr="00D741EC">
        <w:rPr>
          <w:rStyle w:val="StyleUnderline"/>
        </w:rPr>
        <w:t xml:space="preserve">, unusually, be more productive than his first. This would give him greater opportunity to </w:t>
      </w:r>
      <w:r w:rsidRPr="00801953">
        <w:rPr>
          <w:rStyle w:val="StyleUnderline"/>
          <w:highlight w:val="cyan"/>
        </w:rPr>
        <w:t>pass comprehensive climate legislation</w:t>
      </w:r>
      <w:r w:rsidRPr="00D741EC">
        <w:rPr>
          <w:rStyle w:val="StyleUnderline"/>
        </w:rPr>
        <w:t xml:space="preserve">, which could include a </w:t>
      </w:r>
      <w:r w:rsidRPr="00801953">
        <w:rPr>
          <w:rStyle w:val="StyleUnderline"/>
          <w:highlight w:val="cyan"/>
        </w:rPr>
        <w:t>carbon tax,</w:t>
      </w:r>
      <w:r w:rsidRPr="00D741EC">
        <w:rPr>
          <w:rStyle w:val="StyleUnderline"/>
        </w:rPr>
        <w:t xml:space="preserve"> major </w:t>
      </w:r>
      <w:r w:rsidRPr="00801953">
        <w:rPr>
          <w:rStyle w:val="StyleUnderline"/>
          <w:highlight w:val="cyan"/>
        </w:rPr>
        <w:t>investments in green tech</w:t>
      </w:r>
      <w:r w:rsidRPr="00D741EC">
        <w:rPr>
          <w:rStyle w:val="StyleUnderline"/>
        </w:rPr>
        <w:t xml:space="preserve">nology </w:t>
      </w:r>
      <w:r w:rsidRPr="00B77D3C">
        <w:rPr>
          <w:rStyle w:val="StyleUnderline"/>
        </w:rPr>
        <w:t xml:space="preserve">and </w:t>
      </w:r>
      <w:r w:rsidRPr="00801953">
        <w:rPr>
          <w:rStyle w:val="StyleUnderline"/>
          <w:highlight w:val="cyan"/>
        </w:rPr>
        <w:t>infrastructure</w:t>
      </w:r>
      <w:r w:rsidRPr="00D741EC">
        <w:rPr>
          <w:rStyle w:val="StyleUnderline"/>
        </w:rPr>
        <w:t xml:space="preserve">, </w:t>
      </w:r>
      <w:r w:rsidRPr="00801953">
        <w:rPr>
          <w:rStyle w:val="StyleUnderline"/>
          <w:highlight w:val="cyan"/>
        </w:rPr>
        <w:t>and regulation of the energy sector</w:t>
      </w:r>
      <w:r w:rsidRPr="00D741EC">
        <w:rPr>
          <w:rStyle w:val="StyleUnderline"/>
        </w:rPr>
        <w:t xml:space="preserve">. </w:t>
      </w:r>
      <w:r w:rsidRPr="00801953">
        <w:rPr>
          <w:rStyle w:val="StyleUnderline"/>
          <w:highlight w:val="cyan"/>
        </w:rPr>
        <w:t xml:space="preserve">If Republicans </w:t>
      </w:r>
      <w:r w:rsidRPr="00B77D3C">
        <w:rPr>
          <w:rStyle w:val="StyleUnderline"/>
        </w:rPr>
        <w:t>maintain</w:t>
      </w:r>
      <w:r w:rsidRPr="00D741EC">
        <w:rPr>
          <w:rStyle w:val="StyleUnderline"/>
        </w:rPr>
        <w:t xml:space="preserve"> their </w:t>
      </w:r>
      <w:r w:rsidRPr="00801953">
        <w:rPr>
          <w:rStyle w:val="StyleUnderline"/>
          <w:highlight w:val="cyan"/>
        </w:rPr>
        <w:t>lead in the Senate</w:t>
      </w:r>
      <w:r w:rsidRPr="00D741EC">
        <w:rPr>
          <w:rStyle w:val="StyleUnderline"/>
        </w:rPr>
        <w:t xml:space="preserve">, with or without a majority in the House, </w:t>
      </w:r>
      <w:r w:rsidRPr="00801953">
        <w:rPr>
          <w:rStyle w:val="StyleUnderline"/>
          <w:highlight w:val="cyan"/>
        </w:rPr>
        <w:t>it is unlikely that any of these would pass</w:t>
      </w:r>
      <w:r w:rsidRPr="00D741EC">
        <w:rPr>
          <w:rStyle w:val="StyleUnderline"/>
        </w:rPr>
        <w:t xml:space="preserve"> during Biden’s presidency.</w:t>
      </w:r>
      <w:r w:rsidRPr="00D741EC">
        <w:rPr>
          <w:rStyle w:val="StyleUnderline"/>
          <w:sz w:val="12"/>
          <w:u w:val="none"/>
        </w:rPr>
        <w:t>¶</w:t>
      </w:r>
      <w:r w:rsidRPr="00D741EC">
        <w:rPr>
          <w:sz w:val="16"/>
        </w:rPr>
        <w:t xml:space="preserve"> With Congress shifting its focus to the mid-term elections in 2022, the Biden administration will still take advantage of its ability to advance climate initiatives in the executive branch. Increasing the use of clean fuels through government procurement, particularly in the military, is one major goal. The U.S. government spends approximately $500 billion per year on procurement, providing a large opportunity to develop a zero-emission transportation fleet. There will also be opportunities in rewriting agency rules and regulations (President Trump rolled back more than 100 environmental rules), increasing research and development in programs such as the Department of Energy’s Advanced Research Projects Agency-Energy, and prioritizing the climate issue in diplomacy.</w:t>
      </w:r>
      <w:r w:rsidRPr="00D741EC">
        <w:rPr>
          <w:sz w:val="12"/>
        </w:rPr>
        <w:t>¶</w:t>
      </w:r>
      <w:r w:rsidRPr="00D741EC">
        <w:rPr>
          <w:sz w:val="16"/>
        </w:rPr>
        <w:t xml:space="preserve"> At the state and local level, Republicans performed better than expected in this year’s election, gaining seats in state legislatures, giving them the advantage in the redistricting process next year. Whichever party </w:t>
      </w:r>
      <w:proofErr w:type="gramStart"/>
      <w:r w:rsidRPr="00D741EC">
        <w:rPr>
          <w:sz w:val="16"/>
        </w:rPr>
        <w:t>has the ability to</w:t>
      </w:r>
      <w:proofErr w:type="gramEnd"/>
      <w:r w:rsidRPr="00D741EC">
        <w:rPr>
          <w:sz w:val="16"/>
        </w:rPr>
        <w:t xml:space="preserve"> redraw districts, which is done every 10 years, has the power to increase the number of districts in their favor. This dynamic may help Republicans retake the U.S. House of Representatives and hold onto the majority for some time as they did from 2010-18. In the map below, the Republicans hold both the legislatures and the governorships of the states in red.</w:t>
      </w:r>
      <w:r w:rsidRPr="00D741EC">
        <w:rPr>
          <w:sz w:val="12"/>
        </w:rPr>
        <w:t>¶</w:t>
      </w:r>
      <w:r w:rsidRPr="00D741EC">
        <w:rPr>
          <w:sz w:val="16"/>
        </w:rPr>
        <w:t xml:space="preserve"> These state-level legislatures and governorships could set the political map for a decade to come in Republicans’ favor. This could lead to more state-level opposition to President Biden’s executive actions. The recently failed attempt by Texas’ Attorney General to sue swing states whose electoral votes secured Biden’s victory that was supported by the Attorney Generals of 17 other states is an early-warning sign of state vs. federal animosity. </w:t>
      </w:r>
      <w:r w:rsidRPr="00D741EC">
        <w:rPr>
          <w:rStyle w:val="StyleUnderline"/>
        </w:rPr>
        <w:t xml:space="preserve">Additionally, these state wins for </w:t>
      </w:r>
      <w:r w:rsidRPr="00801953">
        <w:rPr>
          <w:rStyle w:val="StyleUnderline"/>
          <w:highlight w:val="cyan"/>
        </w:rPr>
        <w:t>Republicans could influence voting laws</w:t>
      </w:r>
      <w:r w:rsidRPr="00D741EC">
        <w:rPr>
          <w:rStyle w:val="StyleUnderline"/>
        </w:rPr>
        <w:t xml:space="preserve"> to favor Republicans to be elected at the Federal level, </w:t>
      </w:r>
      <w:r w:rsidRPr="00801953">
        <w:rPr>
          <w:rStyle w:val="StyleUnderline"/>
          <w:highlight w:val="cyan"/>
        </w:rPr>
        <w:t xml:space="preserve">further frustrating </w:t>
      </w:r>
      <w:proofErr w:type="gramStart"/>
      <w:r w:rsidRPr="00801953">
        <w:rPr>
          <w:rStyle w:val="StyleUnderline"/>
          <w:highlight w:val="cyan"/>
        </w:rPr>
        <w:t>Biden</w:t>
      </w:r>
      <w:proofErr w:type="gramEnd"/>
      <w:r w:rsidRPr="00801953">
        <w:rPr>
          <w:rStyle w:val="StyleUnderline"/>
          <w:highlight w:val="cyan"/>
        </w:rPr>
        <w:t xml:space="preserve"> and future Democrats’ efforts to pursue ambitious climate legislation</w:t>
      </w:r>
      <w:r w:rsidRPr="00D741EC">
        <w:rPr>
          <w:rStyle w:val="StyleUnderline"/>
        </w:rPr>
        <w:t>.</w:t>
      </w:r>
    </w:p>
    <w:p w14:paraId="30C492DA" w14:textId="77777777" w:rsidR="007C5ACF" w:rsidRPr="00FF7C1E" w:rsidRDefault="007C5ACF" w:rsidP="007C5ACF">
      <w:pPr>
        <w:pStyle w:val="Heading4"/>
        <w:rPr>
          <w:rFonts w:cs="Times New Roman"/>
        </w:rPr>
      </w:pPr>
      <w:r>
        <w:rPr>
          <w:rFonts w:cs="Times New Roman"/>
        </w:rPr>
        <w:lastRenderedPageBreak/>
        <w:t>E</w:t>
      </w:r>
      <w:r w:rsidRPr="00FF7C1E">
        <w:rPr>
          <w:rFonts w:cs="Times New Roman"/>
        </w:rPr>
        <w:t>xtinction.</w:t>
      </w:r>
    </w:p>
    <w:p w14:paraId="00428945" w14:textId="77777777" w:rsidR="007C5ACF" w:rsidRPr="00FF7C1E" w:rsidRDefault="007C5ACF" w:rsidP="007C5ACF">
      <w:proofErr w:type="spellStart"/>
      <w:r w:rsidRPr="00FF7C1E">
        <w:rPr>
          <w:rStyle w:val="Style13ptBold"/>
        </w:rPr>
        <w:t>Kareiva</w:t>
      </w:r>
      <w:proofErr w:type="spellEnd"/>
      <w:r w:rsidRPr="00FF7C1E">
        <w:rPr>
          <w:rStyle w:val="Style13ptBold"/>
        </w:rPr>
        <w:t xml:space="preserve"> 18</w:t>
      </w:r>
      <w:r>
        <w:rPr>
          <w:rStyle w:val="Style13ptBold"/>
        </w:rPr>
        <w:t xml:space="preserve"> </w:t>
      </w:r>
      <w:r>
        <w:t>[</w:t>
      </w:r>
      <w:proofErr w:type="spellStart"/>
      <w:r w:rsidRPr="00FF7C1E">
        <w:t>Peter</w:t>
      </w:r>
      <w:r>
        <w:t>,</w:t>
      </w:r>
      <w:r w:rsidRPr="00FF7C1E">
        <w:t>Ph.D</w:t>
      </w:r>
      <w:proofErr w:type="spellEnd"/>
      <w:r w:rsidRPr="00FF7C1E">
        <w:t>.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1398C7E7" w14:textId="77777777" w:rsidR="007C5ACF" w:rsidRPr="00FF7C1E" w:rsidRDefault="007C5ACF" w:rsidP="007C5ACF">
      <w:pPr>
        <w:rPr>
          <w:rStyle w:val="StyleUnderline"/>
        </w:rPr>
      </w:pPr>
      <w:r w:rsidRPr="00FF7C1E">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01953">
        <w:rPr>
          <w:rStyle w:val="StyleUnderline"/>
          <w:highlight w:val="cyan"/>
        </w:rPr>
        <w:t>climate change</w:t>
      </w:r>
      <w:r w:rsidRPr="00FF7C1E">
        <w:rPr>
          <w:rStyle w:val="StyleUnderline"/>
        </w:rPr>
        <w:t xml:space="preserve">, global freshwater cycle, </w:t>
      </w:r>
      <w:r w:rsidRPr="00801953">
        <w:rPr>
          <w:rStyle w:val="StyleUnderline"/>
          <w:highlight w:val="cyan"/>
        </w:rPr>
        <w:t>and ocean acidification</w:t>
      </w:r>
      <w:r w:rsidRPr="00FF7C1E">
        <w:rPr>
          <w:sz w:val="16"/>
        </w:rPr>
        <w:t xml:space="preserve">) do </w:t>
      </w:r>
      <w:r w:rsidRPr="00801953">
        <w:rPr>
          <w:rStyle w:val="StyleUnderline"/>
          <w:highlight w:val="cyan"/>
        </w:rPr>
        <w:t xml:space="preserve">pose </w:t>
      </w:r>
      <w:r w:rsidRPr="00801953">
        <w:rPr>
          <w:rStyle w:val="Emphasis"/>
          <w:highlight w:val="cyan"/>
        </w:rPr>
        <w:t>existential risks</w:t>
      </w:r>
      <w:r w:rsidRPr="00FF7C1E">
        <w:rPr>
          <w:sz w:val="16"/>
        </w:rPr>
        <w:t xml:space="preserve">. </w:t>
      </w:r>
      <w:r w:rsidRPr="00FF7C1E">
        <w:rPr>
          <w:rStyle w:val="StyleUnderline"/>
        </w:rPr>
        <w:t xml:space="preserve">This is </w:t>
      </w:r>
      <w:r w:rsidRPr="00801953">
        <w:rPr>
          <w:rStyle w:val="StyleUnderline"/>
          <w:highlight w:val="cyan"/>
        </w:rPr>
        <w:t>because of</w:t>
      </w:r>
      <w:r w:rsidRPr="00FF7C1E">
        <w:rPr>
          <w:rStyle w:val="StyleUnderline"/>
        </w:rPr>
        <w:t xml:space="preserve"> intrinsic </w:t>
      </w:r>
      <w:r w:rsidRPr="00FF7C1E">
        <w:rPr>
          <w:rStyle w:val="Emphasis"/>
        </w:rPr>
        <w:t xml:space="preserve">positive </w:t>
      </w:r>
      <w:r w:rsidRPr="00801953">
        <w:rPr>
          <w:rStyle w:val="Emphasis"/>
          <w:highlight w:val="cyan"/>
        </w:rPr>
        <w:t>feedback loops</w:t>
      </w:r>
      <w:r w:rsidRPr="00FF7C1E">
        <w:rPr>
          <w:rStyle w:val="StyleUnderline"/>
        </w:rPr>
        <w:t xml:space="preserve">, substantial </w:t>
      </w:r>
      <w:r w:rsidRPr="00801953">
        <w:rPr>
          <w:rStyle w:val="Emphasis"/>
          <w:highlight w:val="cyan"/>
        </w:rPr>
        <w:t>lag times</w:t>
      </w:r>
      <w:r w:rsidRPr="00FF7C1E">
        <w:rPr>
          <w:sz w:val="16"/>
        </w:rPr>
        <w:t xml:space="preserve"> </w:t>
      </w:r>
      <w:r w:rsidRPr="00FF7C1E">
        <w:rPr>
          <w:rStyle w:val="StyleUnderline"/>
        </w:rPr>
        <w:t xml:space="preserve">between system change and experiencing the consequences of that change, </w:t>
      </w:r>
      <w:r w:rsidRPr="00801953">
        <w:rPr>
          <w:rStyle w:val="StyleUnderline"/>
          <w:highlight w:val="cyan"/>
        </w:rPr>
        <w:t>and</w:t>
      </w:r>
      <w:r w:rsidRPr="00FF7C1E">
        <w:rPr>
          <w:rStyle w:val="StyleUnderline"/>
        </w:rPr>
        <w:t xml:space="preserve"> the fact these different boundaries interact with one another in ways that yield </w:t>
      </w:r>
      <w:r w:rsidRPr="00801953">
        <w:rPr>
          <w:rStyle w:val="Emphasis"/>
          <w:highlight w:val="cyan"/>
        </w:rPr>
        <w:t>surprises</w:t>
      </w:r>
      <w:r w:rsidRPr="00FF7C1E">
        <w:rPr>
          <w:sz w:val="16"/>
        </w:rPr>
        <w:t xml:space="preserve">. In addition, </w:t>
      </w:r>
      <w:r w:rsidRPr="00FF7C1E">
        <w:rPr>
          <w:rStyle w:val="StyleUnderline"/>
        </w:rPr>
        <w:t xml:space="preserve">climate, freshwater, </w:t>
      </w:r>
      <w:r w:rsidRPr="00801953">
        <w:rPr>
          <w:rStyle w:val="StyleUnderline"/>
          <w:highlight w:val="cyan"/>
        </w:rPr>
        <w:t>and</w:t>
      </w:r>
      <w:r w:rsidRPr="00FF7C1E">
        <w:rPr>
          <w:rStyle w:val="StyleUnderline"/>
        </w:rPr>
        <w:t xml:space="preserve"> ocean acidification are all directly </w:t>
      </w:r>
      <w:r w:rsidRPr="00801953">
        <w:rPr>
          <w:rStyle w:val="StyleUnderline"/>
          <w:highlight w:val="cyan"/>
        </w:rPr>
        <w:t>connected to</w:t>
      </w:r>
      <w:r w:rsidRPr="00FF7C1E">
        <w:rPr>
          <w:rStyle w:val="StyleUnderline"/>
        </w:rPr>
        <w:t xml:space="preserve"> the provision of </w:t>
      </w:r>
      <w:r w:rsidRPr="00801953">
        <w:rPr>
          <w:rStyle w:val="Emphasis"/>
          <w:highlight w:val="cyan"/>
        </w:rPr>
        <w:t>food</w:t>
      </w:r>
      <w:r w:rsidRPr="00801953">
        <w:rPr>
          <w:rStyle w:val="StyleUnderline"/>
          <w:highlight w:val="cyan"/>
        </w:rPr>
        <w:t xml:space="preserve"> and </w:t>
      </w:r>
      <w:r w:rsidRPr="00801953">
        <w:rPr>
          <w:rStyle w:val="Emphasis"/>
          <w:highlight w:val="cyan"/>
        </w:rPr>
        <w:t>water</w:t>
      </w:r>
      <w:r w:rsidRPr="00FF7C1E">
        <w:rPr>
          <w:rStyle w:val="StyleUnderline"/>
        </w:rPr>
        <w:t xml:space="preserve">, and </w:t>
      </w:r>
      <w:r w:rsidRPr="00801953">
        <w:rPr>
          <w:rStyle w:val="StyleUnderline"/>
          <w:highlight w:val="cyan"/>
        </w:rPr>
        <w:t>shortages</w:t>
      </w:r>
      <w:r w:rsidRPr="00FF7C1E">
        <w:rPr>
          <w:sz w:val="16"/>
        </w:rPr>
        <w:t xml:space="preserve"> of food and water can </w:t>
      </w:r>
      <w:r w:rsidRPr="00801953">
        <w:rPr>
          <w:rStyle w:val="StyleUnderline"/>
          <w:highlight w:val="cyan"/>
        </w:rPr>
        <w:t xml:space="preserve">create </w:t>
      </w:r>
      <w:r w:rsidRPr="00801953">
        <w:rPr>
          <w:rStyle w:val="Emphasis"/>
          <w:highlight w:val="cyan"/>
        </w:rPr>
        <w:t>conflict</w:t>
      </w:r>
      <w:r w:rsidRPr="00FF7C1E">
        <w:rPr>
          <w:rStyle w:val="StyleUnderline"/>
        </w:rPr>
        <w:t xml:space="preserve"> and social unrest</w:t>
      </w:r>
      <w:r w:rsidRPr="00FF7C1E">
        <w:rPr>
          <w:sz w:val="16"/>
        </w:rPr>
        <w:t>.</w:t>
      </w:r>
      <w:r w:rsidRPr="00FF7C1E">
        <w:rPr>
          <w:sz w:val="12"/>
        </w:rPr>
        <w:t xml:space="preserve"> </w:t>
      </w:r>
      <w:r w:rsidRPr="00FF7C1E">
        <w:rPr>
          <w:rStyle w:val="StyleUnderline"/>
        </w:rPr>
        <w:t xml:space="preserve">Climate change has a long history of </w:t>
      </w:r>
      <w:r w:rsidRPr="00FF7C1E">
        <w:rPr>
          <w:rStyle w:val="Emphasis"/>
        </w:rPr>
        <w:t>disrupting civilizations</w:t>
      </w:r>
      <w:r w:rsidRPr="00FF7C1E">
        <w:rPr>
          <w:sz w:val="16"/>
        </w:rPr>
        <w:t xml:space="preserve"> </w:t>
      </w:r>
      <w:r w:rsidRPr="00FF7C1E">
        <w:rPr>
          <w:rStyle w:val="StyleUnderline"/>
        </w:rPr>
        <w:t xml:space="preserve">and sometimes precipitating the </w:t>
      </w:r>
      <w:r w:rsidRPr="00FF7C1E">
        <w:rPr>
          <w:rStyle w:val="Emphasis"/>
        </w:rPr>
        <w:t>collapse of cultures</w:t>
      </w:r>
      <w:r w:rsidRPr="00FF7C1E">
        <w:rPr>
          <w:sz w:val="16"/>
        </w:rPr>
        <w:t xml:space="preserve"> </w:t>
      </w:r>
      <w:r w:rsidRPr="00FF7C1E">
        <w:rPr>
          <w:rStyle w:val="StyleUnderline"/>
        </w:rPr>
        <w:t>or mass emigrations</w:t>
      </w:r>
      <w:r w:rsidRPr="00FF7C1E">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Pr="00FF7C1E">
        <w:rPr>
          <w:sz w:val="12"/>
        </w:rPr>
        <w:t xml:space="preserve">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FF7C1E">
        <w:rPr>
          <w:sz w:val="16"/>
        </w:rPr>
        <w:t xml:space="preserve"> </w:t>
      </w:r>
      <w:r w:rsidRPr="00FF7C1E">
        <w:rPr>
          <w:rStyle w:val="Emphasis"/>
        </w:rPr>
        <w:t>water scarcity</w:t>
      </w:r>
      <w:r w:rsidRPr="00FF7C1E">
        <w:rPr>
          <w:rStyle w:val="StyleUnderline"/>
        </w:rPr>
        <w:t xml:space="preserve">, as well as </w:t>
      </w:r>
      <w:r w:rsidRPr="00801953">
        <w:rPr>
          <w:rStyle w:val="Emphasis"/>
          <w:highlight w:val="cyan"/>
        </w:rPr>
        <w:t>flooding</w:t>
      </w:r>
      <w:r w:rsidRPr="00FF7C1E">
        <w:rPr>
          <w:sz w:val="16"/>
        </w:rPr>
        <w:t xml:space="preserve">. </w:t>
      </w:r>
      <w:r w:rsidRPr="00FF7C1E">
        <w:rPr>
          <w:rStyle w:val="StyleUnderline"/>
        </w:rPr>
        <w:t xml:space="preserve">Climate change </w:t>
      </w:r>
      <w:r w:rsidRPr="00801953">
        <w:rPr>
          <w:rStyle w:val="StyleUnderline"/>
          <w:highlight w:val="cyan"/>
        </w:rPr>
        <w:t>can</w:t>
      </w:r>
      <w:r w:rsidRPr="00FF7C1E">
        <w:rPr>
          <w:rStyle w:val="StyleUnderline"/>
        </w:rPr>
        <w:t xml:space="preserve"> even impair water quality because it is associated with heavy rains that </w:t>
      </w:r>
      <w:r w:rsidRPr="00801953">
        <w:rPr>
          <w:rStyle w:val="StyleUnderline"/>
          <w:highlight w:val="cyan"/>
        </w:rPr>
        <w:t>overwhelm sewage treatment</w:t>
      </w:r>
      <w:r w:rsidRPr="00FF7C1E">
        <w:rPr>
          <w:rStyle w:val="StyleUnderline"/>
        </w:rPr>
        <w:t xml:space="preserve"> facilities, or because it results in higher concentrations of pollutants</w:t>
      </w:r>
      <w:r w:rsidRPr="00FF7C1E">
        <w:rPr>
          <w:sz w:val="16"/>
        </w:rPr>
        <w:t xml:space="preserve"> in groundwater </w:t>
      </w:r>
      <w:proofErr w:type="gramStart"/>
      <w:r w:rsidRPr="00FF7C1E">
        <w:rPr>
          <w:sz w:val="16"/>
        </w:rPr>
        <w:t>as a result of</w:t>
      </w:r>
      <w:proofErr w:type="gramEnd"/>
      <w:r w:rsidRPr="00FF7C1E">
        <w:rPr>
          <w:sz w:val="16"/>
        </w:rPr>
        <w:t xml:space="preserve"> enhanced evaporation and reduced groundwater recharge. </w:t>
      </w:r>
      <w:r w:rsidRPr="00FF7C1E">
        <w:rPr>
          <w:rStyle w:val="StyleUnderline"/>
        </w:rPr>
        <w:t>Ample clean water</w:t>
      </w:r>
      <w:r w:rsidRPr="00FF7C1E">
        <w:rPr>
          <w:sz w:val="16"/>
        </w:rPr>
        <w:t xml:space="preserve"> is not a luxury—it </w:t>
      </w:r>
      <w:r w:rsidRPr="00FF7C1E">
        <w:rPr>
          <w:rStyle w:val="StyleUnderline"/>
        </w:rPr>
        <w:t>is essential for human survival.</w:t>
      </w:r>
      <w:r w:rsidRPr="00FF7C1E">
        <w:rPr>
          <w:sz w:val="16"/>
        </w:rPr>
        <w:t xml:space="preserve"> Consequently, </w:t>
      </w:r>
      <w:r w:rsidRPr="00FF7C1E">
        <w:rPr>
          <w:rStyle w:val="StyleUnderline"/>
        </w:rPr>
        <w:t xml:space="preserve">cities, regions and </w:t>
      </w:r>
      <w:r w:rsidRPr="00801953">
        <w:rPr>
          <w:rStyle w:val="StyleUnderline"/>
          <w:highlight w:val="cyan"/>
        </w:rPr>
        <w:t>nations</w:t>
      </w:r>
      <w:r w:rsidRPr="00FF7C1E">
        <w:rPr>
          <w:rStyle w:val="StyleUnderline"/>
        </w:rPr>
        <w:t xml:space="preserve"> that lack clean freshwater </w:t>
      </w:r>
      <w:r w:rsidRPr="00801953">
        <w:rPr>
          <w:rStyle w:val="StyleUnderline"/>
          <w:highlight w:val="cyan"/>
        </w:rPr>
        <w:t>are vulnerable to</w:t>
      </w:r>
      <w:r w:rsidRPr="00FF7C1E">
        <w:rPr>
          <w:rStyle w:val="StyleUnderline"/>
        </w:rPr>
        <w:t xml:space="preserve"> social disruption and </w:t>
      </w:r>
      <w:r w:rsidRPr="00801953">
        <w:rPr>
          <w:rStyle w:val="Emphasis"/>
          <w:highlight w:val="cyan"/>
        </w:rPr>
        <w:t>disease</w:t>
      </w:r>
      <w:r w:rsidRPr="00FF7C1E">
        <w:rPr>
          <w:sz w:val="16"/>
        </w:rPr>
        <w:t>.</w:t>
      </w:r>
      <w:r w:rsidRPr="00FF7C1E">
        <w:rPr>
          <w:sz w:val="12"/>
        </w:rPr>
        <w:t xml:space="preserve"> </w:t>
      </w:r>
      <w:r w:rsidRPr="00FF7C1E">
        <w:rPr>
          <w:sz w:val="16"/>
        </w:rPr>
        <w:t xml:space="preserve">Finally, </w:t>
      </w:r>
      <w:r w:rsidRPr="00801953">
        <w:rPr>
          <w:rStyle w:val="Emphasis"/>
          <w:highlight w:val="cyan"/>
        </w:rPr>
        <w:t>ocean acidification is linked to climate change because it is driven by CO2 emissions</w:t>
      </w:r>
      <w:r w:rsidRPr="00FF7C1E">
        <w:rPr>
          <w:rStyle w:val="StyleUnderline"/>
        </w:rPr>
        <w:t xml:space="preserve"> just as global warming is. With close to 20% of</w:t>
      </w:r>
      <w:r w:rsidRPr="00FF7C1E">
        <w:rPr>
          <w:sz w:val="16"/>
        </w:rPr>
        <w:t xml:space="preserve"> the world’s </w:t>
      </w:r>
      <w:r w:rsidRPr="00FF7C1E">
        <w:rPr>
          <w:rStyle w:val="StyleUnderline"/>
        </w:rPr>
        <w:t>protein coming from oceans</w:t>
      </w:r>
      <w:r w:rsidRPr="00FF7C1E">
        <w:rPr>
          <w:sz w:val="16"/>
        </w:rPr>
        <w:t xml:space="preserve"> (FAO, 2016), </w:t>
      </w:r>
      <w:r w:rsidRPr="00FF7C1E">
        <w:rPr>
          <w:rStyle w:val="StyleUnderline"/>
        </w:rPr>
        <w:t>the potential for severe impacts due to acidification is obvious</w:t>
      </w:r>
      <w:r w:rsidRPr="00FF7C1E">
        <w:rPr>
          <w:sz w:val="16"/>
        </w:rPr>
        <w:t xml:space="preserve">. Less obvious, but perhaps more insidious, is the interaction between climate change and the loss of oyster and coral reefs due to acidification. </w:t>
      </w:r>
      <w:r w:rsidRPr="00801953">
        <w:rPr>
          <w:rStyle w:val="StyleUnderline"/>
          <w:highlight w:val="cyan"/>
        </w:rPr>
        <w:t>Acidification</w:t>
      </w:r>
      <w:r w:rsidRPr="00FF7C1E">
        <w:rPr>
          <w:rStyle w:val="StyleUnderline"/>
        </w:rPr>
        <w:t xml:space="preserve"> is known to </w:t>
      </w:r>
      <w:r w:rsidRPr="00801953">
        <w:rPr>
          <w:rStyle w:val="StyleUnderline"/>
          <w:highlight w:val="cyan"/>
        </w:rPr>
        <w:t>interfere with</w:t>
      </w:r>
      <w:r w:rsidRPr="00FF7C1E">
        <w:rPr>
          <w:rStyle w:val="StyleUnderline"/>
        </w:rPr>
        <w:t xml:space="preserve"> oyster reef building and </w:t>
      </w:r>
      <w:r w:rsidRPr="00FF7C1E">
        <w:rPr>
          <w:rStyle w:val="Emphasis"/>
        </w:rPr>
        <w:t xml:space="preserve">coral </w:t>
      </w:r>
      <w:r w:rsidRPr="00801953">
        <w:rPr>
          <w:rStyle w:val="Emphasis"/>
          <w:highlight w:val="cyan"/>
        </w:rPr>
        <w:t>reefs</w:t>
      </w:r>
      <w:r w:rsidRPr="00FF7C1E">
        <w:rPr>
          <w:sz w:val="16"/>
        </w:rPr>
        <w:t xml:space="preserve">. </w:t>
      </w:r>
      <w:r w:rsidRPr="00FF7C1E">
        <w:rPr>
          <w:rStyle w:val="StyleUnderline"/>
        </w:rPr>
        <w:t xml:space="preserve">Climate change also increases </w:t>
      </w:r>
      <w:r w:rsidRPr="00FF7C1E">
        <w:rPr>
          <w:rStyle w:val="Emphasis"/>
        </w:rPr>
        <w:t>storm frequency</w:t>
      </w:r>
      <w:r w:rsidRPr="00FF7C1E">
        <w:rPr>
          <w:rStyle w:val="StyleUnderline"/>
        </w:rPr>
        <w:t xml:space="preserve"> and severity. Coral reefs and oyster reefs provide protection from storm surge because they reduce wave energy</w:t>
      </w:r>
      <w:r w:rsidRPr="00FF7C1E">
        <w:rPr>
          <w:sz w:val="16"/>
        </w:rPr>
        <w:t xml:space="preserve"> (Spalding et al., 2014). </w:t>
      </w:r>
      <w:r w:rsidRPr="00FF7C1E">
        <w:rPr>
          <w:rStyle w:val="StyleUnderline"/>
        </w:rPr>
        <w:t>If these reefs are lost due to acidification at the same time as storms become more severe and sea level rises</w:t>
      </w:r>
      <w:r w:rsidRPr="00FF7C1E">
        <w:rPr>
          <w:sz w:val="16"/>
        </w:rPr>
        <w:t xml:space="preserve">, </w:t>
      </w:r>
      <w:r w:rsidRPr="00FF7C1E">
        <w:rPr>
          <w:rStyle w:val="Emphasis"/>
        </w:rPr>
        <w:t>coastal communities will be exposed to unprecedented storm surge</w:t>
      </w:r>
      <w:r w:rsidRPr="00FF7C1E">
        <w:rPr>
          <w:sz w:val="16"/>
        </w:rPr>
        <w:t>—</w:t>
      </w:r>
      <w:r w:rsidRPr="00FF7C1E">
        <w:rPr>
          <w:rStyle w:val="StyleUnderline"/>
        </w:rPr>
        <w:t>and may be ravaged by recurrent storms</w:t>
      </w:r>
      <w:r w:rsidRPr="00FF7C1E">
        <w:rPr>
          <w:sz w:val="16"/>
        </w:rPr>
        <w:t>.</w:t>
      </w:r>
      <w:r w:rsidRPr="00FF7C1E">
        <w:rPr>
          <w:sz w:val="12"/>
        </w:rPr>
        <w:t xml:space="preserve"> </w:t>
      </w:r>
      <w:r w:rsidRPr="00FF7C1E">
        <w:rPr>
          <w:sz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F7C1E">
        <w:rPr>
          <w:sz w:val="16"/>
        </w:rPr>
        <w:t>rarity, but</w:t>
      </w:r>
      <w:proofErr w:type="gramEnd"/>
      <w:r w:rsidRPr="00FF7C1E">
        <w:rPr>
          <w:sz w:val="16"/>
        </w:rPr>
        <w:t xml:space="preserve"> are exactly the manifestations of climate change that we must get better at anticipating (</w:t>
      </w:r>
      <w:proofErr w:type="spellStart"/>
      <w:r w:rsidRPr="00FF7C1E">
        <w:rPr>
          <w:sz w:val="16"/>
        </w:rPr>
        <w:t>Diffenbaugh</w:t>
      </w:r>
      <w:proofErr w:type="spellEnd"/>
      <w:r w:rsidRPr="00FF7C1E">
        <w:rPr>
          <w:sz w:val="16"/>
        </w:rPr>
        <w:t xml:space="preserve"> et al., 2017). </w:t>
      </w:r>
      <w:r w:rsidRPr="00801953">
        <w:rPr>
          <w:rStyle w:val="StyleUnderline"/>
          <w:highlight w:val="cyan"/>
        </w:rPr>
        <w:t>Society will have a hard time responding to shorter intervals between rare extreme events</w:t>
      </w:r>
      <w:r w:rsidRPr="00FF7C1E">
        <w:rPr>
          <w:rStyle w:val="StyleUnderline"/>
        </w:rPr>
        <w:t xml:space="preserve"> because in the lifespan of an individual human, a person might experience as few as two or three </w:t>
      </w:r>
      <w:r w:rsidRPr="00FF7C1E">
        <w:rPr>
          <w:rStyle w:val="Emphasis"/>
        </w:rPr>
        <w:t>extreme events</w:t>
      </w:r>
      <w:r w:rsidRPr="00FF7C1E">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F7C1E">
        <w:rPr>
          <w:rStyle w:val="StyleUnderline"/>
        </w:rPr>
        <w:t>The</w:t>
      </w:r>
      <w:r w:rsidRPr="00FF7C1E">
        <w:rPr>
          <w:sz w:val="16"/>
        </w:rPr>
        <w:t xml:space="preserve"> highly </w:t>
      </w:r>
      <w:r w:rsidRPr="00FF7C1E">
        <w:rPr>
          <w:rStyle w:val="StyleUnderline"/>
        </w:rPr>
        <w:t>disruptive flooding of New York City associated with Hurricane Sandy represented a flood height that occurred once every 500 years</w:t>
      </w:r>
      <w:r w:rsidRPr="00FF7C1E">
        <w:rPr>
          <w:sz w:val="16"/>
        </w:rPr>
        <w:t xml:space="preserve"> in the 18th century, </w:t>
      </w:r>
      <w:r w:rsidRPr="00FF7C1E">
        <w:rPr>
          <w:rStyle w:val="StyleUnderline"/>
        </w:rPr>
        <w:t>and that occurs now once every 25 years, but is expected to occur once every 5 years by 2050</w:t>
      </w:r>
      <w:r w:rsidRPr="00FF7C1E">
        <w:rPr>
          <w:sz w:val="16"/>
        </w:rPr>
        <w:t xml:space="preserve"> (Garner et al., 2017). This change in frequency of extreme floods has profound implications for the measures New York City </w:t>
      </w:r>
      <w:r w:rsidRPr="00FF7C1E">
        <w:rPr>
          <w:sz w:val="16"/>
        </w:rPr>
        <w:lastRenderedPageBreak/>
        <w:t>should take to protect its infrastructure and its population, yet because of the stochastic nature of such events, this shift in flood frequency is an elevated risk that will go unnoticed by most people.</w:t>
      </w:r>
      <w:r w:rsidRPr="00FF7C1E">
        <w:rPr>
          <w:sz w:val="12"/>
        </w:rPr>
        <w:t xml:space="preserve"> </w:t>
      </w:r>
      <w:r w:rsidRPr="00FF7C1E">
        <w:rPr>
          <w:sz w:val="16"/>
        </w:rPr>
        <w:t>4. The combination of positive feedback loops and societal inertia is fertile ground for global environmental catastrophes</w:t>
      </w:r>
      <w:r w:rsidRPr="00FF7C1E">
        <w:rPr>
          <w:sz w:val="12"/>
        </w:rPr>
        <w:t xml:space="preserve">. </w:t>
      </w:r>
      <w:r w:rsidRPr="00801953">
        <w:rPr>
          <w:rStyle w:val="StyleUnderline"/>
          <w:highlight w:val="cyan"/>
        </w:rPr>
        <w:t>Humans</w:t>
      </w:r>
      <w:r w:rsidRPr="00FF7C1E">
        <w:rPr>
          <w:rStyle w:val="StyleUnderline"/>
        </w:rPr>
        <w:t xml:space="preserve"> are remarkably </w:t>
      </w:r>
      <w:proofErr w:type="gramStart"/>
      <w:r w:rsidRPr="00FF7C1E">
        <w:rPr>
          <w:rStyle w:val="StyleUnderline"/>
        </w:rPr>
        <w:t>ingenious, and</w:t>
      </w:r>
      <w:proofErr w:type="gramEnd"/>
      <w:r w:rsidRPr="00FF7C1E">
        <w:rPr>
          <w:rStyle w:val="StyleUnderline"/>
        </w:rPr>
        <w:t xml:space="preserve"> </w:t>
      </w:r>
      <w:r w:rsidRPr="00801953">
        <w:rPr>
          <w:rStyle w:val="StyleUnderline"/>
          <w:highlight w:val="cyan"/>
        </w:rPr>
        <w:t xml:space="preserve">have </w:t>
      </w:r>
      <w:r w:rsidRPr="00801953">
        <w:rPr>
          <w:rStyle w:val="Emphasis"/>
          <w:highlight w:val="cyan"/>
        </w:rPr>
        <w:t>adapted</w:t>
      </w:r>
      <w:r w:rsidRPr="00FF7C1E">
        <w:rPr>
          <w:rStyle w:val="StyleUnderline"/>
        </w:rPr>
        <w:t xml:space="preserve"> to crises </w:t>
      </w:r>
      <w:r w:rsidRPr="00801953">
        <w:rPr>
          <w:rStyle w:val="StyleUnderline"/>
          <w:highlight w:val="cyan"/>
        </w:rPr>
        <w:t>throughout</w:t>
      </w:r>
      <w:r w:rsidRPr="00FF7C1E">
        <w:rPr>
          <w:rStyle w:val="StyleUnderline"/>
        </w:rPr>
        <w:t xml:space="preserve"> their </w:t>
      </w:r>
      <w:r w:rsidRPr="00801953">
        <w:rPr>
          <w:rStyle w:val="StyleUnderline"/>
          <w:highlight w:val="cyan"/>
        </w:rPr>
        <w:t>history</w:t>
      </w:r>
      <w:r w:rsidRPr="00FF7C1E">
        <w:rPr>
          <w:sz w:val="16"/>
        </w:rPr>
        <w:t xml:space="preserve">. Our doom has been repeatedly predicted, only to be averted by innovation (Ridley, 2011). </w:t>
      </w:r>
      <w:r w:rsidRPr="00801953">
        <w:rPr>
          <w:rStyle w:val="StyleUnderline"/>
          <w:highlight w:val="cyan"/>
        </w:rPr>
        <w:t>However</w:t>
      </w:r>
      <w:r w:rsidRPr="00FF7C1E">
        <w:rPr>
          <w:rStyle w:val="StyleUnderline"/>
        </w:rPr>
        <w:t>, the many stories of human ingenuity successfully addressing existential risks</w:t>
      </w:r>
      <w:r w:rsidRPr="00FF7C1E">
        <w:rPr>
          <w:sz w:val="16"/>
        </w:rPr>
        <w:t xml:space="preserve"> such as global famine or extreme air pollution </w:t>
      </w:r>
      <w:r w:rsidRPr="00FF7C1E">
        <w:rPr>
          <w:rStyle w:val="StyleUnderline"/>
        </w:rPr>
        <w:t>represent environmental challenges that are largely linear, have immediate consequences, and operate without positive feedbacks.</w:t>
      </w:r>
      <w:r w:rsidRPr="00FF7C1E">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FF7C1E">
        <w:rPr>
          <w:sz w:val="16"/>
        </w:rPr>
        <w:t>fact</w:t>
      </w:r>
      <w:proofErr w:type="gramEnd"/>
      <w:r w:rsidRPr="00FF7C1E">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F7C1E">
        <w:rPr>
          <w:sz w:val="16"/>
        </w:rPr>
        <w:t>a negative feedback of society</w:t>
      </w:r>
      <w:proofErr w:type="gramEnd"/>
      <w:r w:rsidRPr="00FF7C1E">
        <w:rPr>
          <w:sz w:val="16"/>
        </w:rPr>
        <w:t xml:space="preserve"> seeking to reduce the harm.</w:t>
      </w:r>
      <w:r w:rsidRPr="00FF7C1E">
        <w:rPr>
          <w:sz w:val="12"/>
        </w:rPr>
        <w:t xml:space="preserve"> </w:t>
      </w:r>
      <w:r w:rsidRPr="00FF7C1E">
        <w:rPr>
          <w:rStyle w:val="StyleUnderline"/>
        </w:rPr>
        <w:t xml:space="preserve">In contrast, </w:t>
      </w:r>
      <w:r w:rsidRPr="00801953">
        <w:rPr>
          <w:rStyle w:val="StyleUnderline"/>
          <w:highlight w:val="cyan"/>
        </w:rPr>
        <w:t>today’s</w:t>
      </w:r>
      <w:r w:rsidRPr="00FF7C1E">
        <w:rPr>
          <w:rStyle w:val="StyleUnderline"/>
        </w:rPr>
        <w:t xml:space="preserve"> great environmental </w:t>
      </w:r>
      <w:r w:rsidRPr="00801953">
        <w:rPr>
          <w:rStyle w:val="StyleUnderline"/>
          <w:highlight w:val="cyan"/>
        </w:rPr>
        <w:t>crisis</w:t>
      </w:r>
      <w:r w:rsidRPr="00FF7C1E">
        <w:rPr>
          <w:rStyle w:val="StyleUnderline"/>
        </w:rPr>
        <w:t xml:space="preserve"> of climate change may cause some harm but there </w:t>
      </w:r>
      <w:r w:rsidRPr="00801953">
        <w:rPr>
          <w:rStyle w:val="StyleUnderline"/>
          <w:highlight w:val="cyan"/>
        </w:rPr>
        <w:t>are</w:t>
      </w:r>
      <w:r w:rsidRPr="00FF7C1E">
        <w:rPr>
          <w:rStyle w:val="StyleUnderline"/>
        </w:rPr>
        <w:t xml:space="preserve"> generally </w:t>
      </w:r>
      <w:proofErr w:type="gramStart"/>
      <w:r w:rsidRPr="00801953">
        <w:rPr>
          <w:rStyle w:val="Emphasis"/>
          <w:highlight w:val="cyan"/>
        </w:rPr>
        <w:t>long time</w:t>
      </w:r>
      <w:proofErr w:type="gramEnd"/>
      <w:r w:rsidRPr="00801953">
        <w:rPr>
          <w:rStyle w:val="Emphasis"/>
          <w:highlight w:val="cyan"/>
        </w:rPr>
        <w:t xml:space="preserve"> delays</w:t>
      </w:r>
      <w:r w:rsidRPr="00FF7C1E">
        <w:rPr>
          <w:sz w:val="16"/>
        </w:rPr>
        <w:t xml:space="preserve"> </w:t>
      </w:r>
      <w:r w:rsidRPr="00FF7C1E">
        <w:rPr>
          <w:rStyle w:val="StyleUnderline"/>
        </w:rPr>
        <w:t>between rising CO2 concentrations and damage to humans</w:t>
      </w:r>
      <w:r w:rsidRPr="00FF7C1E">
        <w:rPr>
          <w:sz w:val="16"/>
        </w:rPr>
        <w:t xml:space="preserve">. </w:t>
      </w:r>
      <w:r w:rsidRPr="00801953">
        <w:rPr>
          <w:rStyle w:val="StyleUnderline"/>
          <w:highlight w:val="cyan"/>
        </w:rPr>
        <w:t>The consequence</w:t>
      </w:r>
      <w:r w:rsidRPr="00FF7C1E">
        <w:rPr>
          <w:rStyle w:val="StyleUnderline"/>
        </w:rPr>
        <w:t xml:space="preserve"> of these delays </w:t>
      </w:r>
      <w:proofErr w:type="gramStart"/>
      <w:r w:rsidRPr="00FF7C1E">
        <w:rPr>
          <w:rStyle w:val="StyleUnderline"/>
        </w:rPr>
        <w:t>are</w:t>
      </w:r>
      <w:proofErr w:type="gramEnd"/>
      <w:r w:rsidRPr="00FF7C1E">
        <w:rPr>
          <w:rStyle w:val="StyleUnderline"/>
        </w:rPr>
        <w:t xml:space="preserve"> an </w:t>
      </w:r>
      <w:r w:rsidRPr="00801953">
        <w:rPr>
          <w:rStyle w:val="Emphasis"/>
          <w:highlight w:val="cyan"/>
        </w:rPr>
        <w:t>absence of urgency</w:t>
      </w:r>
      <w:r w:rsidRPr="00FF7C1E">
        <w:rPr>
          <w:sz w:val="16"/>
        </w:rPr>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801953">
        <w:rPr>
          <w:rStyle w:val="Emphasis"/>
          <w:highlight w:val="cyan"/>
        </w:rPr>
        <w:t>the</w:t>
      </w:r>
      <w:r w:rsidRPr="00FF7C1E">
        <w:rPr>
          <w:rStyle w:val="Emphasis"/>
        </w:rPr>
        <w:t xml:space="preserve"> Earth’s </w:t>
      </w:r>
      <w:r w:rsidRPr="00801953">
        <w:rPr>
          <w:rStyle w:val="Emphasis"/>
          <w:highlight w:val="cyan"/>
        </w:rPr>
        <w:t>climate system is rife with positive feedback loops</w:t>
      </w:r>
      <w:r w:rsidRPr="00FF7C1E">
        <w:rPr>
          <w:sz w:val="16"/>
        </w:rPr>
        <w:t xml:space="preserve">. </w:t>
      </w:r>
      <w:proofErr w:type="gramStart"/>
      <w:r w:rsidRPr="00FF7C1E">
        <w:rPr>
          <w:rStyle w:val="StyleUnderline"/>
        </w:rPr>
        <w:t>In particular, as</w:t>
      </w:r>
      <w:proofErr w:type="gramEnd"/>
      <w:r w:rsidRPr="00FF7C1E">
        <w:rPr>
          <w:rStyle w:val="StyleUnderline"/>
        </w:rPr>
        <w:t xml:space="preserve"> CO2 increases and the climate warms, that very warming can cause more CO2 release which further increases global warming, and then more CO2, and so on</w:t>
      </w:r>
      <w:r w:rsidRPr="00FF7C1E">
        <w:rPr>
          <w:sz w:val="16"/>
        </w:rPr>
        <w:t xml:space="preserve">. Table 2 summarizes the best documented positive feedback loops for the Earth’s climate system. These </w:t>
      </w:r>
      <w:r w:rsidRPr="00FF7C1E">
        <w:rPr>
          <w:rStyle w:val="StyleUnderline"/>
        </w:rPr>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proofErr w:type="spellStart"/>
      <w:r w:rsidRPr="00FF7C1E">
        <w:rPr>
          <w:rStyle w:val="Emphasis"/>
        </w:rPr>
        <w:t>biogeophysical</w:t>
      </w:r>
      <w:proofErr w:type="spellEnd"/>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FF7C1E">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F7C1E">
        <w:rPr>
          <w:sz w:val="16"/>
        </w:rPr>
        <w:t>Totterdell</w:t>
      </w:r>
      <w:proofErr w:type="spellEnd"/>
      <w:r w:rsidRPr="00FF7C1E">
        <w:rPr>
          <w:sz w:val="16"/>
        </w:rPr>
        <w:t xml:space="preserve">, 2000; </w:t>
      </w:r>
      <w:proofErr w:type="spellStart"/>
      <w:r w:rsidRPr="00FF7C1E">
        <w:rPr>
          <w:sz w:val="16"/>
        </w:rPr>
        <w:t>Hajima</w:t>
      </w:r>
      <w:proofErr w:type="spellEnd"/>
      <w:r w:rsidRPr="00FF7C1E">
        <w:rPr>
          <w:sz w:val="16"/>
        </w:rPr>
        <w:t xml:space="preserve">, </w:t>
      </w:r>
      <w:proofErr w:type="spellStart"/>
      <w:r w:rsidRPr="00FF7C1E">
        <w:rPr>
          <w:sz w:val="16"/>
        </w:rPr>
        <w:t>Tachiiri</w:t>
      </w:r>
      <w:proofErr w:type="spellEnd"/>
      <w:r w:rsidRPr="00FF7C1E">
        <w:rPr>
          <w:sz w:val="16"/>
        </w:rPr>
        <w:t xml:space="preserve">, Ito, &amp; </w:t>
      </w:r>
      <w:proofErr w:type="spellStart"/>
      <w:r w:rsidRPr="00FF7C1E">
        <w:rPr>
          <w:sz w:val="16"/>
        </w:rPr>
        <w:t>Kawamiya</w:t>
      </w:r>
      <w:proofErr w:type="spellEnd"/>
      <w:r w:rsidRPr="00FF7C1E">
        <w:rPr>
          <w:sz w:val="16"/>
        </w:rPr>
        <w:t xml:space="preserve">, 2014; </w:t>
      </w:r>
      <w:proofErr w:type="spellStart"/>
      <w:r w:rsidRPr="00FF7C1E">
        <w:rPr>
          <w:sz w:val="16"/>
        </w:rPr>
        <w:t>Knutti</w:t>
      </w:r>
      <w:proofErr w:type="spellEnd"/>
      <w:r w:rsidRPr="00FF7C1E">
        <w:rPr>
          <w:sz w:val="16"/>
        </w:rPr>
        <w:t xml:space="preserve"> &amp; </w:t>
      </w:r>
      <w:proofErr w:type="spellStart"/>
      <w:r w:rsidRPr="00FF7C1E">
        <w:rPr>
          <w:sz w:val="16"/>
        </w:rPr>
        <w:t>Rugenstein</w:t>
      </w:r>
      <w:proofErr w:type="spellEnd"/>
      <w:r w:rsidRPr="00FF7C1E">
        <w:rPr>
          <w:sz w:val="16"/>
        </w:rPr>
        <w:t>, 2015; Rosenfeld, Sherwood, Wood, &amp; Donner, 2014). This produces a wide range of future scenarios.</w:t>
      </w:r>
      <w:r w:rsidRPr="00FF7C1E">
        <w:rPr>
          <w:sz w:val="12"/>
        </w:rPr>
        <w:t xml:space="preserve"> </w:t>
      </w:r>
      <w:r w:rsidRPr="00FF7C1E">
        <w:rPr>
          <w:sz w:val="16"/>
        </w:rPr>
        <w:t xml:space="preserve">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FF7C1E">
        <w:rPr>
          <w:sz w:val="16"/>
        </w:rPr>
        <w:t xml:space="preserve"> (</w:t>
      </w:r>
      <w:proofErr w:type="spellStart"/>
      <w:r w:rsidRPr="00FF7C1E">
        <w:rPr>
          <w:sz w:val="16"/>
        </w:rPr>
        <w:t>Friedlingstein</w:t>
      </w:r>
      <w:proofErr w:type="spellEnd"/>
      <w:r w:rsidRPr="00FF7C1E">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F7C1E">
        <w:rPr>
          <w:sz w:val="16"/>
        </w:rPr>
        <w:t>biogeophysical</w:t>
      </w:r>
      <w:proofErr w:type="spellEnd"/>
      <w:r w:rsidRPr="00FF7C1E">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F7C1E">
        <w:rPr>
          <w:sz w:val="16"/>
        </w:rPr>
        <w:t>Chamey</w:t>
      </w:r>
      <w:proofErr w:type="spellEnd"/>
      <w:r w:rsidRPr="00FF7C1E">
        <w:rPr>
          <w:sz w:val="16"/>
        </w:rPr>
        <w:t xml:space="preserve">, Stone, &amp; Quirk, 1975). To top it off, </w:t>
      </w:r>
      <w:r w:rsidRPr="00FF7C1E">
        <w:rPr>
          <w:rStyle w:val="StyleUnderline"/>
        </w:rPr>
        <w:t xml:space="preserve">overgrazing depletes the soil, leading to augmented </w:t>
      </w:r>
      <w:r w:rsidRPr="00FF7C1E">
        <w:rPr>
          <w:rStyle w:val="Emphasis"/>
        </w:rPr>
        <w:t>vegetation loss</w:t>
      </w:r>
      <w:r w:rsidRPr="00FF7C1E">
        <w:rPr>
          <w:sz w:val="16"/>
        </w:rPr>
        <w:t xml:space="preserve"> (</w:t>
      </w:r>
      <w:proofErr w:type="spellStart"/>
      <w:r w:rsidRPr="00FF7C1E">
        <w:rPr>
          <w:sz w:val="16"/>
        </w:rPr>
        <w:t>Anderies</w:t>
      </w:r>
      <w:proofErr w:type="spellEnd"/>
      <w:r w:rsidRPr="00FF7C1E">
        <w:rPr>
          <w:sz w:val="16"/>
        </w:rPr>
        <w:t>, Janssen, &amp; Walker, 2002).</w:t>
      </w:r>
      <w:r w:rsidRPr="00FF7C1E">
        <w:rPr>
          <w:sz w:val="12"/>
        </w:rPr>
        <w:t xml:space="preserve"> </w:t>
      </w:r>
      <w:r w:rsidRPr="00FF7C1E">
        <w:rPr>
          <w:rStyle w:val="StyleUnderline"/>
        </w:rPr>
        <w:t xml:space="preserve">Climate change often also increases the risk of </w:t>
      </w:r>
      <w:r w:rsidRPr="00FF7C1E">
        <w:rPr>
          <w:rStyle w:val="Emphasis"/>
        </w:rPr>
        <w:t>forest fires</w:t>
      </w:r>
      <w:r w:rsidRPr="00FF7C1E">
        <w:rPr>
          <w:sz w:val="16"/>
        </w:rPr>
        <w:t xml:space="preserve">, </w:t>
      </w:r>
      <w:proofErr w:type="gramStart"/>
      <w:r w:rsidRPr="00FF7C1E">
        <w:rPr>
          <w:sz w:val="16"/>
        </w:rPr>
        <w:t>as a result of</w:t>
      </w:r>
      <w:proofErr w:type="gramEnd"/>
      <w:r w:rsidRPr="00FF7C1E">
        <w:rPr>
          <w:sz w:val="16"/>
        </w:rPr>
        <w:t xml:space="preserve"> higher temperatures and persistent drought conditions. </w:t>
      </w:r>
      <w:r w:rsidRPr="00FF7C1E">
        <w:rPr>
          <w:rStyle w:val="StyleUnderline"/>
        </w:rPr>
        <w:t>The expectation is that forest fires will become more frequent and severe with climate warming and drought</w:t>
      </w:r>
      <w:r w:rsidRPr="00FF7C1E">
        <w:rPr>
          <w:sz w:val="16"/>
        </w:rPr>
        <w:t xml:space="preserve"> (</w:t>
      </w:r>
      <w:proofErr w:type="spellStart"/>
      <w:r w:rsidRPr="00FF7C1E">
        <w:rPr>
          <w:sz w:val="16"/>
        </w:rPr>
        <w:t>Scholze</w:t>
      </w:r>
      <w:proofErr w:type="spellEnd"/>
      <w:r w:rsidRPr="00FF7C1E">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F7C1E">
        <w:rPr>
          <w:sz w:val="16"/>
        </w:rPr>
        <w:t>Jin</w:t>
      </w:r>
      <w:proofErr w:type="spellEnd"/>
      <w:r w:rsidRPr="00FF7C1E">
        <w:rPr>
          <w:sz w:val="16"/>
        </w:rPr>
        <w:t xml:space="preserve">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801953">
        <w:rPr>
          <w:rStyle w:val="StyleUnderline"/>
          <w:highlight w:val="cyan"/>
        </w:rPr>
        <w:t xml:space="preserve">that could </w:t>
      </w:r>
      <w:r w:rsidRPr="00801953">
        <w:rPr>
          <w:rStyle w:val="Emphasis"/>
          <w:highlight w:val="cyan"/>
        </w:rPr>
        <w:t>catch humanity off-guard</w:t>
      </w:r>
      <w:r w:rsidRPr="00801953">
        <w:rPr>
          <w:sz w:val="16"/>
          <w:highlight w:val="cyan"/>
        </w:rPr>
        <w:t xml:space="preserve"> </w:t>
      </w:r>
      <w:r w:rsidRPr="00801953">
        <w:rPr>
          <w:rStyle w:val="StyleUnderline"/>
          <w:highlight w:val="cyan"/>
        </w:rPr>
        <w:t>and produce</w:t>
      </w:r>
      <w:r w:rsidRPr="00FF7C1E">
        <w:rPr>
          <w:rStyle w:val="StyleUnderline"/>
        </w:rPr>
        <w:t xml:space="preserve"> a </w:t>
      </w:r>
      <w:r w:rsidRPr="00672F9F">
        <w:rPr>
          <w:rStyle w:val="StyleUnderline"/>
        </w:rPr>
        <w:t xml:space="preserve">true </w:t>
      </w:r>
      <w:r w:rsidRPr="00801953">
        <w:rPr>
          <w:rStyle w:val="Emphasis"/>
          <w:highlight w:val="cyan"/>
        </w:rPr>
        <w:t>apocalyptic event</w:t>
      </w:r>
      <w:r w:rsidRPr="00FF7C1E">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FF7C1E">
        <w:rPr>
          <w:sz w:val="16"/>
        </w:rPr>
        <w:t>Of course</w:t>
      </w:r>
      <w:proofErr w:type="gramEnd"/>
      <w:r w:rsidRPr="00FF7C1E">
        <w:rPr>
          <w:sz w:val="16"/>
        </w:rPr>
        <w:t xml:space="preserve"> the record-fire released CO2 into the atmosphere, thereby contributing to future warming.</w:t>
      </w:r>
      <w:r w:rsidRPr="00FF7C1E">
        <w:rPr>
          <w:sz w:val="12"/>
        </w:rPr>
        <w:t xml:space="preserve"> </w:t>
      </w:r>
      <w:r w:rsidRPr="00FF7C1E">
        <w:rPr>
          <w:sz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F7C1E">
        <w:rPr>
          <w:sz w:val="16"/>
        </w:rPr>
        <w:t>as a consequence of</w:t>
      </w:r>
      <w:proofErr w:type="gramEnd"/>
      <w:r w:rsidRPr="00FF7C1E">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F7C1E">
        <w:rPr>
          <w:sz w:val="16"/>
        </w:rPr>
        <w:t>Wetherald</w:t>
      </w:r>
      <w:proofErr w:type="spellEnd"/>
      <w:r w:rsidRPr="00FF7C1E">
        <w:rPr>
          <w:sz w:val="16"/>
        </w:rPr>
        <w:t>, 1967).</w:t>
      </w:r>
      <w:r w:rsidRPr="00FF7C1E">
        <w:rPr>
          <w:sz w:val="12"/>
        </w:rPr>
        <w:t xml:space="preserve"> </w:t>
      </w:r>
      <w:r w:rsidRPr="00FF7C1E">
        <w:rPr>
          <w:sz w:val="16"/>
        </w:rPr>
        <w:t xml:space="preserve">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w:t>
      </w:r>
      <w:r w:rsidRPr="00FF7C1E">
        <w:rPr>
          <w:sz w:val="16"/>
        </w:rPr>
        <w:lastRenderedPageBreak/>
        <w:t>projections (Schneider et al., 2017). Clouds are complex because they both have a cooling (reflecting incoming solar radiation) and warming (absorbing incoming solar radiation) effect (</w:t>
      </w:r>
      <w:proofErr w:type="spellStart"/>
      <w:r w:rsidRPr="00FF7C1E">
        <w:rPr>
          <w:sz w:val="16"/>
        </w:rPr>
        <w:t>Lashof</w:t>
      </w:r>
      <w:proofErr w:type="spellEnd"/>
      <w:r w:rsidRPr="00FF7C1E">
        <w:rPr>
          <w:sz w:val="16"/>
        </w:rPr>
        <w:t xml:space="preserve">, DeAngelo, </w:t>
      </w:r>
      <w:proofErr w:type="spellStart"/>
      <w:r w:rsidRPr="00FF7C1E">
        <w:rPr>
          <w:sz w:val="16"/>
        </w:rPr>
        <w:t>Saleska</w:t>
      </w:r>
      <w:proofErr w:type="spellEnd"/>
      <w:r w:rsidRPr="00FF7C1E">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F7C1E">
        <w:rPr>
          <w:sz w:val="16"/>
        </w:rPr>
        <w:t>Burgman</w:t>
      </w:r>
      <w:proofErr w:type="spellEnd"/>
      <w:r w:rsidRPr="00FF7C1E">
        <w:rPr>
          <w:sz w:val="16"/>
        </w:rPr>
        <w:t>, &amp; Norris, 2009).</w:t>
      </w:r>
      <w:r w:rsidRPr="00FF7C1E">
        <w:rPr>
          <w:sz w:val="12"/>
        </w:rPr>
        <w:t xml:space="preserve"> </w:t>
      </w:r>
      <w:r w:rsidRPr="00FF7C1E">
        <w:rPr>
          <w:rStyle w:val="StyleUnderline"/>
        </w:rPr>
        <w:t>The key lesson from the long list of potentially positive feedbacks and their interactions is that</w:t>
      </w:r>
      <w:r w:rsidRPr="00FF7C1E">
        <w:rPr>
          <w:sz w:val="16"/>
        </w:rPr>
        <w:t xml:space="preserve"> </w:t>
      </w:r>
      <w:r w:rsidRPr="00801953">
        <w:rPr>
          <w:rStyle w:val="Emphasis"/>
          <w:highlight w:val="cyan"/>
        </w:rPr>
        <w:t>runaway climate change</w:t>
      </w:r>
      <w:r w:rsidRPr="00FF7C1E">
        <w:rPr>
          <w:rStyle w:val="StyleUnderline"/>
        </w:rPr>
        <w:t xml:space="preserve">, and runaway perturbations </w:t>
      </w:r>
      <w:proofErr w:type="gramStart"/>
      <w:r w:rsidRPr="00FF7C1E">
        <w:rPr>
          <w:rStyle w:val="StyleUnderline"/>
        </w:rPr>
        <w:t>have to</w:t>
      </w:r>
      <w:proofErr w:type="gramEnd"/>
      <w:r w:rsidRPr="00FF7C1E">
        <w:rPr>
          <w:rStyle w:val="StyleUnderline"/>
        </w:rPr>
        <w:t xml:space="preserve"> be </w:t>
      </w:r>
      <w:r w:rsidRPr="00801953">
        <w:rPr>
          <w:rStyle w:val="StyleUnderline"/>
          <w:highlight w:val="cyan"/>
        </w:rPr>
        <w:t>take</w:t>
      </w:r>
      <w:r w:rsidRPr="00672F9F">
        <w:rPr>
          <w:rStyle w:val="StyleUnderline"/>
        </w:rPr>
        <w:t>n</w:t>
      </w:r>
      <w:r w:rsidRPr="00FF7C1E">
        <w:rPr>
          <w:rStyle w:val="StyleUnderline"/>
        </w:rPr>
        <w:t xml:space="preserve"> </w:t>
      </w:r>
      <w:r w:rsidRPr="00801953">
        <w:rPr>
          <w:rStyle w:val="StyleUnderline"/>
          <w:highlight w:val="cyan"/>
        </w:rPr>
        <w:t>as a serious possibility</w:t>
      </w:r>
      <w:r w:rsidRPr="00FF7C1E">
        <w:rPr>
          <w:sz w:val="16"/>
        </w:rPr>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w:t>
      </w:r>
      <w:proofErr w:type="gramStart"/>
      <w:r w:rsidRPr="00FF7C1E">
        <w:rPr>
          <w:rStyle w:val="StyleUnderline"/>
        </w:rPr>
        <w:t>exhaustive</w:t>
      </w:r>
      <w:proofErr w:type="gramEnd"/>
      <w:r w:rsidRPr="00FF7C1E">
        <w:rPr>
          <w:rStyle w:val="StyleUnderline"/>
        </w:rPr>
        <w:t xml:space="preserve"> and the </w:t>
      </w:r>
      <w:r w:rsidRPr="00801953">
        <w:rPr>
          <w:rStyle w:val="StyleUnderline"/>
          <w:highlight w:val="cyan"/>
        </w:rPr>
        <w:t>possibility of undiscovered</w:t>
      </w:r>
      <w:r w:rsidRPr="00FF7C1E">
        <w:rPr>
          <w:rStyle w:val="StyleUnderline"/>
        </w:rPr>
        <w:t xml:space="preserve"> positive </w:t>
      </w:r>
      <w:r w:rsidRPr="00801953">
        <w:rPr>
          <w:rStyle w:val="StyleUnderline"/>
          <w:highlight w:val="cyan"/>
        </w:rPr>
        <w:t xml:space="preserve">feedbacks portends </w:t>
      </w:r>
      <w:r w:rsidRPr="00801953">
        <w:rPr>
          <w:rStyle w:val="Emphasis"/>
          <w:highlight w:val="cyan"/>
        </w:rPr>
        <w:t>even greater existential risks</w:t>
      </w:r>
      <w:r w:rsidRPr="00FF7C1E">
        <w:rPr>
          <w:sz w:val="16"/>
        </w:rPr>
        <w:t xml:space="preserve">. </w:t>
      </w:r>
      <w:r w:rsidRPr="00FF7C1E">
        <w:rPr>
          <w:rStyle w:val="StyleUnderline"/>
        </w:rPr>
        <w:t>The many environmental crises humankind has previously averted</w:t>
      </w:r>
      <w:r w:rsidRPr="00FF7C1E">
        <w:rPr>
          <w:sz w:val="16"/>
        </w:rPr>
        <w:t xml:space="preserve"> (famine, ozone depletion, London fog, water pollution, etc.) </w:t>
      </w:r>
      <w:r w:rsidRPr="00FF7C1E">
        <w:rPr>
          <w:rStyle w:val="StyleUnderline"/>
        </w:rPr>
        <w:t>were averted because of political will based on solid scientific understanding.</w:t>
      </w:r>
      <w:r w:rsidRPr="00FF7C1E">
        <w:rPr>
          <w:sz w:val="16"/>
        </w:rPr>
        <w:t xml:space="preserve"> </w:t>
      </w:r>
      <w:r w:rsidRPr="00FF7C1E">
        <w:rPr>
          <w:rStyle w:val="StyleUnderline"/>
        </w:rPr>
        <w:t>We cannot count on complete scientific understanding when it comes to positive feedback loops and climate change.</w:t>
      </w:r>
    </w:p>
    <w:bookmarkEnd w:id="0"/>
    <w:p w14:paraId="6739A65C" w14:textId="77777777" w:rsidR="007C5ACF" w:rsidRDefault="007C5ACF" w:rsidP="007C5ACF"/>
    <w:p w14:paraId="29AFFD88" w14:textId="77777777" w:rsidR="007C5ACF" w:rsidRPr="00055632" w:rsidRDefault="007C5ACF" w:rsidP="007C5ACF"/>
    <w:p w14:paraId="29670402" w14:textId="2AC79255" w:rsidR="007C5ACF" w:rsidRPr="00695C53" w:rsidRDefault="005077DB" w:rsidP="007C5ACF">
      <w:pPr>
        <w:pStyle w:val="Heading3"/>
      </w:pPr>
      <w:r>
        <w:lastRenderedPageBreak/>
        <w:t>1NC – Innovation DA</w:t>
      </w:r>
    </w:p>
    <w:p w14:paraId="701176F9" w14:textId="77777777" w:rsidR="007C5ACF" w:rsidRPr="00D14B94" w:rsidRDefault="007C5ACF" w:rsidP="007C5ACF">
      <w:pPr>
        <w:pStyle w:val="Heading4"/>
      </w:pPr>
      <w:r>
        <w:t>Innovation high now, but continued investments are crucial to meet the demands</w:t>
      </w:r>
    </w:p>
    <w:p w14:paraId="690E1BC6" w14:textId="77777777" w:rsidR="007C5ACF" w:rsidRPr="00D14B94" w:rsidRDefault="007C5ACF" w:rsidP="007C5ACF">
      <w:proofErr w:type="spellStart"/>
      <w:r w:rsidRPr="00B03C50">
        <w:rPr>
          <w:rStyle w:val="Heading4Char"/>
        </w:rPr>
        <w:t>Furstenthal</w:t>
      </w:r>
      <w:proofErr w:type="spellEnd"/>
      <w:r w:rsidRPr="00B03C50">
        <w:rPr>
          <w:rStyle w:val="Heading4Char"/>
        </w:rPr>
        <w:t xml:space="preserve"> et al 20</w:t>
      </w:r>
      <w:r w:rsidRPr="00B03C50">
        <w:t xml:space="preserve"> [(Laura </w:t>
      </w:r>
      <w:proofErr w:type="spellStart"/>
      <w:r w:rsidRPr="00B03C50">
        <w:t>Furstenthal</w:t>
      </w:r>
      <w:proofErr w:type="spellEnd"/>
      <w:r>
        <w:t xml:space="preserve"> s</w:t>
      </w:r>
      <w:r w:rsidRPr="00B03C50">
        <w:t>erves healthcare clients globally as well as not-for-profit organizations, governments, and Nobel laureates, guiding innovation in strategy, organization, research and development, commercialization, and operations), et al. “</w:t>
      </w:r>
      <w:r w:rsidRPr="00D14B94">
        <w:t>Healthcare Innovation: Building on Gains Made through the Crisis.” McKinsey &amp; Company, McKinsey &amp; Company, 12 Nov. 2020, www.mckinsey.com/industries/pharmaceuticals-and-medical-products/our-insights/healthcare-innovation-building-on-gains-made-through-the-crisis. Accessed 6 Aug. 2021.</w:t>
      </w:r>
      <w:r>
        <w:t>] PW</w:t>
      </w:r>
    </w:p>
    <w:p w14:paraId="5A3397FD" w14:textId="4374C307" w:rsidR="007C5ACF" w:rsidRPr="00A655A4" w:rsidRDefault="007C5ACF" w:rsidP="005077DB">
      <w:pPr>
        <w:rPr>
          <w:sz w:val="16"/>
        </w:rPr>
      </w:pPr>
      <w:r w:rsidRPr="001915D9">
        <w:rPr>
          <w:rStyle w:val="StyleUnderline"/>
        </w:rPr>
        <w:t>Leaders should consider the lessons and achievements of the COVID-19</w:t>
      </w:r>
      <w:r w:rsidRPr="001915D9">
        <w:rPr>
          <w:sz w:val="16"/>
        </w:rPr>
        <w:t xml:space="preserve"> crisis </w:t>
      </w:r>
      <w:r w:rsidRPr="001915D9">
        <w:rPr>
          <w:rStyle w:val="StyleUnderline"/>
        </w:rPr>
        <w:t xml:space="preserve">in forging </w:t>
      </w:r>
      <w:proofErr w:type="gramStart"/>
      <w:r w:rsidRPr="001915D9">
        <w:rPr>
          <w:rStyle w:val="StyleUnderline"/>
        </w:rPr>
        <w:t>new innovation</w:t>
      </w:r>
      <w:proofErr w:type="gramEnd"/>
      <w:r w:rsidRPr="001915D9">
        <w:rPr>
          <w:sz w:val="16"/>
        </w:rPr>
        <w:t xml:space="preserve"> </w:t>
      </w:r>
      <w:r w:rsidRPr="001915D9">
        <w:rPr>
          <w:rStyle w:val="StyleUnderline"/>
        </w:rPr>
        <w:t>aspirations</w:t>
      </w:r>
      <w:r w:rsidRPr="001915D9">
        <w:rPr>
          <w:sz w:val="16"/>
        </w:rPr>
        <w:t xml:space="preserve">—and the mechanisms needed to execute them. </w:t>
      </w:r>
      <w:r w:rsidRPr="00D54AB7">
        <w:rPr>
          <w:rStyle w:val="Emphasis"/>
        </w:rPr>
        <w:t>Medicine</w:t>
      </w:r>
      <w:r w:rsidRPr="001915D9">
        <w:rPr>
          <w:rStyle w:val="StyleUnderline"/>
        </w:rPr>
        <w:t xml:space="preserve"> is a living science that </w:t>
      </w:r>
      <w:r w:rsidRPr="00D54AB7">
        <w:rPr>
          <w:rStyle w:val="Emphasis"/>
        </w:rPr>
        <w:t>prides itself on continual discovery</w:t>
      </w:r>
      <w:r w:rsidRPr="001915D9">
        <w:rPr>
          <w:rStyle w:val="StyleUnderline"/>
        </w:rPr>
        <w:t xml:space="preserve">. </w:t>
      </w:r>
      <w:r w:rsidRPr="00B03C50">
        <w:rPr>
          <w:rStyle w:val="Emphasis"/>
          <w:highlight w:val="yellow"/>
        </w:rPr>
        <w:t>In recent years, healthcare innovators</w:t>
      </w:r>
      <w:r w:rsidRPr="00D54AB7">
        <w:rPr>
          <w:rStyle w:val="Emphasis"/>
        </w:rPr>
        <w:t xml:space="preserve"> have </w:t>
      </w:r>
      <w:r w:rsidRPr="00B03C50">
        <w:rPr>
          <w:rStyle w:val="Emphasis"/>
          <w:highlight w:val="yellow"/>
        </w:rPr>
        <w:t>brought us a</w:t>
      </w:r>
      <w:r w:rsidRPr="001915D9">
        <w:rPr>
          <w:sz w:val="16"/>
        </w:rPr>
        <w:t>rtificial-</w:t>
      </w:r>
      <w:r w:rsidRPr="00B03C50">
        <w:rPr>
          <w:rStyle w:val="Emphasis"/>
          <w:highlight w:val="yellow"/>
        </w:rPr>
        <w:t>i</w:t>
      </w:r>
      <w:r w:rsidRPr="001915D9">
        <w:rPr>
          <w:sz w:val="16"/>
        </w:rPr>
        <w:t xml:space="preserve">ntelligence </w:t>
      </w:r>
      <w:r w:rsidRPr="001915D9">
        <w:rPr>
          <w:rStyle w:val="StyleUnderline"/>
        </w:rPr>
        <w:t xml:space="preserve">algorithms </w:t>
      </w:r>
      <w:r w:rsidRPr="00B03C50">
        <w:rPr>
          <w:rStyle w:val="StyleUnderline"/>
          <w:highlight w:val="yellow"/>
        </w:rPr>
        <w:t>that</w:t>
      </w:r>
      <w:r w:rsidRPr="001915D9">
        <w:rPr>
          <w:sz w:val="16"/>
        </w:rPr>
        <w:t xml:space="preserve"> arguably </w:t>
      </w:r>
      <w:r w:rsidRPr="00B03C50">
        <w:rPr>
          <w:rStyle w:val="StyleUnderline"/>
          <w:highlight w:val="yellow"/>
        </w:rPr>
        <w:t>read</w:t>
      </w:r>
      <w:r w:rsidRPr="001915D9">
        <w:rPr>
          <w:rStyle w:val="StyleUnderline"/>
        </w:rPr>
        <w:t xml:space="preserve"> chest </w:t>
      </w:r>
      <w:r w:rsidRPr="00B03C50">
        <w:rPr>
          <w:rStyle w:val="StyleUnderline"/>
          <w:highlight w:val="yellow"/>
        </w:rPr>
        <w:t>X-rays</w:t>
      </w:r>
      <w:r w:rsidRPr="001915D9">
        <w:rPr>
          <w:rStyle w:val="StyleUnderline"/>
        </w:rPr>
        <w:t xml:space="preserve"> </w:t>
      </w:r>
      <w:r w:rsidRPr="001915D9">
        <w:rPr>
          <w:sz w:val="16"/>
        </w:rPr>
        <w:t xml:space="preserve">as well as or better than radiologists, </w:t>
      </w:r>
      <w:r w:rsidRPr="001915D9">
        <w:rPr>
          <w:rStyle w:val="StyleUnderline"/>
        </w:rPr>
        <w:t>inexpensive genomic sequencing that</w:t>
      </w:r>
      <w:r w:rsidRPr="001915D9">
        <w:rPr>
          <w:sz w:val="16"/>
        </w:rPr>
        <w:t xml:space="preserve"> can </w:t>
      </w:r>
      <w:r w:rsidRPr="001915D9">
        <w:rPr>
          <w:rStyle w:val="StyleUnderline"/>
        </w:rPr>
        <w:t>guide</w:t>
      </w:r>
      <w:r w:rsidRPr="001915D9">
        <w:rPr>
          <w:sz w:val="16"/>
        </w:rPr>
        <w:t xml:space="preserve"> </w:t>
      </w:r>
      <w:r w:rsidRPr="00B03C50">
        <w:rPr>
          <w:rStyle w:val="Emphasis"/>
          <w:highlight w:val="yellow"/>
        </w:rPr>
        <w:t>personalized cancer treatments</w:t>
      </w:r>
      <w:r w:rsidRPr="001915D9">
        <w:rPr>
          <w:rStyle w:val="StyleUnderline"/>
        </w:rPr>
        <w:t>,</w:t>
      </w:r>
      <w:r w:rsidRPr="001915D9">
        <w:rPr>
          <w:sz w:val="16"/>
        </w:rPr>
        <w:t xml:space="preserve"> and vast improvements in population health management through big data and analytics, to name just a few examples. </w:t>
      </w:r>
      <w:r w:rsidRPr="00B03C50">
        <w:rPr>
          <w:rStyle w:val="Emphasis"/>
          <w:highlight w:val="yellow"/>
        </w:rPr>
        <w:t>While</w:t>
      </w:r>
      <w:r w:rsidRPr="001915D9">
        <w:rPr>
          <w:sz w:val="16"/>
        </w:rPr>
        <w:t xml:space="preserve"> the </w:t>
      </w:r>
      <w:r w:rsidRPr="00B03C50">
        <w:rPr>
          <w:rStyle w:val="Emphasis"/>
          <w:highlight w:val="yellow"/>
        </w:rPr>
        <w:t>COVID-19</w:t>
      </w:r>
      <w:r w:rsidRPr="001915D9">
        <w:rPr>
          <w:sz w:val="16"/>
        </w:rPr>
        <w:t xml:space="preserve"> pandemic </w:t>
      </w:r>
      <w:r w:rsidRPr="001915D9">
        <w:rPr>
          <w:rStyle w:val="StyleUnderline"/>
        </w:rPr>
        <w:t xml:space="preserve">has </w:t>
      </w:r>
      <w:r w:rsidRPr="00B03C50">
        <w:rPr>
          <w:rStyle w:val="Emphasis"/>
          <w:highlight w:val="yellow"/>
        </w:rPr>
        <w:t>placed unparalleled demands</w:t>
      </w:r>
      <w:r w:rsidRPr="001915D9">
        <w:rPr>
          <w:rStyle w:val="StyleUnderline"/>
        </w:rPr>
        <w:t xml:space="preserve"> on modern healthcare systems, </w:t>
      </w:r>
      <w:r w:rsidRPr="00B03C50">
        <w:rPr>
          <w:rStyle w:val="Emphasis"/>
          <w:highlight w:val="yellow"/>
        </w:rPr>
        <w:t>the industry’s response</w:t>
      </w:r>
      <w:r w:rsidRPr="001915D9">
        <w:rPr>
          <w:sz w:val="16"/>
        </w:rPr>
        <w:t xml:space="preserve"> has vividly </w:t>
      </w:r>
      <w:r w:rsidRPr="00B03C50">
        <w:rPr>
          <w:rStyle w:val="Emphasis"/>
          <w:highlight w:val="yellow"/>
        </w:rPr>
        <w:t>demonstrated its</w:t>
      </w:r>
      <w:r w:rsidRPr="00D54AB7">
        <w:rPr>
          <w:rStyle w:val="Emphasis"/>
        </w:rPr>
        <w:t xml:space="preserve"> </w:t>
      </w:r>
      <w:r w:rsidRPr="001915D9">
        <w:rPr>
          <w:rStyle w:val="StyleUnderline"/>
        </w:rPr>
        <w:t xml:space="preserve">resilience and </w:t>
      </w:r>
      <w:r w:rsidRPr="00B03C50">
        <w:rPr>
          <w:rStyle w:val="Emphasis"/>
          <w:highlight w:val="yellow"/>
        </w:rPr>
        <w:t>ability to bring innovations</w:t>
      </w:r>
      <w:r w:rsidRPr="00D54AB7">
        <w:rPr>
          <w:rStyle w:val="Emphasis"/>
        </w:rPr>
        <w:t xml:space="preserve"> to market </w:t>
      </w:r>
      <w:r w:rsidRPr="00B03C50">
        <w:rPr>
          <w:rStyle w:val="Emphasis"/>
          <w:highlight w:val="yellow"/>
        </w:rPr>
        <w:t>quickly</w:t>
      </w:r>
      <w:r w:rsidRPr="00B03C50">
        <w:rPr>
          <w:rStyle w:val="StyleUnderline"/>
          <w:highlight w:val="yellow"/>
        </w:rPr>
        <w:t xml:space="preserve">. </w:t>
      </w:r>
      <w:r w:rsidRPr="00B03C50">
        <w:rPr>
          <w:rStyle w:val="Emphasis"/>
          <w:highlight w:val="yellow"/>
        </w:rPr>
        <w:t>But the crisis is</w:t>
      </w:r>
      <w:r w:rsidRPr="00D54AB7">
        <w:rPr>
          <w:rStyle w:val="Emphasis"/>
        </w:rPr>
        <w:t xml:space="preserve"> likely </w:t>
      </w:r>
      <w:r w:rsidRPr="00B03C50">
        <w:rPr>
          <w:rStyle w:val="Emphasis"/>
          <w:highlight w:val="yellow"/>
        </w:rPr>
        <w:t>far from over and</w:t>
      </w:r>
      <w:r w:rsidRPr="001915D9">
        <w:rPr>
          <w:rStyle w:val="StyleUnderline"/>
        </w:rPr>
        <w:t xml:space="preserve"> the sector’s </w:t>
      </w:r>
      <w:r w:rsidRPr="00B03C50">
        <w:rPr>
          <w:rStyle w:val="Emphasis"/>
          <w:highlight w:val="yellow"/>
        </w:rPr>
        <w:t>innovation</w:t>
      </w:r>
      <w:r w:rsidRPr="001915D9">
        <w:rPr>
          <w:rStyle w:val="StyleUnderline"/>
        </w:rPr>
        <w:t xml:space="preserve"> </w:t>
      </w:r>
      <w:r w:rsidRPr="00D54AB7">
        <w:rPr>
          <w:rStyle w:val="Emphasis"/>
        </w:rPr>
        <w:t xml:space="preserve">capabilities </w:t>
      </w:r>
      <w:r w:rsidRPr="00B03C50">
        <w:rPr>
          <w:rStyle w:val="Emphasis"/>
          <w:highlight w:val="yellow"/>
        </w:rPr>
        <w:t>must continue to rise to the challenges presented</w:t>
      </w:r>
      <w:r w:rsidRPr="001915D9">
        <w:rPr>
          <w:rStyle w:val="StyleUnderline"/>
        </w:rPr>
        <w:t xml:space="preserve"> </w:t>
      </w:r>
      <w:r w:rsidRPr="001915D9">
        <w:rPr>
          <w:sz w:val="16"/>
        </w:rPr>
        <w:t xml:space="preserve">both </w:t>
      </w:r>
      <w:r w:rsidRPr="001915D9">
        <w:rPr>
          <w:rStyle w:val="StyleUnderline"/>
        </w:rPr>
        <w:t>by COVID-19 and the economic fallout</w:t>
      </w:r>
      <w:r w:rsidRPr="001915D9">
        <w:rPr>
          <w:sz w:val="16"/>
        </w:rPr>
        <w:t xml:space="preserve"> from its spread. While many industries are facing unprecedented disruption, medicine and healthcare are uniquely affected given the nature of this crisis. For example, </w:t>
      </w:r>
      <w:r w:rsidRPr="001915D9">
        <w:rPr>
          <w:rStyle w:val="StyleUnderline"/>
        </w:rPr>
        <w:t>pharmaceutical companies racing to develop vaccines</w:t>
      </w:r>
      <w:r w:rsidRPr="001915D9">
        <w:rPr>
          <w:sz w:val="16"/>
        </w:rPr>
        <w:t xml:space="preserve"> must also manage complex supply chains, new models for engagement with healthcare professionals, a largely remote workforce, and disruption to many clinical trials. Similarly, hospitals are caring for COVID-19 patients with evolving protocols while maintaining continuity of care for others, often against the backdrop of vulnerable staff, </w:t>
      </w:r>
      <w:proofErr w:type="gramStart"/>
      <w:r w:rsidRPr="001915D9">
        <w:rPr>
          <w:sz w:val="16"/>
        </w:rPr>
        <w:t>supply</w:t>
      </w:r>
      <w:proofErr w:type="gramEnd"/>
      <w:r w:rsidRPr="001915D9">
        <w:rPr>
          <w:sz w:val="16"/>
        </w:rPr>
        <w:t xml:space="preserve"> and equipment shortages, and, for some, accelerating financial headwinds. While the COVID-19 pandemic has placed unparalleled demands on modern healthcare systems, the industry’s response has vividly demonstrated its resilience and ability to bring innovations to market quickly. The effects of the pandemic on the industry continue to be profound. The shifts in consumer behavior, an </w:t>
      </w:r>
      <w:hyperlink r:id="rId9" w:history="1">
        <w:r w:rsidRPr="001915D9">
          <w:rPr>
            <w:rStyle w:val="Hyperlink"/>
            <w:sz w:val="16"/>
          </w:rPr>
          <w:t>acceleration of established trends</w:t>
        </w:r>
      </w:hyperlink>
      <w:r w:rsidRPr="001915D9">
        <w:rPr>
          <w:sz w:val="16"/>
        </w:rPr>
        <w:t xml:space="preserve">, and the likely deep and lasting economic impact will potentially affect healthcare companies no less—and quite possibly more—than those in other sectors. Around the world, more than </w:t>
      </w:r>
      <w:hyperlink r:id="rId10" w:history="1">
        <w:r w:rsidRPr="001915D9">
          <w:rPr>
            <w:rStyle w:val="Hyperlink"/>
            <w:sz w:val="16"/>
          </w:rPr>
          <w:t>90 percent of executives</w:t>
        </w:r>
      </w:hyperlink>
      <w:r w:rsidRPr="001915D9">
        <w:rPr>
          <w:sz w:val="16"/>
        </w:rPr>
        <w:t xml:space="preserve"> we polled believe COVID-19 will fundamentally change their businesses, and 85 percent predict lasting changes in customers’ preferences. Among healthcare leaders, two-thirds expect this period to be the most challenging in their careers.1 </w:t>
      </w:r>
      <w:r w:rsidRPr="00B03C50">
        <w:rPr>
          <w:rStyle w:val="Emphasis"/>
          <w:highlight w:val="yellow"/>
        </w:rPr>
        <w:t>To meet</w:t>
      </w:r>
      <w:r w:rsidRPr="001915D9">
        <w:rPr>
          <w:sz w:val="16"/>
        </w:rPr>
        <w:t xml:space="preserve"> both </w:t>
      </w:r>
      <w:r w:rsidRPr="001915D9">
        <w:rPr>
          <w:rStyle w:val="StyleUnderline"/>
        </w:rPr>
        <w:t xml:space="preserve">the </w:t>
      </w:r>
      <w:r w:rsidRPr="00B03C50">
        <w:rPr>
          <w:rStyle w:val="Emphasis"/>
          <w:highlight w:val="yellow"/>
        </w:rPr>
        <w:t>humanitarian challenge</w:t>
      </w:r>
      <w:r w:rsidRPr="001915D9">
        <w:rPr>
          <w:rStyle w:val="StyleUnderline"/>
        </w:rPr>
        <w:t xml:space="preserve"> </w:t>
      </w:r>
      <w:r w:rsidRPr="001915D9">
        <w:rPr>
          <w:sz w:val="16"/>
        </w:rPr>
        <w:t xml:space="preserve">and the obligation to their stakeholders, leaders of </w:t>
      </w:r>
      <w:r w:rsidRPr="00B03C50">
        <w:rPr>
          <w:rStyle w:val="Emphasis"/>
          <w:highlight w:val="yellow"/>
        </w:rPr>
        <w:t>healthcare organizations need to meet the innovation imperative</w:t>
      </w:r>
      <w:r w:rsidRPr="001915D9">
        <w:rPr>
          <w:sz w:val="16"/>
        </w:rPr>
        <w:t xml:space="preserve">. History tells us that organizations that invest in innovation during a crisis </w:t>
      </w:r>
      <w:hyperlink r:id="rId11" w:history="1">
        <w:r w:rsidRPr="001915D9">
          <w:rPr>
            <w:rStyle w:val="Hyperlink"/>
            <w:sz w:val="16"/>
          </w:rPr>
          <w:t>outperform their peers in the recovery</w:t>
        </w:r>
      </w:hyperlink>
      <w:r w:rsidRPr="001915D9">
        <w:rPr>
          <w:sz w:val="16"/>
        </w:rPr>
        <w:t xml:space="preserve"> (exhibit). What’s more, a crisis can create an urgency that rallies collaborative effort, breaks through organizational silos, and overcomes institutional inertia. Exhibit </w:t>
      </w:r>
      <w:r w:rsidRPr="00B03C50">
        <w:rPr>
          <w:rStyle w:val="Emphasis"/>
          <w:highlight w:val="yellow"/>
        </w:rPr>
        <w:t>During</w:t>
      </w:r>
      <w:r w:rsidRPr="001915D9">
        <w:rPr>
          <w:rStyle w:val="StyleUnderline"/>
        </w:rPr>
        <w:t xml:space="preserve"> the course of </w:t>
      </w:r>
      <w:r w:rsidRPr="00B03C50">
        <w:rPr>
          <w:rStyle w:val="Emphasis"/>
          <w:highlight w:val="yellow"/>
        </w:rPr>
        <w:t>this year</w:t>
      </w:r>
      <w:r w:rsidRPr="001915D9">
        <w:rPr>
          <w:sz w:val="16"/>
        </w:rPr>
        <w:t xml:space="preserve">, the </w:t>
      </w:r>
      <w:r w:rsidRPr="00B03C50">
        <w:rPr>
          <w:rStyle w:val="Emphasis"/>
          <w:highlight w:val="yellow"/>
        </w:rPr>
        <w:t>healthcare</w:t>
      </w:r>
      <w:r w:rsidRPr="001915D9">
        <w:rPr>
          <w:sz w:val="16"/>
        </w:rPr>
        <w:t xml:space="preserve"> industry </w:t>
      </w:r>
      <w:r w:rsidRPr="00B03C50">
        <w:rPr>
          <w:rStyle w:val="Emphasis"/>
          <w:highlight w:val="yellow"/>
        </w:rPr>
        <w:t>has produced inspiring examples of innovation</w:t>
      </w:r>
      <w:r w:rsidRPr="001915D9">
        <w:rPr>
          <w:sz w:val="16"/>
        </w:rPr>
        <w:t xml:space="preserve"> </w:t>
      </w:r>
      <w:r w:rsidRPr="001915D9">
        <w:rPr>
          <w:rStyle w:val="StyleUnderline"/>
        </w:rPr>
        <w:t>in products</w:t>
      </w:r>
      <w:r w:rsidRPr="001915D9">
        <w:rPr>
          <w:sz w:val="16"/>
        </w:rPr>
        <w:t xml:space="preserve">, services, processes, and business and delivery models, often in partnership with other sectors. </w:t>
      </w:r>
      <w:r w:rsidRPr="001915D9">
        <w:rPr>
          <w:rStyle w:val="StyleUnderline"/>
        </w:rPr>
        <w:t xml:space="preserve">For example, </w:t>
      </w:r>
      <w:r w:rsidRPr="00B03C50">
        <w:rPr>
          <w:rStyle w:val="Emphasis"/>
        </w:rPr>
        <w:t>S</w:t>
      </w:r>
      <w:r w:rsidRPr="001915D9">
        <w:rPr>
          <w:rStyle w:val="StyleUnderline"/>
        </w:rPr>
        <w:t xml:space="preserve">heba </w:t>
      </w:r>
      <w:r w:rsidRPr="00B03C50">
        <w:rPr>
          <w:rStyle w:val="Emphasis"/>
        </w:rPr>
        <w:t>M</w:t>
      </w:r>
      <w:r w:rsidRPr="001915D9">
        <w:rPr>
          <w:rStyle w:val="StyleUnderline"/>
        </w:rPr>
        <w:t xml:space="preserve">edical </w:t>
      </w:r>
      <w:r w:rsidRPr="00B03C50">
        <w:rPr>
          <w:rStyle w:val="Emphasis"/>
        </w:rPr>
        <w:t>C</w:t>
      </w:r>
      <w:r w:rsidRPr="001915D9">
        <w:rPr>
          <w:rStyle w:val="StyleUnderline"/>
        </w:rPr>
        <w:t xml:space="preserve">enter </w:t>
      </w:r>
      <w:r w:rsidRPr="001915D9">
        <w:rPr>
          <w:sz w:val="16"/>
        </w:rPr>
        <w:t xml:space="preserve">in Israel is </w:t>
      </w:r>
      <w:r w:rsidRPr="001915D9">
        <w:rPr>
          <w:rStyle w:val="StyleUnderline"/>
        </w:rPr>
        <w:t>working</w:t>
      </w:r>
      <w:r w:rsidRPr="001915D9">
        <w:rPr>
          <w:sz w:val="16"/>
        </w:rPr>
        <w:t xml:space="preserve"> with </w:t>
      </w:r>
      <w:proofErr w:type="spellStart"/>
      <w:r w:rsidRPr="001915D9">
        <w:rPr>
          <w:sz w:val="16"/>
        </w:rPr>
        <w:t>TytoCare</w:t>
      </w:r>
      <w:proofErr w:type="spellEnd"/>
      <w:r w:rsidRPr="001915D9">
        <w:rPr>
          <w:rStyle w:val="StyleUnderline"/>
        </w:rPr>
        <w:t xml:space="preserve"> to keep COVID-19 patients in their homes by supplying them with special stethoscopes that</w:t>
      </w:r>
      <w:r w:rsidRPr="001915D9">
        <w:rPr>
          <w:sz w:val="16"/>
        </w:rPr>
        <w:t xml:space="preserve"> both </w:t>
      </w:r>
      <w:r w:rsidRPr="001915D9">
        <w:rPr>
          <w:rStyle w:val="StyleUnderline"/>
        </w:rPr>
        <w:t>listen to their hearts and transmit images of their lungs</w:t>
      </w:r>
      <w:r w:rsidRPr="001915D9">
        <w:rPr>
          <w:sz w:val="16"/>
        </w:rPr>
        <w:t xml:space="preserve"> to a care team that can intervene as appropriate.2 In the United States, </w:t>
      </w:r>
      <w:r w:rsidRPr="00B03C50">
        <w:rPr>
          <w:rStyle w:val="Emphasis"/>
        </w:rPr>
        <w:t>Zipline</w:t>
      </w:r>
      <w:r w:rsidRPr="001915D9">
        <w:rPr>
          <w:sz w:val="16"/>
        </w:rPr>
        <w:t xml:space="preserve">, which specializes in delivering medical supplies to remote areas, quickly </w:t>
      </w:r>
      <w:r w:rsidRPr="001915D9">
        <w:rPr>
          <w:rStyle w:val="StyleUnderline"/>
        </w:rPr>
        <w:t>formed a partnership</w:t>
      </w:r>
      <w:r w:rsidRPr="001915D9">
        <w:rPr>
          <w:sz w:val="16"/>
        </w:rPr>
        <w:t xml:space="preserve"> with Novant Health in North Carolina </w:t>
      </w:r>
      <w:r w:rsidRPr="001915D9">
        <w:rPr>
          <w:rStyle w:val="StyleUnderline"/>
        </w:rPr>
        <w:t>to distribute supplies to hospitals via drones</w:t>
      </w:r>
      <w:r w:rsidRPr="001915D9">
        <w:rPr>
          <w:sz w:val="16"/>
        </w:rPr>
        <w:t xml:space="preserve">.3 The adoption of telehealth has exploded, from 11 percent of consumers using it in 2019 to </w:t>
      </w:r>
      <w:hyperlink r:id="rId12" w:history="1">
        <w:r w:rsidRPr="001915D9">
          <w:rPr>
            <w:rStyle w:val="Hyperlink"/>
            <w:sz w:val="16"/>
          </w:rPr>
          <w:t>46 percent in April 2020</w:t>
        </w:r>
      </w:hyperlink>
      <w:r w:rsidRPr="001915D9">
        <w:rPr>
          <w:sz w:val="16"/>
        </w:rPr>
        <w:t xml:space="preserve">, and well more than half of healthcare providers polled indicate higher comfort with this care-delivery method than before. </w:t>
      </w:r>
      <w:r w:rsidRPr="00B03C50">
        <w:rPr>
          <w:rStyle w:val="Emphasis"/>
          <w:highlight w:val="yellow"/>
        </w:rPr>
        <w:t>Given the speed of recent</w:t>
      </w:r>
      <w:r w:rsidRPr="00B03C50">
        <w:rPr>
          <w:rStyle w:val="Emphasis"/>
        </w:rPr>
        <w:t xml:space="preserve"> </w:t>
      </w:r>
      <w:r w:rsidRPr="00B03C50">
        <w:rPr>
          <w:rStyle w:val="Emphasis"/>
          <w:highlight w:val="yellow"/>
        </w:rPr>
        <w:t>changes</w:t>
      </w:r>
      <w:r w:rsidRPr="001915D9">
        <w:rPr>
          <w:sz w:val="16"/>
        </w:rPr>
        <w:t xml:space="preserve">, it is likely that parts of the </w:t>
      </w:r>
      <w:r w:rsidRPr="001915D9">
        <w:rPr>
          <w:rStyle w:val="StyleUnderline"/>
        </w:rPr>
        <w:t>healthcare ecosystem will operate in different ways in the coming years. To keep pace</w:t>
      </w:r>
      <w:r w:rsidRPr="001915D9">
        <w:rPr>
          <w:sz w:val="16"/>
        </w:rPr>
        <w:t xml:space="preserve"> with the industry’s evolution, healthcare </w:t>
      </w:r>
      <w:r w:rsidRPr="00B03C50">
        <w:rPr>
          <w:rStyle w:val="Emphasis"/>
          <w:highlight w:val="yellow"/>
        </w:rPr>
        <w:t>leaders should</w:t>
      </w:r>
      <w:r w:rsidRPr="001915D9">
        <w:rPr>
          <w:sz w:val="16"/>
        </w:rPr>
        <w:t xml:space="preserve"> consider</w:t>
      </w:r>
      <w:r w:rsidRPr="00B03C50">
        <w:rPr>
          <w:rStyle w:val="Emphasis"/>
        </w:rPr>
        <w:t xml:space="preserve"> </w:t>
      </w:r>
      <w:r w:rsidRPr="00B03C50">
        <w:rPr>
          <w:rStyle w:val="Emphasis"/>
          <w:highlight w:val="yellow"/>
        </w:rPr>
        <w:t>assess</w:t>
      </w:r>
      <w:r w:rsidRPr="00B03C50">
        <w:rPr>
          <w:sz w:val="16"/>
        </w:rPr>
        <w:t>ing</w:t>
      </w:r>
      <w:r w:rsidRPr="001915D9">
        <w:rPr>
          <w:sz w:val="16"/>
        </w:rPr>
        <w:t xml:space="preserve"> their organizations’ </w:t>
      </w:r>
      <w:r w:rsidRPr="00B03C50">
        <w:rPr>
          <w:rStyle w:val="Emphasis"/>
          <w:highlight w:val="yellow"/>
        </w:rPr>
        <w:t>readiness to innovate at scale</w:t>
      </w:r>
      <w:r w:rsidRPr="001915D9">
        <w:rPr>
          <w:sz w:val="16"/>
        </w:rPr>
        <w:t xml:space="preserve"> and whether the needed capabilities are in place. Our past research shows that successful innovation in large organizations stems from a commitment to eight principles and practices: aspire, choose, discover, evolve, accelerate, scale, extend, and </w:t>
      </w:r>
      <w:r w:rsidRPr="001915D9">
        <w:rPr>
          <w:sz w:val="16"/>
        </w:rPr>
        <w:lastRenderedPageBreak/>
        <w:t xml:space="preserve">mobilize. These </w:t>
      </w:r>
      <w:hyperlink r:id="rId13" w:history="1">
        <w:r w:rsidRPr="001915D9">
          <w:rPr>
            <w:rStyle w:val="Hyperlink"/>
            <w:sz w:val="16"/>
          </w:rPr>
          <w:t>eight essentials of innovation</w:t>
        </w:r>
      </w:hyperlink>
      <w:r w:rsidRPr="001915D9">
        <w:rPr>
          <w:sz w:val="16"/>
        </w:rPr>
        <w:t>, when applied as a group, enable businesses to innovate more successfully and </w:t>
      </w:r>
      <w:hyperlink r:id="rId14" w:history="1">
        <w:r w:rsidRPr="001915D9">
          <w:rPr>
            <w:rStyle w:val="Hyperlink"/>
            <w:sz w:val="16"/>
          </w:rPr>
          <w:t>outperform their peers</w:t>
        </w:r>
      </w:hyperlink>
      <w:r w:rsidRPr="001915D9">
        <w:rPr>
          <w:sz w:val="16"/>
        </w:rPr>
        <w:t xml:space="preserve">. Here </w:t>
      </w:r>
      <w:proofErr w:type="gramStart"/>
      <w:r w:rsidRPr="001915D9">
        <w:rPr>
          <w:sz w:val="16"/>
        </w:rPr>
        <w:t>is</w:t>
      </w:r>
      <w:proofErr w:type="gramEnd"/>
      <w:r w:rsidRPr="001915D9">
        <w:rPr>
          <w:sz w:val="16"/>
        </w:rPr>
        <w:t xml:space="preserve"> how healthcare players can consider applying them to their unique context at this extraordinary time.</w:t>
      </w:r>
    </w:p>
    <w:p w14:paraId="3949C7A1" w14:textId="77777777" w:rsidR="00A655A4" w:rsidRDefault="00A655A4" w:rsidP="00A655A4">
      <w:pPr>
        <w:pStyle w:val="Heading4"/>
      </w:pPr>
      <w:bookmarkStart w:id="1" w:name="X8565889e7a0a87a37cac7d1832e5547694b280b"/>
      <w:bookmarkStart w:id="2" w:name="_Hlk78740794"/>
      <w:r w:rsidRPr="00E76878">
        <w:rPr>
          <w:u w:val="single"/>
        </w:rPr>
        <w:t>IPP is key to sustaining innovation</w:t>
      </w:r>
      <w:r>
        <w:t xml:space="preserve"> – without protection pharma companies are </w:t>
      </w:r>
      <w:r w:rsidRPr="00E76878">
        <w:rPr>
          <w:u w:val="single"/>
        </w:rPr>
        <w:t>not willing to take the risk</w:t>
      </w:r>
      <w:r>
        <w:t xml:space="preserve"> of investing in a new drug out of fear they can’t make profit competing with generics </w:t>
      </w:r>
    </w:p>
    <w:p w14:paraId="5E7C4926" w14:textId="77777777" w:rsidR="00A655A4" w:rsidRDefault="00A655A4" w:rsidP="00A655A4">
      <w:r>
        <w:rPr>
          <w:rStyle w:val="Style13ptBold"/>
        </w:rPr>
        <w:t>Grabowski Et Al 15</w:t>
      </w:r>
      <w:r>
        <w:t xml:space="preserve">[Henry G. Grabowski, Is a professor of economics at Duke University, in Durham, North Carolina., Joseph A. </w:t>
      </w:r>
      <w:proofErr w:type="spellStart"/>
      <w:r>
        <w:t>DiMasi</w:t>
      </w:r>
      <w:proofErr w:type="spellEnd"/>
      <w:r>
        <w:t xml:space="preserve">, director of economic analysis at the Tufts Center for the Study of Drug Development, Tufts University, in Boston, Massachusetts. Genia Long, is a senior advisor at the Analysis Group, in Boston, Massachusetts. February 2015, “The Roles </w:t>
      </w:r>
      <w:proofErr w:type="gramStart"/>
      <w:r>
        <w:t>Of</w:t>
      </w:r>
      <w:proofErr w:type="gramEnd"/>
      <w:r>
        <w:t xml:space="preserve"> Patents And Research And Development Incentives In Biopharmaceutical Innovation” Health Affairs, Accessed 7-29-2021, </w:t>
      </w:r>
      <w:hyperlink r:id="rId15" w:history="1">
        <w:r w:rsidRPr="001246E8">
          <w:rPr>
            <w:rStyle w:val="Hyperlink"/>
          </w:rPr>
          <w:t>https://www.healthaffairs.org/doi/10.1377/hlthaff.2014.1047</w:t>
        </w:r>
      </w:hyperlink>
      <w:r>
        <w:t xml:space="preserve"> </w:t>
      </w:r>
      <w:proofErr w:type="spellStart"/>
      <w:r>
        <w:t>ww</w:t>
      </w:r>
      <w:proofErr w:type="spellEnd"/>
      <w:r>
        <w:t xml:space="preserve"> </w:t>
      </w:r>
    </w:p>
    <w:p w14:paraId="610F20FA" w14:textId="77777777" w:rsidR="00A655A4" w:rsidRDefault="00A655A4" w:rsidP="00A655A4">
      <w:r w:rsidRPr="00D7409B">
        <w:rPr>
          <w:rStyle w:val="StyleUnderline"/>
        </w:rPr>
        <w:t>Technological innovation is widely recognized as a key determinant of economic and public health progress.</w:t>
      </w:r>
      <w:r w:rsidRPr="00375CD0">
        <w:rPr>
          <w:sz w:val="8"/>
        </w:rPr>
        <w:t xml:space="preserve"> 1,2 </w:t>
      </w:r>
      <w:r w:rsidRPr="00223AEE">
        <w:rPr>
          <w:rStyle w:val="StyleUnderline"/>
        </w:rPr>
        <w:t>Patents</w:t>
      </w:r>
      <w:r w:rsidRPr="00D7409B">
        <w:rPr>
          <w:rStyle w:val="StyleUnderline"/>
        </w:rPr>
        <w:t xml:space="preserve"> and other forms of </w:t>
      </w:r>
      <w:r w:rsidRPr="00532C68">
        <w:rPr>
          <w:rStyle w:val="StyleUnderline"/>
          <w:highlight w:val="yellow"/>
        </w:rPr>
        <w:t>intellectual property</w:t>
      </w:r>
      <w:r w:rsidRPr="00D7409B">
        <w:rPr>
          <w:rStyle w:val="StyleUnderline"/>
        </w:rPr>
        <w:t xml:space="preserve"> protection are generally thought to </w:t>
      </w:r>
      <w:r w:rsidRPr="00532C68">
        <w:rPr>
          <w:rStyle w:val="StyleUnderline"/>
          <w:highlight w:val="yellow"/>
        </w:rPr>
        <w:t>play</w:t>
      </w:r>
      <w:r w:rsidRPr="00D7409B">
        <w:rPr>
          <w:rStyle w:val="StyleUnderline"/>
        </w:rPr>
        <w:t xml:space="preserve"> </w:t>
      </w:r>
      <w:r w:rsidRPr="00532C68">
        <w:rPr>
          <w:rStyle w:val="StyleUnderline"/>
          <w:highlight w:val="yellow"/>
        </w:rPr>
        <w:t>essential roles in encouraging innovation</w:t>
      </w:r>
      <w:r w:rsidRPr="00D7409B">
        <w:rPr>
          <w:rStyle w:val="StyleUnderline"/>
        </w:rPr>
        <w:t xml:space="preserve"> in biopharmaceuticals</w:t>
      </w:r>
      <w:r w:rsidRPr="00375CD0">
        <w:rPr>
          <w:sz w:val="8"/>
        </w:rPr>
        <w:t xml:space="preserve">. This is because the process of developing a new drug and bringing it to market is long, costly, and risky, and the costs of imitation are low. After a new drug has been approved and is being marketed, its patents protect it from competition from chemically identical entrants (or entrants infringing on other patents) for </w:t>
      </w:r>
      <w:proofErr w:type="gramStart"/>
      <w:r w:rsidRPr="00375CD0">
        <w:rPr>
          <w:sz w:val="8"/>
        </w:rPr>
        <w:t>a period of time</w:t>
      </w:r>
      <w:proofErr w:type="gramEnd"/>
      <w:r w:rsidRPr="00375CD0">
        <w:rPr>
          <w:sz w:val="8"/>
        </w:rPr>
        <w:t xml:space="preserve">. </w:t>
      </w:r>
      <w:r w:rsidRPr="00D7409B">
        <w:rPr>
          <w:rStyle w:val="StyleUnderline"/>
        </w:rPr>
        <w:t xml:space="preserve">For </w:t>
      </w:r>
      <w:r w:rsidRPr="00532C68">
        <w:rPr>
          <w:rStyle w:val="StyleUnderline"/>
          <w:highlight w:val="yellow"/>
        </w:rPr>
        <w:t>firms</w:t>
      </w:r>
      <w:r w:rsidRPr="00D7409B">
        <w:rPr>
          <w:rStyle w:val="StyleUnderline"/>
        </w:rPr>
        <w:t xml:space="preserve"> to </w:t>
      </w:r>
      <w:r w:rsidRPr="00223AEE">
        <w:rPr>
          <w:rStyle w:val="StyleUnderline"/>
        </w:rPr>
        <w:t>have</w:t>
      </w:r>
      <w:r w:rsidRPr="00D7409B">
        <w:rPr>
          <w:rStyle w:val="StyleUnderline"/>
        </w:rPr>
        <w:t xml:space="preserve"> an incentive to continue to invest in innovative development efforts, they </w:t>
      </w:r>
      <w:r w:rsidRPr="00532C68">
        <w:rPr>
          <w:rStyle w:val="StyleUnderline"/>
          <w:highlight w:val="yellow"/>
        </w:rPr>
        <w:t>must have an expectation that</w:t>
      </w:r>
      <w:r w:rsidRPr="00D7409B">
        <w:rPr>
          <w:rStyle w:val="StyleUnderline"/>
        </w:rPr>
        <w:t xml:space="preserve"> </w:t>
      </w:r>
      <w:r w:rsidRPr="00532C68">
        <w:rPr>
          <w:rStyle w:val="StyleUnderline"/>
          <w:highlight w:val="yellow"/>
        </w:rPr>
        <w:t>they can</w:t>
      </w:r>
      <w:r w:rsidRPr="00D7409B">
        <w:rPr>
          <w:rStyle w:val="StyleUnderline"/>
        </w:rPr>
        <w:t xml:space="preserve"> charge enough during this period to recoup costs and </w:t>
      </w:r>
      <w:r w:rsidRPr="00532C68">
        <w:rPr>
          <w:rStyle w:val="StyleUnderline"/>
          <w:highlight w:val="yellow"/>
        </w:rPr>
        <w:t>make a profit.</w:t>
      </w:r>
      <w:r w:rsidRPr="00375CD0">
        <w:rPr>
          <w:sz w:val="8"/>
        </w:rPr>
        <w:t xml:space="preserve"> After a drug’s patent or patents expire, generic rivals can enter the market at greatly reduced development cost and prices, providing added consumer benefit but eroding the innovator drug company’s revenues.</w:t>
      </w:r>
      <w:r w:rsidRPr="00375CD0">
        <w:rPr>
          <w:sz w:val="12"/>
        </w:rPr>
        <w:t>¶</w:t>
      </w:r>
      <w:r w:rsidRPr="00375CD0">
        <w:rPr>
          <w:sz w:val="8"/>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w:t>
      </w:r>
      <w:r w:rsidRPr="00375CD0">
        <w:rPr>
          <w:sz w:val="12"/>
        </w:rPr>
        <w:t>¶</w:t>
      </w:r>
      <w:r w:rsidRPr="00375CD0">
        <w:rPr>
          <w:sz w:val="8"/>
        </w:rPr>
        <w:t xml:space="preserve">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w:t>
      </w:r>
      <w:r w:rsidRPr="00375CD0">
        <w:rPr>
          <w:sz w:val="12"/>
        </w:rPr>
        <w:t>¶</w:t>
      </w:r>
      <w:r w:rsidRPr="00375CD0">
        <w:rPr>
          <w:sz w:val="8"/>
        </w:rPr>
        <w:t xml:space="preserve">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w:t>
      </w:r>
      <w:r w:rsidRPr="00375CD0">
        <w:rPr>
          <w:sz w:val="12"/>
        </w:rPr>
        <w:t>¶</w:t>
      </w:r>
      <w:r w:rsidRPr="00375CD0">
        <w:rPr>
          <w:sz w:val="8"/>
        </w:rPr>
        <w:t xml:space="preserve"> The Role Of Patents In Biopharmaceutical Innovation</w:t>
      </w:r>
      <w:r w:rsidRPr="00375CD0">
        <w:rPr>
          <w:sz w:val="12"/>
        </w:rPr>
        <w:t>¶</w:t>
      </w:r>
      <w:r w:rsidRPr="00375CD0">
        <w:rPr>
          <w:sz w:val="8"/>
        </w:rPr>
        <w:t xml:space="preserve"> </w:t>
      </w:r>
      <w:r w:rsidRPr="00375CD0">
        <w:rPr>
          <w:rStyle w:val="StyleUnderline"/>
        </w:rPr>
        <w:t>The essential rationale for patent protection for biopharmaceuticals is tha</w:t>
      </w:r>
      <w:r w:rsidRPr="00532C68">
        <w:rPr>
          <w:rStyle w:val="StyleUnderline"/>
          <w:highlight w:val="yellow"/>
        </w:rPr>
        <w:t>t long-term benefits</w:t>
      </w:r>
      <w:r w:rsidRPr="00375CD0">
        <w:rPr>
          <w:rStyle w:val="StyleUnderline"/>
        </w:rPr>
        <w:t xml:space="preserve"> in the form of continued future innovation by pioneer or brand-name drug manufacturers </w:t>
      </w:r>
      <w:r w:rsidRPr="00532C68">
        <w:rPr>
          <w:rStyle w:val="StyleUnderline"/>
          <w:highlight w:val="yellow"/>
        </w:rPr>
        <w:t>outweigh</w:t>
      </w:r>
      <w:r w:rsidRPr="00375CD0">
        <w:rPr>
          <w:rStyle w:val="StyleUnderline"/>
        </w:rPr>
        <w:t xml:space="preserve"> the relatively </w:t>
      </w:r>
      <w:r w:rsidRPr="00532C68">
        <w:rPr>
          <w:rStyle w:val="StyleUnderline"/>
          <w:highlight w:val="yellow"/>
        </w:rPr>
        <w:t>short-term restrictions</w:t>
      </w:r>
      <w:r w:rsidRPr="00375CD0">
        <w:rPr>
          <w:rStyle w:val="StyleUnderline"/>
        </w:rPr>
        <w:t xml:space="preserve"> on imitative cost competition associated with market exclusivity.</w:t>
      </w:r>
      <w:r w:rsidRPr="00375CD0">
        <w:rPr>
          <w:sz w:val="8"/>
        </w:rPr>
        <w:t xml:space="preserve"> Regardless, the entry of other branded agents remains an important source of therapeutic competition during the patent term.</w:t>
      </w:r>
      <w:r w:rsidRPr="00375CD0">
        <w:rPr>
          <w:sz w:val="12"/>
        </w:rPr>
        <w:t>¶</w:t>
      </w:r>
      <w:r w:rsidRPr="00375CD0">
        <w:rPr>
          <w:sz w:val="8"/>
        </w:rPr>
        <w:t xml:space="preserve"> Several economic characteristics make patents and intellectual property protection particularly important to innovation incentives for the biopharmaceutical industry. 5 The R&amp;D process often takes more than a decade to complete, and according to a recent analysis by Joseph </w:t>
      </w:r>
      <w:proofErr w:type="spellStart"/>
      <w:r w:rsidRPr="00375CD0">
        <w:rPr>
          <w:sz w:val="8"/>
        </w:rPr>
        <w:t>DiMasi</w:t>
      </w:r>
      <w:proofErr w:type="spellEnd"/>
      <w:r w:rsidRPr="00375CD0">
        <w:rPr>
          <w:sz w:val="8"/>
        </w:rPr>
        <w:t xml:space="preserve"> and colleagues, per new drug approval (including failed attempts), it involves more than a billion dollars in out-of-pocket costs. 6 Only approximately one in eight drug candidates survive clinical testing. 6</w:t>
      </w:r>
      <w:r w:rsidRPr="00375CD0">
        <w:rPr>
          <w:sz w:val="12"/>
        </w:rPr>
        <w:t>¶</w:t>
      </w:r>
      <w:r w:rsidRPr="00375CD0">
        <w:rPr>
          <w:sz w:val="8"/>
        </w:rPr>
        <w:t xml:space="preserve"> As a result of the high risks of failure and the high costs, research and development must be funded by the few successful, on-market products (the top quintile of marketed products </w:t>
      </w:r>
      <w:proofErr w:type="gramStart"/>
      <w:r w:rsidRPr="00375CD0">
        <w:rPr>
          <w:sz w:val="8"/>
        </w:rPr>
        <w:t>provide</w:t>
      </w:r>
      <w:proofErr w:type="gramEnd"/>
      <w:r w:rsidRPr="00375CD0">
        <w:rPr>
          <w:sz w:val="8"/>
        </w:rPr>
        <w:t xml:space="preserve"> the dominant share of R&amp;D returns).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532C68">
        <w:rPr>
          <w:rStyle w:val="Emphasis"/>
          <w:highlight w:val="yellow"/>
        </w:rPr>
        <w:t>Absent</w:t>
      </w:r>
      <w:r w:rsidRPr="00375CD0">
        <w:rPr>
          <w:rStyle w:val="Emphasis"/>
        </w:rPr>
        <w:t xml:space="preserve"> intellectual property </w:t>
      </w:r>
      <w:r w:rsidRPr="00532C68">
        <w:rPr>
          <w:rStyle w:val="Emphasis"/>
          <w:highlight w:val="yellow"/>
        </w:rPr>
        <w:t>protections</w:t>
      </w:r>
      <w:r w:rsidRPr="00375CD0">
        <w:rPr>
          <w:rStyle w:val="Emphasis"/>
        </w:rPr>
        <w:t xml:space="preserve"> that allow marketing exclusivity, </w:t>
      </w:r>
      <w:r w:rsidRPr="00532C68">
        <w:rPr>
          <w:rStyle w:val="Emphasis"/>
          <w:highlight w:val="yellow"/>
        </w:rPr>
        <w:t>innovative firms would be unlikely to make</w:t>
      </w:r>
      <w:r w:rsidRPr="00375CD0">
        <w:rPr>
          <w:rStyle w:val="Emphasis"/>
        </w:rPr>
        <w:t xml:space="preserve"> the costly and risky </w:t>
      </w:r>
      <w:r w:rsidRPr="00532C68">
        <w:rPr>
          <w:rStyle w:val="Emphasis"/>
          <w:highlight w:val="yellow"/>
        </w:rPr>
        <w:t>investments</w:t>
      </w:r>
      <w:r w:rsidRPr="00375CD0">
        <w:rPr>
          <w:rStyle w:val="Emphasis"/>
        </w:rPr>
        <w:t xml:space="preserve"> needed </w:t>
      </w:r>
      <w:r w:rsidRPr="00532C68">
        <w:rPr>
          <w:rStyle w:val="Emphasis"/>
          <w:highlight w:val="yellow"/>
        </w:rPr>
        <w:t>to bring a new drug to market</w:t>
      </w:r>
      <w:r w:rsidRPr="00375CD0">
        <w:rPr>
          <w:rStyle w:val="Emphasis"/>
        </w:rPr>
        <w:t>.</w:t>
      </w:r>
      <w:r w:rsidRPr="00375CD0">
        <w:rPr>
          <w:rStyle w:val="Emphasis"/>
          <w:b w:val="0"/>
          <w:sz w:val="12"/>
          <w:u w:val="none"/>
        </w:rPr>
        <w:t>¶</w:t>
      </w:r>
      <w:r w:rsidRPr="00375CD0">
        <w:rPr>
          <w:sz w:val="8"/>
        </w:rPr>
        <w:t xml:space="preserve"> 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w:t>
      </w:r>
      <w:r w:rsidRPr="00375CD0">
        <w:rPr>
          <w:sz w:val="12"/>
        </w:rPr>
        <w:t>¶</w:t>
      </w:r>
      <w:r w:rsidRPr="00375CD0">
        <w:rPr>
          <w:sz w:val="8"/>
        </w:rPr>
        <w:t xml:space="preserve">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375CD0">
        <w:rPr>
          <w:sz w:val="8"/>
        </w:rPr>
        <w:t>DiMasi</w:t>
      </w:r>
      <w:proofErr w:type="spellEnd"/>
      <w:r w:rsidRPr="00375CD0">
        <w:rPr>
          <w:sz w:val="8"/>
        </w:rPr>
        <w:t xml:space="preserve"> and Laura </w:t>
      </w:r>
      <w:proofErr w:type="spellStart"/>
      <w:r w:rsidRPr="00375CD0">
        <w:rPr>
          <w:sz w:val="8"/>
        </w:rPr>
        <w:t>Faden</w:t>
      </w:r>
      <w:proofErr w:type="spellEnd"/>
      <w:r w:rsidRPr="00375CD0">
        <w:rPr>
          <w:sz w:val="8"/>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w:t>
      </w:r>
      <w:r w:rsidRPr="00375CD0">
        <w:rPr>
          <w:sz w:val="12"/>
        </w:rPr>
        <w:t>¶</w:t>
      </w:r>
      <w:r w:rsidRPr="00375CD0">
        <w:rPr>
          <w:sz w:val="8"/>
        </w:rPr>
        <w:t xml:space="preserve"> </w:t>
      </w:r>
      <w:r w:rsidRPr="00532C68">
        <w:rPr>
          <w:rStyle w:val="StyleUnderline"/>
          <w:highlight w:val="yellow"/>
        </w:rPr>
        <w:t xml:space="preserve">Patents play an essential role in </w:t>
      </w:r>
      <w:r w:rsidRPr="00223AEE">
        <w:rPr>
          <w:rStyle w:val="StyleUnderline"/>
        </w:rPr>
        <w:t>the</w:t>
      </w:r>
      <w:r w:rsidRPr="00375CD0">
        <w:rPr>
          <w:rStyle w:val="StyleUnderline"/>
        </w:rPr>
        <w:t xml:space="preserve"> economic “ecosystem” of </w:t>
      </w:r>
      <w:r w:rsidRPr="00532C68">
        <w:rPr>
          <w:rStyle w:val="StyleUnderline"/>
          <w:highlight w:val="yellow"/>
        </w:rPr>
        <w:t>discovery</w:t>
      </w:r>
      <w:r w:rsidRPr="00375CD0">
        <w:rPr>
          <w:rStyle w:val="StyleUnderline"/>
        </w:rPr>
        <w:t xml:space="preserve"> and investment that has developed since the 19</w:t>
      </w:r>
      <w:r w:rsidRPr="00375CD0">
        <w:rPr>
          <w:rStyle w:val="Emphasis"/>
        </w:rPr>
        <w:t>80s</w:t>
      </w:r>
      <w:r w:rsidRPr="00375CD0">
        <w:rPr>
          <w:sz w:val="8"/>
        </w:rPr>
        <w:t xml:space="preserve">. Hundreds of start-up firms, often backed by venture capital, have been launched, and a robust innovation market has emerged. 11 The value of these development-stage firms is largely determined by their proprietary technologies and the candidate drugs they have in development. As a result, </w:t>
      </w:r>
      <w:r w:rsidRPr="00375CD0">
        <w:rPr>
          <w:rStyle w:val="StyleUnderline"/>
        </w:rPr>
        <w:t xml:space="preserve">the strength of </w:t>
      </w:r>
      <w:r w:rsidRPr="00532C68">
        <w:rPr>
          <w:rStyle w:val="StyleUnderline"/>
          <w:highlight w:val="yellow"/>
        </w:rPr>
        <w:t>intellectual property</w:t>
      </w:r>
      <w:r w:rsidRPr="00375CD0">
        <w:rPr>
          <w:rStyle w:val="StyleUnderline"/>
        </w:rPr>
        <w:t xml:space="preserve"> </w:t>
      </w:r>
      <w:r w:rsidRPr="00223AEE">
        <w:rPr>
          <w:rStyle w:val="StyleUnderline"/>
        </w:rPr>
        <w:t xml:space="preserve">protection </w:t>
      </w:r>
      <w:r w:rsidRPr="00532C68">
        <w:rPr>
          <w:rStyle w:val="StyleUnderline"/>
          <w:highlight w:val="yellow"/>
        </w:rPr>
        <w:t xml:space="preserve">plays a key role in </w:t>
      </w:r>
      <w:r w:rsidRPr="00223AEE">
        <w:rPr>
          <w:rStyle w:val="StyleUnderline"/>
        </w:rPr>
        <w:t>funding</w:t>
      </w:r>
      <w:r w:rsidRPr="00375CD0">
        <w:rPr>
          <w:rStyle w:val="StyleUnderline"/>
        </w:rPr>
        <w:t xml:space="preserve"> and partnership opportunities for such </w:t>
      </w:r>
      <w:r w:rsidRPr="00532C68">
        <w:rPr>
          <w:rStyle w:val="StyleUnderline"/>
          <w:highlight w:val="yellow"/>
        </w:rPr>
        <w:t>firms</w:t>
      </w:r>
      <w:r w:rsidRPr="00375CD0">
        <w:rPr>
          <w:rStyle w:val="StyleUnderline"/>
        </w:rPr>
        <w:t>.</w:t>
      </w:r>
      <w:r w:rsidRPr="00375CD0">
        <w:rPr>
          <w:rStyle w:val="StyleUnderline"/>
          <w:sz w:val="12"/>
          <w:u w:val="none"/>
        </w:rPr>
        <w:t>¶</w:t>
      </w:r>
      <w:r w:rsidRPr="00375CD0">
        <w:rPr>
          <w:sz w:val="8"/>
        </w:rPr>
        <w:t xml:space="preserve">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498B7B23" w14:textId="44F6DFB6" w:rsidR="007C5ACF" w:rsidRDefault="007C5ACF" w:rsidP="007C5ACF">
      <w:pPr>
        <w:pStyle w:val="Heading4"/>
      </w:pPr>
      <w:r>
        <w:t>Inevitable rapidly mutating pandemics – medical innovation key to solve</w:t>
      </w:r>
      <w:bookmarkEnd w:id="1"/>
    </w:p>
    <w:p w14:paraId="06FFCC21" w14:textId="77777777" w:rsidR="007C5ACF" w:rsidRPr="00A0784D" w:rsidRDefault="007C5ACF" w:rsidP="007C5ACF">
      <w:r w:rsidRPr="00C704B6">
        <w:rPr>
          <w:rStyle w:val="Style13ptBold"/>
        </w:rPr>
        <w:t>Sachs 14</w:t>
      </w:r>
      <w:r>
        <w:rPr>
          <w:rStyle w:val="Style13ptBold"/>
        </w:rPr>
        <w:t xml:space="preserve"> </w:t>
      </w:r>
      <w:r w:rsidRPr="00C704B6">
        <w:t>[</w:t>
      </w:r>
      <w:r w:rsidRPr="00A0784D">
        <w:t xml:space="preserve">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w:t>
      </w:r>
      <w:hyperlink r:id="rId16" w:history="1">
        <w:r w:rsidRPr="001246E8">
          <w:rPr>
            <w:rStyle w:val="Hyperlink"/>
          </w:rPr>
          <w:t>http://tinyurl.com/kjgvyro</w:t>
        </w:r>
      </w:hyperlink>
      <w:r>
        <w:t xml:space="preserve"> </w:t>
      </w:r>
      <w:r w:rsidRPr="00A0784D">
        <w:t>]</w:t>
      </w:r>
    </w:p>
    <w:p w14:paraId="1E46BC5F" w14:textId="77777777" w:rsidR="007C5ACF" w:rsidRPr="00683DE3" w:rsidRDefault="007C5ACF" w:rsidP="007C5ACF">
      <w:pPr>
        <w:pStyle w:val="BodyText"/>
        <w:rPr>
          <w:sz w:val="10"/>
        </w:rPr>
      </w:pPr>
      <w:r>
        <w:rPr>
          <w:u w:val="single"/>
        </w:rPr>
        <w:lastRenderedPageBreak/>
        <w:t xml:space="preserve">Ebola </w:t>
      </w:r>
      <w:r>
        <w:rPr>
          <w:b/>
          <w:u w:val="single"/>
        </w:rPr>
        <w:t xml:space="preserve">is the </w:t>
      </w:r>
      <w:r w:rsidRPr="00532C68">
        <w:rPr>
          <w:b/>
          <w:highlight w:val="yellow"/>
          <w:u w:val="single"/>
        </w:rPr>
        <w:t>latest</w:t>
      </w:r>
      <w:r>
        <w:rPr>
          <w:b/>
          <w:u w:val="single"/>
        </w:rPr>
        <w:t xml:space="preserve"> of many</w:t>
      </w:r>
      <w:r w:rsidRPr="00683DE3">
        <w:rPr>
          <w:sz w:val="10"/>
        </w:rPr>
        <w:t xml:space="preserve"> recent </w:t>
      </w:r>
      <w:r w:rsidRPr="00532C68">
        <w:rPr>
          <w:b/>
          <w:highlight w:val="yellow"/>
          <w:u w:val="single"/>
        </w:rPr>
        <w:t>epidemics</w:t>
      </w:r>
      <w:r w:rsidRPr="00683DE3">
        <w:rPr>
          <w:sz w:val="10"/>
        </w:rPr>
        <w:t xml:space="preserve">, also </w:t>
      </w:r>
      <w:r w:rsidRPr="00683DE3">
        <w:rPr>
          <w:b/>
          <w:u w:val="single"/>
        </w:rPr>
        <w:t>including</w:t>
      </w:r>
      <w:r>
        <w:rPr>
          <w:u w:val="single"/>
        </w:rPr>
        <w:t xml:space="preserve"> AIDS, SARS, H1N1 </w:t>
      </w:r>
      <w:r w:rsidRPr="00683DE3">
        <w:rPr>
          <w:b/>
          <w:u w:val="single"/>
        </w:rPr>
        <w:t>flu</w:t>
      </w:r>
      <w:r>
        <w:rPr>
          <w:b/>
          <w:u w:val="single"/>
        </w:rPr>
        <w:t>, H7N9 flu</w:t>
      </w:r>
      <w:r w:rsidRPr="00683DE3">
        <w:rPr>
          <w:sz w:val="10"/>
        </w:rPr>
        <w:t xml:space="preserve">, and others. AIDS is the deadliest of these killers, claiming nearly 36 million lives since 1981. Of course, </w:t>
      </w:r>
      <w:r w:rsidRPr="00532C68">
        <w:rPr>
          <w:highlight w:val="yellow"/>
          <w:u w:val="single"/>
        </w:rPr>
        <w:t xml:space="preserve">even </w:t>
      </w:r>
      <w:proofErr w:type="gramStart"/>
      <w:r w:rsidRPr="00532C68">
        <w:rPr>
          <w:highlight w:val="yellow"/>
          <w:u w:val="single"/>
        </w:rPr>
        <w:t>larger</w:t>
      </w:r>
      <w:proofErr w:type="gramEnd"/>
      <w:r w:rsidRPr="00532C68">
        <w:rPr>
          <w:highlight w:val="yellow"/>
          <w:u w:val="single"/>
        </w:rPr>
        <w:t xml:space="preserve"> </w:t>
      </w:r>
      <w:r w:rsidRPr="00532C68">
        <w:rPr>
          <w:b/>
          <w:highlight w:val="yellow"/>
          <w:u w:val="single"/>
        </w:rPr>
        <w:t>and more</w:t>
      </w:r>
      <w:r w:rsidRPr="00532C68">
        <w:rPr>
          <w:highlight w:val="yellow"/>
          <w:u w:val="single"/>
        </w:rPr>
        <w:t xml:space="preserve"> sudden epidemics are possible</w:t>
      </w:r>
      <w:r w:rsidRPr="00683DE3">
        <w:rPr>
          <w:sz w:val="10"/>
        </w:rPr>
        <w:t xml:space="preserve">, </w:t>
      </w:r>
      <w:r>
        <w:rPr>
          <w:u w:val="single"/>
        </w:rPr>
        <w:t>such as the 1918 influenza</w:t>
      </w:r>
      <w:r w:rsidRPr="00683DE3">
        <w:rPr>
          <w:sz w:val="10"/>
        </w:rPr>
        <w:t xml:space="preserve"> during World War I, </w:t>
      </w:r>
      <w:r>
        <w:rPr>
          <w:u w:val="single"/>
        </w:rPr>
        <w:t>which claimed 50-100 million lives</w:t>
      </w:r>
      <w:r w:rsidRPr="00683DE3">
        <w:rPr>
          <w:sz w:val="10"/>
        </w:rPr>
        <w:t xml:space="preserve"> (far more than the war itself). And, though the 2003 SARS outbreak was contained, causing fewer than 1,000 deaths, the disease was on the verge of deeply disrupting several East Asian economies including China’s. </w:t>
      </w:r>
      <w:r>
        <w:rPr>
          <w:b/>
          <w:u w:val="single"/>
        </w:rPr>
        <w:t>There are four crucial facts to understand about</w:t>
      </w:r>
      <w:r w:rsidRPr="00683DE3">
        <w:rPr>
          <w:sz w:val="10"/>
        </w:rPr>
        <w:t xml:space="preserve"> Ebola and the other </w:t>
      </w:r>
      <w:r>
        <w:rPr>
          <w:b/>
          <w:u w:val="single"/>
        </w:rPr>
        <w:t>epidemics</w:t>
      </w:r>
      <w:r w:rsidRPr="00683DE3">
        <w:rPr>
          <w:sz w:val="10"/>
        </w:rPr>
        <w:t xml:space="preserve">. First, </w:t>
      </w:r>
      <w:r>
        <w:rPr>
          <w:b/>
          <w:u w:val="single"/>
        </w:rPr>
        <w:t>most emerging infectious diseases</w:t>
      </w:r>
      <w:r w:rsidRPr="00683DE3">
        <w:rPr>
          <w:sz w:val="10"/>
        </w:rPr>
        <w:t xml:space="preserve"> are zoonoses, meaning that they </w:t>
      </w:r>
      <w:r w:rsidRPr="00532C68">
        <w:rPr>
          <w:b/>
          <w:highlight w:val="yellow"/>
          <w:u w:val="single"/>
        </w:rPr>
        <w:t>start in animal</w:t>
      </w:r>
      <w:r>
        <w:rPr>
          <w:b/>
          <w:u w:val="single"/>
        </w:rPr>
        <w:t xml:space="preserve"> </w:t>
      </w:r>
      <w:r w:rsidRPr="00532C68">
        <w:rPr>
          <w:b/>
          <w:highlight w:val="yellow"/>
          <w:u w:val="single"/>
        </w:rPr>
        <w:t>populations</w:t>
      </w:r>
      <w:r w:rsidRPr="00683DE3">
        <w:rPr>
          <w:sz w:val="10"/>
        </w:rPr>
        <w:t xml:space="preserve">, sometimes </w:t>
      </w:r>
      <w:r>
        <w:rPr>
          <w:b/>
          <w:u w:val="single"/>
        </w:rPr>
        <w:t>with a genetic mutation that enables the jump to humans</w:t>
      </w:r>
      <w:r w:rsidRPr="00683DE3">
        <w:rPr>
          <w:sz w:val="1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Pr>
          <w:u w:val="single"/>
        </w:rPr>
        <w:t>New zoonotic diseases are inevitable as humanity pushes into new ecosystems</w:t>
      </w:r>
      <w:r w:rsidRPr="00683DE3">
        <w:rPr>
          <w:sz w:val="10"/>
        </w:rPr>
        <w:t xml:space="preserve"> (such as formerly remote forest regions); t</w:t>
      </w:r>
      <w:r>
        <w:rPr>
          <w:b/>
          <w:u w:val="single"/>
        </w:rPr>
        <w:t>he</w:t>
      </w:r>
      <w:r>
        <w:rPr>
          <w:u w:val="single"/>
        </w:rPr>
        <w:t xml:space="preserve"> food industry creates </w:t>
      </w:r>
      <w:r w:rsidRPr="00532C68">
        <w:rPr>
          <w:b/>
          <w:highlight w:val="yellow"/>
          <w:u w:val="single"/>
        </w:rPr>
        <w:t>more</w:t>
      </w:r>
      <w:r w:rsidRPr="00532C68">
        <w:rPr>
          <w:highlight w:val="yellow"/>
          <w:u w:val="single"/>
        </w:rPr>
        <w:t xml:space="preserve"> conditions for genetic recombination</w:t>
      </w:r>
      <w:r>
        <w:rPr>
          <w:u w:val="single"/>
        </w:rPr>
        <w:t xml:space="preserve">; and </w:t>
      </w:r>
      <w:r w:rsidRPr="00532C68">
        <w:rPr>
          <w:highlight w:val="yellow"/>
          <w:u w:val="single"/>
        </w:rPr>
        <w:t>climate change scrambles</w:t>
      </w:r>
      <w:r>
        <w:rPr>
          <w:u w:val="single"/>
        </w:rPr>
        <w:t xml:space="preserve"> natural habitats </w:t>
      </w:r>
      <w:r>
        <w:rPr>
          <w:b/>
          <w:u w:val="single"/>
        </w:rPr>
        <w:t xml:space="preserve">and </w:t>
      </w:r>
      <w:r w:rsidRPr="00532C68">
        <w:rPr>
          <w:b/>
          <w:highlight w:val="yellow"/>
          <w:u w:val="single"/>
        </w:rPr>
        <w:t>species interact</w:t>
      </w:r>
      <w:r>
        <w:rPr>
          <w:b/>
          <w:u w:val="single"/>
        </w:rPr>
        <w:t>ions</w:t>
      </w:r>
      <w:r w:rsidRPr="00683DE3">
        <w:rPr>
          <w:sz w:val="10"/>
        </w:rPr>
        <w:t xml:space="preserve">. Second, </w:t>
      </w:r>
      <w:r>
        <w:rPr>
          <w:b/>
          <w:u w:val="single"/>
        </w:rPr>
        <w:t>once a new infectious disease appears, its</w:t>
      </w:r>
      <w:r>
        <w:rPr>
          <w:u w:val="single"/>
        </w:rPr>
        <w:t xml:space="preserve"> spread</w:t>
      </w:r>
      <w:r w:rsidRPr="00683DE3">
        <w:rPr>
          <w:sz w:val="10"/>
        </w:rPr>
        <w:t xml:space="preserve"> through airlines, ships, megacities, and trade in animal products </w:t>
      </w:r>
      <w:r>
        <w:rPr>
          <w:u w:val="single"/>
        </w:rPr>
        <w:t>is likely to be extremely rapid</w:t>
      </w:r>
      <w:r w:rsidRPr="00683DE3">
        <w:rPr>
          <w:sz w:val="10"/>
        </w:rPr>
        <w:t xml:space="preserve">. </w:t>
      </w:r>
      <w:r>
        <w:rPr>
          <w:b/>
          <w:u w:val="single"/>
        </w:rPr>
        <w:t xml:space="preserve">These epidemic diseases are new </w:t>
      </w:r>
      <w:r w:rsidRPr="00532C68">
        <w:rPr>
          <w:b/>
          <w:highlight w:val="yellow"/>
          <w:u w:val="single"/>
        </w:rPr>
        <w:t>markers of globalization, revealing</w:t>
      </w:r>
      <w:r w:rsidRPr="00683DE3">
        <w:rPr>
          <w:sz w:val="10"/>
        </w:rPr>
        <w:t xml:space="preserve"> through their chain of death how </w:t>
      </w:r>
      <w:r w:rsidRPr="00532C68">
        <w:rPr>
          <w:b/>
          <w:highlight w:val="yellow"/>
          <w:u w:val="single"/>
        </w:rPr>
        <w:t xml:space="preserve">vulnerable </w:t>
      </w:r>
      <w:r w:rsidRPr="00683DE3">
        <w:rPr>
          <w:b/>
          <w:u w:val="single"/>
        </w:rPr>
        <w:t xml:space="preserve">the </w:t>
      </w:r>
      <w:r w:rsidRPr="00532C68">
        <w:rPr>
          <w:b/>
          <w:highlight w:val="yellow"/>
          <w:u w:val="single"/>
        </w:rPr>
        <w:t xml:space="preserve">world </w:t>
      </w:r>
      <w:r w:rsidRPr="00683DE3">
        <w:rPr>
          <w:b/>
          <w:u w:val="single"/>
        </w:rPr>
        <w:t>has become</w:t>
      </w:r>
      <w:r w:rsidRPr="00683DE3">
        <w:rPr>
          <w:sz w:val="10"/>
        </w:rPr>
        <w:t xml:space="preserve"> from the pervasive movement of people and goods. Third, </w:t>
      </w:r>
      <w:r w:rsidRPr="00683DE3">
        <w:rPr>
          <w:u w:val="single"/>
        </w:rPr>
        <w:t xml:space="preserve">the poor are </w:t>
      </w:r>
      <w:r w:rsidRPr="00683DE3">
        <w:rPr>
          <w:b/>
          <w:u w:val="single"/>
        </w:rPr>
        <w:t>the first to suffer</w:t>
      </w:r>
      <w:r>
        <w:rPr>
          <w:b/>
          <w:u w:val="single"/>
        </w:rPr>
        <w:t xml:space="preserve"> and</w:t>
      </w:r>
      <w:r>
        <w:rPr>
          <w:u w:val="single"/>
        </w:rPr>
        <w:t xml:space="preserve"> the worst affected</w:t>
      </w:r>
      <w:r w:rsidRPr="00683DE3">
        <w:rPr>
          <w:sz w:val="10"/>
        </w:rPr>
        <w:t xml:space="preserve">. </w:t>
      </w:r>
      <w:r w:rsidRPr="00532C68">
        <w:rPr>
          <w:b/>
          <w:highlight w:val="yellow"/>
          <w:u w:val="single"/>
        </w:rPr>
        <w:t>The</w:t>
      </w:r>
      <w:r w:rsidRPr="00683DE3">
        <w:rPr>
          <w:sz w:val="10"/>
        </w:rPr>
        <w:t xml:space="preserve"> rural </w:t>
      </w:r>
      <w:r w:rsidRPr="00532C68">
        <w:rPr>
          <w:b/>
          <w:highlight w:val="yellow"/>
          <w:u w:val="single"/>
        </w:rPr>
        <w:t>poor</w:t>
      </w:r>
      <w:r>
        <w:rPr>
          <w:b/>
          <w:u w:val="single"/>
        </w:rPr>
        <w:t xml:space="preserve"> </w:t>
      </w:r>
      <w:r w:rsidRPr="00532C68">
        <w:rPr>
          <w:b/>
          <w:highlight w:val="yellow"/>
          <w:u w:val="single"/>
        </w:rPr>
        <w:t>live closest to the infected animals</w:t>
      </w:r>
      <w:r>
        <w:rPr>
          <w:b/>
          <w:u w:val="single"/>
        </w:rPr>
        <w:t xml:space="preserve"> that first transmit the disease</w:t>
      </w:r>
      <w:r w:rsidRPr="00683DE3">
        <w:rPr>
          <w:sz w:val="10"/>
        </w:rPr>
        <w:t xml:space="preserve">. They often hunt and eat bushmeat, leaving them vulnerable to infection. </w:t>
      </w:r>
      <w:r>
        <w:rPr>
          <w:b/>
          <w:u w:val="single"/>
        </w:rPr>
        <w:t>Poor</w:t>
      </w:r>
      <w:r w:rsidRPr="00683DE3">
        <w:rPr>
          <w:sz w:val="10"/>
        </w:rPr>
        <w:t xml:space="preserve">, often illiterate, </w:t>
      </w:r>
      <w:r>
        <w:rPr>
          <w:b/>
          <w:u w:val="single"/>
        </w:rPr>
        <w:t>individuals are generally unaware of how infectious diseases</w:t>
      </w:r>
      <w:r w:rsidRPr="00683DE3">
        <w:rPr>
          <w:sz w:val="10"/>
        </w:rPr>
        <w:t xml:space="preserve"> -- especially unfamiliar diseases -- are transmitted, making them much more likely to become infected and to infect others. Moreover, </w:t>
      </w:r>
      <w:r>
        <w:rPr>
          <w:u w:val="single"/>
        </w:rPr>
        <w:t xml:space="preserve">given poor nutrition and lack of </w:t>
      </w:r>
      <w:r>
        <w:rPr>
          <w:b/>
          <w:u w:val="single"/>
        </w:rPr>
        <w:t>access to basic</w:t>
      </w:r>
      <w:r>
        <w:rPr>
          <w:u w:val="single"/>
        </w:rPr>
        <w:t xml:space="preserve"> health services, their weakened </w:t>
      </w:r>
      <w:r w:rsidRPr="00532C68">
        <w:rPr>
          <w:b/>
          <w:highlight w:val="yellow"/>
          <w:u w:val="single"/>
        </w:rPr>
        <w:t>immune</w:t>
      </w:r>
      <w:r>
        <w:rPr>
          <w:u w:val="single"/>
        </w:rPr>
        <w:t xml:space="preserve"> systems are </w:t>
      </w:r>
      <w:r w:rsidRPr="00532C68">
        <w:rPr>
          <w:b/>
          <w:highlight w:val="yellow"/>
          <w:u w:val="single"/>
        </w:rPr>
        <w:t>easily</w:t>
      </w:r>
      <w:r w:rsidRPr="00532C68">
        <w:rPr>
          <w:highlight w:val="yellow"/>
          <w:u w:val="single"/>
        </w:rPr>
        <w:t xml:space="preserve"> overcome by infections </w:t>
      </w:r>
      <w:r w:rsidRPr="00532C68">
        <w:rPr>
          <w:b/>
          <w:highlight w:val="yellow"/>
          <w:u w:val="single"/>
        </w:rPr>
        <w:t>that better nourished</w:t>
      </w:r>
      <w:r w:rsidRPr="00683DE3">
        <w:rPr>
          <w:sz w:val="10"/>
        </w:rPr>
        <w:t xml:space="preserve"> and treated individuals </w:t>
      </w:r>
      <w:r w:rsidRPr="00532C68">
        <w:rPr>
          <w:b/>
          <w:highlight w:val="yellow"/>
          <w:u w:val="single"/>
        </w:rPr>
        <w:t>can survive</w:t>
      </w:r>
      <w:r w:rsidRPr="00683DE3">
        <w:rPr>
          <w:sz w:val="1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532C68">
        <w:rPr>
          <w:b/>
          <w:highlight w:val="yellow"/>
          <w:u w:val="single"/>
        </w:rPr>
        <w:t>the</w:t>
      </w:r>
      <w:r>
        <w:rPr>
          <w:b/>
          <w:u w:val="single"/>
        </w:rPr>
        <w:t xml:space="preserve"> required</w:t>
      </w:r>
      <w:r>
        <w:rPr>
          <w:u w:val="single"/>
        </w:rPr>
        <w:t xml:space="preserve"> medical</w:t>
      </w:r>
      <w:r w:rsidRPr="00683DE3">
        <w:rPr>
          <w:sz w:val="10"/>
        </w:rPr>
        <w:t xml:space="preserve"> responses, including diagnostic tools and effective medications and vaccines, inevitably </w:t>
      </w:r>
      <w:proofErr w:type="gramStart"/>
      <w:r w:rsidRPr="00683DE3">
        <w:rPr>
          <w:sz w:val="10"/>
        </w:rPr>
        <w:t>lag behind</w:t>
      </w:r>
      <w:proofErr w:type="gramEnd"/>
      <w:r w:rsidRPr="00683DE3">
        <w:rPr>
          <w:sz w:val="10"/>
        </w:rPr>
        <w:t xml:space="preserve"> the emerging diseases. In any event, such </w:t>
      </w:r>
      <w:r w:rsidRPr="00532C68">
        <w:rPr>
          <w:highlight w:val="yellow"/>
          <w:u w:val="single"/>
        </w:rPr>
        <w:t>tools must be continually replenished</w:t>
      </w:r>
      <w:r>
        <w:rPr>
          <w:u w:val="single"/>
        </w:rPr>
        <w:t xml:space="preserve">. This </w:t>
      </w:r>
      <w:r w:rsidRPr="00532C68">
        <w:rPr>
          <w:highlight w:val="yellow"/>
          <w:u w:val="single"/>
        </w:rPr>
        <w:t>requires cutting-edge</w:t>
      </w:r>
      <w:r>
        <w:rPr>
          <w:u w:val="single"/>
        </w:rPr>
        <w:t xml:space="preserve"> </w:t>
      </w:r>
      <w:r w:rsidRPr="00532C68">
        <w:rPr>
          <w:highlight w:val="yellow"/>
          <w:u w:val="single"/>
        </w:rPr>
        <w:t>biotech</w:t>
      </w:r>
      <w:r>
        <w:rPr>
          <w:b/>
          <w:u w:val="single"/>
        </w:rPr>
        <w:t xml:space="preserve">nology, </w:t>
      </w:r>
      <w:r w:rsidRPr="00532C68">
        <w:rPr>
          <w:b/>
          <w:highlight w:val="yellow"/>
          <w:u w:val="single"/>
        </w:rPr>
        <w:t>immunology</w:t>
      </w:r>
      <w:r>
        <w:rPr>
          <w:b/>
          <w:u w:val="single"/>
        </w:rPr>
        <w:t xml:space="preserve">, </w:t>
      </w:r>
      <w:r w:rsidRPr="00532C68">
        <w:rPr>
          <w:b/>
          <w:highlight w:val="yellow"/>
          <w:u w:val="single"/>
        </w:rPr>
        <w:t>and</w:t>
      </w:r>
      <w:r w:rsidRPr="00683DE3">
        <w:rPr>
          <w:sz w:val="10"/>
        </w:rPr>
        <w:t xml:space="preserve"> ultimately </w:t>
      </w:r>
      <w:r w:rsidRPr="00532C68">
        <w:rPr>
          <w:b/>
          <w:highlight w:val="yellow"/>
          <w:u w:val="single"/>
        </w:rPr>
        <w:t>bioengineering</w:t>
      </w:r>
      <w:r w:rsidRPr="00532C68">
        <w:rPr>
          <w:highlight w:val="yellow"/>
          <w:u w:val="single"/>
        </w:rPr>
        <w:t xml:space="preserve"> to create </w:t>
      </w:r>
      <w:r w:rsidRPr="00532C68">
        <w:rPr>
          <w:b/>
          <w:highlight w:val="yellow"/>
          <w:u w:val="single"/>
        </w:rPr>
        <w:t>large-scale</w:t>
      </w:r>
      <w:r w:rsidRPr="00532C68">
        <w:rPr>
          <w:highlight w:val="yellow"/>
          <w:u w:val="single"/>
        </w:rPr>
        <w:t xml:space="preserve"> industrial responses</w:t>
      </w:r>
      <w:r w:rsidRPr="00683DE3">
        <w:rPr>
          <w:sz w:val="10"/>
        </w:rPr>
        <w:t xml:space="preserve"> (such as millions of doses of vaccines or medicines in the case of large epidemics). The AIDS crisis, for example, called forth tens of billions of dollars for research and development -- and similarly substantial commitments by the pharmaceutical industry -- to produce lifesaving antiretroviral drugs at global scale. Yet </w:t>
      </w:r>
      <w:r>
        <w:rPr>
          <w:u w:val="single"/>
        </w:rPr>
        <w:t xml:space="preserve">each breakthrough </w:t>
      </w:r>
      <w:r>
        <w:rPr>
          <w:b/>
          <w:u w:val="single"/>
        </w:rPr>
        <w:t>inevitably</w:t>
      </w:r>
      <w:r>
        <w:rPr>
          <w:u w:val="single"/>
        </w:rPr>
        <w:t xml:space="preserve"> leads to </w:t>
      </w:r>
      <w:r>
        <w:rPr>
          <w:b/>
          <w:u w:val="single"/>
        </w:rPr>
        <w:t>the</w:t>
      </w:r>
      <w:r>
        <w:rPr>
          <w:u w:val="single"/>
        </w:rPr>
        <w:t xml:space="preserve"> pathogen’s mutation</w:t>
      </w:r>
      <w:r w:rsidRPr="00683DE3">
        <w:rPr>
          <w:sz w:val="10"/>
        </w:rPr>
        <w:t xml:space="preserve">, rendering previous treatments less effective. </w:t>
      </w:r>
      <w:r w:rsidRPr="00683DE3">
        <w:rPr>
          <w:u w:val="single"/>
        </w:rPr>
        <w:t xml:space="preserve">There is </w:t>
      </w:r>
      <w:r w:rsidRPr="00532C68">
        <w:rPr>
          <w:highlight w:val="yellow"/>
          <w:u w:val="single"/>
        </w:rPr>
        <w:t xml:space="preserve">no </w:t>
      </w:r>
      <w:r w:rsidRPr="00683DE3">
        <w:rPr>
          <w:u w:val="single"/>
        </w:rPr>
        <w:t xml:space="preserve">ultimate </w:t>
      </w:r>
      <w:r w:rsidRPr="00532C68">
        <w:rPr>
          <w:highlight w:val="yellow"/>
          <w:u w:val="single"/>
        </w:rPr>
        <w:t xml:space="preserve">victory, </w:t>
      </w:r>
      <w:r w:rsidRPr="00683DE3">
        <w:rPr>
          <w:u w:val="single"/>
        </w:rPr>
        <w:t xml:space="preserve">only a constant arms race </w:t>
      </w:r>
      <w:r w:rsidRPr="00532C68">
        <w:rPr>
          <w:b/>
          <w:highlight w:val="yellow"/>
          <w:u w:val="single"/>
        </w:rPr>
        <w:t>between humanity and disease-causing agents</w:t>
      </w:r>
      <w:r w:rsidRPr="00532C68">
        <w:rPr>
          <w:sz w:val="10"/>
          <w:highlight w:val="yellow"/>
        </w:rPr>
        <w:t>.</w:t>
      </w:r>
    </w:p>
    <w:p w14:paraId="1AB54CB3" w14:textId="77777777" w:rsidR="007C5ACF" w:rsidRPr="001A5EBB" w:rsidRDefault="007C5ACF" w:rsidP="007C5ACF">
      <w:pPr>
        <w:pStyle w:val="Heading4"/>
      </w:pPr>
      <w:r w:rsidRPr="001A5EBB">
        <w:t xml:space="preserve">Disease is a </w:t>
      </w:r>
      <w:r w:rsidRPr="001A5EBB">
        <w:rPr>
          <w:u w:val="single"/>
        </w:rPr>
        <w:t>non-linear</w:t>
      </w:r>
      <w:r w:rsidRPr="001A5EBB">
        <w:t xml:space="preserve">, </w:t>
      </w:r>
      <w:r w:rsidRPr="001A5EBB">
        <w:rPr>
          <w:u w:val="single"/>
        </w:rPr>
        <w:t>existential risk</w:t>
      </w:r>
      <w:r w:rsidRPr="001A5EBB">
        <w:t>---encompasses AND outweighs other threats</w:t>
      </w:r>
    </w:p>
    <w:p w14:paraId="384C2DBE" w14:textId="77777777" w:rsidR="007C5ACF" w:rsidRDefault="007C5ACF" w:rsidP="007C5ACF">
      <w:proofErr w:type="spellStart"/>
      <w:r w:rsidRPr="001A5EBB">
        <w:rPr>
          <w:rStyle w:val="Style13ptBold"/>
        </w:rPr>
        <w:t>Pamlin</w:t>
      </w:r>
      <w:proofErr w:type="spellEnd"/>
      <w:r w:rsidRPr="001A5EBB">
        <w:rPr>
          <w:rStyle w:val="Style13ptBold"/>
        </w:rPr>
        <w:t xml:space="preserve"> &amp; Armstrong 15</w:t>
      </w:r>
      <w:r w:rsidRPr="001A5EBB">
        <w:t xml:space="preserve">, 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5D83AD22" w14:textId="77777777" w:rsidR="007C5ACF" w:rsidRPr="00ED3F5C" w:rsidRDefault="007C5ACF" w:rsidP="007C5ACF">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w:t>
      </w:r>
      <w:proofErr w:type="spellStart"/>
      <w:r w:rsidRPr="00CE10CC">
        <w:rPr>
          <w:rFonts w:ascii="Arial" w:hAnsi="Arial" w:cs="Arial"/>
          <w:sz w:val="16"/>
        </w:rPr>
        <w:t>ᾶ</w:t>
      </w:r>
      <w:r w:rsidRPr="00CE10CC">
        <w:rPr>
          <w:sz w:val="16"/>
        </w:rPr>
        <w:t>ν</w:t>
      </w:r>
      <w:proofErr w:type="spellEnd"/>
      <w:r w:rsidRPr="00CE10CC">
        <w:rPr>
          <w:sz w:val="16"/>
        </w:rPr>
        <w:t xml:space="preserve">, pan, “all”, and </w:t>
      </w:r>
      <w:proofErr w:type="spellStart"/>
      <w:r w:rsidRPr="00CE10CC">
        <w:rPr>
          <w:sz w:val="16"/>
        </w:rPr>
        <w:t>δ</w:t>
      </w:r>
      <w:r w:rsidRPr="00CE10CC">
        <w:rPr>
          <w:rFonts w:ascii="Arial" w:hAnsi="Arial" w:cs="Arial"/>
          <w:sz w:val="16"/>
        </w:rPr>
        <w:t>ῆ</w:t>
      </w:r>
      <w:r w:rsidRPr="00CE10CC">
        <w:rPr>
          <w:sz w:val="16"/>
        </w:rPr>
        <w:t>μος</w:t>
      </w:r>
      <w:proofErr w:type="spellEnd"/>
      <w:r w:rsidRPr="00CE10CC">
        <w:rPr>
          <w:sz w:val="16"/>
        </w:rPr>
        <w:t xml:space="preserve">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w:t>
      </w:r>
      <w:proofErr w:type="gramStart"/>
      <w:r w:rsidRPr="00CE10CC">
        <w:rPr>
          <w:rStyle w:val="StyleUnderline"/>
        </w:rPr>
        <w:t>instance</w:t>
      </w:r>
      <w:proofErr w:type="gramEnd"/>
      <w:r w:rsidRPr="00CE10CC">
        <w:rPr>
          <w:rStyle w:val="StyleUnderline"/>
        </w:rPr>
        <w:t xml:space="preserv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CE10CC">
        <w:rPr>
          <w:sz w:val="16"/>
        </w:rPr>
        <w:t>civilisation</w:t>
      </w:r>
      <w:proofErr w:type="spellEnd"/>
      <w:r w:rsidRPr="00CE10CC">
        <w:rPr>
          <w:sz w:val="16"/>
        </w:rPr>
        <w:t xml:space="preserve"> – The case for a new category of risks 3.1 Current risks 3.1.4.1 Expected</w:t>
      </w:r>
      <w:r w:rsidRPr="001A5EBB">
        <w:rPr>
          <w:sz w:val="16"/>
        </w:rPr>
        <w:t xml:space="preserve"> impact disaggregation 3.1.4.2 Probability Influenza subtypes266 </w:t>
      </w:r>
      <w:r w:rsidRPr="001A5EBB">
        <w:rPr>
          <w:rStyle w:val="StyleUnderline"/>
        </w:rPr>
        <w:t xml:space="preserve">Infectious </w:t>
      </w:r>
      <w:r w:rsidRPr="00532C68">
        <w:rPr>
          <w:rStyle w:val="StyleUnderline"/>
          <w:highlight w:val="yellow"/>
        </w:rPr>
        <w:t>diseases</w:t>
      </w:r>
      <w:r w:rsidRPr="001A5EBB">
        <w:rPr>
          <w:rStyle w:val="StyleUnderline"/>
        </w:rPr>
        <w:t xml:space="preserve"> </w:t>
      </w:r>
      <w:r w:rsidRPr="00532C68">
        <w:rPr>
          <w:rStyle w:val="StyleUnderline"/>
          <w:highlight w:val="yellow"/>
        </w:rPr>
        <w:t>have been</w:t>
      </w:r>
      <w:r w:rsidRPr="001A5EBB">
        <w:rPr>
          <w:rStyle w:val="StyleUnderline"/>
        </w:rPr>
        <w:t xml:space="preserve"> one of </w:t>
      </w:r>
      <w:r w:rsidRPr="00532C68">
        <w:rPr>
          <w:rStyle w:val="StyleUnderline"/>
          <w:highlight w:val="yellow"/>
        </w:rPr>
        <w:t xml:space="preserve">the </w:t>
      </w:r>
      <w:r w:rsidRPr="00532C68">
        <w:rPr>
          <w:rStyle w:val="Emphasis"/>
          <w:highlight w:val="yellow"/>
        </w:rPr>
        <w:t>greatest cause</w:t>
      </w:r>
      <w:r w:rsidRPr="001A5EBB">
        <w:rPr>
          <w:rStyle w:val="Emphasis"/>
        </w:rPr>
        <w:t xml:space="preserve">s </w:t>
      </w:r>
      <w:r w:rsidRPr="00532C68">
        <w:rPr>
          <w:rStyle w:val="Emphasis"/>
          <w:highlight w:val="yellow"/>
        </w:rPr>
        <w:t>of mortality in history</w:t>
      </w:r>
      <w:r w:rsidRPr="001A5EBB">
        <w:rPr>
          <w:rStyle w:val="StyleUnderline"/>
        </w:rPr>
        <w:t xml:space="preserve">. Unlike many other global challenges pandemics have happened recently, as we can see where reasonably good data </w:t>
      </w:r>
      <w:r w:rsidRPr="00CE10CC">
        <w:rPr>
          <w:rStyle w:val="StyleUnderline"/>
        </w:rPr>
        <w:t xml:space="preserve">exist. Plotting historic epidemic fatalities on a log scale reveals that these tend to follow a </w:t>
      </w:r>
      <w:r w:rsidRPr="00CE10CC">
        <w:rPr>
          <w:rStyle w:val="Emphasis"/>
        </w:rPr>
        <w:t>power law with a small exponent</w:t>
      </w:r>
      <w:r w:rsidRPr="00CE10CC">
        <w:rPr>
          <w:sz w:val="16"/>
        </w:rPr>
        <w:t>: many plagues have been found to follow a power law with exponent 0.26.261</w:t>
      </w:r>
      <w:r w:rsidRPr="001A5EBB">
        <w:rPr>
          <w:sz w:val="16"/>
        </w:rPr>
        <w:t xml:space="preserve"> </w:t>
      </w:r>
      <w:r w:rsidRPr="000448EE">
        <w:rPr>
          <w:rStyle w:val="StyleUnderline"/>
        </w:rPr>
        <w:t xml:space="preserve">These kinds of power laws are </w:t>
      </w:r>
      <w:r w:rsidRPr="000448EE">
        <w:rPr>
          <w:rStyle w:val="Emphasis"/>
        </w:rPr>
        <w:t>heavy-tailed</w:t>
      </w:r>
      <w:r w:rsidRPr="000448EE">
        <w:rPr>
          <w:sz w:val="16"/>
        </w:rPr>
        <w:t>262</w:t>
      </w:r>
      <w:r w:rsidRPr="001A5EBB">
        <w:rPr>
          <w:sz w:val="16"/>
        </w:rPr>
        <w:t xml:space="preserve"> </w:t>
      </w:r>
      <w:r w:rsidRPr="001A5EBB">
        <w:rPr>
          <w:rStyle w:val="StyleUnderline"/>
        </w:rPr>
        <w:t>to a significant degree</w:t>
      </w:r>
      <w:r w:rsidRPr="001A5EBB">
        <w:rPr>
          <w:sz w:val="16"/>
        </w:rPr>
        <w:t xml:space="preserve">.263 </w:t>
      </w:r>
      <w:r w:rsidRPr="001A5EBB">
        <w:rPr>
          <w:rStyle w:val="StyleUnderline"/>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Pr>
        <w:t>If this law holds for future pandemics as well</w:t>
      </w:r>
      <w:r w:rsidRPr="001A5EBB">
        <w:rPr>
          <w:sz w:val="16"/>
        </w:rPr>
        <w:t xml:space="preserve">,265 </w:t>
      </w:r>
      <w:r w:rsidRPr="001A5EBB">
        <w:rPr>
          <w:rStyle w:val="StyleUnderline"/>
        </w:rPr>
        <w:t xml:space="preserve">then </w:t>
      </w:r>
      <w:r w:rsidRPr="00532C68">
        <w:rPr>
          <w:rStyle w:val="StyleUnderline"/>
          <w:highlight w:val="yellow"/>
        </w:rPr>
        <w:t>the majority</w:t>
      </w:r>
      <w:r w:rsidRPr="001A5EBB">
        <w:rPr>
          <w:rStyle w:val="StyleUnderline"/>
        </w:rPr>
        <w:t xml:space="preserve"> of people who </w:t>
      </w:r>
      <w:r w:rsidRPr="00532C68">
        <w:rPr>
          <w:rStyle w:val="StyleUnderline"/>
          <w:highlight w:val="yellow"/>
        </w:rPr>
        <w:t>will die</w:t>
      </w:r>
      <w:r w:rsidRPr="001A5EBB">
        <w:rPr>
          <w:rStyle w:val="StyleUnderline"/>
        </w:rPr>
        <w:t xml:space="preserve"> from epidemics will likely </w:t>
      </w:r>
      <w:r w:rsidRPr="001A5EBB">
        <w:rPr>
          <w:rStyle w:val="StyleUnderline"/>
        </w:rPr>
        <w:lastRenderedPageBreak/>
        <w:t xml:space="preserve">die </w:t>
      </w:r>
      <w:r w:rsidRPr="00532C68">
        <w:rPr>
          <w:rStyle w:val="StyleUnderline"/>
          <w:highlight w:val="yellow"/>
        </w:rPr>
        <w:t xml:space="preserve">from the </w:t>
      </w:r>
      <w:r w:rsidRPr="00532C68">
        <w:rPr>
          <w:rStyle w:val="Emphasis"/>
          <w:highlight w:val="yellow"/>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0448EE">
        <w:rPr>
          <w:rStyle w:val="StyleUnderline"/>
        </w:rPr>
        <w:t>such</w:t>
      </w:r>
      <w:r w:rsidRPr="001A5EBB">
        <w:rPr>
          <w:rStyle w:val="StyleUnderline"/>
        </w:rPr>
        <w:t xml:space="preserve"> a </w:t>
      </w:r>
      <w:proofErr w:type="spellStart"/>
      <w:r w:rsidRPr="001A5EBB">
        <w:rPr>
          <w:rStyle w:val="StyleUnderline"/>
        </w:rPr>
        <w:t>highimpact</w:t>
      </w:r>
      <w:proofErr w:type="spellEnd"/>
      <w:r w:rsidRPr="001A5EBB">
        <w:rPr>
          <w:rStyle w:val="StyleUnderline"/>
        </w:rPr>
        <w:t xml:space="preserve"> epidemic </w:t>
      </w:r>
      <w:r w:rsidRPr="00532C68">
        <w:rPr>
          <w:rStyle w:val="StyleUnderline"/>
          <w:highlight w:val="yellow"/>
        </w:rPr>
        <w:t>will have</w:t>
      </w:r>
      <w:r w:rsidRPr="001A5EBB">
        <w:rPr>
          <w:rStyle w:val="StyleUnderline"/>
        </w:rPr>
        <w:t xml:space="preserve"> a </w:t>
      </w:r>
      <w:r w:rsidRPr="00532C68">
        <w:rPr>
          <w:rStyle w:val="Emphasis"/>
          <w:highlight w:val="yellow"/>
        </w:rPr>
        <w:t>greater probability</w:t>
      </w:r>
      <w:r w:rsidRPr="00532C68">
        <w:rPr>
          <w:rStyle w:val="StyleUnderline"/>
          <w:highlight w:val="yellow"/>
        </w:rPr>
        <w:t xml:space="preserve"> than </w:t>
      </w:r>
      <w:r w:rsidRPr="00532C68">
        <w:rPr>
          <w:rStyle w:val="Emphasis"/>
          <w:highlight w:val="yellow"/>
        </w:rPr>
        <w:t>usually assumed</w:t>
      </w:r>
      <w:r w:rsidRPr="00532C68">
        <w:rPr>
          <w:sz w:val="16"/>
          <w:highlight w:val="yellow"/>
        </w:rPr>
        <w:t xml:space="preserve">. </w:t>
      </w:r>
      <w:r w:rsidRPr="00532C68">
        <w:rPr>
          <w:rStyle w:val="StyleUnderline"/>
          <w:highlight w:val="yellow"/>
        </w:rPr>
        <w:t>All the features</w:t>
      </w:r>
      <w:r w:rsidRPr="001A5EBB">
        <w:rPr>
          <w:rStyle w:val="StyleUnderline"/>
        </w:rPr>
        <w:t xml:space="preserve"> of an extremely devastating disease </w:t>
      </w:r>
      <w:r w:rsidRPr="00532C68">
        <w:rPr>
          <w:rStyle w:val="Emphasis"/>
          <w:highlight w:val="yellow"/>
        </w:rPr>
        <w:t>already exist in nature</w:t>
      </w:r>
      <w:r w:rsidRPr="001A5EBB">
        <w:rPr>
          <w:rStyle w:val="StyleUnderline"/>
        </w:rPr>
        <w:t>:</w:t>
      </w:r>
      <w:r w:rsidRPr="001A5EBB">
        <w:rPr>
          <w:sz w:val="16"/>
        </w:rPr>
        <w:t xml:space="preserve"> </w:t>
      </w:r>
      <w:r w:rsidRPr="001A5EBB">
        <w:rPr>
          <w:rStyle w:val="StyleUnderline"/>
        </w:rPr>
        <w:t>essentially</w:t>
      </w:r>
      <w:r w:rsidRPr="001A5EBB">
        <w:rPr>
          <w:sz w:val="16"/>
        </w:rPr>
        <w:t xml:space="preserve"> </w:t>
      </w:r>
      <w:r w:rsidRPr="00532C68">
        <w:rPr>
          <w:rStyle w:val="Emphasis"/>
          <w:highlight w:val="yellow"/>
        </w:rPr>
        <w:t>incurable</w:t>
      </w:r>
      <w:r w:rsidRPr="001A5EBB">
        <w:rPr>
          <w:sz w:val="16"/>
        </w:rPr>
        <w:t xml:space="preserve"> (</w:t>
      </w:r>
      <w:r w:rsidRPr="001A5EBB">
        <w:rPr>
          <w:rStyle w:val="StyleUnderline"/>
        </w:rPr>
        <w:t>Ebola</w:t>
      </w:r>
      <w:r w:rsidRPr="001A5EBB">
        <w:rPr>
          <w:sz w:val="16"/>
        </w:rPr>
        <w:t xml:space="preserve">268), </w:t>
      </w:r>
      <w:r w:rsidRPr="001A5EBB">
        <w:rPr>
          <w:rStyle w:val="StyleUnderline"/>
        </w:rPr>
        <w:t xml:space="preserve">nearly always </w:t>
      </w:r>
      <w:r w:rsidRPr="00532C68">
        <w:rPr>
          <w:rStyle w:val="Emphasis"/>
          <w:highlight w:val="yellow"/>
        </w:rPr>
        <w:t>fatal</w:t>
      </w:r>
      <w:r w:rsidRPr="001A5EBB">
        <w:rPr>
          <w:sz w:val="16"/>
        </w:rPr>
        <w:t xml:space="preserve"> (</w:t>
      </w:r>
      <w:r w:rsidRPr="001A5EBB">
        <w:rPr>
          <w:rStyle w:val="StyleUnderline"/>
        </w:rPr>
        <w:t>rabies</w:t>
      </w:r>
      <w:r w:rsidRPr="001A5EBB">
        <w:rPr>
          <w:sz w:val="16"/>
        </w:rPr>
        <w:t xml:space="preserve">269), </w:t>
      </w:r>
      <w:r w:rsidRPr="00532C68">
        <w:rPr>
          <w:rStyle w:val="Emphasis"/>
          <w:highlight w:val="yellow"/>
        </w:rPr>
        <w:t>extremely infectious</w:t>
      </w:r>
      <w:r w:rsidRPr="001A5EBB">
        <w:rPr>
          <w:sz w:val="16"/>
        </w:rPr>
        <w:t xml:space="preserve"> (</w:t>
      </w:r>
      <w:r w:rsidRPr="001A5EBB">
        <w:rPr>
          <w:rStyle w:val="StyleUnderline"/>
        </w:rPr>
        <w:t>common cold</w:t>
      </w:r>
      <w:r w:rsidRPr="001A5EBB">
        <w:rPr>
          <w:sz w:val="16"/>
        </w:rPr>
        <w:t xml:space="preserve">270), </w:t>
      </w:r>
      <w:r w:rsidRPr="00532C68">
        <w:rPr>
          <w:rStyle w:val="StyleUnderline"/>
          <w:highlight w:val="yellow"/>
        </w:rPr>
        <w:t>and</w:t>
      </w:r>
      <w:r w:rsidRPr="00532C68">
        <w:rPr>
          <w:sz w:val="16"/>
          <w:highlight w:val="yellow"/>
        </w:rPr>
        <w:t xml:space="preserve"> </w:t>
      </w:r>
      <w:r w:rsidRPr="00532C68">
        <w:rPr>
          <w:rStyle w:val="Emphasis"/>
          <w:highlight w:val="yellow"/>
        </w:rPr>
        <w:t>long incubation periods</w:t>
      </w:r>
      <w:r w:rsidRPr="001A5EBB">
        <w:rPr>
          <w:sz w:val="16"/>
        </w:rPr>
        <w:t xml:space="preserve"> (</w:t>
      </w:r>
      <w:r w:rsidRPr="001A5EBB">
        <w:rPr>
          <w:rStyle w:val="StyleUnderline"/>
        </w:rPr>
        <w:t>HIV</w:t>
      </w:r>
      <w:r w:rsidRPr="001A5EBB">
        <w:rPr>
          <w:sz w:val="16"/>
        </w:rPr>
        <w:t xml:space="preserve">271). </w:t>
      </w:r>
      <w:r w:rsidRPr="000448EE">
        <w:rPr>
          <w:rStyle w:val="StyleUnderline"/>
        </w:rPr>
        <w:t>If a pathogen were to emerge that</w:t>
      </w:r>
      <w:r w:rsidRPr="000448EE">
        <w:rPr>
          <w:sz w:val="16"/>
        </w:rPr>
        <w:t xml:space="preserve"> somehow </w:t>
      </w:r>
      <w:r w:rsidRPr="000448EE">
        <w:rPr>
          <w:rStyle w:val="StyleUnderline"/>
        </w:rPr>
        <w:t>combined these features</w:t>
      </w:r>
      <w:r w:rsidRPr="000448EE">
        <w:rPr>
          <w:sz w:val="16"/>
        </w:rPr>
        <w:t xml:space="preserve"> (</w:t>
      </w:r>
      <w:r w:rsidRPr="000448EE">
        <w:rPr>
          <w:rStyle w:val="StyleUnderline"/>
        </w:rPr>
        <w:t>and influenza</w:t>
      </w:r>
      <w:r w:rsidRPr="00CE10CC">
        <w:rPr>
          <w:rStyle w:val="StyleUnderline"/>
        </w:rPr>
        <w:t xml:space="preserve"> has demonstrated </w:t>
      </w:r>
      <w:r w:rsidRPr="00CE10CC">
        <w:rPr>
          <w:rStyle w:val="Emphasis"/>
        </w:rPr>
        <w:t>antigenic shift</w:t>
      </w:r>
      <w:r w:rsidRPr="00CE10CC">
        <w:rPr>
          <w:rStyle w:val="StyleUnderline"/>
        </w:rPr>
        <w:t>, the ability to combine features from different viruses</w:t>
      </w:r>
      <w:r w:rsidRPr="00CE10CC">
        <w:rPr>
          <w:sz w:val="16"/>
        </w:rPr>
        <w:t>272</w:t>
      </w:r>
      <w:r w:rsidRPr="001A5EBB">
        <w:rPr>
          <w:sz w:val="16"/>
        </w:rPr>
        <w:t xml:space="preserve">), </w:t>
      </w:r>
      <w:r w:rsidRPr="00532C68">
        <w:rPr>
          <w:rStyle w:val="StyleUnderline"/>
          <w:highlight w:val="yellow"/>
        </w:rPr>
        <w:t>its death toll would be extreme</w:t>
      </w:r>
      <w:r w:rsidRPr="001A5EBB">
        <w:rPr>
          <w:rStyle w:val="StyleUnderline"/>
        </w:rPr>
        <w:t>.</w:t>
      </w:r>
      <w:r w:rsidRPr="001A5EBB">
        <w:rPr>
          <w:sz w:val="16"/>
        </w:rPr>
        <w:t xml:space="preserve"> </w:t>
      </w:r>
      <w:r w:rsidRPr="001A5EBB">
        <w:rPr>
          <w:rStyle w:val="StyleUnderline"/>
        </w:rPr>
        <w:t xml:space="preserve">Many relevant features of </w:t>
      </w:r>
      <w:r w:rsidRPr="000448EE">
        <w:rPr>
          <w:rStyle w:val="StyleUnderline"/>
        </w:rPr>
        <w:t>the world have changed considerably, making past comparisons problematic</w:t>
      </w:r>
      <w:r w:rsidRPr="001A5EBB">
        <w:rPr>
          <w:rStyle w:val="StyleUnderline"/>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Pr>
        <w:t xml:space="preserve">Set against this is the fact that </w:t>
      </w:r>
      <w:r w:rsidRPr="000448EE">
        <w:rPr>
          <w:rStyle w:val="Emphasis"/>
        </w:rPr>
        <w:t>modern transport</w:t>
      </w:r>
      <w:r w:rsidRPr="000448EE">
        <w:rPr>
          <w:rStyle w:val="StyleUnderline"/>
        </w:rPr>
        <w:t xml:space="preserve"> and </w:t>
      </w:r>
      <w:r w:rsidRPr="00532C68">
        <w:rPr>
          <w:rStyle w:val="Emphasis"/>
          <w:highlight w:val="yellow"/>
        </w:rPr>
        <w:t>dense</w:t>
      </w:r>
      <w:r w:rsidRPr="001A5EBB">
        <w:rPr>
          <w:rStyle w:val="Emphasis"/>
        </w:rPr>
        <w:t xml:space="preserve"> human </w:t>
      </w:r>
      <w:r w:rsidRPr="00532C68">
        <w:rPr>
          <w:rStyle w:val="Emphasis"/>
          <w:highlight w:val="yellow"/>
        </w:rPr>
        <w:t>population</w:t>
      </w:r>
      <w:r w:rsidRPr="00532C68">
        <w:rPr>
          <w:rStyle w:val="StyleUnderline"/>
          <w:highlight w:val="yellow"/>
        </w:rPr>
        <w:t xml:space="preserve"> allow infections to spread</w:t>
      </w:r>
      <w:r w:rsidRPr="001A5EBB">
        <w:rPr>
          <w:rStyle w:val="StyleUnderline"/>
        </w:rPr>
        <w:t xml:space="preserve"> much more </w:t>
      </w:r>
      <w:r w:rsidRPr="00532C68">
        <w:rPr>
          <w:rStyle w:val="StyleUnderline"/>
          <w:highlight w:val="yellow"/>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1A5EBB">
        <w:rPr>
          <w:sz w:val="16"/>
        </w:rPr>
        <w:t>civilisation</w:t>
      </w:r>
      <w:proofErr w:type="spellEnd"/>
      <w:r w:rsidRPr="001A5EBB">
        <w:rPr>
          <w:sz w:val="16"/>
        </w:rPr>
        <w:t xml:space="preserve"> collapse would come from </w:t>
      </w:r>
      <w:r w:rsidRPr="00532C68">
        <w:rPr>
          <w:rStyle w:val="StyleUnderline"/>
          <w:highlight w:val="yellow"/>
        </w:rPr>
        <w:t>the</w:t>
      </w:r>
      <w:r w:rsidRPr="00532C68">
        <w:rPr>
          <w:sz w:val="16"/>
          <w:highlight w:val="yellow"/>
        </w:rPr>
        <w:t xml:space="preserve"> </w:t>
      </w:r>
      <w:r w:rsidRPr="00532C68">
        <w:rPr>
          <w:rStyle w:val="Emphasis"/>
          <w:highlight w:val="yellow"/>
        </w:rPr>
        <w:t>ripple effect</w:t>
      </w:r>
      <w:r w:rsidRPr="001A5EBB">
        <w:rPr>
          <w:sz w:val="16"/>
        </w:rPr>
        <w:t xml:space="preserve"> </w:t>
      </w:r>
      <w:r w:rsidRPr="001A5EBB">
        <w:rPr>
          <w:rStyle w:val="StyleUnderline"/>
        </w:rPr>
        <w:t>of</w:t>
      </w:r>
      <w:r w:rsidRPr="001A5EBB">
        <w:rPr>
          <w:sz w:val="16"/>
        </w:rPr>
        <w:t xml:space="preserve"> the </w:t>
      </w:r>
      <w:r w:rsidRPr="001A5EBB">
        <w:rPr>
          <w:rStyle w:val="StyleUnderline"/>
        </w:rPr>
        <w:t>fatalities and</w:t>
      </w:r>
      <w:r w:rsidRPr="001A5EBB">
        <w:rPr>
          <w:sz w:val="16"/>
        </w:rPr>
        <w:t xml:space="preserve"> the </w:t>
      </w:r>
      <w:r w:rsidRPr="001A5EBB">
        <w:rPr>
          <w:rStyle w:val="StyleUnderline"/>
        </w:rPr>
        <w:t>policy responses</w:t>
      </w:r>
      <w:r w:rsidRPr="001A5EBB">
        <w:rPr>
          <w:sz w:val="16"/>
        </w:rPr>
        <w:t xml:space="preserve">. These </w:t>
      </w:r>
      <w:r w:rsidRPr="00532C68">
        <w:rPr>
          <w:rStyle w:val="StyleUnderline"/>
          <w:highlight w:val="yellow"/>
        </w:rPr>
        <w:t xml:space="preserve">would include </w:t>
      </w:r>
      <w:r w:rsidRPr="00532C68">
        <w:rPr>
          <w:rStyle w:val="Emphasis"/>
          <w:highlight w:val="yellow"/>
        </w:rPr>
        <w:t>political and ag</w:t>
      </w:r>
      <w:r w:rsidRPr="001A5EBB">
        <w:rPr>
          <w:rStyle w:val="Emphasis"/>
        </w:rPr>
        <w:t xml:space="preserve">ricultural </w:t>
      </w:r>
      <w:r w:rsidRPr="00532C68">
        <w:rPr>
          <w:rStyle w:val="Emphasis"/>
          <w:highlight w:val="yellow"/>
        </w:rPr>
        <w:t>disruption</w:t>
      </w:r>
      <w:r w:rsidRPr="001A5EBB">
        <w:rPr>
          <w:sz w:val="16"/>
        </w:rPr>
        <w:t xml:space="preserve"> </w:t>
      </w:r>
      <w:r w:rsidRPr="001A5EBB">
        <w:rPr>
          <w:rStyle w:val="StyleUnderline"/>
        </w:rPr>
        <w:t xml:space="preserve">as well as </w:t>
      </w:r>
      <w:r w:rsidRPr="00532C68">
        <w:rPr>
          <w:rStyle w:val="Emphasis"/>
          <w:highlight w:val="yellow"/>
        </w:rPr>
        <w:t>economic dislocation</w:t>
      </w:r>
      <w:r w:rsidRPr="001A5EBB">
        <w:rPr>
          <w:sz w:val="16"/>
        </w:rPr>
        <w:t xml:space="preserve"> </w:t>
      </w:r>
      <w:r w:rsidRPr="001A5EBB">
        <w:rPr>
          <w:rStyle w:val="StyleUnderline"/>
        </w:rPr>
        <w:t xml:space="preserve">and </w:t>
      </w:r>
      <w:r w:rsidRPr="00532C68">
        <w:rPr>
          <w:rStyle w:val="StyleUnderline"/>
          <w:highlight w:val="yellow"/>
        </w:rPr>
        <w:t>damage</w:t>
      </w:r>
      <w:r w:rsidRPr="001A5EBB">
        <w:rPr>
          <w:rStyle w:val="StyleUnderline"/>
        </w:rPr>
        <w:t xml:space="preserve"> to the world’s </w:t>
      </w:r>
      <w:r w:rsidRPr="00532C68">
        <w:rPr>
          <w:rStyle w:val="Emphasis"/>
          <w:highlight w:val="yellow"/>
        </w:rPr>
        <w:t>trade</w:t>
      </w:r>
      <w:r w:rsidRPr="001A5EBB">
        <w:rPr>
          <w:rStyle w:val="Emphasis"/>
        </w:rPr>
        <w:t xml:space="preserve"> network</w:t>
      </w:r>
      <w:r w:rsidRPr="001A5EBB">
        <w:rPr>
          <w:sz w:val="16"/>
        </w:rPr>
        <w:t xml:space="preserve"> (</w:t>
      </w:r>
      <w:r w:rsidRPr="001A5EBB">
        <w:rPr>
          <w:rStyle w:val="StyleUnderline"/>
        </w:rPr>
        <w:t>including the food trade</w:t>
      </w:r>
      <w:r w:rsidRPr="001A5EBB">
        <w:rPr>
          <w:sz w:val="16"/>
        </w:rPr>
        <w:t xml:space="preserve">). </w:t>
      </w:r>
      <w:r w:rsidRPr="00532C68">
        <w:rPr>
          <w:rStyle w:val="Emphasis"/>
          <w:highlight w:val="yellow"/>
        </w:rPr>
        <w:t>Extinction</w:t>
      </w:r>
      <w:r w:rsidRPr="001A5EBB">
        <w:rPr>
          <w:rStyle w:val="Emphasis"/>
        </w:rPr>
        <w:t xml:space="preserve"> risk</w:t>
      </w:r>
      <w:r w:rsidRPr="001A5EBB">
        <w:rPr>
          <w:rStyle w:val="StyleUnderline"/>
        </w:rPr>
        <w:t xml:space="preserve"> </w:t>
      </w:r>
      <w:r w:rsidRPr="00532C68">
        <w:rPr>
          <w:rStyle w:val="StyleUnderline"/>
          <w:highlight w:val="yellow"/>
        </w:rPr>
        <w:t>is</w:t>
      </w:r>
      <w:r w:rsidRPr="001A5EBB">
        <w:rPr>
          <w:sz w:val="16"/>
        </w:rPr>
        <w:t xml:space="preserve"> only </w:t>
      </w:r>
      <w:r w:rsidRPr="00532C68">
        <w:rPr>
          <w:rStyle w:val="StyleUnderline"/>
          <w:highlight w:val="yellow"/>
        </w:rPr>
        <w:t>possible</w:t>
      </w:r>
      <w:r w:rsidRPr="001A5EBB">
        <w:rPr>
          <w:rStyle w:val="StyleUnderline"/>
        </w:rPr>
        <w:t xml:space="preserve"> </w:t>
      </w:r>
      <w:r w:rsidRPr="00532C68">
        <w:rPr>
          <w:rStyle w:val="StyleUnderline"/>
          <w:highlight w:val="yellow"/>
        </w:rPr>
        <w:t>if</w:t>
      </w:r>
      <w:r w:rsidRPr="001A5EBB">
        <w:rPr>
          <w:rStyle w:val="StyleUnderline"/>
        </w:rPr>
        <w:t xml:space="preserve"> the aftermath of </w:t>
      </w:r>
      <w:r w:rsidRPr="00532C68">
        <w:rPr>
          <w:rStyle w:val="StyleUnderline"/>
          <w:highlight w:val="yellow"/>
        </w:rPr>
        <w:t xml:space="preserve">the epidemic </w:t>
      </w:r>
      <w:r w:rsidRPr="00532C68">
        <w:rPr>
          <w:rStyle w:val="Emphasis"/>
          <w:highlight w:val="yellow"/>
        </w:rPr>
        <w:t>fragments</w:t>
      </w:r>
      <w:r w:rsidRPr="001A5EBB">
        <w:rPr>
          <w:rStyle w:val="Emphasis"/>
        </w:rPr>
        <w:t xml:space="preserve"> and diminishes </w:t>
      </w:r>
      <w:r w:rsidRPr="00532C68">
        <w:rPr>
          <w:rStyle w:val="Emphasis"/>
          <w:highlight w:val="yellow"/>
        </w:rPr>
        <w:t>human society</w:t>
      </w:r>
      <w:r w:rsidRPr="00532C68">
        <w:rPr>
          <w:rStyle w:val="StyleUnderline"/>
          <w:highlight w:val="yellow"/>
        </w:rPr>
        <w:t xml:space="preserve"> to the extent that recovery becomes </w:t>
      </w:r>
      <w:r w:rsidRPr="00CE10CC">
        <w:rPr>
          <w:rStyle w:val="StyleUnderline"/>
        </w:rPr>
        <w:t>impossible</w:t>
      </w:r>
      <w:r w:rsidRPr="00CE10CC">
        <w:rPr>
          <w:sz w:val="16"/>
        </w:rPr>
        <w:t xml:space="preserve">277 </w:t>
      </w:r>
      <w:r w:rsidRPr="00CE10CC">
        <w:rPr>
          <w:rStyle w:val="StyleUnderline"/>
        </w:rPr>
        <w:t xml:space="preserve">before humanity succumbs to </w:t>
      </w:r>
      <w:r w:rsidRPr="00CE10CC">
        <w:rPr>
          <w:rStyle w:val="Emphasis"/>
        </w:rPr>
        <w:t>other risks</w:t>
      </w:r>
      <w:r w:rsidRPr="00CE10CC">
        <w:rPr>
          <w:rStyle w:val="StyleUnderline"/>
        </w:rPr>
        <w:t xml:space="preserve"> (such as </w:t>
      </w:r>
      <w:r w:rsidRPr="00CE10CC">
        <w:rPr>
          <w:rStyle w:val="Emphasis"/>
        </w:rPr>
        <w:t>climate change</w:t>
      </w:r>
      <w:r w:rsidRPr="00CE10CC">
        <w:rPr>
          <w:rStyle w:val="StyleUnderline"/>
        </w:rPr>
        <w:t xml:space="preserve"> or </w:t>
      </w:r>
      <w:r w:rsidRPr="00CE10CC">
        <w:rPr>
          <w:rStyle w:val="Emphasis"/>
        </w:rPr>
        <w:t>further pandemics</w:t>
      </w:r>
      <w:r w:rsidRPr="00CE10CC">
        <w:rPr>
          <w:rStyle w:val="StyleUnderline"/>
        </w:rPr>
        <w:t>).</w:t>
      </w:r>
      <w:r w:rsidRPr="00CE10CC">
        <w:rPr>
          <w:sz w:val="16"/>
        </w:rPr>
        <w:t xml:space="preserve"> Five</w:t>
      </w:r>
      <w:r w:rsidRPr="001A5EBB">
        <w:rPr>
          <w:sz w:val="16"/>
        </w:rPr>
        <w:t xml:space="preserve"> </w:t>
      </w:r>
      <w:r w:rsidRPr="001A5EBB">
        <w:rPr>
          <w:rStyle w:val="StyleUnderline"/>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bookmarkEnd w:id="2"/>
    <w:p w14:paraId="1F95ECC3" w14:textId="77777777" w:rsidR="007C5ACF" w:rsidRDefault="007C5ACF" w:rsidP="007C5ACF"/>
    <w:p w14:paraId="5C0B17CF" w14:textId="77777777" w:rsidR="00A068BB" w:rsidRDefault="00A068BB" w:rsidP="00BC64E7">
      <w:pPr>
        <w:pStyle w:val="Heading3"/>
      </w:pPr>
      <w:r>
        <w:lastRenderedPageBreak/>
        <w:t>1NC – Price Controls CP</w:t>
      </w:r>
    </w:p>
    <w:p w14:paraId="309D4EF2" w14:textId="77777777" w:rsidR="00A068BB" w:rsidRDefault="00A068BB" w:rsidP="00855656">
      <w:pPr>
        <w:pStyle w:val="Heading4"/>
      </w:pPr>
      <w:r>
        <w:t xml:space="preserve">Text: The member nations of the world trade organization should reform their price control polices for Pharmaceuticals </w:t>
      </w:r>
    </w:p>
    <w:p w14:paraId="1DEA5F3A" w14:textId="77777777" w:rsidR="00A068BB" w:rsidRDefault="00A068BB" w:rsidP="00BC64E7">
      <w:pPr>
        <w:pStyle w:val="Heading4"/>
      </w:pPr>
      <w:r>
        <w:t xml:space="preserve">That solves </w:t>
      </w:r>
    </w:p>
    <w:p w14:paraId="4353E838" w14:textId="77777777" w:rsidR="00A068BB" w:rsidRDefault="00A068BB" w:rsidP="00A068BB">
      <w:r>
        <w:rPr>
          <w:b/>
          <w:sz w:val="26"/>
          <w:szCs w:val="26"/>
        </w:rPr>
        <w:t>Lee Et Al 5-6</w:t>
      </w:r>
      <w:r>
        <w:t xml:space="preserve"> [</w:t>
      </w:r>
      <w:proofErr w:type="spellStart"/>
      <w:r>
        <w:t>Kah</w:t>
      </w:r>
      <w:proofErr w:type="spellEnd"/>
      <w:r>
        <w:t xml:space="preserve"> Seng Lee, </w:t>
      </w:r>
      <w:proofErr w:type="spellStart"/>
      <w:r>
        <w:t>Yaman</w:t>
      </w:r>
      <w:proofErr w:type="spellEnd"/>
      <w:r>
        <w:t xml:space="preserve">, Nur </w:t>
      </w:r>
      <w:proofErr w:type="spellStart"/>
      <w:r>
        <w:t>Akmar</w:t>
      </w:r>
      <w:proofErr w:type="spellEnd"/>
      <w:r>
        <w:t xml:space="preserve"> Taha, </w:t>
      </w:r>
      <w:proofErr w:type="spellStart"/>
      <w:r>
        <w:t>Zainol</w:t>
      </w:r>
      <w:proofErr w:type="spellEnd"/>
      <w:r>
        <w:t xml:space="preserve"> Akbar Zainal, Faculty of Pharmacy, University of Cyberjaya, Cyberjaya, Selangor, Malaysia. Walid </w:t>
      </w:r>
      <w:proofErr w:type="spellStart"/>
      <w:r>
        <w:t>Kassab</w:t>
      </w:r>
      <w:proofErr w:type="spellEnd"/>
      <w:r>
        <w:t xml:space="preserve">, Faculty of Pharmacy, </w:t>
      </w:r>
      <w:proofErr w:type="spellStart"/>
      <w:r>
        <w:t>Universiti</w:t>
      </w:r>
      <w:proofErr w:type="spellEnd"/>
      <w:r>
        <w:t xml:space="preserve"> </w:t>
      </w:r>
      <w:proofErr w:type="spellStart"/>
      <w:r>
        <w:t>Teknologi</w:t>
      </w:r>
      <w:proofErr w:type="spellEnd"/>
      <w:r>
        <w:t xml:space="preserve"> MARA, </w:t>
      </w:r>
      <w:proofErr w:type="spellStart"/>
      <w:r>
        <w:t>Puncak</w:t>
      </w:r>
      <w:proofErr w:type="spellEnd"/>
      <w:r>
        <w:t xml:space="preserve"> </w:t>
      </w:r>
      <w:proofErr w:type="spellStart"/>
      <w:r>
        <w:t>Alam</w:t>
      </w:r>
      <w:proofErr w:type="spellEnd"/>
      <w:r>
        <w:t xml:space="preserve">, Selangor, Malaysia. “A systematic review of pharmaceutical price mark-up practice and its implementation” Exploratory Research in Clinical and Social Pharmacy, Volume 2, available online 5-6-2021, Accessed 6-27-2021, </w:t>
      </w:r>
      <w:hyperlink r:id="rId17" w:history="1">
        <w:r>
          <w:rPr>
            <w:rStyle w:val="Hyperlink"/>
            <w:color w:val="000000"/>
          </w:rPr>
          <w:t>https://doi.org/10.1016/j.rcsop.2021.100020</w:t>
        </w:r>
      </w:hyperlink>
      <w:r>
        <w:t xml:space="preserve">. </w:t>
      </w:r>
      <w:proofErr w:type="spellStart"/>
      <w:r>
        <w:t>Ww</w:t>
      </w:r>
      <w:proofErr w:type="spellEnd"/>
      <w:r>
        <w:t xml:space="preserve"> </w:t>
      </w:r>
    </w:p>
    <w:p w14:paraId="0500965F" w14:textId="77777777" w:rsidR="00A068BB" w:rsidRDefault="00A068BB" w:rsidP="00A068BB">
      <w:pPr>
        <w:rPr>
          <w:sz w:val="16"/>
        </w:rPr>
      </w:pPr>
      <w:r>
        <w:rPr>
          <w:sz w:val="16"/>
          <w:szCs w:val="14"/>
        </w:rPr>
        <w:t>4. Discussion</w:t>
      </w:r>
      <w:r>
        <w:rPr>
          <w:sz w:val="12"/>
          <w:szCs w:val="14"/>
        </w:rPr>
        <w:t>¶</w:t>
      </w:r>
      <w:r>
        <w:rPr>
          <w:sz w:val="16"/>
          <w:szCs w:val="14"/>
        </w:rPr>
        <w:t xml:space="preserve"> Our current review examines the schematic and regulatory framework of pharmaceutical distribution and mark-ups in the identified countries. Technically, the medicine price is considered as fair if it is affordable to the patient while covering the retailer's costs plus a reasonable profit margin. Contradictorily, from the patient's point of view, a drug price is considered as “fair” when it is affordable, sustainable, and value for money. Perhaps it is contentious to determine the accepted profit margin of a medicine price. This is because fairness in drug prices does not solely reflect the benefit of buyers. Fairness means the policy is advantageous towards the patients too. </w:t>
      </w:r>
      <w:r>
        <w:rPr>
          <w:u w:val="single"/>
        </w:rPr>
        <w:t xml:space="preserve">A fair </w:t>
      </w:r>
      <w:r>
        <w:rPr>
          <w:highlight w:val="yellow"/>
          <w:u w:val="single"/>
        </w:rPr>
        <w:t xml:space="preserve">price should be </w:t>
      </w:r>
      <w:r>
        <w:rPr>
          <w:rFonts w:eastAsia="Calibri"/>
          <w:b/>
          <w:highlight w:val="yellow"/>
          <w:u w:val="single"/>
        </w:rPr>
        <w:t>inclusive of</w:t>
      </w:r>
      <w:r>
        <w:rPr>
          <w:u w:val="single"/>
        </w:rPr>
        <w:t xml:space="preserve"> manufacturing </w:t>
      </w:r>
      <w:r>
        <w:rPr>
          <w:rFonts w:eastAsia="Calibri"/>
          <w:b/>
          <w:highlight w:val="yellow"/>
          <w:u w:val="single"/>
        </w:rPr>
        <w:t>costs</w:t>
      </w:r>
      <w:r>
        <w:rPr>
          <w:highlight w:val="yellow"/>
          <w:u w:val="single"/>
        </w:rPr>
        <w:t>,</w:t>
      </w:r>
      <w:r>
        <w:rPr>
          <w:u w:val="single"/>
        </w:rPr>
        <w:t xml:space="preserve"> research and development costs, licensing costs, and a reasonable amount of profit. This is known as the price floor. The </w:t>
      </w:r>
      <w:r>
        <w:rPr>
          <w:rFonts w:eastAsia="Calibri"/>
          <w:b/>
          <w:u w:val="single"/>
        </w:rPr>
        <w:t>price ceiling</w:t>
      </w:r>
      <w:r>
        <w:rPr>
          <w:u w:val="single"/>
        </w:rPr>
        <w:t xml:space="preserve"> is </w:t>
      </w:r>
      <w:r>
        <w:rPr>
          <w:rFonts w:eastAsia="Calibri"/>
          <w:b/>
          <w:u w:val="single"/>
        </w:rPr>
        <w:t>determined by these factors</w:t>
      </w:r>
      <w:r>
        <w:rPr>
          <w:u w:val="single"/>
        </w:rPr>
        <w:t xml:space="preserve">. A </w:t>
      </w:r>
      <w:r>
        <w:rPr>
          <w:rFonts w:eastAsia="Calibri"/>
          <w:b/>
          <w:highlight w:val="yellow"/>
          <w:u w:val="single"/>
        </w:rPr>
        <w:t>fair price</w:t>
      </w:r>
      <w:r>
        <w:rPr>
          <w:u w:val="single"/>
        </w:rPr>
        <w:t xml:space="preserve"> which benefits both parties should be </w:t>
      </w:r>
      <w:r>
        <w:rPr>
          <w:rFonts w:eastAsia="Calibri"/>
          <w:b/>
          <w:highlight w:val="yellow"/>
          <w:u w:val="single"/>
        </w:rPr>
        <w:t>within the</w:t>
      </w:r>
      <w:r>
        <w:rPr>
          <w:u w:val="single"/>
        </w:rPr>
        <w:t xml:space="preserve"> range of price </w:t>
      </w:r>
      <w:r>
        <w:rPr>
          <w:rFonts w:eastAsia="Calibri"/>
          <w:b/>
          <w:highlight w:val="yellow"/>
          <w:u w:val="single"/>
        </w:rPr>
        <w:t>floor</w:t>
      </w:r>
      <w:r>
        <w:rPr>
          <w:u w:val="single"/>
        </w:rPr>
        <w:t xml:space="preserve"> </w:t>
      </w:r>
      <w:r>
        <w:rPr>
          <w:rFonts w:eastAsia="Calibri"/>
          <w:b/>
          <w:highlight w:val="yellow"/>
          <w:u w:val="single"/>
        </w:rPr>
        <w:t>and</w:t>
      </w:r>
      <w:r>
        <w:rPr>
          <w:u w:val="single"/>
        </w:rPr>
        <w:t xml:space="preserve"> price </w:t>
      </w:r>
      <w:r>
        <w:rPr>
          <w:rFonts w:eastAsia="Calibri"/>
          <w:b/>
          <w:highlight w:val="yellow"/>
          <w:u w:val="single"/>
        </w:rPr>
        <w:t>ceiling</w:t>
      </w:r>
      <w:r>
        <w:rPr>
          <w:u w:val="single"/>
        </w:rPr>
        <w:t xml:space="preserve">. If a policy places the drug pricing under the price floor, it is undeniable that drug manufacturers and sellers would be forced to delay the production of drugs. Likewise, if a policy </w:t>
      </w:r>
      <w:proofErr w:type="spellStart"/>
      <w:r>
        <w:rPr>
          <w:u w:val="single"/>
        </w:rPr>
        <w:t>favours</w:t>
      </w:r>
      <w:proofErr w:type="spellEnd"/>
      <w:r>
        <w:rPr>
          <w:u w:val="single"/>
        </w:rPr>
        <w:t xml:space="preserve"> the sellers and sets drug prices above the ceiling, people would not be able to afford them, thus jeopardizing the balance of supply and demand.</w:t>
      </w:r>
      <w:r>
        <w:rPr>
          <w:sz w:val="12"/>
          <w:szCs w:val="14"/>
        </w:rPr>
        <w:t>¶</w:t>
      </w:r>
      <w:r>
        <w:rPr>
          <w:sz w:val="16"/>
          <w:szCs w:val="14"/>
        </w:rPr>
        <w:t xml:space="preserve"> Different countries adopt their own methods of pharmaceutical market management. Some countries employ various medical and pharmaceutical policies to balance the incurred healthcare costs and income generated from mark-ups. Others, like Italy, </w:t>
      </w:r>
      <w:proofErr w:type="gramStart"/>
      <w:r>
        <w:rPr>
          <w:sz w:val="16"/>
          <w:szCs w:val="14"/>
        </w:rPr>
        <w:t>Norway</w:t>
      </w:r>
      <w:proofErr w:type="gramEnd"/>
      <w:r>
        <w:rPr>
          <w:sz w:val="16"/>
          <w:szCs w:val="14"/>
        </w:rPr>
        <w:t xml:space="preserve"> and France, provide subsidies or do not charge for medication in public healthcare facilities. Most countries have implemented price control mechanisms as recommended by the WHO, such as external reference pricing which is commonly used by most European countries to determine the mark-up margin.38,39 The external reference pricing uses the price of a pharmaceutical product in one or several countries to derive a benchmark or reference price in order to set or negotiate the price of the product in the host country.2 Such a mechanism is not without its drawbacks. First, pricing estimation using external reference pricing will be inaccurate if the market intelligence collected the wrong medicine pricing details, including in terms of strength, dosage size, pack size and active ingredients.38,39 Second, setting a low price for a medicine measured using external referencing pricing could potentially lead to a medicine going out of stock in a particular country simply because the pharmaceutical companies will tend to divert supply to </w:t>
      </w:r>
      <w:proofErr w:type="spellStart"/>
      <w:r>
        <w:rPr>
          <w:sz w:val="16"/>
          <w:szCs w:val="14"/>
        </w:rPr>
        <w:t>neighbouring</w:t>
      </w:r>
      <w:proofErr w:type="spellEnd"/>
      <w:r>
        <w:rPr>
          <w:sz w:val="16"/>
          <w:szCs w:val="14"/>
        </w:rPr>
        <w:t xml:space="preserve"> countries that offer a better price.40</w:t>
      </w:r>
      <w:r>
        <w:rPr>
          <w:sz w:val="12"/>
          <w:szCs w:val="14"/>
        </w:rPr>
        <w:t>¶</w:t>
      </w:r>
      <w:r>
        <w:rPr>
          <w:sz w:val="16"/>
          <w:szCs w:val="14"/>
        </w:rPr>
        <w:t xml:space="preserve"> Our findings indicate that the majority of studies on drug pricing mark-ups have been conducted in European countries. In fact, there is a lack of pharmaceutical price control especially in developing countries, for example Chile, </w:t>
      </w:r>
      <w:proofErr w:type="gramStart"/>
      <w:r>
        <w:rPr>
          <w:sz w:val="16"/>
          <w:szCs w:val="14"/>
        </w:rPr>
        <w:t>Ghana</w:t>
      </w:r>
      <w:proofErr w:type="gramEnd"/>
      <w:r>
        <w:rPr>
          <w:sz w:val="16"/>
          <w:szCs w:val="14"/>
        </w:rPr>
        <w:t xml:space="preserve"> and Somalia.41 The absence of price control policies leads to unregulated selling price. Although the price of drugs may be cheaper in such regions compared to Europe and the USA, the quality of drugs might be compromised.42,43 Furthermore, it is difficult to compare drug-pricing mark-ups among different countries, since not all of them are applying mark-up controls consistently across all type of medicines. A clearer picture will be presented if more studies focusing on medicine mark-ups are done according to the drug pharmacological grouping.</w:t>
      </w:r>
      <w:r>
        <w:rPr>
          <w:sz w:val="12"/>
          <w:szCs w:val="14"/>
        </w:rPr>
        <w:t>¶</w:t>
      </w:r>
      <w:r>
        <w:rPr>
          <w:sz w:val="16"/>
          <w:szCs w:val="14"/>
        </w:rPr>
        <w:t xml:space="preserve"> Among the nine Western countries examined, only the UK imposed a price cap system, which controlled the maximum retail mark-ups at 21% of the wholesale price. Italy was the sole country where fixed fees and regressive fixed fees were regulated at the retailer level.30 In general, price mark-ups across the pharmaceutical supply chain in Western countries fall within the range of 4% to 25%, which is almost 50% lower than Asian countries. This may be a consequence of the countries' varying political stances, financial situations, and pharmaceutical regulations.44,45 Most Europeans are protected by a national medical scheme or health insurance.46 The reason behind these measures might be that the original price of the drug is already high.47 Many pharmaceutical companies manufacture their products in Asia, due to the cheaper </w:t>
      </w:r>
      <w:proofErr w:type="spellStart"/>
      <w:r>
        <w:rPr>
          <w:sz w:val="16"/>
          <w:szCs w:val="14"/>
        </w:rPr>
        <w:t>labour</w:t>
      </w:r>
      <w:proofErr w:type="spellEnd"/>
      <w:r>
        <w:rPr>
          <w:sz w:val="16"/>
          <w:szCs w:val="14"/>
        </w:rPr>
        <w:t xml:space="preserve"> costs and easier access to raw materials. It seems prudent to propose that an import cost </w:t>
      </w:r>
      <w:proofErr w:type="gramStart"/>
      <w:r>
        <w:rPr>
          <w:sz w:val="16"/>
          <w:szCs w:val="14"/>
        </w:rPr>
        <w:t>is should be</w:t>
      </w:r>
      <w:proofErr w:type="gramEnd"/>
      <w:r>
        <w:rPr>
          <w:sz w:val="16"/>
          <w:szCs w:val="14"/>
        </w:rPr>
        <w:t xml:space="preserve"> added on top of the original drug price, making it difficult to raise the mark-up ceiling level in Western countries.</w:t>
      </w:r>
      <w:r>
        <w:rPr>
          <w:sz w:val="12"/>
          <w:szCs w:val="14"/>
        </w:rPr>
        <w:t>¶</w:t>
      </w:r>
      <w:r>
        <w:rPr>
          <w:sz w:val="16"/>
          <w:szCs w:val="14"/>
        </w:rPr>
        <w:t xml:space="preserve"> </w:t>
      </w:r>
      <w:r>
        <w:rPr>
          <w:u w:val="single"/>
        </w:rPr>
        <w:t xml:space="preserve">The advent of effective and reliable biologics and precision medicines are taking the pharmaceutical industry a big step forward. But </w:t>
      </w:r>
      <w:r>
        <w:rPr>
          <w:highlight w:val="yellow"/>
          <w:u w:val="single"/>
        </w:rPr>
        <w:t>new</w:t>
      </w:r>
      <w:r>
        <w:rPr>
          <w:u w:val="single"/>
        </w:rPr>
        <w:t xml:space="preserve">, highly individualized </w:t>
      </w:r>
      <w:r>
        <w:rPr>
          <w:rFonts w:eastAsia="Calibri"/>
          <w:b/>
          <w:highlight w:val="yellow"/>
          <w:u w:val="single"/>
        </w:rPr>
        <w:t>drugs are meaningless</w:t>
      </w:r>
      <w:r>
        <w:rPr>
          <w:highlight w:val="yellow"/>
          <w:u w:val="single"/>
        </w:rPr>
        <w:t xml:space="preserve"> if</w:t>
      </w:r>
      <w:r>
        <w:rPr>
          <w:u w:val="single"/>
        </w:rPr>
        <w:t xml:space="preserve"> most </w:t>
      </w:r>
      <w:r>
        <w:rPr>
          <w:highlight w:val="yellow"/>
          <w:u w:val="single"/>
        </w:rPr>
        <w:t xml:space="preserve">patients are </w:t>
      </w:r>
      <w:r>
        <w:rPr>
          <w:rFonts w:eastAsia="Calibri"/>
          <w:b/>
          <w:highlight w:val="yellow"/>
          <w:u w:val="single"/>
        </w:rPr>
        <w:t>unable to afford</w:t>
      </w:r>
      <w:r>
        <w:rPr>
          <w:u w:val="single"/>
        </w:rPr>
        <w:t xml:space="preserve"> </w:t>
      </w:r>
      <w:r>
        <w:rPr>
          <w:highlight w:val="yellow"/>
          <w:u w:val="single"/>
        </w:rPr>
        <w:t>them</w:t>
      </w:r>
      <w:r>
        <w:rPr>
          <w:u w:val="single"/>
        </w:rPr>
        <w:t xml:space="preserve">. Similarly, there is no point in pumping funds into pharmaceutical research and development when the investors are unable to sustain the pharmaceutical lifecycle management. Hence, </w:t>
      </w:r>
      <w:r>
        <w:rPr>
          <w:rFonts w:eastAsia="Calibri"/>
          <w:b/>
          <w:highlight w:val="yellow"/>
          <w:u w:val="single"/>
        </w:rPr>
        <w:t>every country should have a price control policy to protect the lives of patients</w:t>
      </w:r>
      <w:r>
        <w:rPr>
          <w:u w:val="single"/>
        </w:rPr>
        <w:t>, and the livelihood of pharmaceutical industry players.</w:t>
      </w:r>
      <w:r>
        <w:rPr>
          <w:sz w:val="16"/>
          <w:szCs w:val="14"/>
        </w:rPr>
        <w:t>48</w:t>
      </w:r>
      <w:r>
        <w:rPr>
          <w:sz w:val="12"/>
          <w:szCs w:val="14"/>
        </w:rPr>
        <w:t>¶</w:t>
      </w:r>
      <w:r>
        <w:rPr>
          <w:sz w:val="16"/>
          <w:szCs w:val="14"/>
        </w:rPr>
        <w:t xml:space="preserve"> </w:t>
      </w:r>
      <w:r>
        <w:rPr>
          <w:rFonts w:eastAsia="Calibri"/>
          <w:b/>
          <w:highlight w:val="yellow"/>
          <w:u w:val="single"/>
        </w:rPr>
        <w:t>With</w:t>
      </w:r>
      <w:r>
        <w:rPr>
          <w:rFonts w:eastAsia="Calibri"/>
          <w:b/>
          <w:u w:val="single"/>
        </w:rPr>
        <w:t xml:space="preserve"> price </w:t>
      </w:r>
      <w:r>
        <w:rPr>
          <w:rFonts w:eastAsia="Calibri"/>
          <w:b/>
          <w:highlight w:val="yellow"/>
          <w:u w:val="single"/>
        </w:rPr>
        <w:t>regulation</w:t>
      </w:r>
      <w:r>
        <w:rPr>
          <w:rFonts w:eastAsia="Calibri"/>
          <w:b/>
          <w:u w:val="single"/>
        </w:rPr>
        <w:t xml:space="preserve">, </w:t>
      </w:r>
      <w:r>
        <w:rPr>
          <w:rFonts w:eastAsia="Calibri"/>
          <w:b/>
          <w:highlight w:val="yellow"/>
          <w:u w:val="single"/>
        </w:rPr>
        <w:t xml:space="preserve">patients are </w:t>
      </w:r>
      <w:r>
        <w:rPr>
          <w:rFonts w:eastAsia="Calibri"/>
          <w:b/>
          <w:highlight w:val="yellow"/>
          <w:u w:val="single"/>
        </w:rPr>
        <w:lastRenderedPageBreak/>
        <w:t>able to afford medications</w:t>
      </w:r>
      <w:r>
        <w:rPr>
          <w:rFonts w:eastAsia="Calibri"/>
          <w:b/>
          <w:u w:val="single"/>
        </w:rPr>
        <w:t xml:space="preserve"> which in most cases are extremely important to keep them healthy</w:t>
      </w:r>
      <w:r>
        <w:rPr>
          <w:sz w:val="16"/>
          <w:szCs w:val="14"/>
        </w:rPr>
        <w:t>.49 In the USA, it is often being cited that prescription medications are more expensive than in other countries in the region</w:t>
      </w:r>
      <w:r>
        <w:rPr>
          <w:u w:val="single"/>
        </w:rPr>
        <w:t xml:space="preserve">. It is estimated that around </w:t>
      </w:r>
      <w:r>
        <w:rPr>
          <w:rFonts w:eastAsia="Calibri"/>
          <w:b/>
          <w:highlight w:val="yellow"/>
          <w:u w:val="single"/>
        </w:rPr>
        <w:t>30% of patients in the USA are unable to afford their prescriptions</w:t>
      </w:r>
      <w:r>
        <w:rPr>
          <w:sz w:val="16"/>
          <w:szCs w:val="14"/>
        </w:rPr>
        <w:t xml:space="preserve">, and later succumb to their illnesses.50,51 Since drugs are essential to healthcare, some companies are taking advantage of their blockbuster drugs that monopolize the market. </w:t>
      </w:r>
      <w:r>
        <w:rPr>
          <w:u w:val="single"/>
        </w:rPr>
        <w:t xml:space="preserve">With price control measures in place, </w:t>
      </w:r>
      <w:r>
        <w:rPr>
          <w:rFonts w:eastAsia="Calibri"/>
          <w:b/>
          <w:highlight w:val="yellow"/>
          <w:u w:val="single"/>
        </w:rPr>
        <w:t>this situation could be avoided</w:t>
      </w:r>
      <w:r>
        <w:rPr>
          <w:sz w:val="16"/>
          <w:szCs w:val="14"/>
        </w:rPr>
        <w:t xml:space="preserve">. However, controlling the selling price of medicine might lead to price fluctuation in other parts of the pharmaceutical supply chain. For example, drug utilization tends to increase if the price of a drug is decreased tremendously. On the contrary, in tandem with the price drop, </w:t>
      </w:r>
      <w:proofErr w:type="spellStart"/>
      <w:r>
        <w:rPr>
          <w:sz w:val="16"/>
          <w:szCs w:val="14"/>
        </w:rPr>
        <w:t>unfavourable</w:t>
      </w:r>
      <w:proofErr w:type="spellEnd"/>
      <w:r>
        <w:rPr>
          <w:sz w:val="16"/>
          <w:szCs w:val="14"/>
        </w:rPr>
        <w:t xml:space="preserve"> marketing could lead to less demand and subsequent rationing. The equilibrium of drug supply and demand might be at risk due to the manufacturers' unwillingness to produce the required volume of drugs. In most cases, pharmaceutical companies rely on high profit margins of drug sales to sustain research and development. For instance, the leading pharma companies have drastically slashed budgets for antibiotic innovation due to an </w:t>
      </w:r>
      <w:proofErr w:type="spellStart"/>
      <w:r>
        <w:rPr>
          <w:sz w:val="16"/>
          <w:szCs w:val="14"/>
        </w:rPr>
        <w:t>unfavourable</w:t>
      </w:r>
      <w:proofErr w:type="spellEnd"/>
      <w:r>
        <w:rPr>
          <w:sz w:val="16"/>
          <w:szCs w:val="14"/>
        </w:rPr>
        <w:t xml:space="preserve"> return of investment caused by the fast development of antibiotic resistance.52,53</w:t>
      </w:r>
    </w:p>
    <w:p w14:paraId="55A8AE89" w14:textId="38832F68" w:rsidR="007C5ACF" w:rsidRDefault="007C5ACF" w:rsidP="007C5ACF"/>
    <w:p w14:paraId="1BBE81F3" w14:textId="36502EE2" w:rsidR="005077DB" w:rsidRDefault="005077DB" w:rsidP="007C5ACF"/>
    <w:p w14:paraId="26B854F8" w14:textId="63F43B5A" w:rsidR="00986535" w:rsidRPr="00BC3E15" w:rsidRDefault="00986535" w:rsidP="00986535">
      <w:pPr>
        <w:pStyle w:val="Heading3"/>
      </w:pPr>
      <w:r>
        <w:lastRenderedPageBreak/>
        <w:t>1NC -- Util</w:t>
      </w:r>
    </w:p>
    <w:p w14:paraId="08A07DAC" w14:textId="77777777" w:rsidR="00986535" w:rsidRDefault="00986535" w:rsidP="00986535">
      <w:pPr>
        <w:pStyle w:val="Heading4"/>
      </w:pPr>
      <w:r>
        <w:t xml:space="preserve">The standard is Maximizing expected well-being – </w:t>
      </w:r>
    </w:p>
    <w:p w14:paraId="1001DF38" w14:textId="77777777" w:rsidR="00986535" w:rsidRDefault="00986535" w:rsidP="00986535">
      <w:pPr>
        <w:pStyle w:val="Heading4"/>
      </w:pPr>
      <w:r>
        <w:t xml:space="preserve">1] Binding – pain and pleasure are the only things with intrinsic value and disvalue – if I put my hand on a hot stove I will pull away – ethics must be binding </w:t>
      </w:r>
      <w:proofErr w:type="spellStart"/>
      <w:r>
        <w:t>bc</w:t>
      </w:r>
      <w:proofErr w:type="spellEnd"/>
      <w:r>
        <w:t xml:space="preserve"> if they arent then </w:t>
      </w:r>
      <w:proofErr w:type="spellStart"/>
      <w:r>
        <w:t>its</w:t>
      </w:r>
      <w:proofErr w:type="spellEnd"/>
      <w:r>
        <w:t xml:space="preserve"> impossible to generate obligations</w:t>
      </w:r>
    </w:p>
    <w:p w14:paraId="32DD0F82" w14:textId="77777777" w:rsidR="00986535" w:rsidRDefault="00986535" w:rsidP="00986535"/>
    <w:p w14:paraId="65A8AF7D" w14:textId="77777777" w:rsidR="00986535" w:rsidRPr="00333B83" w:rsidRDefault="00986535" w:rsidP="00986535">
      <w:pPr>
        <w:pStyle w:val="Heading4"/>
      </w:pPr>
      <w:r>
        <w:t>2] Death is bad – it’s impossible to pursue pleasure if you are dead, that means that we should always try to prevent death to give subjects the ability to pursue pleasure.</w:t>
      </w:r>
    </w:p>
    <w:p w14:paraId="13613045" w14:textId="77777777" w:rsidR="00986535" w:rsidRDefault="00986535" w:rsidP="00986535"/>
    <w:p w14:paraId="12858316" w14:textId="77777777" w:rsidR="00986535" w:rsidRDefault="00986535" w:rsidP="00986535">
      <w:pPr>
        <w:pStyle w:val="Heading4"/>
      </w:pPr>
      <w:r>
        <w:t xml:space="preserve">3] Actor specificity – Governments have the obligation to maximize the pleasure of their citizens – proven through laws that are </w:t>
      </w:r>
      <w:proofErr w:type="spellStart"/>
      <w:r>
        <w:t>desiged</w:t>
      </w:r>
      <w:proofErr w:type="spellEnd"/>
      <w:r>
        <w:t xml:space="preserve"> to stop pain towards other subjects – Drunk driving laws, murder, robbery </w:t>
      </w:r>
      <w:proofErr w:type="spellStart"/>
      <w:r>
        <w:t>ect</w:t>
      </w:r>
      <w:proofErr w:type="spellEnd"/>
      <w:r>
        <w:t>.</w:t>
      </w:r>
    </w:p>
    <w:p w14:paraId="2702A96D" w14:textId="77777777" w:rsidR="00986535" w:rsidRDefault="00986535" w:rsidP="00986535"/>
    <w:p w14:paraId="2C2A8A8C" w14:textId="77777777" w:rsidR="00986535" w:rsidRDefault="00986535" w:rsidP="00986535">
      <w:pPr>
        <w:keepNext/>
        <w:keepLines/>
        <w:spacing w:before="40"/>
        <w:outlineLvl w:val="3"/>
        <w:rPr>
          <w:rFonts w:eastAsia="Yu Mincho"/>
          <w:color w:val="000000" w:themeColor="text1"/>
          <w:sz w:val="24"/>
        </w:rPr>
      </w:pPr>
      <w:r>
        <w:rPr>
          <w:rStyle w:val="Heading4Char"/>
        </w:rPr>
        <w:t xml:space="preserve">4] </w:t>
      </w: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D235943" w14:textId="10242BEB" w:rsidR="005077DB" w:rsidRDefault="005077DB" w:rsidP="007C5ACF"/>
    <w:p w14:paraId="56B5A246" w14:textId="561E895C" w:rsidR="005077DB" w:rsidRDefault="005077DB" w:rsidP="005077DB">
      <w:pPr>
        <w:pStyle w:val="Heading1"/>
      </w:pPr>
      <w:r>
        <w:lastRenderedPageBreak/>
        <w:t>Case</w:t>
      </w:r>
    </w:p>
    <w:p w14:paraId="6C886124" w14:textId="13110313" w:rsidR="005077DB" w:rsidRDefault="00855656" w:rsidP="00855656">
      <w:pPr>
        <w:pStyle w:val="Heading2"/>
      </w:pPr>
      <w:r>
        <w:lastRenderedPageBreak/>
        <w:t>Framing</w:t>
      </w:r>
    </w:p>
    <w:p w14:paraId="0EAFA5A1" w14:textId="7F8F9DAE" w:rsidR="00855656" w:rsidRDefault="00855656" w:rsidP="00855656">
      <w:r>
        <w:t>Analytics</w:t>
      </w:r>
    </w:p>
    <w:p w14:paraId="4A455B0B" w14:textId="77777777" w:rsidR="00855656" w:rsidRPr="00855656" w:rsidRDefault="00855656" w:rsidP="00855656"/>
    <w:p w14:paraId="6EC394F0" w14:textId="6035B984" w:rsidR="005077DB" w:rsidRDefault="005077DB" w:rsidP="005077DB"/>
    <w:p w14:paraId="081AE063" w14:textId="0A1EEADE" w:rsidR="005077DB" w:rsidRDefault="005077DB" w:rsidP="005077DB"/>
    <w:p w14:paraId="5F250344" w14:textId="7DDFB5B5" w:rsidR="005077DB" w:rsidRDefault="00A655A4" w:rsidP="002616BA">
      <w:pPr>
        <w:pStyle w:val="Heading2"/>
      </w:pPr>
      <w:r>
        <w:lastRenderedPageBreak/>
        <w:t>Contentions</w:t>
      </w:r>
      <w:r w:rsidR="00855656">
        <w:t xml:space="preserve"> – group them </w:t>
      </w:r>
      <w:r w:rsidR="002448D4">
        <w:t xml:space="preserve"> </w:t>
      </w:r>
    </w:p>
    <w:p w14:paraId="15B74187" w14:textId="6FE2493E" w:rsidR="002448D4" w:rsidRDefault="002448D4" w:rsidP="002448D4"/>
    <w:p w14:paraId="5720C9CE" w14:textId="364541A6" w:rsidR="002448D4" w:rsidRDefault="002448D4" w:rsidP="00C50728">
      <w:pPr>
        <w:pStyle w:val="Heading4"/>
      </w:pPr>
      <w:r>
        <w:t xml:space="preserve">1] no solvency – no </w:t>
      </w:r>
      <w:proofErr w:type="spellStart"/>
      <w:r>
        <w:t>ev</w:t>
      </w:r>
      <w:proofErr w:type="spellEnd"/>
      <w:r>
        <w:t xml:space="preserve"> that says access </w:t>
      </w:r>
      <w:r w:rsidR="00855656">
        <w:t>increases</w:t>
      </w:r>
      <w:r>
        <w:t xml:space="preserve"> when you vote </w:t>
      </w:r>
      <w:proofErr w:type="spellStart"/>
      <w:r>
        <w:t>aff</w:t>
      </w:r>
      <w:proofErr w:type="spellEnd"/>
      <w:r>
        <w:t xml:space="preserve"> – just that </w:t>
      </w:r>
      <w:proofErr w:type="gramStart"/>
      <w:r>
        <w:t>its</w:t>
      </w:r>
      <w:proofErr w:type="gramEnd"/>
      <w:r>
        <w:t xml:space="preserve"> bad when there isn’t access</w:t>
      </w:r>
    </w:p>
    <w:p w14:paraId="17D672DC" w14:textId="19F449A9" w:rsidR="002448D4" w:rsidRDefault="002448D4" w:rsidP="002448D4"/>
    <w:p w14:paraId="4BBA8F64" w14:textId="4F1BD59B" w:rsidR="00855656" w:rsidRDefault="00855656" w:rsidP="002448D4"/>
    <w:p w14:paraId="79DE72D2" w14:textId="18A5D191" w:rsidR="00855656" w:rsidRDefault="00855656" w:rsidP="00855656">
      <w:pPr>
        <w:pStyle w:val="Heading4"/>
      </w:pPr>
      <w:r>
        <w:t xml:space="preserve">2] extinction ows – it’s a </w:t>
      </w:r>
      <w:proofErr w:type="spellStart"/>
      <w:r>
        <w:t>prequsite</w:t>
      </w:r>
      <w:proofErr w:type="spellEnd"/>
    </w:p>
    <w:p w14:paraId="0403E864" w14:textId="77777777" w:rsidR="00543D90" w:rsidRDefault="00543D90" w:rsidP="00543D90">
      <w:pPr>
        <w:pStyle w:val="Heading3"/>
      </w:pPr>
      <w:r>
        <w:rPr>
          <w:b w:val="0"/>
        </w:rPr>
        <w:lastRenderedPageBreak/>
        <w:t>Alt Causes – Branding</w:t>
      </w:r>
    </w:p>
    <w:p w14:paraId="24F6E646" w14:textId="77777777" w:rsidR="00543D90" w:rsidRDefault="00543D90" w:rsidP="000438AD">
      <w:pPr>
        <w:pStyle w:val="Heading4"/>
      </w:pPr>
      <w:r>
        <w:t>Alt cause – companies increase prices to protect their brand name and signal quality</w:t>
      </w:r>
    </w:p>
    <w:p w14:paraId="2EECC9C5" w14:textId="77777777" w:rsidR="00543D90" w:rsidRDefault="00543D90" w:rsidP="00543D90">
      <w:r>
        <w:rPr>
          <w:rStyle w:val="Style13ptBold"/>
        </w:rPr>
        <w:t>Kyle 14</w:t>
      </w:r>
      <w:r>
        <w:t>[(Margaret Kyle is a noted authority on competition and intellectual property in the pharmaceutical industry.), et al. NBER WORKING PAPER SERIES INTELLECTUAL PROPERTY RIGHTS and ACCESS to INNOVATION: EVIDENCE from TRIPS. , 2014.] PW</w:t>
      </w:r>
    </w:p>
    <w:p w14:paraId="4D056933" w14:textId="77777777" w:rsidR="00543D90" w:rsidRDefault="00543D90" w:rsidP="00543D90">
      <w:pPr>
        <w:rPr>
          <w:sz w:val="16"/>
        </w:rPr>
      </w:pPr>
      <w:r>
        <w:rPr>
          <w:rStyle w:val="Emphasis"/>
          <w:highlight w:val="green"/>
        </w:rPr>
        <w:t>There are alt</w:t>
      </w:r>
      <w:r>
        <w:rPr>
          <w:rStyle w:val="Emphasis"/>
        </w:rPr>
        <w:t>e</w:t>
      </w:r>
      <w:r>
        <w:rPr>
          <w:rStyle w:val="StyleUnderline"/>
        </w:rPr>
        <w:t xml:space="preserve">rnative </w:t>
      </w:r>
      <w:r>
        <w:rPr>
          <w:rStyle w:val="Emphasis"/>
          <w:highlight w:val="green"/>
        </w:rPr>
        <w:t>explanations for</w:t>
      </w:r>
      <w:r>
        <w:rPr>
          <w:sz w:val="16"/>
        </w:rPr>
        <w:t xml:space="preserve"> a change in </w:t>
      </w:r>
      <w:r>
        <w:rPr>
          <w:rStyle w:val="Emphasis"/>
          <w:highlight w:val="green"/>
        </w:rPr>
        <w:t>prices</w:t>
      </w:r>
      <w:r>
        <w:rPr>
          <w:rStyle w:val="StyleUnderline"/>
          <w:highlight w:val="green"/>
        </w:rPr>
        <w:t xml:space="preserve"> unrelated to</w:t>
      </w:r>
      <w:r>
        <w:rPr>
          <w:sz w:val="16"/>
        </w:rPr>
        <w:t xml:space="preserve"> non-</w:t>
      </w:r>
      <w:r>
        <w:rPr>
          <w:rStyle w:val="StyleUnderline"/>
          <w:highlight w:val="green"/>
        </w:rPr>
        <w:t>IP</w:t>
      </w:r>
      <w:r>
        <w:rPr>
          <w:rStyle w:val="StyleUnderline"/>
        </w:rPr>
        <w:t xml:space="preserve"> policy</w:t>
      </w:r>
      <w:r>
        <w:rPr>
          <w:sz w:val="16"/>
        </w:rPr>
        <w:t xml:space="preserve"> shifts </w:t>
      </w:r>
      <w:r>
        <w:rPr>
          <w:rStyle w:val="StyleUnderline"/>
        </w:rPr>
        <w:t xml:space="preserve">or political pressures. </w:t>
      </w:r>
      <w:r>
        <w:rPr>
          <w:rStyle w:val="Emphasis"/>
        </w:rPr>
        <w:t>First</w:t>
      </w:r>
      <w:r>
        <w:rPr>
          <w:rStyle w:val="StyleUnderline"/>
        </w:rPr>
        <w:t xml:space="preserve">, </w:t>
      </w:r>
      <w:r>
        <w:rPr>
          <w:rStyle w:val="Emphasis"/>
        </w:rPr>
        <w:t>if originators are</w:t>
      </w:r>
      <w:r>
        <w:rPr>
          <w:rStyle w:val="StyleUnderline"/>
        </w:rPr>
        <w:t xml:space="preserve"> more </w:t>
      </w:r>
      <w:r>
        <w:rPr>
          <w:rStyle w:val="Emphasis"/>
        </w:rPr>
        <w:t>willing to launch new products when</w:t>
      </w:r>
      <w:r>
        <w:rPr>
          <w:sz w:val="16"/>
        </w:rPr>
        <w:t xml:space="preserve"> they are </w:t>
      </w:r>
      <w:r>
        <w:rPr>
          <w:rStyle w:val="Emphasis"/>
        </w:rPr>
        <w:t>protected</w:t>
      </w:r>
      <w:r>
        <w:rPr>
          <w:rStyle w:val="StyleUnderline"/>
        </w:rPr>
        <w:t xml:space="preserve"> by IPRs, the</w:t>
      </w:r>
      <w:r>
        <w:rPr>
          <w:sz w:val="16"/>
        </w:rPr>
        <w:t xml:space="preserve"> set of </w:t>
      </w:r>
      <w:r>
        <w:rPr>
          <w:rStyle w:val="Emphasis"/>
        </w:rPr>
        <w:t>products</w:t>
      </w:r>
      <w:r>
        <w:rPr>
          <w:sz w:val="16"/>
        </w:rPr>
        <w:t xml:space="preserve"> available in a market </w:t>
      </w:r>
      <w:r>
        <w:rPr>
          <w:rStyle w:val="Emphasis"/>
        </w:rPr>
        <w:t>will expand</w:t>
      </w:r>
      <w:r>
        <w:rPr>
          <w:sz w:val="16"/>
        </w:rPr>
        <w:t xml:space="preserve">. This larger set of products may </w:t>
      </w:r>
      <w:r>
        <w:rPr>
          <w:rStyle w:val="StyleUnderline"/>
        </w:rPr>
        <w:t>include those for which patents shifted the expected quantity sold by the innovator more than the price commanded</w:t>
      </w:r>
      <w:r>
        <w:rPr>
          <w:sz w:val="16"/>
        </w:rPr>
        <w:t xml:space="preserve"> (especially in relatively poor countries, where demand may be more elastic). In other words, </w:t>
      </w:r>
      <w:r>
        <w:rPr>
          <w:rStyle w:val="StyleUnderline"/>
        </w:rPr>
        <w:t xml:space="preserve">the adoption of patents may have </w:t>
      </w:r>
      <w:r>
        <w:rPr>
          <w:rStyle w:val="Emphasis"/>
        </w:rPr>
        <w:t>encouraged the launch of products with lower prices,</w:t>
      </w:r>
      <w:r>
        <w:rPr>
          <w:rStyle w:val="StyleUnderline"/>
        </w:rPr>
        <w:t xml:space="preserve"> for which innovators could not cover the fixed costs</w:t>
      </w:r>
      <w:r>
        <w:rPr>
          <w:sz w:val="16"/>
        </w:rPr>
        <w:t xml:space="preserve"> of launch </w:t>
      </w:r>
      <w:r>
        <w:rPr>
          <w:rStyle w:val="StyleUnderline"/>
        </w:rPr>
        <w:t>without the assurance of 100% market share</w:t>
      </w:r>
      <w:r>
        <w:rPr>
          <w:sz w:val="16"/>
        </w:rPr>
        <w:t xml:space="preserve">. </w:t>
      </w:r>
      <w:r>
        <w:rPr>
          <w:rStyle w:val="Emphasis"/>
        </w:rPr>
        <w:t>Another</w:t>
      </w:r>
      <w:r>
        <w:rPr>
          <w:rStyle w:val="StyleUnderline"/>
        </w:rPr>
        <w:t xml:space="preserve"> explanation </w:t>
      </w:r>
      <w:r>
        <w:rPr>
          <w:rStyle w:val="Emphasis"/>
        </w:rPr>
        <w:t>is</w:t>
      </w:r>
      <w:r>
        <w:rPr>
          <w:sz w:val="16"/>
        </w:rPr>
        <w:t xml:space="preserve"> related to </w:t>
      </w:r>
      <w:r>
        <w:rPr>
          <w:rStyle w:val="Emphasis"/>
          <w:highlight w:val="green"/>
        </w:rPr>
        <w:t>the</w:t>
      </w:r>
      <w:r>
        <w:rPr>
          <w:rStyle w:val="StyleUnderline"/>
        </w:rPr>
        <w:t xml:space="preserve"> form of </w:t>
      </w:r>
      <w:r>
        <w:rPr>
          <w:rStyle w:val="Emphasis"/>
          <w:highlight w:val="green"/>
        </w:rPr>
        <w:t>competition in developing markets</w:t>
      </w:r>
      <w:r>
        <w:rPr>
          <w:rStyle w:val="StyleUnderline"/>
        </w:rPr>
        <w:t>.</w:t>
      </w:r>
      <w:r>
        <w:rPr>
          <w:sz w:val="16"/>
        </w:rPr>
        <w:t xml:space="preserve"> While </w:t>
      </w:r>
      <w:r>
        <w:rPr>
          <w:rStyle w:val="StyleUnderline"/>
        </w:rPr>
        <w:t xml:space="preserve">generic </w:t>
      </w:r>
      <w:r>
        <w:rPr>
          <w:rStyle w:val="Emphasis"/>
        </w:rPr>
        <w:t xml:space="preserve">products </w:t>
      </w:r>
      <w:r>
        <w:rPr>
          <w:rStyle w:val="Emphasis"/>
          <w:highlight w:val="green"/>
        </w:rPr>
        <w:t>in developed countries are</w:t>
      </w:r>
      <w:r>
        <w:rPr>
          <w:sz w:val="16"/>
        </w:rPr>
        <w:t xml:space="preserve"> usually considered (</w:t>
      </w:r>
      <w:r>
        <w:rPr>
          <w:rStyle w:val="Emphasis"/>
          <w:highlight w:val="green"/>
        </w:rPr>
        <w:t>nearly</w:t>
      </w:r>
      <w:r>
        <w:rPr>
          <w:sz w:val="16"/>
          <w:highlight w:val="green"/>
        </w:rPr>
        <w:t xml:space="preserve">) </w:t>
      </w:r>
      <w:r>
        <w:rPr>
          <w:rStyle w:val="Emphasis"/>
          <w:highlight w:val="green"/>
        </w:rPr>
        <w:t>perfect substitutes for</w:t>
      </w:r>
      <w:r>
        <w:rPr>
          <w:rStyle w:val="Emphasis"/>
        </w:rPr>
        <w:t xml:space="preserve"> the </w:t>
      </w:r>
      <w:r>
        <w:rPr>
          <w:rStyle w:val="Emphasis"/>
          <w:highlight w:val="green"/>
        </w:rPr>
        <w:t>original</w:t>
      </w:r>
      <w:r>
        <w:rPr>
          <w:rStyle w:val="StyleUnderline"/>
          <w:highlight w:val="green"/>
        </w:rPr>
        <w:t xml:space="preserve"> product, </w:t>
      </w:r>
      <w:r>
        <w:rPr>
          <w:rStyle w:val="Emphasis"/>
          <w:highlight w:val="green"/>
        </w:rPr>
        <w:t>emerging markets often see competition</w:t>
      </w:r>
      <w:r>
        <w:rPr>
          <w:sz w:val="16"/>
        </w:rPr>
        <w:t xml:space="preserve"> between “branded” generics, </w:t>
      </w:r>
      <w:r>
        <w:rPr>
          <w:rStyle w:val="Emphasis"/>
          <w:highlight w:val="green"/>
        </w:rPr>
        <w:t>where</w:t>
      </w:r>
      <w:r>
        <w:rPr>
          <w:rStyle w:val="StyleUnderline"/>
        </w:rPr>
        <w:t xml:space="preserve"> real</w:t>
      </w:r>
      <w:r>
        <w:rPr>
          <w:sz w:val="16"/>
        </w:rPr>
        <w:t xml:space="preserve"> or perceived </w:t>
      </w:r>
      <w:r>
        <w:rPr>
          <w:rStyle w:val="Emphasis"/>
          <w:highlight w:val="green"/>
        </w:rPr>
        <w:t>quality</w:t>
      </w:r>
      <w:r>
        <w:rPr>
          <w:sz w:val="16"/>
        </w:rPr>
        <w:t xml:space="preserve"> may </w:t>
      </w:r>
      <w:r>
        <w:rPr>
          <w:rStyle w:val="Emphasis"/>
          <w:highlight w:val="green"/>
        </w:rPr>
        <w:t>vary</w:t>
      </w:r>
      <w:r>
        <w:rPr>
          <w:rStyle w:val="Emphasis"/>
        </w:rPr>
        <w:t xml:space="preserve"> </w:t>
      </w:r>
      <w:r>
        <w:rPr>
          <w:rStyle w:val="Emphasis"/>
          <w:highlight w:val="green"/>
        </w:rPr>
        <w:t>across firms</w:t>
      </w:r>
      <w:r>
        <w:rPr>
          <w:sz w:val="16"/>
        </w:rPr>
        <w:t xml:space="preserve">. In these environments, </w:t>
      </w:r>
      <w:r>
        <w:rPr>
          <w:rStyle w:val="Emphasis"/>
          <w:highlight w:val="green"/>
        </w:rPr>
        <w:t>firms</w:t>
      </w:r>
      <w:r>
        <w:rPr>
          <w:sz w:val="16"/>
        </w:rPr>
        <w:t xml:space="preserve"> may </w:t>
      </w:r>
      <w:r>
        <w:rPr>
          <w:rStyle w:val="Emphasis"/>
          <w:highlight w:val="green"/>
        </w:rPr>
        <w:t>incur</w:t>
      </w:r>
      <w:r>
        <w:rPr>
          <w:rStyle w:val="StyleUnderline"/>
        </w:rPr>
        <w:t xml:space="preserve"> some </w:t>
      </w:r>
      <w:r>
        <w:rPr>
          <w:rStyle w:val="Emphasis"/>
          <w:highlight w:val="green"/>
        </w:rPr>
        <w:t xml:space="preserve">costs to develop and protect </w:t>
      </w:r>
      <w:r>
        <w:rPr>
          <w:rStyle w:val="Emphasis"/>
        </w:rPr>
        <w:t xml:space="preserve">their </w:t>
      </w:r>
      <w:r>
        <w:rPr>
          <w:rStyle w:val="Emphasis"/>
          <w:highlight w:val="green"/>
        </w:rPr>
        <w:t xml:space="preserve">brand </w:t>
      </w:r>
      <w:proofErr w:type="gramStart"/>
      <w:r>
        <w:rPr>
          <w:rStyle w:val="Emphasis"/>
          <w:highlight w:val="green"/>
        </w:rPr>
        <w:t>names</w:t>
      </w:r>
      <w:r>
        <w:rPr>
          <w:sz w:val="16"/>
        </w:rPr>
        <w:t>, or</w:t>
      </w:r>
      <w:proofErr w:type="gramEnd"/>
      <w:r>
        <w:rPr>
          <w:sz w:val="16"/>
        </w:rPr>
        <w:t xml:space="preserve"> </w:t>
      </w:r>
      <w:r>
        <w:rPr>
          <w:rStyle w:val="Emphasis"/>
        </w:rPr>
        <w:t>use</w:t>
      </w:r>
      <w:r>
        <w:rPr>
          <w:rStyle w:val="StyleUnderline"/>
        </w:rPr>
        <w:t xml:space="preserve"> </w:t>
      </w:r>
      <w:r>
        <w:rPr>
          <w:rStyle w:val="Emphasis"/>
        </w:rPr>
        <w:t xml:space="preserve">price </w:t>
      </w:r>
      <w:r>
        <w:rPr>
          <w:rStyle w:val="Emphasis"/>
          <w:highlight w:val="green"/>
        </w:rPr>
        <w:t>to signal quality</w:t>
      </w:r>
      <w:r>
        <w:rPr>
          <w:sz w:val="16"/>
        </w:rPr>
        <w:t>. It is possible that by allocating the entire market to the originator, TRIPS-related IPRs have eliminated the need to differentiate from other producers of the same molecule; lower costs allow lower prices.</w:t>
      </w:r>
    </w:p>
    <w:p w14:paraId="7F5F0882" w14:textId="77777777" w:rsidR="00C50728" w:rsidRPr="00C50728" w:rsidRDefault="00C50728" w:rsidP="00C50728"/>
    <w:p w14:paraId="12B71888" w14:textId="74E921F7" w:rsidR="00855656" w:rsidRDefault="00855656" w:rsidP="000438AD">
      <w:pPr>
        <w:pStyle w:val="Heading3"/>
      </w:pPr>
      <w:r>
        <w:lastRenderedPageBreak/>
        <w:t>CT – Foreign Investment</w:t>
      </w:r>
    </w:p>
    <w:p w14:paraId="1534C7F1" w14:textId="77777777" w:rsidR="00855656" w:rsidRDefault="00855656" w:rsidP="000438AD">
      <w:pPr>
        <w:pStyle w:val="Heading4"/>
      </w:pPr>
      <w:r>
        <w:t>Strong IP laws benefit developing countries by inducing foreign investment</w:t>
      </w:r>
    </w:p>
    <w:p w14:paraId="24E71450" w14:textId="77777777" w:rsidR="00855656" w:rsidRDefault="00855656" w:rsidP="00855656">
      <w:pPr>
        <w:rPr>
          <w:rStyle w:val="Emphasis"/>
        </w:rPr>
      </w:pPr>
      <w:r>
        <w:rPr>
          <w:rStyle w:val="Emphasis"/>
        </w:rPr>
        <w:t xml:space="preserve">Ezell and Cory 19 </w:t>
      </w:r>
    </w:p>
    <w:p w14:paraId="5002F789" w14:textId="77777777" w:rsidR="00855656" w:rsidRDefault="00855656" w:rsidP="00855656">
      <w:r>
        <w:t>Stephen Ezell (vice president of global innovation policy at the Information Technology and Innovation Foundation; founder of Peer Insight, an innovation research and consulting firm) and Nigel Cory (associate director covering trade policy at the Information Technology and Innovation Foundation; formerly a researcher in the South‐ east Asia Program at the Center for Strategic and International Studies and worked for eight years in Australia’s Department of Foreign Affairs and Trade). “The Way For‐ ward for Intellectual Property Internationally.” Information Technology &amp; Innovation Foundation. 25 April 2019. JDN. https://itif.org/publications/2019/04/25/way‐forward‐ intellectual‐property‐internationally || cut SM</w:t>
      </w:r>
    </w:p>
    <w:p w14:paraId="1CDF1EA2" w14:textId="77777777" w:rsidR="00855656" w:rsidRDefault="00855656" w:rsidP="00855656">
      <w:pPr>
        <w:pStyle w:val="ListParagraph"/>
        <w:numPr>
          <w:ilvl w:val="0"/>
          <w:numId w:val="11"/>
        </w:numPr>
      </w:pPr>
      <w:r>
        <w:t>FDI = Foreign Direct Investment</w:t>
      </w:r>
    </w:p>
    <w:p w14:paraId="36A6FADA" w14:textId="77777777" w:rsidR="00855656" w:rsidRDefault="00855656" w:rsidP="00855656">
      <w:pPr>
        <w:pStyle w:val="ListParagraph"/>
        <w:numPr>
          <w:ilvl w:val="0"/>
          <w:numId w:val="11"/>
        </w:numPr>
      </w:pPr>
      <w:r>
        <w:t xml:space="preserve">Reform =/= the </w:t>
      </w:r>
      <w:proofErr w:type="spellStart"/>
      <w:r>
        <w:t>aff</w:t>
      </w:r>
      <w:proofErr w:type="spellEnd"/>
      <w:r>
        <w:t>, but rather strengthening IPR in developing countries</w:t>
      </w:r>
    </w:p>
    <w:p w14:paraId="3EF25A68" w14:textId="77777777" w:rsidR="00855656" w:rsidRDefault="00855656" w:rsidP="00855656">
      <w:pPr>
        <w:rPr>
          <w:sz w:val="16"/>
        </w:rPr>
      </w:pPr>
      <w:r>
        <w:rPr>
          <w:rStyle w:val="StyleUnderline"/>
        </w:rPr>
        <w:t>Studies have</w:t>
      </w:r>
      <w:r>
        <w:rPr>
          <w:sz w:val="16"/>
        </w:rPr>
        <w:t xml:space="preserve"> also </w:t>
      </w:r>
      <w:r>
        <w:rPr>
          <w:rStyle w:val="StyleUnderline"/>
        </w:rPr>
        <w:t>shown</w:t>
      </w:r>
      <w:r>
        <w:rPr>
          <w:sz w:val="16"/>
        </w:rPr>
        <w:t xml:space="preserve"> how </w:t>
      </w:r>
      <w:r>
        <w:rPr>
          <w:rStyle w:val="StyleUnderline"/>
        </w:rPr>
        <w:t xml:space="preserve">the </w:t>
      </w:r>
      <w:r>
        <w:rPr>
          <w:rStyle w:val="StyleUnderline"/>
          <w:highlight w:val="green"/>
        </w:rPr>
        <w:t>benefits of i</w:t>
      </w:r>
      <w:r>
        <w:rPr>
          <w:rStyle w:val="StyleUnderline"/>
        </w:rPr>
        <w:t xml:space="preserve">ntellectual </w:t>
      </w:r>
      <w:r>
        <w:rPr>
          <w:rStyle w:val="StyleUnderline"/>
          <w:highlight w:val="green"/>
        </w:rPr>
        <w:t>p</w:t>
      </w:r>
      <w:r>
        <w:rPr>
          <w:rStyle w:val="StyleUnderline"/>
        </w:rPr>
        <w:t xml:space="preserve">roperty </w:t>
      </w:r>
      <w:r>
        <w:rPr>
          <w:rStyle w:val="StyleUnderline"/>
          <w:highlight w:val="green"/>
        </w:rPr>
        <w:t>extend to developing countries</w:t>
      </w:r>
      <w:r>
        <w:rPr>
          <w:sz w:val="16"/>
        </w:rPr>
        <w:t xml:space="preserve">. Diwan and Rodrik demonstrated that </w:t>
      </w:r>
      <w:r>
        <w:rPr>
          <w:rStyle w:val="StyleUnderline"/>
        </w:rPr>
        <w:t>stronger patent rights in developing countries give enterprises</w:t>
      </w:r>
      <w:r>
        <w:rPr>
          <w:sz w:val="16"/>
        </w:rPr>
        <w:t xml:space="preserve"> from developed countries </w:t>
      </w:r>
      <w:r>
        <w:rPr>
          <w:rStyle w:val="StyleUnderline"/>
        </w:rPr>
        <w:t>a greater incentive to research and introduce technologies appropriate to developing countries</w:t>
      </w:r>
      <w:r>
        <w:rPr>
          <w:sz w:val="16"/>
        </w:rPr>
        <w:t xml:space="preserve">.42 Similarly, </w:t>
      </w:r>
      <w:r>
        <w:rPr>
          <w:rStyle w:val="StyleUnderline"/>
        </w:rPr>
        <w:t>Taylor showed that weak patent rights in developing countries lead enterprises</w:t>
      </w:r>
      <w:r>
        <w:rPr>
          <w:sz w:val="16"/>
        </w:rPr>
        <w:t xml:space="preserve"> from developed countries </w:t>
      </w:r>
      <w:r>
        <w:rPr>
          <w:rStyle w:val="StyleUnderline"/>
        </w:rPr>
        <w:t>to introduce less‐than‐best‐practice technologies to developing countries</w:t>
      </w:r>
      <w:r>
        <w:rPr>
          <w:sz w:val="16"/>
        </w:rPr>
        <w:t xml:space="preserve">.43 Interestingly, the relationship goes in both directions. </w:t>
      </w:r>
      <w:proofErr w:type="spellStart"/>
      <w:r>
        <w:rPr>
          <w:sz w:val="16"/>
        </w:rPr>
        <w:t>Branstetter</w:t>
      </w:r>
      <w:proofErr w:type="spellEnd"/>
      <w:r>
        <w:rPr>
          <w:sz w:val="16"/>
        </w:rPr>
        <w:t xml:space="preserve"> and </w:t>
      </w:r>
      <w:proofErr w:type="spellStart"/>
      <w:r>
        <w:rPr>
          <w:sz w:val="16"/>
        </w:rPr>
        <w:t>Saggi</w:t>
      </w:r>
      <w:proofErr w:type="spellEnd"/>
      <w:r>
        <w:rPr>
          <w:sz w:val="16"/>
        </w:rPr>
        <w:t xml:space="preserve"> showed that </w:t>
      </w:r>
      <w:r>
        <w:rPr>
          <w:rStyle w:val="Emphasis"/>
          <w:highlight w:val="green"/>
        </w:rPr>
        <w:t>strengthened IPR protection</w:t>
      </w:r>
      <w:r>
        <w:rPr>
          <w:sz w:val="16"/>
        </w:rPr>
        <w:t xml:space="preserve"> not only </w:t>
      </w:r>
      <w:r>
        <w:rPr>
          <w:rStyle w:val="Emphasis"/>
          <w:highlight w:val="green"/>
        </w:rPr>
        <w:t>improves the investment climate</w:t>
      </w:r>
      <w:r>
        <w:rPr>
          <w:sz w:val="16"/>
        </w:rPr>
        <w:t xml:space="preserve"> in the implementing countries, </w:t>
      </w:r>
      <w:r>
        <w:rPr>
          <w:rStyle w:val="Emphasis"/>
        </w:rPr>
        <w:t xml:space="preserve">but </w:t>
      </w:r>
      <w:r>
        <w:rPr>
          <w:rStyle w:val="Emphasis"/>
          <w:highlight w:val="green"/>
        </w:rPr>
        <w:t>also leads to increased FDI</w:t>
      </w:r>
      <w:r>
        <w:rPr>
          <w:rStyle w:val="Emphasis"/>
        </w:rPr>
        <w:t xml:space="preserve"> in the country producing the original innovation</w:t>
      </w:r>
      <w:r>
        <w:rPr>
          <w:sz w:val="16"/>
        </w:rPr>
        <w:t xml:space="preserve">.44 They concluded that </w:t>
      </w:r>
      <w:r>
        <w:rPr>
          <w:rStyle w:val="StyleUnderline"/>
          <w:highlight w:val="green"/>
        </w:rPr>
        <w:t>IPR reform in</w:t>
      </w:r>
      <w:r>
        <w:rPr>
          <w:sz w:val="16"/>
        </w:rPr>
        <w:t xml:space="preserve"> the “global South” (e.g., </w:t>
      </w:r>
      <w:r>
        <w:rPr>
          <w:rStyle w:val="StyleUnderline"/>
          <w:highlight w:val="green"/>
        </w:rPr>
        <w:t>developing countries</w:t>
      </w:r>
      <w:r>
        <w:rPr>
          <w:sz w:val="16"/>
        </w:rPr>
        <w:t xml:space="preserve">) may be </w:t>
      </w:r>
      <w:r>
        <w:rPr>
          <w:rStyle w:val="StyleUnderline"/>
          <w:highlight w:val="green"/>
        </w:rPr>
        <w:t>associated with FDI increases</w:t>
      </w:r>
      <w:r>
        <w:rPr>
          <w:rStyle w:val="StyleUnderline"/>
        </w:rPr>
        <w:t xml:space="preserve"> in</w:t>
      </w:r>
      <w:r>
        <w:rPr>
          <w:sz w:val="16"/>
        </w:rPr>
        <w:t xml:space="preserve"> the “global North” (e.g., </w:t>
      </w:r>
      <w:r>
        <w:rPr>
          <w:rStyle w:val="StyleUnderline"/>
        </w:rPr>
        <w:t>developed countries</w:t>
      </w:r>
      <w:r>
        <w:rPr>
          <w:sz w:val="16"/>
        </w:rPr>
        <w:t xml:space="preserve">). </w:t>
      </w:r>
      <w:r>
        <w:rPr>
          <w:rStyle w:val="StyleUnderline"/>
        </w:rPr>
        <w:t>As</w:t>
      </w:r>
      <w:r>
        <w:rPr>
          <w:sz w:val="16"/>
        </w:rPr>
        <w:t xml:space="preserve"> northern </w:t>
      </w:r>
      <w:r>
        <w:rPr>
          <w:rStyle w:val="StyleUnderline"/>
        </w:rPr>
        <w:t>firms shift</w:t>
      </w:r>
      <w:r>
        <w:rPr>
          <w:sz w:val="16"/>
        </w:rPr>
        <w:t xml:space="preserve"> their </w:t>
      </w:r>
      <w:r>
        <w:rPr>
          <w:rStyle w:val="StyleUnderline"/>
        </w:rPr>
        <w:t>production to</w:t>
      </w:r>
      <w:r>
        <w:rPr>
          <w:sz w:val="16"/>
        </w:rPr>
        <w:t xml:space="preserve"> southern </w:t>
      </w:r>
      <w:r>
        <w:rPr>
          <w:rStyle w:val="StyleUnderline"/>
        </w:rPr>
        <w:t>affiliates</w:t>
      </w:r>
      <w:r>
        <w:rPr>
          <w:sz w:val="16"/>
        </w:rPr>
        <w:t xml:space="preserve">, this </w:t>
      </w:r>
      <w:r>
        <w:rPr>
          <w:rStyle w:val="StyleUnderline"/>
        </w:rPr>
        <w:t xml:space="preserve">FDI </w:t>
      </w:r>
      <w:r>
        <w:rPr>
          <w:rStyle w:val="StyleUnderline"/>
          <w:highlight w:val="green"/>
        </w:rPr>
        <w:t>accelerates</w:t>
      </w:r>
      <w:r>
        <w:rPr>
          <w:sz w:val="16"/>
        </w:rPr>
        <w:t xml:space="preserve"> southern </w:t>
      </w:r>
      <w:r>
        <w:rPr>
          <w:rStyle w:val="StyleUnderline"/>
          <w:highlight w:val="green"/>
        </w:rPr>
        <w:t>industrial development</w:t>
      </w:r>
      <w:r>
        <w:rPr>
          <w:sz w:val="16"/>
        </w:rPr>
        <w:t xml:space="preserve">, </w:t>
      </w:r>
      <w:r>
        <w:rPr>
          <w:rStyle w:val="Emphasis"/>
          <w:highlight w:val="green"/>
        </w:rPr>
        <w:t>creating a cyclical feedback mechanism</w:t>
      </w:r>
      <w:r>
        <w:rPr>
          <w:sz w:val="16"/>
        </w:rPr>
        <w:t xml:space="preserve"> that also benefits the North. Another study by Liao and Wong, which focused on firm‐level analysis, highlights the inter‐relationship of IPR reform in developed and developing countries. Their study concluded that </w:t>
      </w:r>
      <w:r>
        <w:rPr>
          <w:rStyle w:val="StyleUnderline"/>
          <w:highlight w:val="green"/>
        </w:rPr>
        <w:t>developing countries can entice tech</w:t>
      </w:r>
      <w:r>
        <w:rPr>
          <w:rStyle w:val="StyleUnderline"/>
        </w:rPr>
        <w:t xml:space="preserve">nology </w:t>
      </w:r>
      <w:r>
        <w:rPr>
          <w:rStyle w:val="StyleUnderline"/>
          <w:highlight w:val="green"/>
        </w:rPr>
        <w:t>transfer</w:t>
      </w:r>
      <w:r>
        <w:rPr>
          <w:sz w:val="16"/>
        </w:rPr>
        <w:t xml:space="preserve"> from the North </w:t>
      </w:r>
      <w:r>
        <w:rPr>
          <w:rStyle w:val="StyleUnderline"/>
          <w:highlight w:val="green"/>
        </w:rPr>
        <w:t>by providing IPR protection</w:t>
      </w:r>
      <w:r>
        <w:rPr>
          <w:rStyle w:val="StyleUnderline"/>
        </w:rPr>
        <w:t xml:space="preserve"> for incoming products</w:t>
      </w:r>
      <w:r>
        <w:rPr>
          <w:sz w:val="16"/>
        </w:rPr>
        <w:t xml:space="preserve"> (although they note there is a need for redoubled R&amp;D efforts in developed countries to spur needed innovations).45</w:t>
      </w:r>
    </w:p>
    <w:p w14:paraId="7283201E" w14:textId="77777777" w:rsidR="00855656" w:rsidRDefault="00855656" w:rsidP="00855656">
      <w:pPr>
        <w:pStyle w:val="Heading3"/>
      </w:pPr>
      <w:r>
        <w:rPr>
          <w:b w:val="0"/>
        </w:rPr>
        <w:lastRenderedPageBreak/>
        <w:t>CT – K2 Medicine</w:t>
      </w:r>
    </w:p>
    <w:p w14:paraId="2B742506" w14:textId="77777777" w:rsidR="00855656" w:rsidRDefault="00855656" w:rsidP="000438AD">
      <w:pPr>
        <w:pStyle w:val="Heading4"/>
      </w:pPr>
      <w:r>
        <w:t xml:space="preserve">Access isn’t unique to </w:t>
      </w:r>
      <w:proofErr w:type="gramStart"/>
      <w:r>
        <w:t>med</w:t>
      </w:r>
      <w:proofErr w:type="gramEnd"/>
      <w:r>
        <w:t xml:space="preserve"> but strong IP helps developing country innovators solve medical problems </w:t>
      </w:r>
    </w:p>
    <w:p w14:paraId="21BD100D" w14:textId="77777777" w:rsidR="00855656" w:rsidRDefault="00855656" w:rsidP="00855656">
      <w:pPr>
        <w:rPr>
          <w:rStyle w:val="Emphasis"/>
        </w:rPr>
      </w:pPr>
      <w:r>
        <w:rPr>
          <w:rStyle w:val="Emphasis"/>
        </w:rPr>
        <w:t xml:space="preserve">Ezell and Cory 19 </w:t>
      </w:r>
    </w:p>
    <w:p w14:paraId="6D1D9764" w14:textId="77777777" w:rsidR="00855656" w:rsidRDefault="00855656" w:rsidP="00855656">
      <w:r>
        <w:t>Stephen Ezell (vice president of global innovation policy at the Information Technology and Innovation Foundation; founder of Peer Insight, an innovation research and consulting firm) and Nigel Cory (associate director covering trade policy at the Information Technology and Innovation Foundation; formerly a researcher in the South‐ east Asia Program at the Center for Strategic and International Studies and worked for eight years in Australia’s Department of Foreign Affairs and Trade). “The Way For‐ ward for Intellectual Property Internationally.” Information Technology &amp; Innovation Foundation. 25 April 2019. JDN. https://itif.org/publications/2019/04/25/way‐forward‐ intellectual‐property‐internationally || cut SM</w:t>
      </w:r>
    </w:p>
    <w:p w14:paraId="2345BAE9" w14:textId="77777777" w:rsidR="00855656" w:rsidRDefault="00855656" w:rsidP="00855656">
      <w:pPr>
        <w:rPr>
          <w:sz w:val="14"/>
        </w:rPr>
      </w:pPr>
      <w:r>
        <w:rPr>
          <w:sz w:val="14"/>
        </w:rPr>
        <w:t xml:space="preserve">Many opponents of robust IPR rights view them as antithetical to the interests of developing countries in terms of access to medicines or the provision of national health care services. Yet the reality is that </w:t>
      </w:r>
      <w:r>
        <w:rPr>
          <w:rStyle w:val="StyleUnderline"/>
          <w:highlight w:val="green"/>
        </w:rPr>
        <w:t>stronger IPR rights in developing nations</w:t>
      </w:r>
      <w:r>
        <w:rPr>
          <w:sz w:val="14"/>
        </w:rPr>
        <w:t xml:space="preserve"> </w:t>
      </w:r>
      <w:proofErr w:type="gramStart"/>
      <w:r>
        <w:rPr>
          <w:sz w:val="14"/>
        </w:rPr>
        <w:t xml:space="preserve">actually </w:t>
      </w:r>
      <w:r>
        <w:rPr>
          <w:rStyle w:val="StyleUnderline"/>
          <w:highlight w:val="green"/>
        </w:rPr>
        <w:t>unleash</w:t>
      </w:r>
      <w:proofErr w:type="gramEnd"/>
      <w:r>
        <w:rPr>
          <w:rStyle w:val="StyleUnderline"/>
        </w:rPr>
        <w:t xml:space="preserve"> the power of developing‐country </w:t>
      </w:r>
      <w:r>
        <w:rPr>
          <w:rStyle w:val="StyleUnderline"/>
          <w:highlight w:val="green"/>
        </w:rPr>
        <w:t>innovators to</w:t>
      </w:r>
      <w:r>
        <w:rPr>
          <w:rStyle w:val="StyleUnderline"/>
        </w:rPr>
        <w:t xml:space="preserve"> contribute to </w:t>
      </w:r>
      <w:r>
        <w:rPr>
          <w:rStyle w:val="StyleUnderline"/>
          <w:highlight w:val="green"/>
        </w:rPr>
        <w:t>solving health challenges</w:t>
      </w:r>
      <w:r>
        <w:rPr>
          <w:sz w:val="14"/>
        </w:rPr>
        <w:t xml:space="preserve"> both in their own nations and across the global economy.</w:t>
      </w:r>
    </w:p>
    <w:p w14:paraId="45203F8E" w14:textId="77777777" w:rsidR="00855656" w:rsidRDefault="00855656" w:rsidP="00855656">
      <w:pPr>
        <w:rPr>
          <w:rStyle w:val="StyleUnderline"/>
        </w:rPr>
      </w:pPr>
      <w:r>
        <w:rPr>
          <w:sz w:val="14"/>
        </w:rPr>
        <w:t xml:space="preserve">First, opponents of IP fail to recognize that </w:t>
      </w:r>
      <w:r>
        <w:rPr>
          <w:rStyle w:val="Emphasis"/>
        </w:rPr>
        <w:t>intellectual property rights matter for health care innovation in emerging economies</w:t>
      </w:r>
      <w:r>
        <w:rPr>
          <w:sz w:val="14"/>
        </w:rPr>
        <w:t xml:space="preserve">. An </w:t>
      </w:r>
      <w:r>
        <w:rPr>
          <w:rStyle w:val="StyleUnderline"/>
        </w:rPr>
        <w:t>Information Technology and Innovation Foundation</w:t>
      </w:r>
      <w:r>
        <w:rPr>
          <w:sz w:val="14"/>
        </w:rPr>
        <w:t xml:space="preserve"> (ITIF) </w:t>
      </w:r>
      <w:r>
        <w:rPr>
          <w:rStyle w:val="StyleUnderline"/>
        </w:rPr>
        <w:t>and George Mason University</w:t>
      </w:r>
      <w:r>
        <w:rPr>
          <w:sz w:val="14"/>
        </w:rPr>
        <w:t xml:space="preserve"> Center for Intellectual Property Protection </w:t>
      </w:r>
      <w:r>
        <w:rPr>
          <w:rStyle w:val="StyleUnderline"/>
          <w:highlight w:val="green"/>
        </w:rPr>
        <w:t>report</w:t>
      </w:r>
      <w:r>
        <w:rPr>
          <w:sz w:val="14"/>
        </w:rPr>
        <w:t xml:space="preserve">, “How Innovators Are Solving Global Health Challenges,” </w:t>
      </w:r>
      <w:r>
        <w:rPr>
          <w:rStyle w:val="StyleUnderline"/>
          <w:highlight w:val="green"/>
        </w:rPr>
        <w:t xml:space="preserve">provides 25 case studies that show </w:t>
      </w:r>
      <w:r>
        <w:rPr>
          <w:rStyle w:val="Emphasis"/>
          <w:highlight w:val="green"/>
        </w:rPr>
        <w:t>innovators in developing countries relying on IP</w:t>
      </w:r>
      <w:r>
        <w:rPr>
          <w:rStyle w:val="StyleUnderline"/>
        </w:rPr>
        <w:t xml:space="preserve"> to invent and bring solutions to market</w:t>
      </w:r>
      <w:r>
        <w:rPr>
          <w:sz w:val="14"/>
        </w:rPr>
        <w:t xml:space="preserve">.57 The 25 case studies revealed a number of key themes, including that there is opportunity in adapting health care interventions for developing‐country environments where resources and infrastructure are scarce, and that </w:t>
      </w:r>
      <w:r>
        <w:rPr>
          <w:rStyle w:val="StyleUnderline"/>
        </w:rPr>
        <w:t xml:space="preserve">local innovation and IP can contribute substantially toward providing both affordable and robust tests for diagnosing diseases and affordable interventions to meet basic needs in challenging environments. </w:t>
      </w:r>
    </w:p>
    <w:p w14:paraId="01330C4C" w14:textId="77777777" w:rsidR="00855656" w:rsidRDefault="00855656" w:rsidP="00855656">
      <w:pPr>
        <w:rPr>
          <w:rStyle w:val="StyleUnderline"/>
        </w:rPr>
      </w:pPr>
      <w:r>
        <w:rPr>
          <w:sz w:val="14"/>
        </w:rPr>
        <w:t xml:space="preserve">Second, </w:t>
      </w:r>
      <w:r>
        <w:rPr>
          <w:rStyle w:val="StyleUnderline"/>
          <w:highlight w:val="green"/>
        </w:rPr>
        <w:t>opponents</w:t>
      </w:r>
      <w:r>
        <w:rPr>
          <w:rStyle w:val="StyleUnderline"/>
        </w:rPr>
        <w:t xml:space="preserve"> of IP</w:t>
      </w:r>
      <w:r>
        <w:rPr>
          <w:sz w:val="14"/>
        </w:rPr>
        <w:t xml:space="preserve"> tend to </w:t>
      </w:r>
      <w:r>
        <w:rPr>
          <w:rStyle w:val="StyleUnderline"/>
          <w:highlight w:val="green"/>
        </w:rPr>
        <w:t>ignore broader systemic issues that contribute to poor health care</w:t>
      </w:r>
      <w:r>
        <w:rPr>
          <w:rStyle w:val="StyleUnderline"/>
        </w:rPr>
        <w:t xml:space="preserve"> outcomes in developing countries</w:t>
      </w:r>
      <w:r>
        <w:rPr>
          <w:sz w:val="14"/>
        </w:rPr>
        <w:t xml:space="preserve">. While </w:t>
      </w:r>
      <w:r>
        <w:rPr>
          <w:rStyle w:val="Emphasis"/>
        </w:rPr>
        <w:t>cost</w:t>
      </w:r>
      <w:r>
        <w:rPr>
          <w:sz w:val="14"/>
        </w:rPr>
        <w:t xml:space="preserve"> is a central factor for policymakers in all countries, given resource scarcity, these </w:t>
      </w:r>
      <w:r>
        <w:rPr>
          <w:rStyle w:val="Emphasis"/>
          <w:highlight w:val="green"/>
        </w:rPr>
        <w:t>trade‐offs are not unique to health</w:t>
      </w:r>
      <w:r>
        <w:rPr>
          <w:sz w:val="14"/>
        </w:rPr>
        <w:t xml:space="preserve">. </w:t>
      </w:r>
      <w:r>
        <w:rPr>
          <w:rStyle w:val="StyleUnderline"/>
        </w:rPr>
        <w:t>The greater the resource scarcity, the greater the need for innovation</w:t>
      </w:r>
      <w:r>
        <w:rPr>
          <w:sz w:val="14"/>
        </w:rPr>
        <w:t xml:space="preserve">. </w:t>
      </w:r>
      <w:r>
        <w:rPr>
          <w:rStyle w:val="StyleUnderline"/>
        </w:rPr>
        <w:t>One of the biggest challenges</w:t>
      </w:r>
      <w:r>
        <w:rPr>
          <w:sz w:val="14"/>
        </w:rPr>
        <w:t xml:space="preserve"> policymakers and innovators </w:t>
      </w:r>
      <w:r>
        <w:rPr>
          <w:rStyle w:val="StyleUnderline"/>
        </w:rPr>
        <w:t>in developing countries</w:t>
      </w:r>
      <w:r>
        <w:rPr>
          <w:sz w:val="14"/>
        </w:rPr>
        <w:t xml:space="preserve"> confront again and again </w:t>
      </w:r>
      <w:r>
        <w:rPr>
          <w:rStyle w:val="StyleUnderline"/>
        </w:rPr>
        <w:t>is scarcity</w:t>
      </w:r>
      <w:r>
        <w:rPr>
          <w:sz w:val="14"/>
        </w:rPr>
        <w:t xml:space="preserve">—in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Pr>
          <w:rStyle w:val="Emphasis"/>
        </w:rPr>
        <w:t xml:space="preserve">the </w:t>
      </w:r>
      <w:r>
        <w:rPr>
          <w:rStyle w:val="Emphasis"/>
          <w:highlight w:val="green"/>
        </w:rPr>
        <w:t>cost of med</w:t>
      </w:r>
      <w:r>
        <w:rPr>
          <w:rStyle w:val="Emphasis"/>
        </w:rPr>
        <w:t>icine</w:t>
      </w:r>
      <w:r>
        <w:rPr>
          <w:rStyle w:val="Emphasis"/>
          <w:highlight w:val="green"/>
        </w:rPr>
        <w:t>s</w:t>
      </w:r>
      <w:r>
        <w:rPr>
          <w:rStyle w:val="Emphasis"/>
        </w:rPr>
        <w:t xml:space="preserve"> </w:t>
      </w:r>
      <w:r>
        <w:rPr>
          <w:rStyle w:val="Emphasis"/>
          <w:highlight w:val="green"/>
        </w:rPr>
        <w:t>is far from the most serious problem</w:t>
      </w:r>
      <w:r>
        <w:rPr>
          <w:rStyle w:val="Emphasis"/>
        </w:rPr>
        <w:t xml:space="preserve"> in the provision of health care services in developing nations</w:t>
      </w:r>
      <w:r>
        <w:rPr>
          <w:sz w:val="14"/>
        </w:rPr>
        <w:t xml:space="preserve">. Indeed, </w:t>
      </w:r>
      <w:proofErr w:type="gramStart"/>
      <w:r>
        <w:rPr>
          <w:rStyle w:val="Emphasis"/>
        </w:rPr>
        <w:t>the vast majority of</w:t>
      </w:r>
      <w:proofErr w:type="gramEnd"/>
      <w:r>
        <w:rPr>
          <w:rStyle w:val="Emphasis"/>
        </w:rPr>
        <w:t xml:space="preserve"> drugs—</w:t>
      </w:r>
      <w:r>
        <w:rPr>
          <w:rStyle w:val="Emphasis"/>
          <w:highlight w:val="green"/>
        </w:rPr>
        <w:t>at least 95 percent</w:t>
      </w:r>
      <w:r>
        <w:rPr>
          <w:rStyle w:val="Emphasis"/>
        </w:rPr>
        <w:t xml:space="preserve">—on the World Health Organization’s Essential Medicines list </w:t>
      </w:r>
      <w:r>
        <w:rPr>
          <w:rStyle w:val="Emphasis"/>
          <w:highlight w:val="green"/>
        </w:rPr>
        <w:t>are off‐patent</w:t>
      </w:r>
      <w:r>
        <w:rPr>
          <w:rStyle w:val="Emphasis"/>
        </w:rPr>
        <w:t xml:space="preserve">, </w:t>
      </w:r>
      <w:r>
        <w:rPr>
          <w:rStyle w:val="Emphasis"/>
          <w:highlight w:val="green"/>
        </w:rPr>
        <w:t>and</w:t>
      </w:r>
      <w:r>
        <w:rPr>
          <w:rStyle w:val="Emphasis"/>
        </w:rPr>
        <w:t xml:space="preserve"> thus potentially </w:t>
      </w:r>
      <w:r>
        <w:rPr>
          <w:rStyle w:val="Emphasis"/>
          <w:highlight w:val="green"/>
        </w:rPr>
        <w:t>available in generic versions</w:t>
      </w:r>
      <w:r>
        <w:rPr>
          <w:sz w:val="14"/>
        </w:rPr>
        <w:t xml:space="preserve">.64 </w:t>
      </w:r>
      <w:r>
        <w:rPr>
          <w:rStyle w:val="StyleUnderline"/>
          <w:highlight w:val="green"/>
        </w:rPr>
        <w:t>The problem</w:t>
      </w:r>
      <w:r>
        <w:rPr>
          <w:sz w:val="14"/>
        </w:rPr>
        <w:t xml:space="preserve">, in much larger part, </w:t>
      </w:r>
      <w:r>
        <w:rPr>
          <w:rStyle w:val="StyleUnderline"/>
          <w:highlight w:val="green"/>
        </w:rPr>
        <w:t>stems from</w:t>
      </w:r>
      <w:r>
        <w:rPr>
          <w:sz w:val="14"/>
        </w:rPr>
        <w:t xml:space="preserve"> countries’ </w:t>
      </w:r>
      <w:r>
        <w:rPr>
          <w:rStyle w:val="StyleUnderline"/>
          <w:highlight w:val="green"/>
        </w:rPr>
        <w:t>underdeveloped health systems</w:t>
      </w:r>
      <w:r>
        <w:rPr>
          <w:rStyle w:val="StyleUnderline"/>
        </w:rPr>
        <w:t xml:space="preserve"> and the fact that many people live in rural areas far from care</w:t>
      </w:r>
      <w:r>
        <w:rPr>
          <w:sz w:val="14"/>
        </w:rPr>
        <w:t xml:space="preserve">. </w:t>
      </w:r>
      <w:r>
        <w:rPr>
          <w:rStyle w:val="StyleUnderline"/>
          <w:highlight w:val="green"/>
        </w:rPr>
        <w:t>Stronger IP</w:t>
      </w:r>
      <w:r>
        <w:rPr>
          <w:rStyle w:val="StyleUnderline"/>
        </w:rPr>
        <w:t xml:space="preserve"> rights </w:t>
      </w:r>
      <w:r>
        <w:rPr>
          <w:rStyle w:val="StyleUnderline"/>
          <w:highlight w:val="green"/>
        </w:rPr>
        <w:t>create an environment</w:t>
      </w:r>
      <w:r>
        <w:rPr>
          <w:rStyle w:val="StyleUnderline"/>
        </w:rPr>
        <w:t xml:space="preserve"> </w:t>
      </w:r>
      <w:r>
        <w:rPr>
          <w:rStyle w:val="StyleUnderline"/>
          <w:highlight w:val="green"/>
        </w:rPr>
        <w:t>where</w:t>
      </w:r>
      <w:r>
        <w:rPr>
          <w:rStyle w:val="StyleUnderline"/>
        </w:rPr>
        <w:t xml:space="preserve">in </w:t>
      </w:r>
      <w:r>
        <w:rPr>
          <w:rStyle w:val="Emphasis"/>
          <w:highlight w:val="green"/>
        </w:rPr>
        <w:t>entrepreneurs can innovate to meet health challenges in their own nations</w:t>
      </w:r>
      <w:r>
        <w:rPr>
          <w:rStyle w:val="StyleUnderline"/>
        </w:rPr>
        <w:t>, the benefits thereof spilling over to benefit the entire international community.</w:t>
      </w:r>
    </w:p>
    <w:p w14:paraId="21F506A9" w14:textId="500D56F6" w:rsidR="005077DB" w:rsidRDefault="005077DB" w:rsidP="005077DB"/>
    <w:p w14:paraId="2ACE05D8" w14:textId="77777777" w:rsidR="005077DB" w:rsidRPr="005077DB" w:rsidRDefault="005077DB" w:rsidP="005077DB"/>
    <w:p w14:paraId="46445492" w14:textId="466D489E" w:rsidR="005077DB" w:rsidRDefault="005077DB" w:rsidP="005077DB"/>
    <w:p w14:paraId="6987BE98" w14:textId="17A7CE53" w:rsidR="005077DB" w:rsidRDefault="005077DB" w:rsidP="005077DB"/>
    <w:p w14:paraId="1BA2F85B" w14:textId="77777777" w:rsidR="005077DB" w:rsidRPr="005077DB" w:rsidRDefault="005077DB" w:rsidP="005077DB"/>
    <w:p w14:paraId="433C925D" w14:textId="77777777" w:rsidR="007C5ACF" w:rsidRDefault="007C5ACF" w:rsidP="007C5ACF"/>
    <w:p w14:paraId="05C7D667" w14:textId="77777777" w:rsidR="007C5ACF" w:rsidRDefault="007C5ACF" w:rsidP="007C5ACF"/>
    <w:p w14:paraId="3C70F4E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00757D"/>
    <w:multiLevelType w:val="hybridMultilevel"/>
    <w:tmpl w:val="6B96D834"/>
    <w:lvl w:ilvl="0" w:tplc="758E346C">
      <w:numFmt w:val="bullet"/>
      <w:lvlText w:val=""/>
      <w:lvlJc w:val="left"/>
      <w:pPr>
        <w:ind w:left="720" w:hanging="360"/>
      </w:pPr>
      <w:rPr>
        <w:rFonts w:ascii="Symbol" w:eastAsiaTheme="minorEastAsia"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924477"/>
    <w:rsid w:val="000139A3"/>
    <w:rsid w:val="000438AD"/>
    <w:rsid w:val="00100833"/>
    <w:rsid w:val="00104529"/>
    <w:rsid w:val="00105942"/>
    <w:rsid w:val="00107396"/>
    <w:rsid w:val="00144A4C"/>
    <w:rsid w:val="001744A1"/>
    <w:rsid w:val="00176AB0"/>
    <w:rsid w:val="00177B7D"/>
    <w:rsid w:val="0018322D"/>
    <w:rsid w:val="001B5776"/>
    <w:rsid w:val="001E527A"/>
    <w:rsid w:val="001F78CE"/>
    <w:rsid w:val="002448D4"/>
    <w:rsid w:val="00251FC7"/>
    <w:rsid w:val="002616BA"/>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077DB"/>
    <w:rsid w:val="00537BD5"/>
    <w:rsid w:val="00543D90"/>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C5ACF"/>
    <w:rsid w:val="007F5B66"/>
    <w:rsid w:val="00823A1C"/>
    <w:rsid w:val="00845B9D"/>
    <w:rsid w:val="00855656"/>
    <w:rsid w:val="00860984"/>
    <w:rsid w:val="008B3ECB"/>
    <w:rsid w:val="008B4E85"/>
    <w:rsid w:val="008C1B2E"/>
    <w:rsid w:val="008D1881"/>
    <w:rsid w:val="0091627E"/>
    <w:rsid w:val="00924477"/>
    <w:rsid w:val="0097032B"/>
    <w:rsid w:val="00986535"/>
    <w:rsid w:val="009D0E24"/>
    <w:rsid w:val="009D2EAD"/>
    <w:rsid w:val="009D54B2"/>
    <w:rsid w:val="009E1922"/>
    <w:rsid w:val="009F7ED2"/>
    <w:rsid w:val="00A068BB"/>
    <w:rsid w:val="00A655A4"/>
    <w:rsid w:val="00A93661"/>
    <w:rsid w:val="00A95652"/>
    <w:rsid w:val="00AC0AB8"/>
    <w:rsid w:val="00B238E3"/>
    <w:rsid w:val="00B33C6D"/>
    <w:rsid w:val="00B4508F"/>
    <w:rsid w:val="00B55AD5"/>
    <w:rsid w:val="00B56C30"/>
    <w:rsid w:val="00B8057C"/>
    <w:rsid w:val="00BC64E7"/>
    <w:rsid w:val="00BD6238"/>
    <w:rsid w:val="00BF593B"/>
    <w:rsid w:val="00BF773A"/>
    <w:rsid w:val="00BF7E81"/>
    <w:rsid w:val="00C13773"/>
    <w:rsid w:val="00C17CC8"/>
    <w:rsid w:val="00C5072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3D7A5"/>
  <w15:chartTrackingRefBased/>
  <w15:docId w15:val="{DD397255-CF67-4B84-B3AF-91606DA22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4477"/>
    <w:rPr>
      <w:rFonts w:ascii="Calibri" w:hAnsi="Calibri" w:cs="Calibri"/>
    </w:rPr>
  </w:style>
  <w:style w:type="paragraph" w:styleId="Heading1">
    <w:name w:val="heading 1"/>
    <w:aliases w:val="Pocket"/>
    <w:basedOn w:val="Normal"/>
    <w:next w:val="Normal"/>
    <w:link w:val="Heading1Char"/>
    <w:qFormat/>
    <w:rsid w:val="009244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44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44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9244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44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4477"/>
  </w:style>
  <w:style w:type="character" w:customStyle="1" w:styleId="Heading1Char">
    <w:name w:val="Heading 1 Char"/>
    <w:aliases w:val="Pocket Char"/>
    <w:basedOn w:val="DefaultParagraphFont"/>
    <w:link w:val="Heading1"/>
    <w:rsid w:val="009244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44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447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92447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92447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4477"/>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92447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924477"/>
    <w:rPr>
      <w:color w:val="auto"/>
      <w:u w:val="none"/>
    </w:rPr>
  </w:style>
  <w:style w:type="character" w:styleId="FollowedHyperlink">
    <w:name w:val="FollowedHyperlink"/>
    <w:basedOn w:val="DefaultParagraphFont"/>
    <w:uiPriority w:val="99"/>
    <w:semiHidden/>
    <w:unhideWhenUsed/>
    <w:rsid w:val="00924477"/>
    <w:rPr>
      <w:color w:val="auto"/>
      <w:u w:val="none"/>
    </w:rPr>
  </w:style>
  <w:style w:type="paragraph" w:customStyle="1" w:styleId="textbold">
    <w:name w:val="text bold"/>
    <w:basedOn w:val="Normal"/>
    <w:link w:val="Emphasis"/>
    <w:uiPriority w:val="7"/>
    <w:qFormat/>
    <w:rsid w:val="007C5ACF"/>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BodyText">
    <w:name w:val="Body Text"/>
    <w:basedOn w:val="Normal"/>
    <w:link w:val="BodyTextChar"/>
    <w:rsid w:val="007C5ACF"/>
    <w:pPr>
      <w:spacing w:after="140" w:line="276" w:lineRule="auto"/>
    </w:pPr>
  </w:style>
  <w:style w:type="character" w:customStyle="1" w:styleId="BodyTextChar">
    <w:name w:val="Body Text Char"/>
    <w:basedOn w:val="DefaultParagraphFont"/>
    <w:link w:val="BodyText"/>
    <w:rsid w:val="007C5ACF"/>
    <w:rPr>
      <w:rFonts w:ascii="Calibri" w:hAnsi="Calibri" w:cs="Calibri"/>
    </w:rPr>
  </w:style>
  <w:style w:type="paragraph" w:styleId="ListParagraph">
    <w:name w:val="List Paragraph"/>
    <w:basedOn w:val="Normal"/>
    <w:uiPriority w:val="34"/>
    <w:qFormat/>
    <w:rsid w:val="00855656"/>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2915">
      <w:bodyDiv w:val="1"/>
      <w:marLeft w:val="0"/>
      <w:marRight w:val="0"/>
      <w:marTop w:val="0"/>
      <w:marBottom w:val="0"/>
      <w:divBdr>
        <w:top w:val="none" w:sz="0" w:space="0" w:color="auto"/>
        <w:left w:val="none" w:sz="0" w:space="0" w:color="auto"/>
        <w:bottom w:val="none" w:sz="0" w:space="0" w:color="auto"/>
        <w:right w:val="none" w:sz="0" w:space="0" w:color="auto"/>
      </w:divBdr>
    </w:div>
    <w:div w:id="446196595">
      <w:bodyDiv w:val="1"/>
      <w:marLeft w:val="0"/>
      <w:marRight w:val="0"/>
      <w:marTop w:val="0"/>
      <w:marBottom w:val="0"/>
      <w:divBdr>
        <w:top w:val="none" w:sz="0" w:space="0" w:color="auto"/>
        <w:left w:val="none" w:sz="0" w:space="0" w:color="auto"/>
        <w:bottom w:val="none" w:sz="0" w:space="0" w:color="auto"/>
        <w:right w:val="none" w:sz="0" w:space="0" w:color="auto"/>
      </w:divBdr>
    </w:div>
    <w:div w:id="157307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advisers.org/blogs/bidens-climate-path-up-to-the-2022-midterms/" TargetMode="External"/><Relationship Id="rId13" Type="http://schemas.openxmlformats.org/officeDocument/2006/relationships/hyperlink" Target="https://www.mckinsey.com/business-functions/strategy-and-corporate-finance/our-insights/the-eight-essentials-of-innova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hill.com/hilltv/what-americas-thinking/551797-poll-majority-oppose-proposal-to-temporarily-waive-intellectual" TargetMode="External"/><Relationship Id="rId12" Type="http://schemas.openxmlformats.org/officeDocument/2006/relationships/hyperlink" Target="https://www.mckinsey.com/industries/healthcare-systems-and-services/our-insights/telehealth-a-quarter-trillion-dollar-post-covid-19-reality" TargetMode="External"/><Relationship Id="rId17" Type="http://schemas.openxmlformats.org/officeDocument/2006/relationships/hyperlink" Target="https://doi.org/10.1016/j.rcsop.2021.100020" TargetMode="External"/><Relationship Id="rId2" Type="http://schemas.openxmlformats.org/officeDocument/2006/relationships/numbering" Target="numbering.xml"/><Relationship Id="rId16" Type="http://schemas.openxmlformats.org/officeDocument/2006/relationships/hyperlink" Target="http://tinyurl.com/kjgvyro" TargetMode="External"/><Relationship Id="rId1" Type="http://schemas.openxmlformats.org/officeDocument/2006/relationships/customXml" Target="../customXml/item1.xml"/><Relationship Id="rId6" Type="http://schemas.openxmlformats.org/officeDocument/2006/relationships/hyperlink" Target="https://www.usatoday.com/story/news/politics/2021/09/09/texas-abortion-law-may-hurt-republicans-2022-midterms-experts-say/570180001/" TargetMode="External"/><Relationship Id="rId11" Type="http://schemas.openxmlformats.org/officeDocument/2006/relationships/hyperlink" Target="https://www.mckinsey.com/business-functions/strategy-and-corporate-finance/our-insights/the-great-acceleration" TargetMode="External"/><Relationship Id="rId5" Type="http://schemas.openxmlformats.org/officeDocument/2006/relationships/webSettings" Target="webSettings.xml"/><Relationship Id="rId15" Type="http://schemas.openxmlformats.org/officeDocument/2006/relationships/hyperlink" Target="https://www.healthaffairs.org/doi/10.1377/hlthaff.2014.1047" TargetMode="External"/><Relationship Id="rId10" Type="http://schemas.openxmlformats.org/officeDocument/2006/relationships/hyperlink" Target="https://www.mckinsey.com/business-functions/strategy-and-corporate-finance/our-insights/innovation-in-a-crisis-why-it-is-more-critical-than-ev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ckinsey.com/business-functions/strategy-and-corporate-finance/our-insights/the-great-acceleration" TargetMode="External"/><Relationship Id="rId14" Type="http://schemas.openxmlformats.org/officeDocument/2006/relationships/hyperlink" Target="https://www.mckinsey.com/business-functions/strategy-and-corporate-finance/our-insights/the-innovation-commit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20</Pages>
  <Words>11684</Words>
  <Characters>66601</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13</cp:revision>
  <dcterms:created xsi:type="dcterms:W3CDTF">2021-09-25T14:13:00Z</dcterms:created>
  <dcterms:modified xsi:type="dcterms:W3CDTF">2021-09-25T15:33:00Z</dcterms:modified>
</cp:coreProperties>
</file>