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F0A2" w14:textId="15800ED7" w:rsidR="00752A3B" w:rsidRDefault="001F6E42" w:rsidP="000A26EF">
      <w:pPr>
        <w:pStyle w:val="Heading3"/>
      </w:pPr>
      <w:r>
        <w:t xml:space="preserve">1NC – </w:t>
      </w:r>
      <w:r w:rsidR="000A26EF">
        <w:t>K</w:t>
      </w:r>
      <w:r>
        <w:t xml:space="preserve"> </w:t>
      </w:r>
    </w:p>
    <w:p w14:paraId="6FCC2E60" w14:textId="77777777" w:rsidR="00752A3B" w:rsidRPr="009E619B" w:rsidRDefault="00752A3B" w:rsidP="00752A3B">
      <w:pPr>
        <w:pStyle w:val="Heading4"/>
      </w:pPr>
      <w:r>
        <w:t xml:space="preserve">The aff’s refusal of coalitional politics reproduces settler violence by making solidarity against neoliberal colonial violence impossible – our choice to forefront challenges to </w:t>
      </w:r>
      <w:r w:rsidRPr="00FB4ED5">
        <w:rPr>
          <w:rFonts w:eastAsia="Times New Roman"/>
        </w:rPr>
        <w:t>neoliberal structures prevents destruction of native lands an</w:t>
      </w:r>
      <w:r>
        <w:t xml:space="preserve">d creates effective challenges to settlerism </w:t>
      </w:r>
    </w:p>
    <w:p w14:paraId="071BFA34" w14:textId="77777777" w:rsidR="00752A3B" w:rsidRPr="003A56BD" w:rsidRDefault="00752A3B" w:rsidP="00752A3B">
      <w:r w:rsidRPr="0003590E">
        <w:rPr>
          <w:rStyle w:val="Style13ptBold"/>
          <w:b w:val="0"/>
        </w:rPr>
        <w:t>Salma</w:t>
      </w:r>
      <w:r>
        <w:rPr>
          <w:rStyle w:val="Style13ptBold"/>
        </w:rPr>
        <w:t xml:space="preserve"> </w:t>
      </w:r>
      <w:r w:rsidRPr="003A56BD">
        <w:rPr>
          <w:rStyle w:val="Style13ptBold"/>
        </w:rPr>
        <w:t>Monani</w:t>
      </w:r>
      <w:r>
        <w:rPr>
          <w:rStyle w:val="Style13ptBold"/>
        </w:rPr>
        <w:t xml:space="preserve"> 16</w:t>
      </w:r>
      <w:r w:rsidRPr="003A56BD">
        <w:t>, Associate Professor of Environmenta</w:t>
      </w:r>
      <w:r>
        <w:t>l Studies @ Gettysburg College</w:t>
      </w:r>
      <w:r w:rsidRPr="003A56BD">
        <w:t xml:space="preserve">, </w:t>
      </w:r>
      <w:proofErr w:type="gramStart"/>
      <w:r w:rsidRPr="003A56BD">
        <w:t>Ecocriticism</w:t>
      </w:r>
      <w:proofErr w:type="gramEnd"/>
      <w:r w:rsidRPr="003A56BD">
        <w:t xml:space="preserve"> and Indigenous Studies: Conversation</w:t>
      </w:r>
      <w:r>
        <w:t>s from Earth to Cosmos, p.ebook</w:t>
      </w:r>
    </w:p>
    <w:p w14:paraId="575A3F48" w14:textId="77777777" w:rsidR="00752A3B" w:rsidRPr="0003590E" w:rsidRDefault="00752A3B" w:rsidP="00752A3B">
      <w:pPr>
        <w:rPr>
          <w:sz w:val="12"/>
        </w:rPr>
      </w:pPr>
      <w:r w:rsidRPr="00F40837">
        <w:rPr>
          <w:rStyle w:val="Emphasis"/>
          <w:highlight w:val="cyan"/>
        </w:rPr>
        <w:t>Idle No More</w:t>
      </w:r>
      <w:r w:rsidRPr="0003590E">
        <w:rPr>
          <w:sz w:val="12"/>
          <w:highlight w:val="cyan"/>
        </w:rPr>
        <w:t xml:space="preserve">, </w:t>
      </w:r>
      <w:r w:rsidRPr="00F40837">
        <w:rPr>
          <w:rStyle w:val="Emphasis"/>
          <w:highlight w:val="cyan"/>
        </w:rPr>
        <w:t>anti-frack,</w:t>
      </w:r>
      <w:r w:rsidRPr="0003590E">
        <w:rPr>
          <w:sz w:val="12"/>
          <w:highlight w:val="cyan"/>
        </w:rPr>
        <w:t xml:space="preserve"> </w:t>
      </w:r>
      <w:r w:rsidRPr="00F40837">
        <w:rPr>
          <w:rStyle w:val="StyleUnderline"/>
          <w:highlight w:val="cyan"/>
        </w:rPr>
        <w:t>and</w:t>
      </w:r>
      <w:r w:rsidRPr="0003590E">
        <w:rPr>
          <w:sz w:val="12"/>
          <w:highlight w:val="cyan"/>
        </w:rPr>
        <w:t xml:space="preserve"> </w:t>
      </w:r>
      <w:r w:rsidRPr="00F40837">
        <w:rPr>
          <w:rStyle w:val="Emphasis"/>
          <w:highlight w:val="cyan"/>
        </w:rPr>
        <w:t>anti—tar sands activism</w:t>
      </w:r>
      <w:r w:rsidRPr="0003590E">
        <w:rPr>
          <w:sz w:val="12"/>
        </w:rPr>
        <w:t xml:space="preserve"> </w:t>
      </w:r>
      <w:proofErr w:type="gramStart"/>
      <w:r w:rsidRPr="00F40837">
        <w:rPr>
          <w:rStyle w:val="StyleUnderline"/>
          <w:highlight w:val="cyan"/>
        </w:rPr>
        <w:t>confront</w:t>
      </w:r>
      <w:proofErr w:type="gramEnd"/>
      <w:r w:rsidRPr="003A56BD">
        <w:rPr>
          <w:rStyle w:val="StyleUnderline"/>
        </w:rPr>
        <w:t xml:space="preserve"> mutually reinforcing </w:t>
      </w:r>
      <w:r w:rsidRPr="00F40837">
        <w:rPr>
          <w:rStyle w:val="StyleUnderline"/>
          <w:highlight w:val="cyan"/>
        </w:rPr>
        <w:t xml:space="preserve">threats to </w:t>
      </w:r>
      <w:r w:rsidRPr="00F40837">
        <w:rPr>
          <w:rStyle w:val="Emphasis"/>
          <w:highlight w:val="cyan"/>
        </w:rPr>
        <w:t>Indigenous sovereignty</w:t>
      </w:r>
      <w:r w:rsidRPr="0003590E">
        <w:rPr>
          <w:sz w:val="12"/>
        </w:rPr>
        <w:t xml:space="preserve"> </w:t>
      </w:r>
      <w:r w:rsidRPr="00F40837">
        <w:rPr>
          <w:rStyle w:val="StyleUnderline"/>
          <w:highlight w:val="cyan"/>
        </w:rPr>
        <w:t>and</w:t>
      </w:r>
      <w:r w:rsidRPr="0003590E">
        <w:rPr>
          <w:sz w:val="12"/>
        </w:rPr>
        <w:t xml:space="preserve"> </w:t>
      </w:r>
      <w:r w:rsidRPr="003A56BD">
        <w:rPr>
          <w:rStyle w:val="Emphasis"/>
        </w:rPr>
        <w:t xml:space="preserve">cultural </w:t>
      </w:r>
      <w:r w:rsidRPr="00F40837">
        <w:rPr>
          <w:rStyle w:val="Emphasis"/>
          <w:highlight w:val="cyan"/>
        </w:rPr>
        <w:t>survival</w:t>
      </w:r>
      <w:r w:rsidRPr="0003590E">
        <w:rPr>
          <w:sz w:val="12"/>
        </w:rPr>
        <w:t xml:space="preserve">. </w:t>
      </w:r>
      <w:r w:rsidRPr="003A56BD">
        <w:rPr>
          <w:rStyle w:val="StyleUnderline"/>
        </w:rPr>
        <w:t xml:space="preserve">All these </w:t>
      </w:r>
      <w:r w:rsidRPr="00F40837">
        <w:rPr>
          <w:rStyle w:val="StyleUnderline"/>
          <w:highlight w:val="cyan"/>
        </w:rPr>
        <w:t>struggles</w:t>
      </w:r>
      <w:r w:rsidRPr="003A56BD">
        <w:rPr>
          <w:rStyle w:val="StyleUnderline"/>
        </w:rPr>
        <w:t xml:space="preserve"> </w:t>
      </w:r>
      <w:r w:rsidRPr="00F40837">
        <w:rPr>
          <w:rStyle w:val="StyleUnderline"/>
          <w:highlight w:val="cyan"/>
        </w:rPr>
        <w:t>are linked by</w:t>
      </w:r>
      <w:r w:rsidRPr="003A56BD">
        <w:rPr>
          <w:rStyle w:val="StyleUnderline"/>
        </w:rPr>
        <w:t xml:space="preserve"> the extraction of natural resources, especially fossil fuels, and the </w:t>
      </w:r>
      <w:r w:rsidRPr="00F40837">
        <w:rPr>
          <w:rStyle w:val="StyleUnderline"/>
          <w:highlight w:val="cyan"/>
        </w:rPr>
        <w:t xml:space="preserve">exercise of national power by </w:t>
      </w:r>
      <w:r w:rsidRPr="00F40837">
        <w:rPr>
          <w:rStyle w:val="Emphasis"/>
          <w:highlight w:val="cyan"/>
        </w:rPr>
        <w:t>settler governments</w:t>
      </w:r>
      <w:r w:rsidRPr="003A56BD">
        <w:rPr>
          <w:rStyle w:val="StyleUnderline"/>
        </w:rPr>
        <w:t xml:space="preserve"> </w:t>
      </w:r>
      <w:r w:rsidRPr="0003590E">
        <w:rPr>
          <w:sz w:val="12"/>
        </w:rPr>
        <w:t>(whether in the United States or Canada). The</w:t>
      </w:r>
      <w:r w:rsidRPr="003A56BD">
        <w:rPr>
          <w:rStyle w:val="StyleUnderline"/>
        </w:rPr>
        <w:t xml:space="preserve"> Healing Walk calls attention to the devastation of the earth and First Nations communities by tar sands mining in the Athabasca River Basin</w:t>
      </w:r>
      <w:r w:rsidRPr="0003590E">
        <w:rPr>
          <w:sz w:val="12"/>
        </w:rPr>
        <w:t xml:space="preserve">.’ The Alberta tar sands are located underneath boreal forest, which provides habitat Lo wildlife and sLibsistence hunting, fishing, and gathering of food and medicines to local Cree, Dene, and Métis communities. The scale of the mining is massive, the largest industrial project on the planet (Weis et al. 2014, 4). In addition to destroying habitat, tar sands mining pollutes groundwater, threatening human health and food security of First Nations communities (Weis et al. 2014, 9). Crystal Lameman (Beaver Lake Cree Nation) describes the multiple impacts on her community (2014, 120). These losses are spiritual and collective: as Lameman observes “My children cannot safely drink water straight from the land in the way I did as a child, and in the way my aunts, uncles, parents, and grandparents (lid ... They cannot fully appreciate how water has life-giving abilities” (2014, 120). Further, Lameman expresses the way the loss of subsistence practices of hunting and gathering damages collective ways of knowing and ways of life: “our oral histories, knowledge systems, and teaching are under attack ... The elderly could talk of these medicinal plants with ease, knowing where they could be found in abundance. We are losing these connections with the land” (2014, 121). </w:t>
      </w:r>
      <w:r w:rsidRPr="003A56BD">
        <w:rPr>
          <w:rStyle w:val="StyleUnderline"/>
        </w:rPr>
        <w:t>Globally, the tar sands release carbon dioxide that accelerates climate destabilization, and this particularly impacts Indigenous peoples, as</w:t>
      </w:r>
      <w:r w:rsidRPr="0003590E">
        <w:rPr>
          <w:sz w:val="12"/>
        </w:rPr>
        <w:t xml:space="preserve"> Clayton </w:t>
      </w:r>
      <w:r w:rsidRPr="003A56BD">
        <w:rPr>
          <w:rStyle w:val="StyleUnderline"/>
        </w:rPr>
        <w:t>Thomas-Muller</w:t>
      </w:r>
      <w:r w:rsidRPr="0003590E">
        <w:rPr>
          <w:sz w:val="12"/>
        </w:rPr>
        <w:t xml:space="preserve"> (Mathais Colomb Cree Nation) </w:t>
      </w:r>
      <w:r w:rsidRPr="003A56BD">
        <w:rPr>
          <w:rStyle w:val="StyleUnderline"/>
        </w:rPr>
        <w:t>explains</w:t>
      </w:r>
      <w:r w:rsidRPr="0003590E">
        <w:rPr>
          <w:sz w:val="12"/>
        </w:rPr>
        <w:t xml:space="preserve">: </w:t>
      </w:r>
      <w:r w:rsidRPr="003A56BD">
        <w:rPr>
          <w:rStyle w:val="StyleUnderline"/>
        </w:rPr>
        <w:t xml:space="preserve">The carbon footprint of the tar sands, the full life cycle of it, is driving </w:t>
      </w:r>
      <w:r w:rsidRPr="003A56BD">
        <w:rPr>
          <w:rStyle w:val="Emphasis"/>
        </w:rPr>
        <w:t>catastrophic climate change</w:t>
      </w:r>
      <w:r w:rsidRPr="0003590E">
        <w:rPr>
          <w:sz w:val="12"/>
        </w:rPr>
        <w:t xml:space="preserve">, </w:t>
      </w:r>
      <w:r w:rsidRPr="003A56BD">
        <w:rPr>
          <w:rStyle w:val="StyleUnderline"/>
        </w:rPr>
        <w:t>which of course disproportionately affects indigenous peoples and coastal-dwelling peoples all over Mother</w:t>
      </w:r>
      <w:r w:rsidRPr="0003590E">
        <w:rPr>
          <w:sz w:val="12"/>
        </w:rPr>
        <w:t xml:space="preserve"> Earth, I think most directly people in the arctic, and of course people from small island states who are seeing their entire nations submerge under rising sea levels. (“TRNN Replay” 2013) The Canadian tar sands store 240 gigatons of carbon (Hansen 2012; McKibben 2012). James Hansen of NASA has said that if all the carbon stored in the Canadian tar sands is released into the earth’s atmosphere, it would mean “game over for the climate” (Hansen 2012). The Healing Walk takes place in the center of this destruction, in an extraction site off Route 63 north of Fort McMurray in Alberta, passing a Suncor facility and then leading through Syncrude mines, processing plants, and worker hoting (Thomas-Muller 2013). This is land within Treaty 8 (signed in 1899) between Canada and First Nations (Treaty 8 First Nations of Canada). Treaty 8 is in dispute, especially in erms of the protections it offers lo Indigenous ways of life including hunting, fishing, and gathering—all of which are being disrupted by tar sands mining (Treaty 8 First Nations of Canada). In addition, the Athahasca River impacts the territories of First Nationslands governed by Treaties 6, 7, and il (see “Healing Gathering” n.d.). </w:t>
      </w:r>
      <w:r w:rsidRPr="00F40837">
        <w:rPr>
          <w:rStyle w:val="Emphasis"/>
          <w:highlight w:val="cyan"/>
        </w:rPr>
        <w:t>The apocalyptic scale</w:t>
      </w:r>
      <w:r w:rsidRPr="0003590E">
        <w:rPr>
          <w:sz w:val="12"/>
          <w:highlight w:val="cyan"/>
        </w:rPr>
        <w:t xml:space="preserve"> </w:t>
      </w:r>
      <w:r w:rsidRPr="00F40837">
        <w:rPr>
          <w:rStyle w:val="StyleUnderline"/>
          <w:highlight w:val="cyan"/>
        </w:rPr>
        <w:t xml:space="preserve">of the </w:t>
      </w:r>
      <w:r w:rsidRPr="00F40837">
        <w:rPr>
          <w:rStyle w:val="Emphasis"/>
          <w:highlight w:val="cyan"/>
        </w:rPr>
        <w:t>Alberta tar sands</w:t>
      </w:r>
      <w:r w:rsidRPr="00F40837">
        <w:rPr>
          <w:rStyle w:val="StyleUnderline"/>
          <w:highlight w:val="cyan"/>
        </w:rPr>
        <w:t xml:space="preserve"> has been documented in a series of </w:t>
      </w:r>
      <w:r w:rsidRPr="00F40837">
        <w:rPr>
          <w:rStyle w:val="Emphasis"/>
          <w:highlight w:val="cyan"/>
        </w:rPr>
        <w:t>photojournalistic essays</w:t>
      </w:r>
      <w:r w:rsidRPr="003A56BD">
        <w:rPr>
          <w:rStyle w:val="StyleUnderline"/>
        </w:rPr>
        <w:t xml:space="preserve"> and </w:t>
      </w:r>
      <w:r w:rsidRPr="003A56BD">
        <w:rPr>
          <w:rStyle w:val="Emphasis"/>
        </w:rPr>
        <w:t>documentary films</w:t>
      </w:r>
      <w:r w:rsidRPr="003A56BD">
        <w:rPr>
          <w:rStyle w:val="StyleUnderline"/>
        </w:rPr>
        <w:t xml:space="preserve"> that participants have </w:t>
      </w:r>
      <w:r w:rsidRPr="00F40837">
        <w:rPr>
          <w:rStyle w:val="Emphasis"/>
          <w:highlight w:val="cyan"/>
        </w:rPr>
        <w:t>freely shared through social media</w:t>
      </w:r>
      <w:r w:rsidRPr="0003590E">
        <w:rPr>
          <w:sz w:val="12"/>
        </w:rPr>
        <w:t xml:space="preserve">)° </w:t>
      </w:r>
      <w:r w:rsidRPr="003A56BD">
        <w:rPr>
          <w:rStyle w:val="StyleUnderline"/>
        </w:rPr>
        <w:t>In addition to these visual documentations of destruction</w:t>
      </w:r>
      <w:r w:rsidRPr="0003590E">
        <w:rPr>
          <w:sz w:val="12"/>
        </w:rPr>
        <w:t xml:space="preserve">, Jesse </w:t>
      </w:r>
      <w:r w:rsidRPr="003A56BD">
        <w:rPr>
          <w:rStyle w:val="StyleUnderline"/>
        </w:rPr>
        <w:t>Cardinal</w:t>
      </w:r>
      <w:r w:rsidRPr="0003590E">
        <w:rPr>
          <w:sz w:val="12"/>
        </w:rPr>
        <w:t xml:space="preserve"> (2014) </w:t>
      </w:r>
      <w:r w:rsidRPr="003A56BD">
        <w:rPr>
          <w:rStyle w:val="StyleUnderline"/>
        </w:rPr>
        <w:t>describes the sound of air cannons during the Walk</w:t>
      </w:r>
      <w:r w:rsidRPr="0003590E">
        <w:rPr>
          <w:sz w:val="12"/>
        </w:rPr>
        <w:t xml:space="preserve">, installed to prevent migrating waterfowl from landing in the tailing ponds after 1600 birds died this way in 2008 (131). Cardinal explains: Every year, more birds are returning Lo find their homes destroyed by more industry-access roads and industrial plants, more cleared and fractured land, more drained lakes ind mining pits. and more pipelines, tailing ponds, and oil spills. It breaks my heart to imagine these living beings, flying thousands and thousands of miles to come home, only to find an industrial wasteland. (2014, 128) </w:t>
      </w:r>
      <w:r w:rsidRPr="00F40837">
        <w:rPr>
          <w:rStyle w:val="StyleUnderline"/>
          <w:highlight w:val="cyan"/>
        </w:rPr>
        <w:t xml:space="preserve">The Healing Walk expresses this </w:t>
      </w:r>
      <w:r w:rsidRPr="00F40837">
        <w:rPr>
          <w:rStyle w:val="Emphasis"/>
          <w:highlight w:val="cyan"/>
        </w:rPr>
        <w:t>grief through movement</w:t>
      </w:r>
      <w:r w:rsidRPr="0003590E">
        <w:rPr>
          <w:sz w:val="12"/>
        </w:rPr>
        <w:t xml:space="preserve">. </w:t>
      </w:r>
      <w:r w:rsidRPr="00F40837">
        <w:rPr>
          <w:rStyle w:val="StyleUnderline"/>
          <w:highlight w:val="cyan"/>
        </w:rPr>
        <w:t>The</w:t>
      </w:r>
      <w:r w:rsidRPr="003A56BD">
        <w:rPr>
          <w:rStyle w:val="StyleUnderline"/>
        </w:rPr>
        <w:t xml:space="preserve"> Healing </w:t>
      </w:r>
      <w:r w:rsidRPr="00F40837">
        <w:rPr>
          <w:rStyle w:val="StyleUnderline"/>
          <w:highlight w:val="cyan"/>
        </w:rPr>
        <w:t xml:space="preserve">Walk was organized and led by the </w:t>
      </w:r>
      <w:r w:rsidRPr="00F40837">
        <w:rPr>
          <w:rStyle w:val="Emphasis"/>
          <w:highlight w:val="cyan"/>
        </w:rPr>
        <w:t>Keepers of the Athabasca</w:t>
      </w:r>
      <w:r w:rsidRPr="003A56BD">
        <w:rPr>
          <w:rStyle w:val="StyleUnderline"/>
        </w:rPr>
        <w:t xml:space="preserve">, </w:t>
      </w:r>
      <w:r w:rsidRPr="00F40837">
        <w:rPr>
          <w:rStyle w:val="StyleUnderline"/>
          <w:highlight w:val="cyan"/>
        </w:rPr>
        <w:t xml:space="preserve">a </w:t>
      </w:r>
      <w:r w:rsidRPr="00F40837">
        <w:rPr>
          <w:rStyle w:val="Emphasis"/>
          <w:highlight w:val="cyan"/>
        </w:rPr>
        <w:t>coalition of “First Nations</w:t>
      </w:r>
      <w:r w:rsidRPr="003A56BD">
        <w:rPr>
          <w:rStyle w:val="Emphasis"/>
        </w:rPr>
        <w:t xml:space="preserve">, </w:t>
      </w:r>
      <w:r w:rsidRPr="00F40837">
        <w:rPr>
          <w:rStyle w:val="Emphasis"/>
          <w:highlight w:val="cyan"/>
        </w:rPr>
        <w:t>Metis</w:t>
      </w:r>
      <w:r w:rsidRPr="003A56BD">
        <w:rPr>
          <w:rStyle w:val="Emphasis"/>
        </w:rPr>
        <w:t xml:space="preserve">, and </w:t>
      </w:r>
      <w:r w:rsidRPr="00F40837">
        <w:rPr>
          <w:rStyle w:val="Emphasis"/>
          <w:highlight w:val="cyan"/>
        </w:rPr>
        <w:t>Inuit peoples</w:t>
      </w:r>
      <w:r w:rsidRPr="003A56BD">
        <w:rPr>
          <w:rStyle w:val="StyleUnderline"/>
        </w:rPr>
        <w:t xml:space="preserve">, </w:t>
      </w:r>
      <w:r w:rsidRPr="00F40837">
        <w:rPr>
          <w:rStyle w:val="Emphasis"/>
          <w:highlight w:val="cyan"/>
        </w:rPr>
        <w:t>environmental groups</w:t>
      </w:r>
      <w:r w:rsidRPr="00F40837">
        <w:rPr>
          <w:rStyle w:val="StyleUnderline"/>
          <w:highlight w:val="cyan"/>
        </w:rPr>
        <w:t>, and</w:t>
      </w:r>
      <w:r w:rsidRPr="003A56BD">
        <w:rPr>
          <w:rStyle w:val="StyleUnderline"/>
        </w:rPr>
        <w:t xml:space="preserve"> </w:t>
      </w:r>
      <w:r w:rsidRPr="00F40837">
        <w:rPr>
          <w:rStyle w:val="Emphasis"/>
          <w:highlight w:val="cyan"/>
        </w:rPr>
        <w:t>concerned</w:t>
      </w:r>
      <w:r w:rsidRPr="003A56BD">
        <w:rPr>
          <w:rStyle w:val="Emphasis"/>
        </w:rPr>
        <w:t xml:space="preserve"> watershed </w:t>
      </w:r>
      <w:r w:rsidRPr="00F40837">
        <w:rPr>
          <w:rStyle w:val="Emphasis"/>
          <w:highlight w:val="cyan"/>
        </w:rPr>
        <w:t>citizens</w:t>
      </w:r>
      <w:r w:rsidRPr="0003590E">
        <w:rPr>
          <w:sz w:val="12"/>
        </w:rPr>
        <w:t xml:space="preserve">, </w:t>
      </w:r>
      <w:r w:rsidRPr="00F40837">
        <w:rPr>
          <w:rStyle w:val="StyleUnderline"/>
          <w:highlight w:val="cyan"/>
        </w:rPr>
        <w:t xml:space="preserve">and </w:t>
      </w:r>
      <w:r w:rsidRPr="00F40837">
        <w:rPr>
          <w:rStyle w:val="Emphasis"/>
          <w:highlight w:val="cyan"/>
        </w:rPr>
        <w:t>communities working together</w:t>
      </w:r>
      <w:r w:rsidRPr="003A56BD">
        <w:rPr>
          <w:rStyle w:val="StyleUnderline"/>
        </w:rPr>
        <w:t xml:space="preserve"> for the protection of air, water, and land, and thus, for all living things today</w:t>
      </w:r>
      <w:r w:rsidRPr="0003590E">
        <w:rPr>
          <w:sz w:val="12"/>
        </w:rPr>
        <w:t xml:space="preserve"> aind tomorrow in the Athabasca River and Like Watershed” (“Keepers of the Athabasca” 2016, “Our concerns and actions” page ). The leadership of the local First Nations was evident throughout the event, a powerful assembly of elders and young organizers; it was also clear that women are central to the Healing Walk and to the ongoing work against tar sands destruction. The Healing Walk included a day of teaching and learning at Indian Beach on Willow Lake near Anzac, Alberta, about 50 km south of Fort McMurray (“Schedule,” “Logistics,” Tar Sands Healing Walk). On the 400 km drive from Edmonton, the countryside shifts from industrial farming to open fields and forest. But </w:t>
      </w:r>
      <w:r w:rsidRPr="003A56BD">
        <w:rPr>
          <w:rStyle w:val="StyleUnderline"/>
        </w:rPr>
        <w:t>the evidence of the tar sands development shows in the expansion of the highway on either side of the road and the massive trucks carrying equipment and pipe</w:t>
      </w:r>
      <w:r w:rsidRPr="0003590E">
        <w:rPr>
          <w:sz w:val="12"/>
        </w:rPr>
        <w:t xml:space="preserve">. </w:t>
      </w:r>
      <w:r w:rsidRPr="003A56BD">
        <w:rPr>
          <w:rStyle w:val="StyleUnderline"/>
        </w:rPr>
        <w:t xml:space="preserve">The day before the Walk was full of workshops with local elders and activists, who </w:t>
      </w:r>
      <w:r w:rsidRPr="003A56BD">
        <w:rPr>
          <w:rStyle w:val="Emphasis"/>
        </w:rPr>
        <w:t>spoke about the impact of tar sands mining on their lives and communities</w:t>
      </w:r>
      <w:r w:rsidRPr="0003590E">
        <w:rPr>
          <w:sz w:val="12"/>
        </w:rPr>
        <w:t>. The local First Nations served a feast Saturday night. The fifth Healing Walk in 2014 began with young women drumming and singing to wake participants.” The Healing Walk was led by First Nations elders, many of them women, and the walk moved at a slow and quiet pace. But this slow movement through the destruction can be exhausting; Dene drummers sustained the people. The local organizers and marshals were careful to keep walkers within the boundaries agreed to with the corporations and police. Police vehicles shadowed the walkers, but did not interfere, while some tanker truck drivers blew their horns in support. In walking as a collective and for healing, the act of walking becomes itself a ceremony</w:t>
      </w:r>
      <w:r w:rsidRPr="003A56BD">
        <w:rPr>
          <w:rStyle w:val="StyleUnderline"/>
        </w:rPr>
        <w:t xml:space="preserve">. It is essential to understand that the </w:t>
      </w:r>
      <w:r w:rsidRPr="003A56BD">
        <w:rPr>
          <w:rStyle w:val="StyleUnderline"/>
        </w:rPr>
        <w:lastRenderedPageBreak/>
        <w:t>Healing Walk is not a typical protest or political demonstration</w:t>
      </w:r>
      <w:r w:rsidRPr="0003590E">
        <w:rPr>
          <w:sz w:val="12"/>
        </w:rPr>
        <w:t xml:space="preserve">, as the Facebook page for the event explains: “The Healing Walk was horn out of a need to heal. The Healing Walk is not a rally, march, or protest, but an acknowledgement of the people and other living beings, the water, the land md the air, that is suffering due to our unhealthy energy addictions” (“Healing Gathering” 2016). Clayton Thomas-Muller (2013) describes the intentions of the Healing Walk in this way: “The idea was not to have a protest, but instead to engage in a meaningful ceremonial action to pray for the healing of Mother Earth. ... This was done by turning to ceremony and asking through prayer and the physical act of walking on the earth for the hearts of those harming Mother Earth through extreme energy extraction to be healed.” </w:t>
      </w:r>
      <w:r w:rsidRPr="003A56BD">
        <w:rPr>
          <w:rStyle w:val="StyleUnderline"/>
        </w:rPr>
        <w:t xml:space="preserve">The act of slowly walking through this apocalyptic industrial wasteland is a </w:t>
      </w:r>
      <w:r w:rsidRPr="003A56BD">
        <w:rPr>
          <w:rStyle w:val="Emphasis"/>
        </w:rPr>
        <w:t>compelling movement</w:t>
      </w:r>
      <w:r w:rsidRPr="0003590E">
        <w:rPr>
          <w:sz w:val="12"/>
        </w:rPr>
        <w:t xml:space="preserve">. It is a witness to the suffering of the earth. Thomas-Muller remembers: What I know is that a bear showed itself to us at the start of our walk and that it canied with it the teachings of courage and protection. Later, an eagle flew over us and it represented the teaching of truth and unconditional love. While we walked, we made offerings of tobacco and water on four strategic points along Highway 63. We prayed to each of the four directions anti ... called upon spirit, creator, mother earth, and </w:t>
      </w:r>
      <w:proofErr w:type="gramStart"/>
      <w:r w:rsidRPr="0003590E">
        <w:rPr>
          <w:sz w:val="12"/>
        </w:rPr>
        <w:t>all of</w:t>
      </w:r>
      <w:proofErr w:type="gramEnd"/>
      <w:r w:rsidRPr="0003590E">
        <w:rPr>
          <w:sz w:val="12"/>
        </w:rPr>
        <w:t xml:space="preserve"> the sacred elements to both heal the land and to touch the hearts, minds, and spirits of those responsible for her desecration. This was done so that the people destroying her could truly understand what they were doing. And wake up. (Thomas- Muller 2013) </w:t>
      </w:r>
      <w:r w:rsidRPr="00F40837">
        <w:rPr>
          <w:rStyle w:val="StyleUnderline"/>
          <w:highlight w:val="cyan"/>
        </w:rPr>
        <w:t xml:space="preserve">The </w:t>
      </w:r>
      <w:r w:rsidRPr="00F40837">
        <w:rPr>
          <w:rStyle w:val="Emphasis"/>
          <w:highlight w:val="cyan"/>
        </w:rPr>
        <w:t>Healing Walk</w:t>
      </w:r>
      <w:r w:rsidRPr="00F40837">
        <w:rPr>
          <w:rStyle w:val="StyleUnderline"/>
          <w:highlight w:val="cyan"/>
        </w:rPr>
        <w:t xml:space="preserve"> is an example of </w:t>
      </w:r>
      <w:r w:rsidRPr="00F40837">
        <w:rPr>
          <w:rStyle w:val="Emphasis"/>
          <w:highlight w:val="cyan"/>
        </w:rPr>
        <w:t>coalitional politics</w:t>
      </w:r>
      <w:r w:rsidRPr="0003590E">
        <w:rPr>
          <w:sz w:val="12"/>
        </w:rPr>
        <w:t xml:space="preserve"> </w:t>
      </w:r>
      <w:r w:rsidRPr="00F40837">
        <w:rPr>
          <w:rStyle w:val="StyleUnderline"/>
          <w:highlight w:val="cyan"/>
        </w:rPr>
        <w:t xml:space="preserve">that offers hope for further </w:t>
      </w:r>
      <w:r w:rsidRPr="00F40837">
        <w:rPr>
          <w:rStyle w:val="Emphasis"/>
          <w:highlight w:val="cyan"/>
        </w:rPr>
        <w:t>decolonial work</w:t>
      </w:r>
      <w:r w:rsidRPr="003A56BD">
        <w:rPr>
          <w:rStyle w:val="Emphasis"/>
        </w:rPr>
        <w:t xml:space="preserve"> </w:t>
      </w:r>
      <w:r w:rsidRPr="00F40837">
        <w:rPr>
          <w:rStyle w:val="StyleUnderline"/>
          <w:highlight w:val="cyan"/>
        </w:rPr>
        <w:t xml:space="preserve">through the power of </w:t>
      </w:r>
      <w:r w:rsidRPr="00F40837">
        <w:rPr>
          <w:rStyle w:val="Emphasis"/>
          <w:highlight w:val="cyan"/>
        </w:rPr>
        <w:t>“bodies in alliance”</w:t>
      </w:r>
      <w:r w:rsidRPr="0003590E">
        <w:rPr>
          <w:sz w:val="12"/>
        </w:rPr>
        <w:t xml:space="preserve"> (Butler 2011). </w:t>
      </w:r>
      <w:r w:rsidRPr="003A56BD">
        <w:rPr>
          <w:rStyle w:val="StyleUnderline"/>
        </w:rPr>
        <w:t>While the event was organized and led by local First Nations</w:t>
      </w:r>
      <w:r w:rsidRPr="0003590E">
        <w:rPr>
          <w:sz w:val="12"/>
        </w:rPr>
        <w:t xml:space="preserve">, </w:t>
      </w:r>
      <w:r w:rsidRPr="003A56BD">
        <w:rPr>
          <w:rStyle w:val="StyleUnderline"/>
        </w:rPr>
        <w:t xml:space="preserve">Indigenous </w:t>
      </w:r>
      <w:r w:rsidRPr="00F40837">
        <w:rPr>
          <w:rStyle w:val="StyleUnderline"/>
          <w:highlight w:val="cyan"/>
        </w:rPr>
        <w:t>peoples from throughout the United States and Canada participated in a show of solidarity</w:t>
      </w:r>
      <w:r w:rsidRPr="0003590E">
        <w:rPr>
          <w:sz w:val="12"/>
        </w:rPr>
        <w:t xml:space="preserve">. In addition, </w:t>
      </w:r>
      <w:r w:rsidRPr="00F40837">
        <w:rPr>
          <w:rStyle w:val="StyleUnderline"/>
          <w:highlight w:val="cyan"/>
        </w:rPr>
        <w:t>the Walk has welcomed non-Indigenous allies</w:t>
      </w:r>
      <w:r w:rsidRPr="003A56BD">
        <w:rPr>
          <w:rStyle w:val="StyleUnderline"/>
        </w:rPr>
        <w:t xml:space="preserve"> to participate</w:t>
      </w:r>
      <w:r w:rsidRPr="0003590E">
        <w:rPr>
          <w:sz w:val="12"/>
        </w:rPr>
        <w:t xml:space="preserve"> and learn. </w:t>
      </w:r>
      <w:r w:rsidRPr="003A56BD">
        <w:rPr>
          <w:rStyle w:val="Emphasis"/>
        </w:rPr>
        <w:t xml:space="preserve">The conjunction of </w:t>
      </w:r>
      <w:r w:rsidRPr="00F40837">
        <w:rPr>
          <w:rStyle w:val="Emphasis"/>
          <w:highlight w:val="cyan"/>
        </w:rPr>
        <w:t>fossil fuel extraction</w:t>
      </w:r>
      <w:r w:rsidRPr="003A56BD">
        <w:rPr>
          <w:rStyle w:val="Emphasis"/>
        </w:rPr>
        <w:t xml:space="preserve"> and climate change </w:t>
      </w:r>
      <w:r w:rsidRPr="00F40837">
        <w:rPr>
          <w:rStyle w:val="Emphasis"/>
          <w:highlight w:val="cyan"/>
        </w:rPr>
        <w:t>is a threat to all life</w:t>
      </w:r>
      <w:r w:rsidRPr="003A56BD">
        <w:rPr>
          <w:rStyle w:val="Emphasis"/>
        </w:rPr>
        <w:t xml:space="preserve"> on earth</w:t>
      </w:r>
      <w:r w:rsidRPr="0003590E">
        <w:rPr>
          <w:sz w:val="12"/>
        </w:rPr>
        <w:t xml:space="preserve">. </w:t>
      </w:r>
      <w:r w:rsidRPr="00F40837">
        <w:rPr>
          <w:rStyle w:val="StyleUnderline"/>
          <w:highlight w:val="cyan"/>
        </w:rPr>
        <w:t>Indigenous movements</w:t>
      </w:r>
      <w:r w:rsidRPr="003A56BD">
        <w:rPr>
          <w:rStyle w:val="StyleUnderline"/>
        </w:rPr>
        <w:t xml:space="preserve"> not only protect land and water for all people</w:t>
      </w:r>
      <w:r w:rsidRPr="0003590E">
        <w:rPr>
          <w:sz w:val="12"/>
        </w:rPr>
        <w:t xml:space="preserve">; </w:t>
      </w:r>
      <w:r w:rsidRPr="003A56BD">
        <w:rPr>
          <w:rStyle w:val="StyleUnderline"/>
        </w:rPr>
        <w:t>these movements</w:t>
      </w:r>
      <w:r w:rsidRPr="0003590E">
        <w:rPr>
          <w:sz w:val="12"/>
        </w:rPr>
        <w:t xml:space="preserve">, by standing on the front lines, </w:t>
      </w:r>
      <w:r w:rsidRPr="003A56BD">
        <w:rPr>
          <w:rStyle w:val="Emphasis"/>
        </w:rPr>
        <w:t xml:space="preserve">also </w:t>
      </w:r>
      <w:r w:rsidRPr="00F40837">
        <w:rPr>
          <w:rStyle w:val="Emphasis"/>
          <w:highlight w:val="cyan"/>
        </w:rPr>
        <w:t>expose the operations of settler colonialism</w:t>
      </w:r>
      <w:r w:rsidRPr="003A56BD">
        <w:rPr>
          <w:rStyle w:val="Emphasis"/>
        </w:rPr>
        <w:t xml:space="preserve"> </w:t>
      </w:r>
      <w:r w:rsidRPr="003A56BD">
        <w:rPr>
          <w:rStyle w:val="StyleUnderline"/>
        </w:rPr>
        <w:t xml:space="preserve">in the present </w:t>
      </w:r>
      <w:r w:rsidRPr="00F40837">
        <w:rPr>
          <w:rStyle w:val="StyleUnderline"/>
          <w:highlight w:val="cyan"/>
        </w:rPr>
        <w:t>and offer the opportunity to shift</w:t>
      </w:r>
      <w:r w:rsidRPr="0003590E">
        <w:rPr>
          <w:sz w:val="12"/>
          <w:highlight w:val="cyan"/>
        </w:rPr>
        <w:t xml:space="preserve"> </w:t>
      </w:r>
      <w:r w:rsidRPr="00F40837">
        <w:rPr>
          <w:rStyle w:val="Emphasis"/>
          <w:highlight w:val="cyan"/>
        </w:rPr>
        <w:t>the trajectory of the future</w:t>
      </w:r>
      <w:r w:rsidRPr="0003590E">
        <w:rPr>
          <w:sz w:val="12"/>
        </w:rPr>
        <w:t xml:space="preserve">. </w:t>
      </w:r>
      <w:r w:rsidRPr="003A56BD">
        <w:rPr>
          <w:rStyle w:val="StyleUnderline"/>
        </w:rPr>
        <w:t>Just as</w:t>
      </w:r>
      <w:r w:rsidRPr="0003590E">
        <w:rPr>
          <w:sz w:val="12"/>
        </w:rPr>
        <w:t xml:space="preserve"> Amanda </w:t>
      </w:r>
      <w:r w:rsidRPr="003A56BD">
        <w:rPr>
          <w:rStyle w:val="StyleUnderline"/>
        </w:rPr>
        <w:t>Polchies refused to be moved as she touched the earth and raised an eagle feather lo the sky</w:t>
      </w:r>
      <w:r w:rsidRPr="0003590E">
        <w:rPr>
          <w:sz w:val="12"/>
        </w:rPr>
        <w:t xml:space="preserve">, </w:t>
      </w:r>
      <w:r w:rsidRPr="00F40837">
        <w:rPr>
          <w:rStyle w:val="Emphasis"/>
          <w:highlight w:val="cyan"/>
        </w:rPr>
        <w:t>Idle No More</w:t>
      </w:r>
      <w:r w:rsidRPr="0003590E">
        <w:rPr>
          <w:sz w:val="12"/>
          <w:highlight w:val="cyan"/>
        </w:rPr>
        <w:t xml:space="preserve">, </w:t>
      </w:r>
      <w:r w:rsidRPr="00F40837">
        <w:rPr>
          <w:rStyle w:val="Emphasis"/>
          <w:highlight w:val="cyan"/>
        </w:rPr>
        <w:t>the Healing Walk</w:t>
      </w:r>
      <w:r w:rsidRPr="0003590E">
        <w:rPr>
          <w:sz w:val="12"/>
          <w:highlight w:val="cyan"/>
        </w:rPr>
        <w:t xml:space="preserve">, </w:t>
      </w:r>
      <w:r w:rsidRPr="00F40837">
        <w:rPr>
          <w:rStyle w:val="StyleUnderline"/>
          <w:highlight w:val="cyan"/>
        </w:rPr>
        <w:t>and</w:t>
      </w:r>
      <w:r w:rsidRPr="0003590E">
        <w:rPr>
          <w:sz w:val="12"/>
          <w:highlight w:val="cyan"/>
        </w:rPr>
        <w:t xml:space="preserve"> </w:t>
      </w:r>
      <w:r w:rsidRPr="00F40837">
        <w:rPr>
          <w:rStyle w:val="Emphasis"/>
          <w:highlight w:val="cyan"/>
        </w:rPr>
        <w:t>other Indigenous social movements</w:t>
      </w:r>
      <w:r w:rsidRPr="0003590E">
        <w:rPr>
          <w:sz w:val="12"/>
          <w:highlight w:val="cyan"/>
        </w:rPr>
        <w:t xml:space="preserve"> </w:t>
      </w:r>
      <w:r w:rsidRPr="00F40837">
        <w:rPr>
          <w:rStyle w:val="StyleUnderline"/>
          <w:highlight w:val="cyan"/>
        </w:rPr>
        <w:t>stand with the powers of the land and water</w:t>
      </w:r>
      <w:r w:rsidRPr="0003590E">
        <w:rPr>
          <w:sz w:val="12"/>
        </w:rPr>
        <w:t xml:space="preserve">. Nitanis </w:t>
      </w:r>
      <w:r w:rsidRPr="003A56BD">
        <w:rPr>
          <w:rStyle w:val="StyleUnderline"/>
        </w:rPr>
        <w:t>Desiarlais</w:t>
      </w:r>
      <w:r w:rsidRPr="0003590E">
        <w:rPr>
          <w:sz w:val="12"/>
        </w:rPr>
        <w:t xml:space="preserve"> (Cree/Métis, Tsimshian), </w:t>
      </w:r>
      <w:r w:rsidRPr="003A56BD">
        <w:rPr>
          <w:rStyle w:val="StyleUnderline"/>
        </w:rPr>
        <w:t xml:space="preserve">reflecting on the </w:t>
      </w:r>
      <w:r w:rsidRPr="0003590E">
        <w:rPr>
          <w:sz w:val="12"/>
        </w:rPr>
        <w:t xml:space="preserve">2014 </w:t>
      </w:r>
      <w:r w:rsidRPr="003A56BD">
        <w:rPr>
          <w:rStyle w:val="StyleUnderline"/>
        </w:rPr>
        <w:t>Healing Walk</w:t>
      </w:r>
      <w:r w:rsidRPr="0003590E">
        <w:rPr>
          <w:sz w:val="12"/>
        </w:rPr>
        <w:t xml:space="preserve">, </w:t>
      </w:r>
      <w:r w:rsidRPr="003A56BD">
        <w:rPr>
          <w:rStyle w:val="StyleUnderline"/>
        </w:rPr>
        <w:t>recalls a friend’s observation that “we are walking with the power of the water.”</w:t>
      </w:r>
      <w:r w:rsidRPr="0003590E">
        <w:rPr>
          <w:sz w:val="12"/>
        </w:rPr>
        <w:t xml:space="preserve">1’ In the 2015 elections, ten First Nations, Inuit, and Métis members of Parliament were elected to serve in Canada (McKenna 2015). </w:t>
      </w:r>
      <w:r w:rsidRPr="00F40837">
        <w:rPr>
          <w:rStyle w:val="Emphasis"/>
          <w:highlight w:val="cyan"/>
        </w:rPr>
        <w:t>Royal Dutch Shell has cancelled its plans for drilling in the Arctic</w:t>
      </w:r>
      <w:r w:rsidRPr="0003590E">
        <w:rPr>
          <w:sz w:val="12"/>
        </w:rPr>
        <w:t xml:space="preserve"> (Krauss i,ul Reed 2015). U.S. President Barack </w:t>
      </w:r>
      <w:r w:rsidRPr="00153DAC">
        <w:rPr>
          <w:rStyle w:val="NormalCard"/>
          <w:sz w:val="16"/>
        </w:rPr>
        <w:t xml:space="preserve">Obama has rejected the Keystone XL Pipeline (Davenport 2015). </w:t>
      </w:r>
      <w:proofErr w:type="gramStart"/>
      <w:r w:rsidRPr="00153DAC">
        <w:rPr>
          <w:rStyle w:val="NormalCard"/>
          <w:sz w:val="16"/>
        </w:rPr>
        <w:t>In the midst of</w:t>
      </w:r>
      <w:proofErr w:type="gramEnd"/>
      <w:r w:rsidRPr="00153DAC">
        <w:rPr>
          <w:rStyle w:val="NormalCard"/>
          <w:sz w:val="16"/>
        </w:rPr>
        <w:t xml:space="preserve"> colonial violence and the threat of climate change, </w:t>
      </w:r>
      <w:r w:rsidRPr="00153DAC">
        <w:rPr>
          <w:rStyle w:val="NormalCard"/>
          <w:sz w:val="16"/>
          <w:highlight w:val="cyan"/>
        </w:rPr>
        <w:t>this is a powerful movement to witness, and an invitation to place our “bodies in alliance” (</w:t>
      </w:r>
      <w:r w:rsidRPr="00153DAC">
        <w:rPr>
          <w:rStyle w:val="NormalCard"/>
          <w:sz w:val="16"/>
        </w:rPr>
        <w:t>Butler 201 1).</w:t>
      </w:r>
      <w:r w:rsidRPr="00153DAC">
        <w:rPr>
          <w:sz w:val="4"/>
        </w:rPr>
        <w:t xml:space="preserve"> </w:t>
      </w:r>
    </w:p>
    <w:p w14:paraId="31C2CC01" w14:textId="77777777" w:rsidR="008374E1" w:rsidRPr="00E76480" w:rsidRDefault="008374E1" w:rsidP="008374E1">
      <w:pPr>
        <w:pStyle w:val="Heading4"/>
      </w:pPr>
      <w:r w:rsidRPr="00E76480">
        <w:t xml:space="preserve">Class is a key starting point—not to obscure intersecting inequalities, but to historicize them and address the engines of mass </w:t>
      </w:r>
      <w:r>
        <w:t>oppression</w:t>
      </w:r>
    </w:p>
    <w:p w14:paraId="1918FE75" w14:textId="77777777" w:rsidR="008374E1" w:rsidRPr="00296210" w:rsidRDefault="008374E1" w:rsidP="008374E1">
      <w:pPr>
        <w:rPr>
          <w:sz w:val="16"/>
        </w:rPr>
      </w:pPr>
      <w:r w:rsidRPr="009E1F61">
        <w:rPr>
          <w:rStyle w:val="Style13ptBold"/>
        </w:rPr>
        <w:t>Taylor 11</w:t>
      </w:r>
      <w:r w:rsidRPr="00E76480">
        <w:rPr>
          <w:rStyle w:val="swauthor"/>
          <w:sz w:val="16"/>
        </w:rPr>
        <w:t xml:space="preserve"> [Keeanga-Yamahtta Taylor, on the editorial board of the International Socialist Review and a doctoral student in African American Studies at Northwestern University; “Race, class and Marxism,” SocialistWorker.org, http://socialistworker.org/2011/01/04/race-class-and-marxism]</w:t>
      </w:r>
    </w:p>
    <w:p w14:paraId="6EE69BE7" w14:textId="77777777" w:rsidR="008374E1" w:rsidRDefault="008374E1" w:rsidP="008374E1">
      <w:pPr>
        <w:rPr>
          <w:sz w:val="14"/>
        </w:rPr>
      </w:pPr>
      <w:r w:rsidRPr="00E76480">
        <w:rPr>
          <w:sz w:val="14"/>
        </w:rPr>
        <w:t xml:space="preserve">Marxists believe that the potential for that kind of unity is dependant on battles and struggles against racism today. Without a commitment by revolutionary organizations in the here and now to the fight against racism, working-class unity will never be </w:t>
      </w:r>
      <w:proofErr w:type="gramStart"/>
      <w:r w:rsidRPr="00E76480">
        <w:rPr>
          <w:sz w:val="14"/>
        </w:rPr>
        <w:t>achieved</w:t>
      </w:r>
      <w:proofErr w:type="gramEnd"/>
      <w:r w:rsidRPr="00E76480">
        <w:rPr>
          <w:sz w:val="14"/>
        </w:rPr>
        <w:t xml:space="preserve"> and the revolutionary potential of the working class will never be realized. Yet despite all the evidence of this commitment to fighting racism over many decades, </w:t>
      </w:r>
      <w:r w:rsidRPr="00C709E9">
        <w:rPr>
          <w:rStyle w:val="StyleUnderline"/>
          <w:highlight w:val="cyan"/>
        </w:rPr>
        <w:t>Marxism has been maligned as</w:t>
      </w:r>
      <w:r w:rsidRPr="00E76480">
        <w:rPr>
          <w:u w:val="single"/>
        </w:rPr>
        <w:t xml:space="preserve">, at best, </w:t>
      </w:r>
      <w:r w:rsidRPr="00C709E9">
        <w:rPr>
          <w:rStyle w:val="StyleUnderline"/>
          <w:highlight w:val="cyan"/>
        </w:rPr>
        <w:t>"blind" to combating racism</w:t>
      </w:r>
      <w:r w:rsidRPr="00C709E9">
        <w:rPr>
          <w:sz w:val="14"/>
          <w:highlight w:val="cyan"/>
        </w:rPr>
        <w:t xml:space="preserve"> </w:t>
      </w:r>
      <w:r w:rsidRPr="00C709E9">
        <w:rPr>
          <w:rStyle w:val="StyleUnderline"/>
          <w:highlight w:val="cyan"/>
        </w:rPr>
        <w:t>and</w:t>
      </w:r>
      <w:r w:rsidRPr="00E76480">
        <w:rPr>
          <w:sz w:val="14"/>
        </w:rPr>
        <w:t xml:space="preserve">, at worst, </w:t>
      </w:r>
      <w:r w:rsidRPr="00C709E9">
        <w:rPr>
          <w:rStyle w:val="StyleUnderline"/>
          <w:highlight w:val="cyan"/>
        </w:rPr>
        <w:t>"incapable" of it. For example</w:t>
      </w:r>
      <w:r w:rsidRPr="00E76480">
        <w:rPr>
          <w:sz w:val="14"/>
        </w:rPr>
        <w:t>, in an article published last summer, popular commentator and self-described "</w:t>
      </w:r>
      <w:r w:rsidRPr="00E76480">
        <w:rPr>
          <w:u w:val="single"/>
        </w:rPr>
        <w:t xml:space="preserve">anti-racist" </w:t>
      </w:r>
      <w:r w:rsidRPr="00E76480">
        <w:rPr>
          <w:rStyle w:val="StyleUnderline"/>
        </w:rPr>
        <w:t>Tim Wise summarized the critique of "left activists" that he later defines as Marxists.</w:t>
      </w:r>
      <w:r w:rsidRPr="00E76480">
        <w:rPr>
          <w:sz w:val="14"/>
        </w:rPr>
        <w:t xml:space="preserve"> He writes: [L]eft activists often marginalize people of color by operating from a framework of extreme class reductionism, which holds that the "real" issue is class, not race, that "the only color that matters is green," and that issues like racism are mere "identity politics," which should take a backseat to promoting class-based universalism and programs to help working people. This reductionism, by ignoring the way that even middle class and affluent people of color face racism and color-based discrimination (and by presuming that low-income folks of color and low-income whites are equally oppressed, despite a wealth of evidence to the contrary) reinforces white denial, privileges white perspectivism and dismisses the lived reality of people of color. Even more, as we'll see, it ignores perhaps the most important political lesson regarding the interplay of race and class: namely, that the biggest reason why there is so little working-class consciousness and unity in the Untied States (and thus, why class-based programs to uplift all in need are so much weaker here than in the rest of the industrialized world), is precisely because of racism and the way that white racism has been deliberately inculcated among white working folks. Only by confronting that directly (rather than sidestepping it as class reductionists seek to do) can we ever hope to build cross-racial, </w:t>
      </w:r>
      <w:proofErr w:type="gramStart"/>
      <w:r w:rsidRPr="00E76480">
        <w:rPr>
          <w:sz w:val="14"/>
        </w:rPr>
        <w:t>class based</w:t>
      </w:r>
      <w:proofErr w:type="gramEnd"/>
      <w:r w:rsidRPr="00E76480">
        <w:rPr>
          <w:sz w:val="14"/>
        </w:rPr>
        <w:t xml:space="preserve"> coalitions. In other words, for the policies favored by the class reductionist to work--be they social democrats or Marxists--or even to come into being, racism and white supremacy must be challenged directly. Here, </w:t>
      </w:r>
      <w:r w:rsidRPr="00C709E9">
        <w:rPr>
          <w:highlight w:val="cyan"/>
          <w:u w:val="single"/>
        </w:rPr>
        <w:t xml:space="preserve">Wise accuses Marxism of: "extreme class reductionism," meaning </w:t>
      </w:r>
      <w:r w:rsidRPr="00E76480">
        <w:rPr>
          <w:u w:val="single"/>
        </w:rPr>
        <w:t xml:space="preserve">that </w:t>
      </w:r>
      <w:r w:rsidRPr="00C709E9">
        <w:rPr>
          <w:highlight w:val="cyan"/>
          <w:u w:val="single"/>
        </w:rPr>
        <w:t xml:space="preserve">Marxists </w:t>
      </w:r>
      <w:r w:rsidRPr="00E76480">
        <w:rPr>
          <w:u w:val="single"/>
        </w:rPr>
        <w:t xml:space="preserve">allegedly </w:t>
      </w:r>
      <w:r w:rsidRPr="00C709E9">
        <w:rPr>
          <w:highlight w:val="cyan"/>
          <w:u w:val="single"/>
        </w:rPr>
        <w:t xml:space="preserve">think </w:t>
      </w:r>
      <w:r w:rsidRPr="00E76480">
        <w:rPr>
          <w:u w:val="single"/>
        </w:rPr>
        <w:t xml:space="preserve">that </w:t>
      </w:r>
      <w:r w:rsidRPr="00C709E9">
        <w:rPr>
          <w:highlight w:val="cyan"/>
          <w:u w:val="single"/>
        </w:rPr>
        <w:t>class is more important than race</w:t>
      </w:r>
      <w:r w:rsidRPr="00E76480">
        <w:rPr>
          <w:rStyle w:val="StyleUnderline"/>
        </w:rPr>
        <w:t>; reducing struggles against racism to "mere identity politics"; and requiring that struggles against racism should "take a back seat" to struggles over economic issues.</w:t>
      </w:r>
      <w:r w:rsidRPr="00E76480">
        <w:rPr>
          <w:sz w:val="14"/>
        </w:rPr>
        <w:t xml:space="preserve"> </w:t>
      </w:r>
      <w:r w:rsidRPr="00C709E9">
        <w:rPr>
          <w:rStyle w:val="StyleUnderline"/>
          <w:highlight w:val="cyan"/>
        </w:rPr>
        <w:t>Wise also accuses</w:t>
      </w:r>
      <w:r w:rsidRPr="00C709E9">
        <w:rPr>
          <w:sz w:val="14"/>
          <w:highlight w:val="cyan"/>
        </w:rPr>
        <w:t xml:space="preserve"> </w:t>
      </w:r>
      <w:r w:rsidRPr="00E76480">
        <w:rPr>
          <w:sz w:val="14"/>
        </w:rPr>
        <w:t xml:space="preserve">so-called "left activists" </w:t>
      </w:r>
      <w:r w:rsidRPr="00C709E9">
        <w:rPr>
          <w:rStyle w:val="StyleUnderline"/>
          <w:highlight w:val="cyan"/>
        </w:rPr>
        <w:t>of</w:t>
      </w:r>
      <w:r w:rsidRPr="00C709E9">
        <w:rPr>
          <w:sz w:val="14"/>
          <w:highlight w:val="cyan"/>
        </w:rPr>
        <w:t xml:space="preserve"> </w:t>
      </w:r>
      <w:r w:rsidRPr="00E76480">
        <w:rPr>
          <w:sz w:val="14"/>
        </w:rPr>
        <w:t xml:space="preserve">reinforcing </w:t>
      </w:r>
      <w:r w:rsidRPr="00C709E9">
        <w:rPr>
          <w:rStyle w:val="StyleUnderline"/>
          <w:highlight w:val="cyan"/>
        </w:rPr>
        <w:t>"white denial" and "dismiss[ing] the</w:t>
      </w:r>
      <w:r w:rsidRPr="00C709E9">
        <w:rPr>
          <w:sz w:val="14"/>
          <w:highlight w:val="cyan"/>
        </w:rPr>
        <w:t xml:space="preserve"> </w:t>
      </w:r>
      <w:r w:rsidRPr="00E76480">
        <w:rPr>
          <w:sz w:val="14"/>
        </w:rPr>
        <w:t xml:space="preserve">lived </w:t>
      </w:r>
      <w:r w:rsidRPr="00C709E9">
        <w:rPr>
          <w:rStyle w:val="StyleUnderline"/>
          <w:highlight w:val="cyan"/>
        </w:rPr>
        <w:t>reality of people of color"--which, of course, presumes Left activists and Marxists to all be white</w:t>
      </w:r>
      <w:r w:rsidRPr="00E76480">
        <w:rPr>
          <w:sz w:val="14"/>
        </w:rPr>
        <w:t xml:space="preserve">. - - - - - - - - - - </w:t>
      </w:r>
      <w:r w:rsidRPr="00E76480">
        <w:rPr>
          <w:sz w:val="14"/>
        </w:rPr>
        <w:lastRenderedPageBreak/>
        <w:t xml:space="preserve">- - - - - </w:t>
      </w:r>
      <w:r w:rsidRPr="00C709E9">
        <w:rPr>
          <w:rStyle w:val="StyleUnderline"/>
          <w:highlight w:val="cyan"/>
        </w:rPr>
        <w:t xml:space="preserve">What do Marxists </w:t>
      </w:r>
      <w:proofErr w:type="gramStart"/>
      <w:r w:rsidRPr="00C709E9">
        <w:rPr>
          <w:rStyle w:val="StyleUnderline"/>
          <w:highlight w:val="cyan"/>
        </w:rPr>
        <w:t>actually say</w:t>
      </w:r>
      <w:proofErr w:type="gramEnd"/>
      <w:r w:rsidRPr="00C709E9">
        <w:rPr>
          <w:rStyle w:val="StyleUnderline"/>
          <w:highlight w:val="cyan"/>
        </w:rPr>
        <w:t>?</w:t>
      </w:r>
      <w:r w:rsidRPr="00E76480">
        <w:rPr>
          <w:rStyle w:val="StyleUnderline"/>
        </w:rPr>
        <w:t xml:space="preserve"> Marxists argue that </w:t>
      </w:r>
      <w:r w:rsidRPr="00C709E9">
        <w:rPr>
          <w:rStyle w:val="StyleUnderline"/>
          <w:highlight w:val="cyan"/>
        </w:rPr>
        <w:t>capitalism</w:t>
      </w:r>
      <w:r w:rsidRPr="00E76480">
        <w:rPr>
          <w:rStyle w:val="StyleUnderline"/>
        </w:rPr>
        <w:t xml:space="preserve"> is a system that is based on the exploitation of the many by the few.</w:t>
      </w:r>
      <w:r w:rsidRPr="00E76480">
        <w:rPr>
          <w:sz w:val="14"/>
        </w:rPr>
        <w:t xml:space="preserve"> </w:t>
      </w:r>
      <w:r w:rsidRPr="00E76480">
        <w:rPr>
          <w:u w:val="single"/>
        </w:rPr>
        <w:t xml:space="preserve">Because it is a system based on gross inequality, it </w:t>
      </w:r>
      <w:r w:rsidRPr="00C709E9">
        <w:rPr>
          <w:highlight w:val="cyan"/>
          <w:u w:val="single"/>
        </w:rPr>
        <w:t xml:space="preserve">requires </w:t>
      </w:r>
      <w:r w:rsidRPr="00E76480">
        <w:rPr>
          <w:u w:val="single"/>
        </w:rPr>
        <w:t xml:space="preserve">various </w:t>
      </w:r>
      <w:r w:rsidRPr="00C709E9">
        <w:rPr>
          <w:highlight w:val="cyan"/>
          <w:u w:val="single"/>
        </w:rPr>
        <w:t xml:space="preserve">tools to divide the majority--racism and </w:t>
      </w:r>
      <w:r w:rsidRPr="00E76480">
        <w:rPr>
          <w:u w:val="single"/>
        </w:rPr>
        <w:t xml:space="preserve">all </w:t>
      </w:r>
      <w:r w:rsidRPr="00C709E9">
        <w:rPr>
          <w:highlight w:val="cyan"/>
          <w:u w:val="single"/>
        </w:rPr>
        <w:t xml:space="preserve">oppressions </w:t>
      </w:r>
      <w:r w:rsidRPr="00E76480">
        <w:rPr>
          <w:u w:val="single"/>
        </w:rPr>
        <w:t xml:space="preserve">under capitalism </w:t>
      </w:r>
      <w:r w:rsidRPr="00C709E9">
        <w:rPr>
          <w:highlight w:val="cyan"/>
          <w:u w:val="single"/>
        </w:rPr>
        <w:t xml:space="preserve">serve this </w:t>
      </w:r>
      <w:r w:rsidRPr="00E76480">
        <w:rPr>
          <w:u w:val="single"/>
        </w:rPr>
        <w:t>purpose</w:t>
      </w:r>
      <w:r w:rsidRPr="00E76480">
        <w:rPr>
          <w:sz w:val="14"/>
        </w:rPr>
        <w:t xml:space="preserve">. Moreover, oppression is used to justify and "explain" unequal relationships in society that enrich the minority that live off the majority's labor. </w:t>
      </w:r>
      <w:r w:rsidRPr="00C709E9">
        <w:rPr>
          <w:rStyle w:val="StyleUnderline"/>
          <w:highlight w:val="cyan"/>
        </w:rPr>
        <w:t xml:space="preserve">Thus, racism developed initially to </w:t>
      </w:r>
      <w:r w:rsidRPr="00E76480">
        <w:rPr>
          <w:rStyle w:val="StyleUnderline"/>
        </w:rPr>
        <w:t xml:space="preserve">explain and </w:t>
      </w:r>
      <w:r w:rsidRPr="00C709E9">
        <w:rPr>
          <w:rStyle w:val="StyleUnderline"/>
          <w:highlight w:val="cyan"/>
        </w:rPr>
        <w:t>justify</w:t>
      </w:r>
      <w:r w:rsidRPr="00C709E9">
        <w:rPr>
          <w:highlight w:val="cyan"/>
          <w:u w:val="single"/>
        </w:rPr>
        <w:t xml:space="preserve"> </w:t>
      </w:r>
      <w:r w:rsidRPr="00E76480">
        <w:rPr>
          <w:u w:val="single"/>
        </w:rPr>
        <w:t xml:space="preserve">the </w:t>
      </w:r>
      <w:r w:rsidRPr="00C709E9">
        <w:rPr>
          <w:rStyle w:val="StyleUnderline"/>
          <w:highlight w:val="cyan"/>
        </w:rPr>
        <w:t>enslavement</w:t>
      </w:r>
      <w:r w:rsidRPr="00C709E9">
        <w:rPr>
          <w:highlight w:val="cyan"/>
          <w:u w:val="single"/>
        </w:rPr>
        <w:t xml:space="preserve"> </w:t>
      </w:r>
      <w:r w:rsidRPr="00E76480">
        <w:rPr>
          <w:u w:val="single"/>
        </w:rPr>
        <w:t>of Africans</w:t>
      </w:r>
      <w:r w:rsidRPr="00E76480">
        <w:rPr>
          <w:sz w:val="14"/>
        </w:rPr>
        <w:t xml:space="preserve">--because they were less than human and undeserving of liberty and freedom. Everyone accepts the idea that </w:t>
      </w:r>
      <w:r w:rsidRPr="00E76480">
        <w:rPr>
          <w:u w:val="single"/>
        </w:rPr>
        <w:t>the oppression of slaves was rooted in the class relations of exploitation under that system</w:t>
      </w:r>
      <w:r w:rsidRPr="00E76480">
        <w:rPr>
          <w:sz w:val="14"/>
        </w:rPr>
        <w:t xml:space="preserve">. Fewer recognize that </w:t>
      </w:r>
      <w:r w:rsidRPr="00C709E9">
        <w:rPr>
          <w:b/>
          <w:highlight w:val="cyan"/>
          <w:u w:val="single"/>
        </w:rPr>
        <w:t xml:space="preserve">under capitalism, wage slavery is the pivot around which </w:t>
      </w:r>
      <w:r w:rsidRPr="00E76480">
        <w:rPr>
          <w:b/>
          <w:u w:val="single"/>
        </w:rPr>
        <w:t xml:space="preserve">all other </w:t>
      </w:r>
      <w:r w:rsidRPr="00C709E9">
        <w:rPr>
          <w:b/>
          <w:highlight w:val="cyan"/>
          <w:u w:val="single"/>
        </w:rPr>
        <w:t xml:space="preserve">inequalities </w:t>
      </w:r>
      <w:r w:rsidRPr="00E76480">
        <w:rPr>
          <w:b/>
          <w:u w:val="single"/>
        </w:rPr>
        <w:t xml:space="preserve">and oppressions </w:t>
      </w:r>
      <w:r w:rsidRPr="00C709E9">
        <w:rPr>
          <w:b/>
          <w:highlight w:val="cyan"/>
          <w:u w:val="single"/>
        </w:rPr>
        <w:t>turn</w:t>
      </w:r>
      <w:r w:rsidRPr="00E76480">
        <w:rPr>
          <w:sz w:val="14"/>
        </w:rPr>
        <w:t xml:space="preserve">. Capitalism used racism to justify plunder, </w:t>
      </w:r>
      <w:proofErr w:type="gramStart"/>
      <w:r w:rsidRPr="00E76480">
        <w:rPr>
          <w:sz w:val="14"/>
        </w:rPr>
        <w:t>conquest</w:t>
      </w:r>
      <w:proofErr w:type="gramEnd"/>
      <w:r w:rsidRPr="00E76480">
        <w:rPr>
          <w:sz w:val="14"/>
        </w:rPr>
        <w:t xml:space="preserve"> and slavery, but as Karl Marx pointed out, it also used racism to divide and rule--to pit one section of the working class against another and thereby blunt class consciousness. </w:t>
      </w:r>
      <w:r w:rsidRPr="00C709E9">
        <w:rPr>
          <w:b/>
          <w:highlight w:val="cyan"/>
          <w:u w:val="single"/>
        </w:rPr>
        <w:t>To claim</w:t>
      </w:r>
      <w:r w:rsidRPr="00E76480">
        <w:rPr>
          <w:sz w:val="14"/>
        </w:rPr>
        <w:t xml:space="preserve">, as Marxists do, </w:t>
      </w:r>
      <w:r w:rsidRPr="00E76480">
        <w:rPr>
          <w:b/>
          <w:u w:val="single"/>
        </w:rPr>
        <w:t xml:space="preserve">that </w:t>
      </w:r>
      <w:r w:rsidRPr="00C709E9">
        <w:rPr>
          <w:b/>
          <w:highlight w:val="cyan"/>
          <w:u w:val="single"/>
        </w:rPr>
        <w:t>racism is a product of capitalism is not to deny</w:t>
      </w:r>
      <w:r w:rsidRPr="00C709E9">
        <w:rPr>
          <w:sz w:val="14"/>
          <w:highlight w:val="cyan"/>
        </w:rPr>
        <w:t xml:space="preserve"> </w:t>
      </w:r>
      <w:r w:rsidRPr="00E76480">
        <w:rPr>
          <w:sz w:val="14"/>
        </w:rPr>
        <w:t xml:space="preserve">or diminish </w:t>
      </w:r>
      <w:r w:rsidRPr="00C709E9">
        <w:rPr>
          <w:b/>
          <w:highlight w:val="cyan"/>
          <w:u w:val="single"/>
        </w:rPr>
        <w:t>its importance</w:t>
      </w:r>
      <w:r w:rsidRPr="00C709E9">
        <w:rPr>
          <w:sz w:val="14"/>
          <w:highlight w:val="cyan"/>
        </w:rPr>
        <w:t xml:space="preserve"> </w:t>
      </w:r>
      <w:r w:rsidRPr="00E76480">
        <w:rPr>
          <w:sz w:val="14"/>
        </w:rPr>
        <w:t xml:space="preserve">or impact in American society. </w:t>
      </w:r>
      <w:r w:rsidRPr="00C709E9">
        <w:rPr>
          <w:highlight w:val="cyan"/>
          <w:u w:val="single"/>
        </w:rPr>
        <w:t xml:space="preserve">It is </w:t>
      </w:r>
      <w:r w:rsidRPr="00E76480">
        <w:rPr>
          <w:u w:val="single"/>
        </w:rPr>
        <w:t xml:space="preserve">simply </w:t>
      </w:r>
      <w:r w:rsidRPr="00C709E9">
        <w:rPr>
          <w:highlight w:val="cyan"/>
          <w:u w:val="single"/>
        </w:rPr>
        <w:t xml:space="preserve">to explain </w:t>
      </w:r>
      <w:r w:rsidRPr="00E76480">
        <w:rPr>
          <w:u w:val="single"/>
        </w:rPr>
        <w:t xml:space="preserve">its </w:t>
      </w:r>
      <w:r w:rsidRPr="00E76480">
        <w:rPr>
          <w:rStyle w:val="StyleUnderline"/>
        </w:rPr>
        <w:t>origins and the</w:t>
      </w:r>
      <w:r w:rsidRPr="00C709E9">
        <w:rPr>
          <w:highlight w:val="cyan"/>
          <w:u w:val="single"/>
        </w:rPr>
        <w:t xml:space="preserve"> reasons for its perpetuation</w:t>
      </w:r>
      <w:r w:rsidRPr="00E76480">
        <w:rPr>
          <w:sz w:val="14"/>
        </w:rPr>
        <w:t xml:space="preserve">. Many on the left today talk about class as if it is one of many oppressions, often describing it as "classism." What people are really referring to as "classism" is elitism or snobbery, and not the fundamental organization of society under capitalism. Moreover, </w:t>
      </w:r>
      <w:r w:rsidRPr="00C709E9">
        <w:rPr>
          <w:rStyle w:val="StyleUnderline"/>
          <w:highlight w:val="cyan"/>
        </w:rPr>
        <w:t xml:space="preserve">it is popular </w:t>
      </w:r>
      <w:r w:rsidRPr="00E76480">
        <w:rPr>
          <w:rStyle w:val="StyleUnderline"/>
        </w:rPr>
        <w:t xml:space="preserve">today </w:t>
      </w:r>
      <w:r w:rsidRPr="00C709E9">
        <w:rPr>
          <w:rStyle w:val="StyleUnderline"/>
          <w:highlight w:val="cyan"/>
        </w:rPr>
        <w:t xml:space="preserve">to talk about </w:t>
      </w:r>
      <w:r w:rsidRPr="00E76480">
        <w:rPr>
          <w:rStyle w:val="StyleUnderline"/>
        </w:rPr>
        <w:t xml:space="preserve">various </w:t>
      </w:r>
      <w:r w:rsidRPr="00C709E9">
        <w:rPr>
          <w:rStyle w:val="StyleUnderline"/>
          <w:highlight w:val="cyan"/>
        </w:rPr>
        <w:t>oppressions</w:t>
      </w:r>
      <w:r w:rsidRPr="00E76480">
        <w:rPr>
          <w:rStyle w:val="StyleUnderline"/>
        </w:rPr>
        <w:t xml:space="preserve">, including class, </w:t>
      </w:r>
      <w:r w:rsidRPr="00C709E9">
        <w:rPr>
          <w:rStyle w:val="StyleUnderline"/>
          <w:highlight w:val="cyan"/>
        </w:rPr>
        <w:t xml:space="preserve">as intersecting. While </w:t>
      </w:r>
      <w:r w:rsidRPr="00E76480">
        <w:rPr>
          <w:rStyle w:val="StyleUnderline"/>
        </w:rPr>
        <w:t xml:space="preserve">it is true that </w:t>
      </w:r>
      <w:r w:rsidRPr="00C709E9">
        <w:rPr>
          <w:rStyle w:val="StyleUnderline"/>
          <w:highlight w:val="cyan"/>
        </w:rPr>
        <w:t xml:space="preserve">oppressions </w:t>
      </w:r>
      <w:r w:rsidRPr="00E76480">
        <w:rPr>
          <w:rStyle w:val="StyleUnderline"/>
        </w:rPr>
        <w:t xml:space="preserve">can </w:t>
      </w:r>
      <w:r w:rsidRPr="00C709E9">
        <w:rPr>
          <w:rStyle w:val="StyleUnderline"/>
          <w:highlight w:val="cyan"/>
        </w:rPr>
        <w:t>reinforce</w:t>
      </w:r>
      <w:r w:rsidRPr="00C709E9">
        <w:rPr>
          <w:highlight w:val="cyan"/>
          <w:u w:val="single"/>
        </w:rPr>
        <w:t xml:space="preserve"> </w:t>
      </w:r>
      <w:r w:rsidRPr="00E76480">
        <w:rPr>
          <w:u w:val="single"/>
        </w:rPr>
        <w:t xml:space="preserve">and compound each other, </w:t>
      </w:r>
      <w:r w:rsidRPr="00C709E9">
        <w:rPr>
          <w:rStyle w:val="StyleUnderline"/>
          <w:highlight w:val="cyan"/>
        </w:rPr>
        <w:t xml:space="preserve">they are born out of the material relations shaped by </w:t>
      </w:r>
      <w:r w:rsidRPr="00E76480">
        <w:rPr>
          <w:rStyle w:val="StyleUnderline"/>
        </w:rPr>
        <w:t>capitalism</w:t>
      </w:r>
      <w:r w:rsidRPr="00E76480">
        <w:rPr>
          <w:u w:val="single"/>
        </w:rPr>
        <w:t xml:space="preserve"> </w:t>
      </w:r>
      <w:r w:rsidRPr="00E76480">
        <w:rPr>
          <w:rStyle w:val="StyleUnderline"/>
        </w:rPr>
        <w:t xml:space="preserve">and </w:t>
      </w:r>
      <w:r w:rsidRPr="00C709E9">
        <w:rPr>
          <w:rStyle w:val="StyleUnderline"/>
          <w:highlight w:val="cyan"/>
        </w:rPr>
        <w:t xml:space="preserve">the economic exploitation </w:t>
      </w:r>
      <w:r w:rsidRPr="00E76480">
        <w:rPr>
          <w:rStyle w:val="StyleUnderline"/>
        </w:rPr>
        <w:t xml:space="preserve">that is </w:t>
      </w:r>
      <w:r w:rsidRPr="00C709E9">
        <w:rPr>
          <w:rStyle w:val="StyleUnderline"/>
          <w:highlight w:val="cyan"/>
        </w:rPr>
        <w:t>at the heart</w:t>
      </w:r>
      <w:r w:rsidRPr="00C709E9">
        <w:rPr>
          <w:highlight w:val="cyan"/>
          <w:u w:val="single"/>
        </w:rPr>
        <w:t xml:space="preserve"> of cap</w:t>
      </w:r>
      <w:r w:rsidRPr="00E76480">
        <w:rPr>
          <w:u w:val="single"/>
        </w:rPr>
        <w:t>italist society</w:t>
      </w:r>
      <w:r w:rsidRPr="00E76480">
        <w:rPr>
          <w:sz w:val="14"/>
        </w:rPr>
        <w:t xml:space="preserve">. In other words, it is the material and economic structure of society that gave rise to a range of ideas and ideologies to justify, explain and help perpetuate that order. In the United States, racism is the most important of those ideologies. Despite the widespread beliefs to the contrary of his critics, Karl </w:t>
      </w:r>
      <w:r w:rsidRPr="00C709E9">
        <w:rPr>
          <w:rStyle w:val="StyleUnderline"/>
          <w:highlight w:val="cyan"/>
        </w:rPr>
        <w:t>Marx</w:t>
      </w:r>
      <w:r w:rsidRPr="00C709E9">
        <w:rPr>
          <w:sz w:val="14"/>
          <w:highlight w:val="cyan"/>
        </w:rPr>
        <w:t xml:space="preserve"> </w:t>
      </w:r>
      <w:r w:rsidRPr="00E76480">
        <w:rPr>
          <w:sz w:val="14"/>
        </w:rPr>
        <w:t xml:space="preserve">himself </w:t>
      </w:r>
      <w:r w:rsidRPr="00E76480">
        <w:rPr>
          <w:u w:val="single"/>
        </w:rPr>
        <w:t xml:space="preserve">was </w:t>
      </w:r>
      <w:proofErr w:type="gramStart"/>
      <w:r w:rsidRPr="00E76480">
        <w:rPr>
          <w:u w:val="single"/>
        </w:rPr>
        <w:t>well aware</w:t>
      </w:r>
      <w:proofErr w:type="gramEnd"/>
      <w:r w:rsidRPr="00E76480">
        <w:rPr>
          <w:u w:val="single"/>
        </w:rPr>
        <w:t xml:space="preserve"> of the centrality of race under capitalism</w:t>
      </w:r>
      <w:r w:rsidRPr="00E76480">
        <w:rPr>
          <w:sz w:val="14"/>
        </w:rPr>
        <w:t xml:space="preserve">. While Marx did not write extensively on the question of slavery and its racial impact in societies specifically, he </w:t>
      </w:r>
      <w:r w:rsidRPr="00C709E9">
        <w:rPr>
          <w:rStyle w:val="StyleUnderline"/>
          <w:highlight w:val="cyan"/>
        </w:rPr>
        <w:t>did write</w:t>
      </w:r>
      <w:r w:rsidRPr="00C709E9">
        <w:rPr>
          <w:sz w:val="14"/>
          <w:highlight w:val="cyan"/>
        </w:rPr>
        <w:t xml:space="preserve"> </w:t>
      </w:r>
      <w:r w:rsidRPr="00C709E9">
        <w:rPr>
          <w:rStyle w:val="StyleUnderline"/>
          <w:highlight w:val="cyan"/>
        </w:rPr>
        <w:t>about</w:t>
      </w:r>
      <w:r w:rsidRPr="00E76480">
        <w:rPr>
          <w:sz w:val="14"/>
        </w:rPr>
        <w:t xml:space="preserve"> the way in which European capitalism emerged because of its pilfering, rape and destruction, famously writing: The </w:t>
      </w:r>
      <w:r w:rsidRPr="00C709E9">
        <w:rPr>
          <w:rStyle w:val="StyleUnderline"/>
          <w:highlight w:val="cyan"/>
        </w:rPr>
        <w:t>discovery of gold and silver in America,</w:t>
      </w:r>
      <w:r w:rsidRPr="00C709E9">
        <w:rPr>
          <w:sz w:val="14"/>
          <w:highlight w:val="cyan"/>
        </w:rPr>
        <w:t xml:space="preserve"> </w:t>
      </w:r>
      <w:r w:rsidRPr="00E76480">
        <w:rPr>
          <w:sz w:val="14"/>
        </w:rPr>
        <w:t xml:space="preserve">the extirpation, enslavement and </w:t>
      </w:r>
      <w:r w:rsidRPr="00C709E9">
        <w:rPr>
          <w:rStyle w:val="StyleUnderline"/>
          <w:highlight w:val="cyan"/>
        </w:rPr>
        <w:t>entombment</w:t>
      </w:r>
      <w:r w:rsidRPr="00C709E9">
        <w:rPr>
          <w:sz w:val="14"/>
          <w:highlight w:val="cyan"/>
        </w:rPr>
        <w:t xml:space="preserve"> </w:t>
      </w:r>
      <w:r w:rsidRPr="00E76480">
        <w:rPr>
          <w:sz w:val="14"/>
        </w:rPr>
        <w:t xml:space="preserve">in mines </w:t>
      </w:r>
      <w:r w:rsidRPr="00C709E9">
        <w:rPr>
          <w:rStyle w:val="StyleUnderline"/>
          <w:highlight w:val="cyan"/>
        </w:rPr>
        <w:t>of the aboriginal population,</w:t>
      </w:r>
      <w:r w:rsidRPr="00E76480">
        <w:rPr>
          <w:sz w:val="14"/>
        </w:rPr>
        <w:t xml:space="preserve"> the beginning of the conquest and </w:t>
      </w:r>
      <w:r w:rsidRPr="00C709E9">
        <w:rPr>
          <w:rStyle w:val="StyleUnderline"/>
          <w:highlight w:val="cyan"/>
        </w:rPr>
        <w:t>looting of the East Indies</w:t>
      </w:r>
      <w:r w:rsidRPr="00E76480">
        <w:rPr>
          <w:sz w:val="14"/>
        </w:rPr>
        <w:t xml:space="preserve">, the </w:t>
      </w:r>
      <w:r w:rsidRPr="00C709E9">
        <w:rPr>
          <w:rStyle w:val="StyleUnderline"/>
          <w:highlight w:val="cyan"/>
        </w:rPr>
        <w:t>turning</w:t>
      </w:r>
      <w:r w:rsidRPr="00C709E9">
        <w:rPr>
          <w:sz w:val="14"/>
          <w:highlight w:val="cyan"/>
        </w:rPr>
        <w:t xml:space="preserve"> </w:t>
      </w:r>
      <w:r w:rsidRPr="00E76480">
        <w:rPr>
          <w:sz w:val="14"/>
        </w:rPr>
        <w:t xml:space="preserve">of </w:t>
      </w:r>
      <w:r w:rsidRPr="00C709E9">
        <w:rPr>
          <w:rStyle w:val="StyleUnderline"/>
          <w:highlight w:val="cyan"/>
        </w:rPr>
        <w:t>Africa into a warren for</w:t>
      </w:r>
      <w:r w:rsidRPr="00C709E9">
        <w:rPr>
          <w:sz w:val="14"/>
          <w:highlight w:val="cyan"/>
        </w:rPr>
        <w:t xml:space="preserve"> </w:t>
      </w:r>
      <w:r w:rsidRPr="00E76480">
        <w:rPr>
          <w:sz w:val="14"/>
        </w:rPr>
        <w:t xml:space="preserve">the </w:t>
      </w:r>
      <w:r w:rsidRPr="00C709E9">
        <w:rPr>
          <w:rStyle w:val="StyleUnderline"/>
          <w:highlight w:val="cyan"/>
        </w:rPr>
        <w:t>commercial hunting</w:t>
      </w:r>
      <w:r w:rsidRPr="00C709E9">
        <w:rPr>
          <w:sz w:val="14"/>
          <w:highlight w:val="cyan"/>
        </w:rPr>
        <w:t xml:space="preserve"> </w:t>
      </w:r>
      <w:r w:rsidRPr="00E76480">
        <w:rPr>
          <w:sz w:val="14"/>
        </w:rPr>
        <w:t xml:space="preserve">of Black skins, </w:t>
      </w:r>
      <w:r w:rsidRPr="00C709E9">
        <w:rPr>
          <w:rStyle w:val="StyleUnderline"/>
          <w:highlight w:val="cyan"/>
        </w:rPr>
        <w:t xml:space="preserve">signalized </w:t>
      </w:r>
      <w:r w:rsidRPr="00E76480">
        <w:rPr>
          <w:rStyle w:val="StyleUnderline"/>
        </w:rPr>
        <w:t>the</w:t>
      </w:r>
      <w:r w:rsidRPr="00E76480">
        <w:rPr>
          <w:sz w:val="14"/>
        </w:rPr>
        <w:t xml:space="preserve"> rosy dawn of the</w:t>
      </w:r>
      <w:r w:rsidRPr="00E76480">
        <w:rPr>
          <w:rStyle w:val="StyleUnderline"/>
        </w:rPr>
        <w:t xml:space="preserve"> era of </w:t>
      </w:r>
      <w:r w:rsidRPr="00C709E9">
        <w:rPr>
          <w:rStyle w:val="StyleUnderline"/>
          <w:highlight w:val="cyan"/>
        </w:rPr>
        <w:t>capitalist production</w:t>
      </w:r>
      <w:r w:rsidRPr="00E76480">
        <w:rPr>
          <w:sz w:val="14"/>
        </w:rPr>
        <w:t xml:space="preserve">.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w:t>
      </w:r>
      <w:proofErr w:type="gramStart"/>
      <w:r w:rsidRPr="00E76480">
        <w:rPr>
          <w:sz w:val="14"/>
        </w:rPr>
        <w:t>Thus</w:t>
      </w:r>
      <w:proofErr w:type="gramEnd"/>
      <w:r w:rsidRPr="00E76480">
        <w:rPr>
          <w:sz w:val="14"/>
        </w:rPr>
        <w:t xml:space="preserve">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w:t>
      </w:r>
      <w:proofErr w:type="gramStart"/>
      <w:r w:rsidRPr="00E76480">
        <w:rPr>
          <w:sz w:val="14"/>
        </w:rPr>
        <w:t>race in particular, one</w:t>
      </w:r>
      <w:proofErr w:type="gramEnd"/>
      <w:r w:rsidRPr="00E76480">
        <w:rPr>
          <w:sz w:val="14"/>
        </w:rPr>
        <w:t xml:space="preserv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w:t>
      </w:r>
      <w:r w:rsidRPr="00C709E9">
        <w:rPr>
          <w:highlight w:val="cyan"/>
          <w:u w:val="single"/>
        </w:rPr>
        <w:t xml:space="preserve">If Marx was truly an economic reductionist, he might have surmised that slavery and capitalism were incompatible, and simply waited for slavery to whither </w:t>
      </w:r>
      <w:r w:rsidRPr="00E76480">
        <w:rPr>
          <w:u w:val="single"/>
        </w:rPr>
        <w:t>away</w:t>
      </w:r>
      <w:r w:rsidRPr="00E76480">
        <w:rPr>
          <w:sz w:val="14"/>
        </w:rPr>
        <w:t xml:space="preserve">. </w:t>
      </w:r>
      <w:r w:rsidRPr="00CB675E">
        <w:rPr>
          <w:sz w:val="14"/>
        </w:rPr>
        <w:t xml:space="preserve">W.E.B. Du Bois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w:t>
      </w:r>
      <w:proofErr w:type="gramStart"/>
      <w:r w:rsidRPr="00CB675E">
        <w:rPr>
          <w:sz w:val="14"/>
        </w:rPr>
        <w:t>prostituted</w:t>
      </w:r>
      <w:proofErr w:type="gramEnd"/>
      <w:r w:rsidRPr="00CB675E">
        <w:rPr>
          <w:sz w:val="14"/>
        </w:rPr>
        <w:t xml:space="preserve"> by the tramp of the slaver driver? When an oligarchy of 300,000 slave holders dared to inscribe for the first time in the annals of the world "Slavery" on the banner of armed revolt, when on the very spots </w:t>
      </w:r>
      <w:r w:rsidRPr="00E76480">
        <w:rPr>
          <w:sz w:val="14"/>
        </w:rPr>
        <w:t xml:space="preserve">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w:t>
      </w:r>
      <w:r w:rsidRPr="00C709E9">
        <w:rPr>
          <w:highlight w:val="cyan"/>
          <w:u w:val="single"/>
        </w:rPr>
        <w:t xml:space="preserve">Not only was Marx </w:t>
      </w:r>
      <w:r w:rsidRPr="00E76480">
        <w:rPr>
          <w:u w:val="single"/>
        </w:rPr>
        <w:t xml:space="preserve">personally opposed to slavery and </w:t>
      </w:r>
      <w:r w:rsidRPr="00C709E9">
        <w:rPr>
          <w:highlight w:val="cyan"/>
          <w:u w:val="single"/>
        </w:rPr>
        <w:t>actively organized against it, but he theorized that slavery and the resultant race discrimination</w:t>
      </w:r>
      <w:r w:rsidRPr="00C709E9">
        <w:rPr>
          <w:sz w:val="14"/>
          <w:highlight w:val="cyan"/>
        </w:rPr>
        <w:t xml:space="preserve"> </w:t>
      </w:r>
      <w:r w:rsidRPr="00E76480">
        <w:rPr>
          <w:sz w:val="14"/>
        </w:rPr>
        <w:t xml:space="preserve">that flowed from it </w:t>
      </w:r>
      <w:r w:rsidRPr="00C709E9">
        <w:rPr>
          <w:highlight w:val="cyan"/>
          <w:u w:val="single"/>
        </w:rPr>
        <w:t>were not just problems for the slaves</w:t>
      </w:r>
      <w:r w:rsidRPr="00C709E9">
        <w:rPr>
          <w:sz w:val="14"/>
          <w:highlight w:val="cyan"/>
        </w:rPr>
        <w:t xml:space="preserve"> </w:t>
      </w:r>
      <w:r w:rsidRPr="00E76480">
        <w:rPr>
          <w:sz w:val="14"/>
        </w:rPr>
        <w:t xml:space="preserve">themselves, but for white workers who were constantly under the threat of losing 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w:t>
      </w:r>
      <w:proofErr w:type="gramStart"/>
      <w:r w:rsidRPr="00E76480">
        <w:rPr>
          <w:sz w:val="14"/>
        </w:rPr>
        <w:t>racist</w:t>
      </w:r>
      <w:proofErr w:type="gramEnd"/>
      <w:r w:rsidRPr="00E76480">
        <w:rPr>
          <w:sz w:val="14"/>
        </w:rPr>
        <w:t xml:space="preserve">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w:t>
      </w:r>
      <w:proofErr w:type="gramStart"/>
      <w:r w:rsidRPr="00E76480">
        <w:rPr>
          <w:sz w:val="14"/>
        </w:rPr>
        <w:t>proletarians</w:t>
      </w:r>
      <w:proofErr w:type="gramEnd"/>
      <w:r w:rsidRPr="00E76480">
        <w:rPr>
          <w:sz w:val="14"/>
        </w:rPr>
        <w:t xml:space="preserve"> and Irish proletarians. The ordinary English worker hates the Irish worker as a competitor who lowers his standard of life. In relation to the Irish </w:t>
      </w:r>
      <w:proofErr w:type="gramStart"/>
      <w:r w:rsidRPr="00E76480">
        <w:rPr>
          <w:sz w:val="14"/>
        </w:rPr>
        <w:t>worker</w:t>
      </w:r>
      <w:proofErr w:type="gramEnd"/>
      <w:r w:rsidRPr="00E76480">
        <w:rPr>
          <w:sz w:val="14"/>
        </w:rPr>
        <w:t xml:space="preserve"> he feels himself a member of the ruling nation and so turns himself into a tool of the aristocrats and capitalists of his country against Ireland, thus strengthening their domination over himself. He cherishes religious, </w:t>
      </w:r>
      <w:proofErr w:type="gramStart"/>
      <w:r w:rsidRPr="00E76480">
        <w:rPr>
          <w:sz w:val="14"/>
        </w:rPr>
        <w:t>social</w:t>
      </w:r>
      <w:proofErr w:type="gramEnd"/>
      <w:r w:rsidRPr="00E76480">
        <w:rPr>
          <w:sz w:val="14"/>
        </w:rPr>
        <w:t xml:space="preserve"> and national prejudices against the Irish worker. His attitude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w:t>
      </w:r>
      <w:r w:rsidRPr="00E76480">
        <w:rPr>
          <w:sz w:val="14"/>
        </w:rPr>
        <w:lastRenderedPageBreak/>
        <w:t xml:space="preserve">intensified by the press, the pulpit, the comic papers, in short by all the means at the disposal of the ruling classes. This antagonism is the secret of the impotence of the English working class, despite its organization. It is the secret by which the capitalist maintains its power. And that class is fully aware of it. Out of this quote, one can see a Marxist theory of how racism operated in contemporary society, after slavery was ended. Marx was highlighting three things: first, that </w:t>
      </w:r>
      <w:r w:rsidRPr="00C709E9">
        <w:rPr>
          <w:highlight w:val="cyan"/>
          <w:u w:val="single"/>
        </w:rPr>
        <w:t xml:space="preserve">capitalism promotes economic competition </w:t>
      </w:r>
      <w:r w:rsidRPr="00E76480">
        <w:rPr>
          <w:u w:val="single"/>
        </w:rPr>
        <w:t>between workers</w:t>
      </w:r>
      <w:r w:rsidRPr="00E76480">
        <w:rPr>
          <w:sz w:val="14"/>
        </w:rPr>
        <w:t xml:space="preserve">; second, that the </w:t>
      </w:r>
      <w:r w:rsidRPr="00E76480">
        <w:rPr>
          <w:u w:val="single"/>
        </w:rPr>
        <w:t xml:space="preserve">ruling class uses racist ideology </w:t>
      </w:r>
      <w:r w:rsidRPr="00C709E9">
        <w:rPr>
          <w:highlight w:val="cyan"/>
          <w:u w:val="single"/>
        </w:rPr>
        <w:t>to divide workers</w:t>
      </w:r>
      <w:r w:rsidRPr="00E76480">
        <w:rPr>
          <w:u w:val="single"/>
        </w:rPr>
        <w:t xml:space="preserve"> against each other</w:t>
      </w:r>
      <w:r w:rsidRPr="00E76480">
        <w:rPr>
          <w:sz w:val="14"/>
        </w:rPr>
        <w:t xml:space="preserve">; and finally, that </w:t>
      </w:r>
      <w:r w:rsidRPr="00C709E9">
        <w:rPr>
          <w:rStyle w:val="StyleUnderline"/>
          <w:highlight w:val="cyan"/>
        </w:rPr>
        <w:t>when one group of workers suffer oppression, it negatively impacts the entire class</w:t>
      </w:r>
      <w:r>
        <w:rPr>
          <w:sz w:val="14"/>
        </w:rPr>
        <w:t>.</w:t>
      </w:r>
    </w:p>
    <w:p w14:paraId="1FF7DF1C" w14:textId="77777777" w:rsidR="008374E1" w:rsidRDefault="008374E1" w:rsidP="008374E1"/>
    <w:p w14:paraId="0337081F" w14:textId="77777777" w:rsidR="008374E1" w:rsidRPr="00E76480" w:rsidRDefault="008374E1" w:rsidP="008374E1">
      <w:pPr>
        <w:pStyle w:val="Heading4"/>
      </w:pPr>
      <w:r w:rsidRPr="00E76480">
        <w:t xml:space="preserve">Class focus is </w:t>
      </w:r>
      <w:proofErr w:type="gramStart"/>
      <w:r w:rsidRPr="00E76480">
        <w:t>absolutely necessary</w:t>
      </w:r>
      <w:proofErr w:type="gramEnd"/>
      <w:r w:rsidRPr="00E76480">
        <w:t xml:space="preserve"> to combat exclusion—the affirmatives politics aims towards reconciliation and cultural inclusion—class antagonism strives for annihilation. Examining isolated aspects of identity at the expense of class obscures the way class structures other antagonisms into chains of meaning. </w:t>
      </w:r>
    </w:p>
    <w:p w14:paraId="713F43A8" w14:textId="77777777" w:rsidR="008374E1" w:rsidRPr="00E76480" w:rsidRDefault="008374E1" w:rsidP="008374E1">
      <w:pPr>
        <w:rPr>
          <w:sz w:val="16"/>
        </w:rPr>
      </w:pPr>
      <w:r w:rsidRPr="00B427EC">
        <w:rPr>
          <w:rStyle w:val="Style13ptBold"/>
        </w:rPr>
        <w:t>Zizek 12</w:t>
      </w:r>
      <w:r w:rsidRPr="00E76480">
        <w:rPr>
          <w:b/>
        </w:rPr>
        <w:t>,</w:t>
      </w:r>
      <w:r w:rsidRPr="00E76480">
        <w:rPr>
          <w:sz w:val="16"/>
        </w:rPr>
        <w:t xml:space="preserve"> senior researcher at the Institute for Sociology and Philosophy, University of Ljubljana, Slovenia, international director of the Birkbeck Institute for the Humanities and a professor of philosophy and psychoanalysis at the European Graduate School</w:t>
      </w:r>
    </w:p>
    <w:p w14:paraId="23137F4B" w14:textId="77777777" w:rsidR="008374E1" w:rsidRPr="00E76480" w:rsidRDefault="008374E1" w:rsidP="008374E1">
      <w:pPr>
        <w:rPr>
          <w:sz w:val="16"/>
        </w:rPr>
      </w:pPr>
      <w:r w:rsidRPr="00E76480">
        <w:rPr>
          <w:sz w:val="16"/>
        </w:rPr>
        <w:t>(Slavoj, The Year of Dreaming Dangerously, p.32-4)</w:t>
      </w:r>
    </w:p>
    <w:p w14:paraId="3E072302" w14:textId="77777777" w:rsidR="008374E1" w:rsidRPr="00E76480" w:rsidRDefault="008374E1" w:rsidP="008374E1">
      <w:pPr>
        <w:rPr>
          <w:sz w:val="16"/>
        </w:rPr>
      </w:pPr>
      <w:r w:rsidRPr="00E76480">
        <w:rPr>
          <w:sz w:val="16"/>
        </w:rPr>
        <w:t xml:space="preserve">The first thing to note here is that </w:t>
      </w:r>
      <w:r w:rsidRPr="00E76480">
        <w:rPr>
          <w:u w:val="single"/>
        </w:rPr>
        <w:t>it takes two to fight a culture war</w:t>
      </w:r>
      <w:r w:rsidRPr="00E76480">
        <w:rPr>
          <w:sz w:val="16"/>
        </w:rPr>
        <w:t xml:space="preserve">: </w:t>
      </w:r>
      <w:r w:rsidRPr="00C709E9">
        <w:rPr>
          <w:highlight w:val="cyan"/>
          <w:u w:val="single"/>
        </w:rPr>
        <w:t>culture</w:t>
      </w:r>
      <w:r w:rsidRPr="00C709E9">
        <w:rPr>
          <w:sz w:val="16"/>
          <w:highlight w:val="cyan"/>
        </w:rPr>
        <w:t xml:space="preserve"> </w:t>
      </w:r>
      <w:r w:rsidRPr="00C709E9">
        <w:rPr>
          <w:highlight w:val="cyan"/>
          <w:u w:val="single"/>
        </w:rPr>
        <w:t>is</w:t>
      </w:r>
      <w:r w:rsidRPr="00E76480">
        <w:rPr>
          <w:sz w:val="16"/>
        </w:rPr>
        <w:t xml:space="preserve"> also </w:t>
      </w:r>
      <w:r w:rsidRPr="00C709E9">
        <w:rPr>
          <w:highlight w:val="cyan"/>
          <w:u w:val="single"/>
        </w:rPr>
        <w:t>the dominant ideological topic of the</w:t>
      </w:r>
      <w:r w:rsidRPr="00E76480">
        <w:rPr>
          <w:u w:val="single"/>
        </w:rPr>
        <w:t xml:space="preserve"> “enlightened” liberals whose </w:t>
      </w:r>
      <w:r w:rsidRPr="00C709E9">
        <w:rPr>
          <w:highlight w:val="cyan"/>
          <w:u w:val="single"/>
        </w:rPr>
        <w:t>politics</w:t>
      </w:r>
      <w:r w:rsidRPr="00E76480">
        <w:rPr>
          <w:u w:val="single"/>
        </w:rPr>
        <w:t xml:space="preserve"> is focused on the fight </w:t>
      </w:r>
      <w:r w:rsidRPr="00C709E9">
        <w:rPr>
          <w:highlight w:val="cyan"/>
          <w:u w:val="single"/>
        </w:rPr>
        <w:t>against sexism, racism</w:t>
      </w:r>
      <w:r w:rsidRPr="00E76480">
        <w:rPr>
          <w:sz w:val="16"/>
        </w:rPr>
        <w:t xml:space="preserve">, and fundamentalism, and for multicultural tolerance. </w:t>
      </w:r>
      <w:r w:rsidRPr="00E76480">
        <w:rPr>
          <w:u w:val="single"/>
        </w:rPr>
        <w:t>The key question is</w:t>
      </w:r>
      <w:r w:rsidRPr="00E76480">
        <w:rPr>
          <w:sz w:val="16"/>
        </w:rPr>
        <w:t xml:space="preserve"> thus: </w:t>
      </w:r>
      <w:r w:rsidRPr="00C709E9">
        <w:rPr>
          <w:highlight w:val="cyan"/>
          <w:u w:val="single"/>
        </w:rPr>
        <w:t>why</w:t>
      </w:r>
      <w:r w:rsidRPr="00E76480">
        <w:rPr>
          <w:u w:val="single"/>
        </w:rPr>
        <w:t xml:space="preserve"> </w:t>
      </w:r>
      <w:r w:rsidRPr="00C709E9">
        <w:rPr>
          <w:highlight w:val="cyan"/>
          <w:u w:val="single"/>
        </w:rPr>
        <w:t>has “culture” emerged</w:t>
      </w:r>
      <w:r w:rsidRPr="00E76480">
        <w:rPr>
          <w:u w:val="single"/>
        </w:rPr>
        <w:t xml:space="preserve"> as our central life-world category</w:t>
      </w:r>
      <w:r w:rsidRPr="00E76480">
        <w:rPr>
          <w:sz w:val="16"/>
        </w:rPr>
        <w:t xml:space="preserve">? </w:t>
      </w:r>
      <w:proofErr w:type="gramStart"/>
      <w:r w:rsidRPr="00E76480">
        <w:rPr>
          <w:sz w:val="16"/>
        </w:rPr>
        <w:t>With regard to</w:t>
      </w:r>
      <w:proofErr w:type="gramEnd"/>
      <w:r w:rsidRPr="00E76480">
        <w:rPr>
          <w:sz w:val="16"/>
        </w:rPr>
        <w:t xml:space="preserve"> religion, we no longer “really believe,” we simply follow (some of the) religious rituals and mores as part of our respect for the “lifestyle” of the community to which we belong (non-believing Jews obeying kosher rules “out of respect for tradition,” etcetera). “I dont really believe in it, </w:t>
      </w:r>
      <w:proofErr w:type="gramStart"/>
      <w:r w:rsidRPr="00E76480">
        <w:rPr>
          <w:sz w:val="16"/>
        </w:rPr>
        <w:t>it</w:t>
      </w:r>
      <w:proofErr w:type="gramEnd"/>
      <w:r w:rsidRPr="00E76480">
        <w:rPr>
          <w:sz w:val="16"/>
        </w:rPr>
        <w:t xml:space="preserve"> s just part of my culture” seems to be the predominant mode of the disavowed or displaced belief characteristic of our times. Perhaps, then, the “non-fundamentalist” notion of “culture” as distinguished from “real” religion, art, and so on, is in its very core the name for the field of disowned or impersonal beliefs—“culture” as the name for all those things we practice without really believing in them, without “taking them seriously.” The second thing to note is how, </w:t>
      </w:r>
      <w:r w:rsidRPr="00E76480">
        <w:rPr>
          <w:u w:val="single"/>
        </w:rPr>
        <w:t>while professing their solidarity</w:t>
      </w:r>
      <w:r w:rsidRPr="00E76480">
        <w:rPr>
          <w:sz w:val="16"/>
        </w:rPr>
        <w:t xml:space="preserve"> with the poor, </w:t>
      </w:r>
      <w:r w:rsidRPr="00C709E9">
        <w:rPr>
          <w:highlight w:val="cyan"/>
          <w:u w:val="single"/>
        </w:rPr>
        <w:t>liberals</w:t>
      </w:r>
      <w:r w:rsidRPr="00E76480">
        <w:rPr>
          <w:u w:val="single"/>
        </w:rPr>
        <w:t xml:space="preserve"> encode their culture war with an opposed class message</w:t>
      </w:r>
      <w:r w:rsidRPr="00E76480">
        <w:rPr>
          <w:sz w:val="16"/>
        </w:rPr>
        <w:t xml:space="preserve">. </w:t>
      </w:r>
      <w:proofErr w:type="gramStart"/>
      <w:r w:rsidRPr="00E76480">
        <w:rPr>
          <w:sz w:val="16"/>
        </w:rPr>
        <w:t>More often than not</w:t>
      </w:r>
      <w:proofErr w:type="gramEnd"/>
      <w:r w:rsidRPr="00E76480">
        <w:rPr>
          <w:sz w:val="16"/>
        </w:rPr>
        <w:t xml:space="preserve">, </w:t>
      </w:r>
      <w:r w:rsidRPr="00E76480">
        <w:rPr>
          <w:u w:val="single"/>
        </w:rPr>
        <w:t xml:space="preserve">their </w:t>
      </w:r>
      <w:r w:rsidRPr="00C709E9">
        <w:rPr>
          <w:highlight w:val="cyan"/>
          <w:u w:val="single"/>
        </w:rPr>
        <w:t xml:space="preserve">fight for multicultural tolerance and womens rights marks the counter-position to </w:t>
      </w:r>
      <w:r w:rsidRPr="003C0179">
        <w:rPr>
          <w:u w:val="single"/>
        </w:rPr>
        <w:t xml:space="preserve">the </w:t>
      </w:r>
      <w:r w:rsidRPr="00C709E9">
        <w:rPr>
          <w:highlight w:val="cyan"/>
          <w:u w:val="single"/>
        </w:rPr>
        <w:t>alleged intolerance</w:t>
      </w:r>
      <w:r w:rsidRPr="00E76480">
        <w:rPr>
          <w:u w:val="single"/>
        </w:rPr>
        <w:t xml:space="preserve">, fundamentalism, </w:t>
      </w:r>
      <w:r w:rsidRPr="00C709E9">
        <w:rPr>
          <w:highlight w:val="cyan"/>
          <w:u w:val="single"/>
        </w:rPr>
        <w:t>and</w:t>
      </w:r>
      <w:r w:rsidRPr="00E76480">
        <w:rPr>
          <w:u w:val="single"/>
        </w:rPr>
        <w:t xml:space="preserve"> patriarchal </w:t>
      </w:r>
      <w:r w:rsidRPr="00C709E9">
        <w:rPr>
          <w:highlight w:val="cyan"/>
          <w:u w:val="single"/>
        </w:rPr>
        <w:t>sexism of the “lower classes</w:t>
      </w:r>
      <w:r w:rsidRPr="00C709E9">
        <w:rPr>
          <w:sz w:val="16"/>
          <w:highlight w:val="cyan"/>
        </w:rPr>
        <w:t xml:space="preserve">” </w:t>
      </w:r>
      <w:r w:rsidRPr="00C709E9">
        <w:rPr>
          <w:highlight w:val="cyan"/>
          <w:u w:val="single"/>
        </w:rPr>
        <w:t xml:space="preserve">One way to unravel this confusion is to </w:t>
      </w:r>
      <w:r w:rsidRPr="00C709E9">
        <w:rPr>
          <w:b/>
          <w:highlight w:val="cyan"/>
          <w:u w:val="single"/>
          <w:bdr w:val="single" w:sz="4" w:space="0" w:color="auto"/>
        </w:rPr>
        <w:t xml:space="preserve">focus on </w:t>
      </w:r>
      <w:r w:rsidRPr="003C0179">
        <w:rPr>
          <w:b/>
          <w:u w:val="single"/>
          <w:bdr w:val="single" w:sz="4" w:space="0" w:color="auto"/>
        </w:rPr>
        <w:t xml:space="preserve">the </w:t>
      </w:r>
      <w:r w:rsidRPr="00C709E9">
        <w:rPr>
          <w:b/>
          <w:highlight w:val="cyan"/>
          <w:u w:val="single"/>
          <w:bdr w:val="single" w:sz="4" w:space="0" w:color="auto"/>
        </w:rPr>
        <w:t>mediating terms whose function is to obfuscate the true lines of division</w:t>
      </w:r>
      <w:r w:rsidRPr="00E76480">
        <w:rPr>
          <w:u w:val="single"/>
        </w:rPr>
        <w:t xml:space="preserve">. </w:t>
      </w:r>
      <w:r w:rsidRPr="00E76480">
        <w:rPr>
          <w:sz w:val="16"/>
        </w:rPr>
        <w:t xml:space="preserve">The way the term “modernization” has been used in the recent ideological offensive is exemplary here: first, </w:t>
      </w:r>
      <w:r w:rsidRPr="00E76480">
        <w:rPr>
          <w:u w:val="single"/>
        </w:rPr>
        <w:t>an abstract opposition is constructed between “modernizers</w:t>
      </w:r>
      <w:r w:rsidRPr="00E76480">
        <w:rPr>
          <w:sz w:val="16"/>
        </w:rPr>
        <w:t xml:space="preserve">” (those who endorse global capitalism in all its aspects, from the economic to the cultural) </w:t>
      </w:r>
      <w:r w:rsidRPr="00E76480">
        <w:rPr>
          <w:u w:val="single"/>
        </w:rPr>
        <w:t>and “traditionalists</w:t>
      </w:r>
      <w:r w:rsidRPr="00E76480">
        <w:rPr>
          <w:sz w:val="16"/>
        </w:rPr>
        <w:t xml:space="preserve">” (those who resist globalization). Into this category of those-who-resist is then thrown everyone from traditional conservatives and populists to the “Old Left” (those who continue to advocate the welfare state, trade unions, and so on). </w:t>
      </w:r>
      <w:r w:rsidRPr="00E76480">
        <w:rPr>
          <w:u w:val="single"/>
        </w:rPr>
        <w:t>This</w:t>
      </w:r>
      <w:r w:rsidRPr="00E76480">
        <w:rPr>
          <w:sz w:val="16"/>
        </w:rPr>
        <w:t xml:space="preserve"> categorization obviously </w:t>
      </w:r>
      <w:r w:rsidRPr="00E76480">
        <w:rPr>
          <w:u w:val="single"/>
        </w:rPr>
        <w:t>does capture an aspect of social reality</w:t>
      </w:r>
      <w:r w:rsidRPr="00E76480">
        <w:rPr>
          <w:sz w:val="16"/>
        </w:rPr>
        <w:t xml:space="preserve">. Recall the coalition between the Church and trade unions in Germany in early 2003, which prevented the legalization of Sunday opening for shops. </w:t>
      </w:r>
      <w:r w:rsidRPr="00E76480">
        <w:rPr>
          <w:u w:val="single"/>
        </w:rPr>
        <w:t>However, it is not enough to say that this “cultural difference” traverses the entire social field</w:t>
      </w:r>
      <w:r w:rsidRPr="00E76480">
        <w:rPr>
          <w:sz w:val="16"/>
        </w:rPr>
        <w:t xml:space="preserve">, cutting across different strata and classes; it is also inadequate to say that it can be combined in different ways with other oppositions (so that we get conservative “traditional values” resisting global capitalist “modernization,” or moral conservatives who fully endorse capitalist globalization). In short, </w:t>
      </w:r>
      <w:r w:rsidRPr="00E76480">
        <w:rPr>
          <w:u w:val="single"/>
        </w:rPr>
        <w:t>it is useless to claim that this “cultural difference” is one in a series of antagonisms operative in contemporary social processes</w:t>
      </w:r>
      <w:r w:rsidRPr="00E76480">
        <w:rPr>
          <w:sz w:val="16"/>
        </w:rPr>
        <w:t xml:space="preserve">. </w:t>
      </w:r>
      <w:r w:rsidRPr="00E76480">
        <w:rPr>
          <w:u w:val="single"/>
        </w:rPr>
        <w:t xml:space="preserve">The failure of this opposition to function as the key to the social totality means not only that it should be articulated with other differences. It means that it is “abstract,” and </w:t>
      </w:r>
      <w:r w:rsidRPr="00C709E9">
        <w:rPr>
          <w:highlight w:val="cyan"/>
          <w:u w:val="single"/>
        </w:rPr>
        <w:t>the wager of Marxism is that there is one antagonism</w:t>
      </w:r>
      <w:r w:rsidRPr="00E76480">
        <w:rPr>
          <w:sz w:val="16"/>
        </w:rPr>
        <w:t xml:space="preserve"> (class struggle) </w:t>
      </w:r>
      <w:r w:rsidRPr="00C709E9">
        <w:rPr>
          <w:highlight w:val="cyan"/>
          <w:u w:val="single"/>
          <w:bdr w:val="single" w:sz="4" w:space="0" w:color="auto"/>
        </w:rPr>
        <w:t>which overdetermines all the others and which is</w:t>
      </w:r>
      <w:r w:rsidRPr="00E76480">
        <w:rPr>
          <w:u w:val="single"/>
          <w:bdr w:val="single" w:sz="4" w:space="0" w:color="auto"/>
        </w:rPr>
        <w:t xml:space="preserve"> as such </w:t>
      </w:r>
      <w:r w:rsidRPr="00C709E9">
        <w:rPr>
          <w:highlight w:val="cyan"/>
          <w:u w:val="single"/>
          <w:bdr w:val="single" w:sz="4" w:space="0" w:color="auto"/>
        </w:rPr>
        <w:t>the “concrete universal</w:t>
      </w:r>
      <w:r w:rsidRPr="00E76480">
        <w:rPr>
          <w:u w:val="single"/>
          <w:bdr w:val="single" w:sz="4" w:space="0" w:color="auto"/>
        </w:rPr>
        <w:t xml:space="preserve">” of the entire field. </w:t>
      </w:r>
      <w:r w:rsidRPr="00E76480">
        <w:rPr>
          <w:sz w:val="16"/>
        </w:rPr>
        <w:t>The term “</w:t>
      </w:r>
      <w:r w:rsidRPr="00E76480">
        <w:rPr>
          <w:u w:val="single"/>
        </w:rPr>
        <w:t>overdetermination” is here used in its precise Althusserian sense</w:t>
      </w:r>
      <w:r w:rsidRPr="00E76480">
        <w:rPr>
          <w:sz w:val="16"/>
        </w:rPr>
        <w:t xml:space="preserve">: </w:t>
      </w:r>
      <w:r w:rsidRPr="00E76480">
        <w:rPr>
          <w:u w:val="single"/>
        </w:rPr>
        <w:t>it does not mean that class struggle is the ultimate</w:t>
      </w:r>
      <w:r w:rsidRPr="00E76480">
        <w:rPr>
          <w:sz w:val="16"/>
        </w:rPr>
        <w:t xml:space="preserve"> referent and </w:t>
      </w:r>
      <w:r w:rsidRPr="00E76480">
        <w:rPr>
          <w:b/>
          <w:u w:val="single"/>
          <w:bdr w:val="single" w:sz="4" w:space="0" w:color="auto"/>
        </w:rPr>
        <w:t xml:space="preserve">horizon of meaning of all other struggles; it means that </w:t>
      </w:r>
      <w:r w:rsidRPr="00C709E9">
        <w:rPr>
          <w:b/>
          <w:highlight w:val="cyan"/>
          <w:u w:val="single"/>
          <w:bdr w:val="single" w:sz="4" w:space="0" w:color="auto"/>
        </w:rPr>
        <w:t xml:space="preserve">class struggle is the structuring principle that allows us to account for the very </w:t>
      </w:r>
      <w:r w:rsidRPr="00C709E9">
        <w:rPr>
          <w:b/>
          <w:highlight w:val="cyan"/>
          <w:u w:val="single"/>
          <w:bdr w:val="single" w:sz="4" w:space="0" w:color="auto"/>
        </w:rPr>
        <w:lastRenderedPageBreak/>
        <w:t>“inconsistent” plurality of ways in which other antagonisms can be articulated</w:t>
      </w:r>
      <w:r w:rsidRPr="00E76480">
        <w:rPr>
          <w:b/>
          <w:u w:val="single"/>
          <w:bdr w:val="single" w:sz="4" w:space="0" w:color="auto"/>
        </w:rPr>
        <w:t xml:space="preserve"> into “chains of equivalences”</w:t>
      </w:r>
      <w:r w:rsidRPr="00E76480">
        <w:rPr>
          <w:sz w:val="16"/>
        </w:rPr>
        <w:t xml:space="preserve"> For example, </w:t>
      </w:r>
      <w:r w:rsidRPr="00C709E9">
        <w:rPr>
          <w:highlight w:val="cyan"/>
          <w:u w:val="single"/>
        </w:rPr>
        <w:t>the feminist struggle can</w:t>
      </w:r>
      <w:r w:rsidRPr="00E76480">
        <w:rPr>
          <w:u w:val="single"/>
        </w:rPr>
        <w:t xml:space="preserve"> be articulated into a chain with the progressive struggle for emancipation, or it can</w:t>
      </w:r>
      <w:r w:rsidRPr="00E76480">
        <w:rPr>
          <w:sz w:val="16"/>
        </w:rPr>
        <w:t xml:space="preserve"> (as it certainly often does) </w:t>
      </w:r>
      <w:r w:rsidRPr="00C709E9">
        <w:rPr>
          <w:highlight w:val="cyan"/>
          <w:u w:val="single"/>
        </w:rPr>
        <w:t>function as an ideological tool with which the upper-middle classes assert their superiority over the “patriarchal and intolerant” lower classes</w:t>
      </w:r>
      <w:r w:rsidRPr="00E76480">
        <w:rPr>
          <w:u w:val="single"/>
        </w:rPr>
        <w:t>. The point is not only that the feminist struggle can be articulated in different ways with the class antagonism, but that the class antagonism is</w:t>
      </w:r>
      <w:r w:rsidRPr="00E76480">
        <w:rPr>
          <w:sz w:val="16"/>
        </w:rPr>
        <w:t xml:space="preserve">, as it were, </w:t>
      </w:r>
      <w:r w:rsidRPr="00E76480">
        <w:rPr>
          <w:u w:val="single"/>
        </w:rPr>
        <w:t>doubly inscribed here</w:t>
      </w:r>
      <w:r w:rsidRPr="00E76480">
        <w:rPr>
          <w:sz w:val="16"/>
        </w:rPr>
        <w:t xml:space="preserve">: </w:t>
      </w:r>
      <w:r w:rsidRPr="00C709E9">
        <w:rPr>
          <w:highlight w:val="cyan"/>
          <w:u w:val="single"/>
        </w:rPr>
        <w:t>it is</w:t>
      </w:r>
      <w:r w:rsidRPr="00E76480">
        <w:rPr>
          <w:u w:val="single"/>
        </w:rPr>
        <w:t xml:space="preserve"> the specific constellation of </w:t>
      </w:r>
      <w:r w:rsidRPr="00C709E9">
        <w:rPr>
          <w:highlight w:val="cyan"/>
          <w:u w:val="single"/>
        </w:rPr>
        <w:t>the class struggle</w:t>
      </w:r>
      <w:r w:rsidRPr="00E76480">
        <w:rPr>
          <w:u w:val="single"/>
        </w:rPr>
        <w:t xml:space="preserve"> itself </w:t>
      </w:r>
      <w:r w:rsidRPr="00C709E9">
        <w:rPr>
          <w:highlight w:val="cyan"/>
          <w:u w:val="single"/>
        </w:rPr>
        <w:t>that explains why the feminist struggle was appropriated by the upper classes</w:t>
      </w:r>
      <w:r w:rsidRPr="00E76480">
        <w:rPr>
          <w:sz w:val="16"/>
        </w:rPr>
        <w:t>. (</w:t>
      </w:r>
      <w:r w:rsidRPr="00E76480">
        <w:rPr>
          <w:b/>
          <w:u w:val="single"/>
          <w:bdr w:val="single" w:sz="4" w:space="0" w:color="auto"/>
        </w:rPr>
        <w:t xml:space="preserve">The </w:t>
      </w:r>
      <w:r w:rsidRPr="00C709E9">
        <w:rPr>
          <w:b/>
          <w:highlight w:val="cyan"/>
          <w:u w:val="single"/>
          <w:bdr w:val="single" w:sz="4" w:space="0" w:color="auto"/>
        </w:rPr>
        <w:t>same goes for racism</w:t>
      </w:r>
      <w:r w:rsidRPr="00E76480">
        <w:rPr>
          <w:b/>
          <w:u w:val="single"/>
          <w:bdr w:val="single" w:sz="4" w:space="0" w:color="auto"/>
        </w:rPr>
        <w:t xml:space="preserve">: </w:t>
      </w:r>
      <w:r w:rsidRPr="00C709E9">
        <w:rPr>
          <w:b/>
          <w:highlight w:val="cyan"/>
          <w:u w:val="single"/>
          <w:bdr w:val="single" w:sz="4" w:space="0" w:color="auto"/>
        </w:rPr>
        <w:t>it is the dynamics of class struggle itself that explain why open racism is more prevalent among the lowest strata of white workers</w:t>
      </w:r>
      <w:r w:rsidRPr="00E76480">
        <w:rPr>
          <w:b/>
          <w:u w:val="single"/>
          <w:bdr w:val="single" w:sz="4" w:space="0" w:color="auto"/>
        </w:rPr>
        <w:t>.)</w:t>
      </w:r>
      <w:r w:rsidRPr="00E76480">
        <w:rPr>
          <w:sz w:val="16"/>
        </w:rPr>
        <w:t xml:space="preserve"> </w:t>
      </w:r>
      <w:r w:rsidRPr="00E76480">
        <w:rPr>
          <w:u w:val="single"/>
        </w:rPr>
        <w:t>Class struggle is here “concrete universality” in the strict Hegelian sense: in relating to its otherness</w:t>
      </w:r>
      <w:r w:rsidRPr="00E76480">
        <w:rPr>
          <w:sz w:val="16"/>
        </w:rPr>
        <w:t xml:space="preserve"> (other antagonisms), </w:t>
      </w:r>
      <w:r w:rsidRPr="00E76480">
        <w:rPr>
          <w:u w:val="single"/>
        </w:rPr>
        <w:t>it relates to itself</w:t>
      </w:r>
      <w:r w:rsidRPr="00E76480">
        <w:rPr>
          <w:sz w:val="16"/>
        </w:rPr>
        <w:t xml:space="preserve">, </w:t>
      </w:r>
      <w:r w:rsidRPr="00C709E9">
        <w:rPr>
          <w:b/>
          <w:highlight w:val="cyan"/>
          <w:u w:val="single"/>
          <w:bdr w:val="single" w:sz="4" w:space="0" w:color="auto"/>
        </w:rPr>
        <w:t>it (over)determines the way it relates to other struggles</w:t>
      </w:r>
      <w:r w:rsidRPr="00E76480">
        <w:rPr>
          <w:b/>
          <w:u w:val="single"/>
          <w:bdr w:val="single" w:sz="4" w:space="0" w:color="auto"/>
        </w:rPr>
        <w:t>.</w:t>
      </w:r>
      <w:r w:rsidRPr="00E76480">
        <w:rPr>
          <w:sz w:val="16"/>
        </w:rPr>
        <w:t xml:space="preserve"> </w:t>
      </w:r>
      <w:r w:rsidRPr="00E76480">
        <w:rPr>
          <w:u w:val="single"/>
        </w:rPr>
        <w:t>The</w:t>
      </w:r>
      <w:r w:rsidRPr="00E76480">
        <w:rPr>
          <w:sz w:val="16"/>
        </w:rPr>
        <w:t xml:space="preserve"> third </w:t>
      </w:r>
      <w:r w:rsidRPr="00E76480">
        <w:rPr>
          <w:u w:val="single"/>
        </w:rPr>
        <w:t xml:space="preserve">thing to underline is </w:t>
      </w:r>
      <w:r w:rsidRPr="00C709E9">
        <w:rPr>
          <w:highlight w:val="cyan"/>
          <w:u w:val="single"/>
        </w:rPr>
        <w:t>the fundamental difference between feminist, anti-racist</w:t>
      </w:r>
      <w:r w:rsidRPr="00E76480">
        <w:rPr>
          <w:u w:val="single"/>
        </w:rPr>
        <w:t xml:space="preserve">, </w:t>
      </w:r>
      <w:r w:rsidRPr="00E76480">
        <w:rPr>
          <w:sz w:val="16"/>
        </w:rPr>
        <w:t xml:space="preserve">anti-sexist </w:t>
      </w:r>
      <w:r w:rsidRPr="00E76480">
        <w:rPr>
          <w:u w:val="single"/>
        </w:rPr>
        <w:t xml:space="preserve">and other such struggles </w:t>
      </w:r>
      <w:r w:rsidRPr="00C709E9">
        <w:rPr>
          <w:highlight w:val="cyan"/>
          <w:u w:val="single"/>
        </w:rPr>
        <w:t>and the class struggle</w:t>
      </w:r>
      <w:r w:rsidRPr="00C709E9">
        <w:rPr>
          <w:sz w:val="16"/>
          <w:highlight w:val="cyan"/>
        </w:rPr>
        <w:t xml:space="preserve">. </w:t>
      </w:r>
      <w:r w:rsidRPr="00C709E9">
        <w:rPr>
          <w:highlight w:val="cyan"/>
          <w:u w:val="single"/>
        </w:rPr>
        <w:t>In the first</w:t>
      </w:r>
      <w:r w:rsidRPr="00E76480">
        <w:rPr>
          <w:sz w:val="16"/>
        </w:rPr>
        <w:t xml:space="preserve"> case, </w:t>
      </w:r>
      <w:r w:rsidRPr="00C709E9">
        <w:rPr>
          <w:b/>
          <w:highlight w:val="cyan"/>
          <w:u w:val="single"/>
        </w:rPr>
        <w:t>the goal is to translate antagonism into difference</w:t>
      </w:r>
      <w:r w:rsidRPr="00E76480">
        <w:rPr>
          <w:sz w:val="16"/>
        </w:rPr>
        <w:t xml:space="preserve"> (the peaceful coexistence of sexes, religions, ethnic groups), </w:t>
      </w:r>
      <w:r w:rsidRPr="00C709E9">
        <w:rPr>
          <w:highlight w:val="cyan"/>
          <w:u w:val="single"/>
        </w:rPr>
        <w:t xml:space="preserve">while the goal of the class struggle is </w:t>
      </w:r>
      <w:r w:rsidRPr="00C709E9">
        <w:rPr>
          <w:b/>
          <w:highlight w:val="cyan"/>
          <w:u w:val="single"/>
          <w:bdr w:val="single" w:sz="4" w:space="0" w:color="auto"/>
        </w:rPr>
        <w:t>precisely the opposite</w:t>
      </w:r>
      <w:r w:rsidRPr="00C709E9">
        <w:rPr>
          <w:highlight w:val="cyan"/>
          <w:u w:val="single"/>
        </w:rPr>
        <w:t>, to turn class differences into</w:t>
      </w:r>
      <w:r w:rsidRPr="00E76480">
        <w:rPr>
          <w:u w:val="single"/>
        </w:rPr>
        <w:t xml:space="preserve"> class </w:t>
      </w:r>
      <w:r w:rsidRPr="00C709E9">
        <w:rPr>
          <w:highlight w:val="cyan"/>
          <w:u w:val="single"/>
        </w:rPr>
        <w:t>antagonisms</w:t>
      </w:r>
      <w:r w:rsidRPr="00E76480">
        <w:rPr>
          <w:sz w:val="16"/>
        </w:rPr>
        <w:t xml:space="preserve">. </w:t>
      </w:r>
      <w:r w:rsidRPr="00E76480">
        <w:rPr>
          <w:u w:val="single"/>
        </w:rPr>
        <w:t xml:space="preserve">The point of subtraction is </w:t>
      </w:r>
      <w:r w:rsidRPr="00C709E9">
        <w:rPr>
          <w:highlight w:val="cyan"/>
          <w:u w:val="single"/>
        </w:rPr>
        <w:t>to</w:t>
      </w:r>
      <w:r w:rsidRPr="00E76480">
        <w:rPr>
          <w:u w:val="single"/>
        </w:rPr>
        <w:t xml:space="preserve"> </w:t>
      </w:r>
      <w:r w:rsidRPr="00C709E9">
        <w:rPr>
          <w:highlight w:val="cyan"/>
          <w:u w:val="single"/>
        </w:rPr>
        <w:t xml:space="preserve">reduce the overall complex structure to its </w:t>
      </w:r>
      <w:r w:rsidRPr="00C709E9">
        <w:rPr>
          <w:b/>
          <w:highlight w:val="cyan"/>
          <w:u w:val="single"/>
          <w:bdr w:val="single" w:sz="4" w:space="0" w:color="auto"/>
        </w:rPr>
        <w:t>antagonistic minimal difference</w:t>
      </w:r>
      <w:r w:rsidRPr="00E76480">
        <w:rPr>
          <w:sz w:val="16"/>
        </w:rPr>
        <w:t xml:space="preserve">. </w:t>
      </w:r>
      <w:r w:rsidRPr="00E76480">
        <w:rPr>
          <w:u w:val="single"/>
        </w:rPr>
        <w:t xml:space="preserve">What the series race-gender-class obfuscates is the different logic of the political space in the case of class: while anti-racist and anti-sexist struggles are guided by a striving for the full recognition of the other, </w:t>
      </w:r>
      <w:r w:rsidRPr="00C709E9">
        <w:rPr>
          <w:highlight w:val="cyan"/>
          <w:u w:val="single"/>
        </w:rPr>
        <w:t>the class struggle aims at</w:t>
      </w:r>
      <w:r w:rsidRPr="00E76480">
        <w:rPr>
          <w:u w:val="single"/>
        </w:rPr>
        <w:t xml:space="preserve"> overcoming and subduing</w:t>
      </w:r>
      <w:r w:rsidRPr="00E76480">
        <w:rPr>
          <w:b/>
          <w:u w:val="single"/>
        </w:rPr>
        <w:t xml:space="preserve">, </w:t>
      </w:r>
      <w:r w:rsidRPr="00C709E9">
        <w:rPr>
          <w:b/>
          <w:highlight w:val="cyan"/>
          <w:u w:val="single"/>
        </w:rPr>
        <w:t>annihilating</w:t>
      </w:r>
      <w:r w:rsidRPr="00E76480">
        <w:rPr>
          <w:b/>
          <w:u w:val="single"/>
        </w:rPr>
        <w:t xml:space="preserve"> even, </w:t>
      </w:r>
      <w:r w:rsidRPr="00C709E9">
        <w:rPr>
          <w:b/>
          <w:highlight w:val="cyan"/>
          <w:u w:val="single"/>
        </w:rPr>
        <w:t>the other</w:t>
      </w:r>
      <w:r w:rsidRPr="00E76480">
        <w:rPr>
          <w:sz w:val="16"/>
        </w:rPr>
        <w:t xml:space="preserve">—even if not a direct physical annihilation, </w:t>
      </w:r>
      <w:r w:rsidRPr="00E76480">
        <w:rPr>
          <w:u w:val="single"/>
        </w:rPr>
        <w:t xml:space="preserve">it aims at </w:t>
      </w:r>
      <w:r w:rsidRPr="00C709E9">
        <w:rPr>
          <w:highlight w:val="cyan"/>
          <w:u w:val="single"/>
        </w:rPr>
        <w:t>wiping out the others</w:t>
      </w:r>
      <w:r w:rsidRPr="00E76480">
        <w:rPr>
          <w:u w:val="single"/>
        </w:rPr>
        <w:t xml:space="preserve"> socio-political role and </w:t>
      </w:r>
      <w:r w:rsidRPr="00C709E9">
        <w:rPr>
          <w:highlight w:val="cyan"/>
          <w:u w:val="single"/>
        </w:rPr>
        <w:t>function</w:t>
      </w:r>
      <w:r w:rsidRPr="00E76480">
        <w:rPr>
          <w:sz w:val="16"/>
        </w:rPr>
        <w:t xml:space="preserve">. In other words, </w:t>
      </w:r>
      <w:r w:rsidRPr="00E76480">
        <w:rPr>
          <w:u w:val="single"/>
        </w:rPr>
        <w:t>while it is logical to say that antiracism wants all races to be allowed to freely assert and to realize their cultural</w:t>
      </w:r>
      <w:r w:rsidRPr="00E76480">
        <w:rPr>
          <w:sz w:val="16"/>
        </w:rPr>
        <w:t xml:space="preserve">, political, and economic </w:t>
      </w:r>
      <w:r w:rsidRPr="00E76480">
        <w:rPr>
          <w:b/>
          <w:u w:val="single"/>
          <w:bdr w:val="single" w:sz="4" w:space="0" w:color="auto"/>
        </w:rPr>
        <w:t xml:space="preserve">strivings, </w:t>
      </w:r>
      <w:r w:rsidRPr="00C709E9">
        <w:rPr>
          <w:b/>
          <w:highlight w:val="cyan"/>
          <w:u w:val="single"/>
          <w:bdr w:val="single" w:sz="4" w:space="0" w:color="auto"/>
        </w:rPr>
        <w:t>it is</w:t>
      </w:r>
      <w:r w:rsidRPr="00E76480">
        <w:rPr>
          <w:b/>
          <w:u w:val="single"/>
          <w:bdr w:val="single" w:sz="4" w:space="0" w:color="auto"/>
        </w:rPr>
        <w:t xml:space="preserve"> obviously </w:t>
      </w:r>
      <w:r w:rsidRPr="00C709E9">
        <w:rPr>
          <w:b/>
          <w:highlight w:val="cyan"/>
          <w:u w:val="single"/>
          <w:bdr w:val="single" w:sz="4" w:space="0" w:color="auto"/>
        </w:rPr>
        <w:t>meaningless to say that the aim of the proletarian class struggle is to allow the bourgeoisie to fully assert its identity and realize its goals</w:t>
      </w:r>
      <w:r w:rsidRPr="00E76480">
        <w:rPr>
          <w:sz w:val="16"/>
        </w:rPr>
        <w:t xml:space="preserve">. </w:t>
      </w:r>
      <w:r w:rsidRPr="00E76480">
        <w:rPr>
          <w:u w:val="single"/>
        </w:rPr>
        <w:t>In</w:t>
      </w:r>
      <w:r w:rsidRPr="00E76480">
        <w:rPr>
          <w:sz w:val="16"/>
        </w:rPr>
        <w:t xml:space="preserve"> the </w:t>
      </w:r>
      <w:r w:rsidRPr="00E76480">
        <w:rPr>
          <w:u w:val="single"/>
        </w:rPr>
        <w:t>one</w:t>
      </w:r>
      <w:r w:rsidRPr="00E76480">
        <w:rPr>
          <w:sz w:val="16"/>
        </w:rPr>
        <w:t xml:space="preserve"> case, </w:t>
      </w:r>
      <w:r w:rsidRPr="00E76480">
        <w:rPr>
          <w:u w:val="single"/>
        </w:rPr>
        <w:t>we have a horizontal logic of the recognition of different identities, while in the other we have the logic of the struggle with an antagonist.</w:t>
      </w:r>
      <w:r w:rsidRPr="00E76480">
        <w:rPr>
          <w:sz w:val="16"/>
        </w:rPr>
        <w:t xml:space="preserve"> The paradox here is that </w:t>
      </w:r>
      <w:r w:rsidRPr="00E76480">
        <w:rPr>
          <w:u w:val="single"/>
        </w:rPr>
        <w:t xml:space="preserve">it is populist fundamentalism that retains this logic of antagonism, </w:t>
      </w:r>
      <w:r w:rsidRPr="00E76480">
        <w:rPr>
          <w:b/>
          <w:u w:val="single"/>
          <w:bdr w:val="single" w:sz="4" w:space="0" w:color="auto"/>
        </w:rPr>
        <w:t>while the liberal left follows the logic of recognition of difference, of defusing antagonisms into coexisting differences</w:t>
      </w:r>
      <w:r w:rsidRPr="00E76480">
        <w:rPr>
          <w:u w:val="single"/>
        </w:rPr>
        <w:t>.</w:t>
      </w:r>
      <w:r w:rsidRPr="00E76480">
        <w:rPr>
          <w:sz w:val="16"/>
        </w:rPr>
        <w:t xml:space="preserve"> In their very form, conservative-populist grassroots campaigns took over the old leftist-radical stance of popular mobilization and struggle against upper-class exploitation. Insofar as, in the US two-party system, red designates Republicans and blue Democrats, and insofar as populist fundamentalists (of course) vote Republican, the old anti-Communist slogan “Better dead than red!” now acquires a new and ironic meaning—the irony residing in the unexpected continuity between the “red” attitude of the old-style leftist grassroots mobilization and the new Christian fundamentalist populism. </w:t>
      </w:r>
    </w:p>
    <w:p w14:paraId="67340EB3" w14:textId="77777777" w:rsidR="007A1322" w:rsidRDefault="007A1322" w:rsidP="007A1322">
      <w:pPr>
        <w:pStyle w:val="Heading4"/>
      </w:pPr>
      <w:r>
        <w:t xml:space="preserve">Failure to understand how IPR are situated within the capitalist frameworks overlooks the root cause and problematizes the symptoms, a Marxist analysis of TRIPS and WTO are desperately needed to understand the topic which comes before the aff. </w:t>
      </w:r>
      <w:r w:rsidRPr="00675FD5">
        <w:rPr>
          <w:color w:val="FF0000"/>
        </w:rPr>
        <w:t xml:space="preserve"> </w:t>
      </w:r>
    </w:p>
    <w:p w14:paraId="5324E1D0" w14:textId="77777777" w:rsidR="007A1322" w:rsidRPr="00890E74" w:rsidRDefault="007A1322" w:rsidP="007A1322">
      <w:r w:rsidRPr="00F02106">
        <w:rPr>
          <w:rStyle w:val="Style13ptBold"/>
        </w:rPr>
        <w:t>Rikowski 06</w:t>
      </w:r>
      <w:r>
        <w:t xml:space="preserve"> [(Ruth </w:t>
      </w:r>
      <w:r w:rsidRPr="00890E74">
        <w:t xml:space="preserve">Rikowski </w:t>
      </w:r>
      <w:r>
        <w:t>is the a</w:t>
      </w:r>
      <w:r w:rsidRPr="00890E74">
        <w:t>uthor of Globalisation, Information and Libraries: the implications of the World Trade Organisation's GATS and TRIPS Agreements, Chandos publishers, 2005.</w:t>
      </w:r>
      <w:r>
        <w:t>)|</w:t>
      </w:r>
      <w:r w:rsidRPr="00424025">
        <w:t>A Marxist Analysis of the World Trade Organisation’s Agreement on Trade-Related Aspects of Intellectual Property Rights</w:t>
      </w:r>
      <w:r>
        <w:t>] Comrade PW</w:t>
      </w:r>
      <w:r w:rsidRPr="00424025">
        <w:t xml:space="preserve"> </w:t>
      </w:r>
    </w:p>
    <w:p w14:paraId="48F7BAE9" w14:textId="77777777" w:rsidR="007A1322" w:rsidRPr="00320843" w:rsidRDefault="007A1322" w:rsidP="007A1322">
      <w:pPr>
        <w:rPr>
          <w:u w:val="single"/>
        </w:rPr>
      </w:pPr>
      <w:r w:rsidRPr="00935000">
        <w:rPr>
          <w:sz w:val="16"/>
        </w:rPr>
        <w:t xml:space="preserve">An Open Marxist Theoretical Perspective on TRIPS In my book, Globalisation, Information and Libraries (Rikowski, 2005), I place </w:t>
      </w:r>
      <w:r w:rsidRPr="00935000">
        <w:rPr>
          <w:rStyle w:val="StyleUnderline"/>
        </w:rPr>
        <w:t>TRIPS within an</w:t>
      </w:r>
      <w:r w:rsidRPr="00935000">
        <w:rPr>
          <w:sz w:val="16"/>
        </w:rPr>
        <w:t xml:space="preserve"> Open </w:t>
      </w:r>
      <w:r w:rsidRPr="00935000">
        <w:rPr>
          <w:rStyle w:val="StyleUnderline"/>
        </w:rPr>
        <w:t>Marxist theoretical perspective</w:t>
      </w:r>
      <w:r w:rsidRPr="00935000">
        <w:rPr>
          <w:sz w:val="16"/>
        </w:rPr>
        <w:t xml:space="preserve">. In essence, my argument is that </w:t>
      </w:r>
      <w:r w:rsidRPr="00C709E9">
        <w:rPr>
          <w:rStyle w:val="Emphasis"/>
          <w:highlight w:val="cyan"/>
        </w:rPr>
        <w:t>IPRs</w:t>
      </w:r>
      <w:r w:rsidRPr="00935000">
        <w:rPr>
          <w:rStyle w:val="StyleUnderline"/>
        </w:rPr>
        <w:t xml:space="preserve">, through TRIPS, </w:t>
      </w:r>
      <w:r w:rsidRPr="00E21C47">
        <w:rPr>
          <w:rStyle w:val="Emphasis"/>
        </w:rPr>
        <w:t xml:space="preserve">are being </w:t>
      </w:r>
      <w:r w:rsidRPr="00C709E9">
        <w:rPr>
          <w:rStyle w:val="Emphasis"/>
          <w:highlight w:val="cyan"/>
        </w:rPr>
        <w:t>transformed into</w:t>
      </w:r>
      <w:r w:rsidRPr="00935000">
        <w:rPr>
          <w:rStyle w:val="StyleUnderline"/>
        </w:rPr>
        <w:t xml:space="preserve"> international </w:t>
      </w:r>
      <w:r w:rsidRPr="00C709E9">
        <w:rPr>
          <w:rStyle w:val="Emphasis"/>
          <w:highlight w:val="cyan"/>
        </w:rPr>
        <w:t>tradable commodities</w:t>
      </w:r>
      <w:r w:rsidRPr="00935000">
        <w:rPr>
          <w:rStyle w:val="StyleUnderline"/>
        </w:rPr>
        <w:t xml:space="preserve">. </w:t>
      </w:r>
      <w:r w:rsidRPr="00E21C47">
        <w:rPr>
          <w:rStyle w:val="Emphasis"/>
        </w:rPr>
        <w:t>Value</w:t>
      </w:r>
      <w:r w:rsidRPr="00935000">
        <w:rPr>
          <w:rStyle w:val="StyleUnderline"/>
        </w:rPr>
        <w:t xml:space="preserve"> that </w:t>
      </w:r>
      <w:r w:rsidRPr="00E21C47">
        <w:rPr>
          <w:rStyle w:val="Emphasis"/>
        </w:rPr>
        <w:t>is created from</w:t>
      </w:r>
      <w:r w:rsidRPr="00935000">
        <w:rPr>
          <w:rStyle w:val="StyleUnderline"/>
        </w:rPr>
        <w:t xml:space="preserve"> </w:t>
      </w:r>
      <w:r w:rsidRPr="00935000">
        <w:rPr>
          <w:sz w:val="16"/>
        </w:rPr>
        <w:t xml:space="preserve">labour (and particularly from </w:t>
      </w:r>
      <w:r w:rsidRPr="00280B16">
        <w:rPr>
          <w:rStyle w:val="Emphasis"/>
        </w:rPr>
        <w:t>intellectual labour</w:t>
      </w:r>
      <w:r w:rsidRPr="00935000">
        <w:rPr>
          <w:sz w:val="16"/>
        </w:rPr>
        <w:t xml:space="preserve"> in this regard) </w:t>
      </w:r>
      <w:r w:rsidRPr="00E21C47">
        <w:rPr>
          <w:rStyle w:val="Emphasis"/>
        </w:rPr>
        <w:t>becomes</w:t>
      </w:r>
      <w:r w:rsidRPr="00935000">
        <w:rPr>
          <w:rStyle w:val="StyleUnderline"/>
        </w:rPr>
        <w:t xml:space="preserve"> </w:t>
      </w:r>
      <w:r w:rsidRPr="00E21C47">
        <w:rPr>
          <w:rStyle w:val="Emphasis"/>
        </w:rPr>
        <w:t>embedded in the commodity</w:t>
      </w:r>
      <w:r w:rsidRPr="00935000">
        <w:rPr>
          <w:sz w:val="16"/>
        </w:rPr>
        <w:t xml:space="preserve">. Furthermore, </w:t>
      </w:r>
      <w:r w:rsidRPr="00935000">
        <w:rPr>
          <w:rStyle w:val="StyleUnderline"/>
        </w:rPr>
        <w:t xml:space="preserve">value can only </w:t>
      </w:r>
      <w:r w:rsidRPr="00935000">
        <w:rPr>
          <w:sz w:val="16"/>
        </w:rPr>
        <w:t xml:space="preserve">ever </w:t>
      </w:r>
      <w:r w:rsidRPr="00935000">
        <w:rPr>
          <w:rStyle w:val="StyleUnderline"/>
        </w:rPr>
        <w:t>be created from labour. These commodities are</w:t>
      </w:r>
      <w:r w:rsidRPr="00935000">
        <w:rPr>
          <w:sz w:val="16"/>
        </w:rPr>
        <w:t xml:space="preserve"> then </w:t>
      </w:r>
      <w:r w:rsidRPr="00E21C47">
        <w:rPr>
          <w:rStyle w:val="Emphasis"/>
        </w:rPr>
        <w:t>sold</w:t>
      </w:r>
      <w:r w:rsidRPr="00935000">
        <w:rPr>
          <w:rStyle w:val="StyleUnderline"/>
        </w:rPr>
        <w:t xml:space="preserve"> in the marketplace </w:t>
      </w:r>
      <w:r w:rsidRPr="00E21C47">
        <w:rPr>
          <w:rStyle w:val="Emphasis"/>
        </w:rPr>
        <w:t>and profits are made</w:t>
      </w:r>
      <w:r w:rsidRPr="00935000">
        <w:rPr>
          <w:sz w:val="16"/>
        </w:rPr>
        <w:t xml:space="preserve"> and this </w:t>
      </w:r>
      <w:r w:rsidRPr="00C709E9">
        <w:rPr>
          <w:rStyle w:val="Emphasis"/>
          <w:highlight w:val="cyan"/>
        </w:rPr>
        <w:lastRenderedPageBreak/>
        <w:t>ensures the</w:t>
      </w:r>
      <w:r w:rsidRPr="00935000">
        <w:rPr>
          <w:sz w:val="16"/>
        </w:rPr>
        <w:t xml:space="preserve"> continued </w:t>
      </w:r>
      <w:r w:rsidRPr="00C709E9">
        <w:rPr>
          <w:rStyle w:val="Emphasis"/>
          <w:highlight w:val="cyan"/>
        </w:rPr>
        <w:t>success of global capitalism</w:t>
      </w:r>
      <w:r w:rsidRPr="00935000">
        <w:rPr>
          <w:rStyle w:val="StyleUnderline"/>
        </w:rPr>
        <w:t xml:space="preserve">, whilst labour is exploited, </w:t>
      </w:r>
      <w:proofErr w:type="gramStart"/>
      <w:r w:rsidRPr="00935000">
        <w:rPr>
          <w:rStyle w:val="StyleUnderline"/>
        </w:rPr>
        <w:t>alienated</w:t>
      </w:r>
      <w:proofErr w:type="gramEnd"/>
      <w:r w:rsidRPr="00935000">
        <w:rPr>
          <w:rStyle w:val="StyleUnderline"/>
        </w:rPr>
        <w:t xml:space="preserve"> and objectified</w:t>
      </w:r>
      <w:r w:rsidRPr="00935000">
        <w:rPr>
          <w:sz w:val="16"/>
        </w:rPr>
        <w:t xml:space="preserve">. Following on from Marx, </w:t>
      </w:r>
      <w:r w:rsidRPr="00E21C47">
        <w:rPr>
          <w:rStyle w:val="Emphasis"/>
        </w:rPr>
        <w:t xml:space="preserve">we need to begin our analysis of capitalism with the commodity. </w:t>
      </w:r>
      <w:r w:rsidRPr="00C709E9">
        <w:rPr>
          <w:rStyle w:val="Emphasis"/>
          <w:highlight w:val="cyan"/>
        </w:rPr>
        <w:t>The logic of cap</w:t>
      </w:r>
      <w:r w:rsidRPr="00E21C47">
        <w:rPr>
          <w:rStyle w:val="Emphasis"/>
        </w:rPr>
        <w:t xml:space="preserve">italism </w:t>
      </w:r>
      <w:r w:rsidRPr="00C709E9">
        <w:rPr>
          <w:rStyle w:val="Emphasis"/>
          <w:highlight w:val="cyan"/>
        </w:rPr>
        <w:t>is</w:t>
      </w:r>
      <w:r w:rsidRPr="00E21C47">
        <w:rPr>
          <w:rStyle w:val="Emphasis"/>
        </w:rPr>
        <w:t xml:space="preserve"> the </w:t>
      </w:r>
      <w:r w:rsidRPr="00C709E9">
        <w:rPr>
          <w:rStyle w:val="Emphasis"/>
          <w:highlight w:val="cyan"/>
        </w:rPr>
        <w:t>commodification of all that surrounds us</w:t>
      </w:r>
      <w:r w:rsidRPr="00935000">
        <w:rPr>
          <w:sz w:val="16"/>
        </w:rPr>
        <w:t xml:space="preserve">. Now, </w:t>
      </w:r>
      <w:r w:rsidRPr="00C709E9">
        <w:rPr>
          <w:rStyle w:val="Emphasis"/>
          <w:highlight w:val="cyan"/>
        </w:rPr>
        <w:t>we are seeing this</w:t>
      </w:r>
      <w:r w:rsidRPr="00E21C47">
        <w:rPr>
          <w:rStyle w:val="Emphasis"/>
        </w:rPr>
        <w:t xml:space="preserve"> process</w:t>
      </w:r>
      <w:r w:rsidRPr="00935000">
        <w:rPr>
          <w:sz w:val="16"/>
        </w:rPr>
        <w:t xml:space="preserve"> A Marxist Analysis of TRIPS 407 starting to take effect </w:t>
      </w:r>
      <w:r w:rsidRPr="00C709E9">
        <w:rPr>
          <w:rStyle w:val="Emphasis"/>
          <w:highlight w:val="cyan"/>
        </w:rPr>
        <w:t>in</w:t>
      </w:r>
      <w:r w:rsidRPr="00935000">
        <w:rPr>
          <w:sz w:val="16"/>
        </w:rPr>
        <w:t xml:space="preserve"> areas that were unheard of before – this includes </w:t>
      </w:r>
      <w:r w:rsidRPr="00C709E9">
        <w:rPr>
          <w:rStyle w:val="Emphasis"/>
          <w:highlight w:val="cyan"/>
        </w:rPr>
        <w:t xml:space="preserve">schools, </w:t>
      </w:r>
      <w:proofErr w:type="gramStart"/>
      <w:r w:rsidRPr="00C709E9">
        <w:rPr>
          <w:rStyle w:val="Emphasis"/>
          <w:highlight w:val="cyan"/>
        </w:rPr>
        <w:t>universities</w:t>
      </w:r>
      <w:proofErr w:type="gramEnd"/>
      <w:r w:rsidRPr="00C709E9">
        <w:rPr>
          <w:rStyle w:val="Emphasis"/>
          <w:highlight w:val="cyan"/>
        </w:rPr>
        <w:t xml:space="preserve"> and libraries</w:t>
      </w:r>
      <w:r w:rsidRPr="00935000">
        <w:rPr>
          <w:sz w:val="16"/>
        </w:rPr>
        <w:t xml:space="preserve">. These are areas that were </w:t>
      </w:r>
      <w:r w:rsidRPr="00935000">
        <w:rPr>
          <w:rStyle w:val="StyleUnderline"/>
        </w:rPr>
        <w:t>previously thought to be</w:t>
      </w:r>
      <w:r w:rsidRPr="00935000">
        <w:rPr>
          <w:sz w:val="16"/>
        </w:rPr>
        <w:t xml:space="preserve"> something </w:t>
      </w:r>
      <w:r w:rsidRPr="00935000">
        <w:rPr>
          <w:rStyle w:val="StyleUnderline"/>
        </w:rPr>
        <w:t>beyond commercialisation</w:t>
      </w:r>
      <w:r w:rsidRPr="00935000">
        <w:rPr>
          <w:sz w:val="16"/>
        </w:rPr>
        <w:t xml:space="preserve"> and trading. </w:t>
      </w:r>
      <w:r w:rsidRPr="00280B16">
        <w:rPr>
          <w:rStyle w:val="Emphasis"/>
        </w:rPr>
        <w:t>But through</w:t>
      </w:r>
      <w:r w:rsidRPr="00E21C47">
        <w:rPr>
          <w:rStyle w:val="Emphasis"/>
        </w:rPr>
        <w:t xml:space="preserve"> the WTO</w:t>
      </w:r>
      <w:r w:rsidRPr="00935000">
        <w:rPr>
          <w:rStyle w:val="StyleUnderline"/>
        </w:rPr>
        <w:t xml:space="preserve"> </w:t>
      </w:r>
      <w:r w:rsidRPr="00E21C47">
        <w:rPr>
          <w:rStyle w:val="Emphasis"/>
        </w:rPr>
        <w:t>we are</w:t>
      </w:r>
      <w:r w:rsidRPr="00935000">
        <w:rPr>
          <w:rStyle w:val="StyleUnderline"/>
        </w:rPr>
        <w:t xml:space="preserve"> now </w:t>
      </w:r>
      <w:r w:rsidRPr="00E21C47">
        <w:rPr>
          <w:rStyle w:val="Emphasis"/>
        </w:rPr>
        <w:t>witnessing a dramatic change</w:t>
      </w:r>
      <w:r w:rsidRPr="00935000">
        <w:rPr>
          <w:rStyle w:val="StyleUnderline"/>
        </w:rPr>
        <w:t>. The logic of this at a future date will be that the public will</w:t>
      </w:r>
      <w:r w:rsidRPr="00935000">
        <w:rPr>
          <w:sz w:val="16"/>
        </w:rPr>
        <w:t xml:space="preserve"> probably have to </w:t>
      </w:r>
      <w:r w:rsidRPr="00935000">
        <w:rPr>
          <w:rStyle w:val="StyleUnderline"/>
        </w:rPr>
        <w:t xml:space="preserve">pay for services, </w:t>
      </w:r>
      <w:r w:rsidRPr="00935000">
        <w:rPr>
          <w:sz w:val="16"/>
        </w:rPr>
        <w:t xml:space="preserve">the same way that they pay for other goods in shops, and services provided </w:t>
      </w:r>
      <w:r w:rsidRPr="00935000">
        <w:rPr>
          <w:rStyle w:val="StyleUnderline"/>
        </w:rPr>
        <w:t>by</w:t>
      </w:r>
      <w:r w:rsidRPr="00935000">
        <w:rPr>
          <w:sz w:val="16"/>
        </w:rPr>
        <w:t xml:space="preserve"> other </w:t>
      </w:r>
      <w:r w:rsidRPr="00935000">
        <w:rPr>
          <w:rStyle w:val="StyleUnderline"/>
        </w:rPr>
        <w:t>private companies</w:t>
      </w:r>
      <w:r w:rsidRPr="00935000">
        <w:rPr>
          <w:sz w:val="16"/>
        </w:rPr>
        <w:t xml:space="preserve">, such as a taxi service. So, </w:t>
      </w:r>
      <w:r w:rsidRPr="00935000">
        <w:rPr>
          <w:rStyle w:val="StyleUnderline"/>
        </w:rPr>
        <w:t>t</w:t>
      </w:r>
      <w:r w:rsidRPr="00E21C47">
        <w:rPr>
          <w:rStyle w:val="Emphasis"/>
        </w:rPr>
        <w:t xml:space="preserve">he </w:t>
      </w:r>
      <w:r w:rsidRPr="00C709E9">
        <w:rPr>
          <w:rStyle w:val="Emphasis"/>
          <w:highlight w:val="cyan"/>
        </w:rPr>
        <w:t>aim in TRIPS</w:t>
      </w:r>
      <w:r w:rsidRPr="00E21C47">
        <w:rPr>
          <w:rStyle w:val="Emphasis"/>
        </w:rPr>
        <w:t xml:space="preserve"> </w:t>
      </w:r>
      <w:r w:rsidRPr="00C709E9">
        <w:rPr>
          <w:rStyle w:val="Emphasis"/>
          <w:highlight w:val="cyan"/>
        </w:rPr>
        <w:t>is to transform knowledge</w:t>
      </w:r>
      <w:r w:rsidRPr="00E21C47">
        <w:rPr>
          <w:rStyle w:val="Emphasis"/>
        </w:rPr>
        <w:t>,</w:t>
      </w:r>
      <w:r w:rsidRPr="00935000">
        <w:rPr>
          <w:rStyle w:val="StyleUnderline"/>
        </w:rPr>
        <w:t xml:space="preserve"> </w:t>
      </w:r>
      <w:proofErr w:type="gramStart"/>
      <w:r w:rsidRPr="00935000">
        <w:rPr>
          <w:rStyle w:val="StyleUnderline"/>
        </w:rPr>
        <w:t>info</w:t>
      </w:r>
      <w:r w:rsidRPr="00935000">
        <w:rPr>
          <w:sz w:val="16"/>
        </w:rPr>
        <w:t>rmation</w:t>
      </w:r>
      <w:proofErr w:type="gramEnd"/>
      <w:r w:rsidRPr="00935000">
        <w:rPr>
          <w:sz w:val="16"/>
        </w:rPr>
        <w:t xml:space="preserve"> </w:t>
      </w:r>
      <w:r w:rsidRPr="00935000">
        <w:rPr>
          <w:rStyle w:val="StyleUnderline"/>
        </w:rPr>
        <w:t xml:space="preserve">and ideas </w:t>
      </w:r>
      <w:r w:rsidRPr="00C709E9">
        <w:rPr>
          <w:rStyle w:val="Emphasis"/>
          <w:highlight w:val="cyan"/>
        </w:rPr>
        <w:t>into IPRs</w:t>
      </w:r>
      <w:r w:rsidRPr="00935000">
        <w:rPr>
          <w:sz w:val="16"/>
        </w:rPr>
        <w:t xml:space="preserve"> that can </w:t>
      </w:r>
      <w:r w:rsidRPr="00935000">
        <w:rPr>
          <w:rStyle w:val="StyleUnderline"/>
        </w:rPr>
        <w:t>then</w:t>
      </w:r>
      <w:r w:rsidRPr="00935000">
        <w:rPr>
          <w:sz w:val="16"/>
        </w:rPr>
        <w:t xml:space="preserve"> be </w:t>
      </w:r>
      <w:r w:rsidRPr="00C709E9">
        <w:rPr>
          <w:rStyle w:val="Emphasis"/>
          <w:highlight w:val="cyan"/>
        </w:rPr>
        <w:t>traded in the marketplace</w:t>
      </w:r>
      <w:r w:rsidRPr="00C709E9">
        <w:rPr>
          <w:rStyle w:val="StyleUnderline"/>
          <w:highlight w:val="cyan"/>
        </w:rPr>
        <w:t xml:space="preserve">. </w:t>
      </w:r>
      <w:r w:rsidRPr="00C709E9">
        <w:rPr>
          <w:rStyle w:val="Emphasis"/>
          <w:highlight w:val="cyan"/>
        </w:rPr>
        <w:t>Fundamentally</w:t>
      </w:r>
      <w:r w:rsidRPr="00935000">
        <w:rPr>
          <w:sz w:val="16"/>
        </w:rPr>
        <w:t xml:space="preserve">, the TRIPS </w:t>
      </w:r>
      <w:r w:rsidRPr="00C709E9">
        <w:rPr>
          <w:rStyle w:val="Emphasis"/>
          <w:highlight w:val="cyan"/>
        </w:rPr>
        <w:t>assists with</w:t>
      </w:r>
      <w:r w:rsidRPr="00935000">
        <w:rPr>
          <w:rStyle w:val="StyleUnderline"/>
        </w:rPr>
        <w:t xml:space="preserve"> the process of </w:t>
      </w:r>
      <w:r w:rsidRPr="00C709E9">
        <w:rPr>
          <w:rStyle w:val="Emphasis"/>
          <w:highlight w:val="cyan"/>
        </w:rPr>
        <w:t>commodifying</w:t>
      </w:r>
      <w:r w:rsidRPr="00935000">
        <w:rPr>
          <w:rStyle w:val="StyleUnderline"/>
        </w:rPr>
        <w:t xml:space="preserve"> more and </w:t>
      </w:r>
      <w:r w:rsidRPr="00E21C47">
        <w:rPr>
          <w:rStyle w:val="Emphasis"/>
        </w:rPr>
        <w:t>more areas of</w:t>
      </w:r>
      <w:r w:rsidRPr="00935000">
        <w:rPr>
          <w:rStyle w:val="StyleUnderline"/>
        </w:rPr>
        <w:t xml:space="preserve"> social </w:t>
      </w:r>
      <w:r w:rsidRPr="00E21C47">
        <w:rPr>
          <w:rStyle w:val="Emphasis"/>
        </w:rPr>
        <w:t>life</w:t>
      </w:r>
      <w:r w:rsidRPr="00935000">
        <w:rPr>
          <w:rStyle w:val="StyleUnderline"/>
        </w:rPr>
        <w:t>.</w:t>
      </w:r>
      <w:r w:rsidRPr="00935000">
        <w:rPr>
          <w:sz w:val="16"/>
        </w:rPr>
        <w:t xml:space="preserve"> But what exactly is this value, which becomes embedded in the commodity? I consider this in depth in my dissertation on value creation through knowledge (Rikowski, 2003a), </w:t>
      </w:r>
      <w:proofErr w:type="gramStart"/>
      <w:r w:rsidRPr="00935000">
        <w:rPr>
          <w:sz w:val="16"/>
        </w:rPr>
        <w:t>and also</w:t>
      </w:r>
      <w:proofErr w:type="gramEnd"/>
      <w:r w:rsidRPr="00935000">
        <w:rPr>
          <w:sz w:val="16"/>
        </w:rPr>
        <w:t xml:space="preserve"> provide an overview of it in Globalisation, Information and Libraries (Rikowski, 2005), and further explore it in the forthcoming book that I am editing, Knowledge Management: social, cultural and theoretical perspectives (Rikowski, 2007). </w:t>
      </w:r>
      <w:r w:rsidRPr="00935000">
        <w:rPr>
          <w:rStyle w:val="StyleUnderline"/>
        </w:rPr>
        <w:t>Capitalism goes through different stages</w:t>
      </w:r>
      <w:r w:rsidRPr="00935000">
        <w:rPr>
          <w:sz w:val="16"/>
        </w:rPr>
        <w:t xml:space="preserve">, such as the Agricultural Revolution and the Industrial Revolution, and now we are moving into the knowledge revolution (see Rikowski, 2000a, b, 2003b). Throughout all these periods, capitalism is </w:t>
      </w:r>
      <w:r w:rsidRPr="00935000">
        <w:rPr>
          <w:rStyle w:val="StyleUnderline"/>
        </w:rPr>
        <w:t>sustained by value,</w:t>
      </w:r>
      <w:r w:rsidRPr="00935000">
        <w:rPr>
          <w:sz w:val="16"/>
        </w:rPr>
        <w:t xml:space="preserve"> and this value can only ever be </w:t>
      </w:r>
      <w:r w:rsidRPr="00935000">
        <w:rPr>
          <w:rStyle w:val="StyleUnderline"/>
        </w:rPr>
        <w:t>created by labour</w:t>
      </w:r>
      <w:r w:rsidRPr="00935000">
        <w:rPr>
          <w:sz w:val="16"/>
        </w:rPr>
        <w:t xml:space="preserve">. As Marx said: ‘human labour creates </w:t>
      </w:r>
      <w:proofErr w:type="gramStart"/>
      <w:r w:rsidRPr="00935000">
        <w:rPr>
          <w:sz w:val="16"/>
        </w:rPr>
        <w:t>value, but</w:t>
      </w:r>
      <w:proofErr w:type="gramEnd"/>
      <w:r w:rsidRPr="00935000">
        <w:rPr>
          <w:sz w:val="16"/>
        </w:rPr>
        <w:t xml:space="preserve"> is not itself value. It becomes value only in its congealed state, when embodied in the form of some object’ (1867, p. 57). In the Industrial Revolution, value was largely extracted from manual labour, but in the knowledge revolution value is being increasingly extracted from intellectual labour. TRIPS assists with this extraction of value, and with the embedding of it in the commodity. Conclusion Thus, </w:t>
      </w:r>
      <w:r w:rsidRPr="00935000">
        <w:rPr>
          <w:rStyle w:val="StyleUnderline"/>
        </w:rPr>
        <w:t xml:space="preserve">in essence </w:t>
      </w:r>
      <w:r w:rsidRPr="00C709E9">
        <w:rPr>
          <w:rStyle w:val="Emphasis"/>
          <w:highlight w:val="cyan"/>
        </w:rPr>
        <w:t>global cap</w:t>
      </w:r>
      <w:r w:rsidRPr="00E21C47">
        <w:rPr>
          <w:rStyle w:val="Emphasis"/>
        </w:rPr>
        <w:t xml:space="preserve">italism </w:t>
      </w:r>
      <w:r w:rsidRPr="00C709E9">
        <w:rPr>
          <w:rStyle w:val="Emphasis"/>
          <w:highlight w:val="cyan"/>
        </w:rPr>
        <w:t>is</w:t>
      </w:r>
      <w:r w:rsidRPr="00E21C47">
        <w:rPr>
          <w:rStyle w:val="Emphasis"/>
        </w:rPr>
        <w:t xml:space="preserve"> being </w:t>
      </w:r>
      <w:r w:rsidRPr="00C709E9">
        <w:rPr>
          <w:rStyle w:val="Emphasis"/>
          <w:highlight w:val="cyan"/>
        </w:rPr>
        <w:t>perpetuated</w:t>
      </w:r>
      <w:r w:rsidRPr="00935000">
        <w:rPr>
          <w:rStyle w:val="StyleUnderline"/>
        </w:rPr>
        <w:t xml:space="preserve"> and furthered </w:t>
      </w:r>
      <w:r w:rsidRPr="00C709E9">
        <w:rPr>
          <w:rStyle w:val="Emphasis"/>
          <w:highlight w:val="cyan"/>
        </w:rPr>
        <w:t>through</w:t>
      </w:r>
      <w:r w:rsidRPr="00935000">
        <w:rPr>
          <w:rStyle w:val="StyleUnderline"/>
        </w:rPr>
        <w:t xml:space="preserve"> the </w:t>
      </w:r>
      <w:r w:rsidRPr="00C709E9">
        <w:rPr>
          <w:rStyle w:val="Emphasis"/>
          <w:highlight w:val="cyan"/>
        </w:rPr>
        <w:t>WTO</w:t>
      </w:r>
      <w:r w:rsidRPr="00935000">
        <w:rPr>
          <w:sz w:val="16"/>
        </w:rPr>
        <w:t xml:space="preserve">. This is because </w:t>
      </w:r>
      <w:r w:rsidRPr="00E21C47">
        <w:rPr>
          <w:rStyle w:val="Emphasis"/>
        </w:rPr>
        <w:t>trade agreements</w:t>
      </w:r>
      <w:r w:rsidRPr="00935000">
        <w:rPr>
          <w:sz w:val="16"/>
        </w:rPr>
        <w:t xml:space="preserve"> that are being developed at the WTO, </w:t>
      </w:r>
      <w:r w:rsidRPr="00E21C47">
        <w:rPr>
          <w:rStyle w:val="Emphasis"/>
        </w:rPr>
        <w:t>such as</w:t>
      </w:r>
      <w:r w:rsidRPr="00935000">
        <w:rPr>
          <w:sz w:val="16"/>
        </w:rPr>
        <w:t xml:space="preserve"> the GATS and </w:t>
      </w:r>
      <w:r w:rsidRPr="00C709E9">
        <w:rPr>
          <w:rStyle w:val="Emphasis"/>
          <w:highlight w:val="cyan"/>
        </w:rPr>
        <w:t>TRIPS</w:t>
      </w:r>
      <w:r w:rsidRPr="00935000">
        <w:rPr>
          <w:rStyle w:val="StyleUnderline"/>
        </w:rPr>
        <w:t xml:space="preserve">, </w:t>
      </w:r>
      <w:r w:rsidRPr="00E21C47">
        <w:rPr>
          <w:rStyle w:val="Emphasis"/>
        </w:rPr>
        <w:t xml:space="preserve">are </w:t>
      </w:r>
      <w:r w:rsidRPr="00C709E9">
        <w:rPr>
          <w:rStyle w:val="Emphasis"/>
          <w:highlight w:val="cyan"/>
        </w:rPr>
        <w:t>help</w:t>
      </w:r>
      <w:r w:rsidRPr="00E21C47">
        <w:rPr>
          <w:rStyle w:val="Emphasis"/>
        </w:rPr>
        <w:t xml:space="preserve">ing </w:t>
      </w:r>
      <w:r w:rsidRPr="00C709E9">
        <w:rPr>
          <w:rStyle w:val="Emphasis"/>
          <w:highlight w:val="cyan"/>
        </w:rPr>
        <w:t>to ensure that</w:t>
      </w:r>
      <w:r w:rsidRPr="00E21C47">
        <w:rPr>
          <w:rStyle w:val="Emphasis"/>
        </w:rPr>
        <w:t xml:space="preserve"> </w:t>
      </w:r>
      <w:r w:rsidRPr="00935000">
        <w:rPr>
          <w:sz w:val="16"/>
        </w:rPr>
        <w:t>more and</w:t>
      </w:r>
      <w:r w:rsidRPr="00935000">
        <w:rPr>
          <w:rStyle w:val="StyleUnderline"/>
        </w:rPr>
        <w:t xml:space="preserve"> </w:t>
      </w:r>
      <w:r w:rsidRPr="00C709E9">
        <w:rPr>
          <w:rStyle w:val="Emphasis"/>
          <w:highlight w:val="cyan"/>
        </w:rPr>
        <w:t>more areas of</w:t>
      </w:r>
      <w:r w:rsidRPr="00935000">
        <w:rPr>
          <w:rStyle w:val="StyleUnderline"/>
        </w:rPr>
        <w:t xml:space="preserve"> </w:t>
      </w:r>
      <w:r w:rsidRPr="00935000">
        <w:rPr>
          <w:sz w:val="16"/>
        </w:rPr>
        <w:t>social</w:t>
      </w:r>
      <w:r w:rsidRPr="00935000">
        <w:rPr>
          <w:rStyle w:val="StyleUnderline"/>
        </w:rPr>
        <w:t xml:space="preserve"> </w:t>
      </w:r>
      <w:r w:rsidRPr="00C709E9">
        <w:rPr>
          <w:rStyle w:val="Emphasis"/>
          <w:highlight w:val="cyan"/>
        </w:rPr>
        <w:t>life are being commodified</w:t>
      </w:r>
      <w:r w:rsidRPr="00C709E9">
        <w:rPr>
          <w:rStyle w:val="StyleUnderline"/>
          <w:highlight w:val="cyan"/>
        </w:rPr>
        <w:t xml:space="preserve">. </w:t>
      </w:r>
      <w:r w:rsidRPr="00C709E9">
        <w:rPr>
          <w:rStyle w:val="Emphasis"/>
          <w:highlight w:val="cyan"/>
        </w:rPr>
        <w:t>Cap</w:t>
      </w:r>
      <w:r w:rsidRPr="00E21C47">
        <w:rPr>
          <w:rStyle w:val="Emphasis"/>
        </w:rPr>
        <w:t xml:space="preserve">italism </w:t>
      </w:r>
      <w:r w:rsidRPr="00C709E9">
        <w:rPr>
          <w:rStyle w:val="Emphasis"/>
          <w:highlight w:val="cyan"/>
        </w:rPr>
        <w:t>is sustained by value</w:t>
      </w:r>
      <w:r w:rsidRPr="00E21C47">
        <w:rPr>
          <w:rStyle w:val="Emphasis"/>
        </w:rPr>
        <w:t xml:space="preserve">, and </w:t>
      </w:r>
      <w:r w:rsidRPr="00C709E9">
        <w:rPr>
          <w:rStyle w:val="Emphasis"/>
          <w:highlight w:val="cyan"/>
        </w:rPr>
        <w:t>not</w:t>
      </w:r>
      <w:r w:rsidRPr="00935000">
        <w:rPr>
          <w:rStyle w:val="StyleUnderline"/>
        </w:rPr>
        <w:t xml:space="preserve"> by any set of </w:t>
      </w:r>
      <w:r w:rsidRPr="00C709E9">
        <w:rPr>
          <w:rStyle w:val="Emphasis"/>
          <w:highlight w:val="cyan"/>
        </w:rPr>
        <w:t>moral</w:t>
      </w:r>
      <w:r w:rsidRPr="00935000">
        <w:rPr>
          <w:rStyle w:val="StyleUnderline"/>
        </w:rPr>
        <w:t xml:space="preserve"> </w:t>
      </w:r>
      <w:r w:rsidRPr="00C709E9">
        <w:rPr>
          <w:rStyle w:val="Emphasis"/>
          <w:highlight w:val="cyan"/>
        </w:rPr>
        <w:t>principles</w:t>
      </w:r>
      <w:r w:rsidRPr="00935000">
        <w:rPr>
          <w:rStyle w:val="StyleUnderline"/>
        </w:rPr>
        <w:t xml:space="preserve">, </w:t>
      </w:r>
      <w:r w:rsidRPr="00935000">
        <w:rPr>
          <w:sz w:val="16"/>
        </w:rPr>
        <w:t xml:space="preserve">and this </w:t>
      </w:r>
      <w:r w:rsidRPr="00E21C47">
        <w:rPr>
          <w:rStyle w:val="Emphasis"/>
        </w:rPr>
        <w:t>includes any</w:t>
      </w:r>
      <w:r w:rsidRPr="00935000">
        <w:rPr>
          <w:rStyle w:val="StyleUnderline"/>
        </w:rPr>
        <w:t xml:space="preserve"> possible </w:t>
      </w:r>
      <w:r w:rsidRPr="00E21C47">
        <w:rPr>
          <w:rStyle w:val="Emphasis"/>
        </w:rPr>
        <w:t xml:space="preserve">moral issues </w:t>
      </w:r>
      <w:proofErr w:type="gramStart"/>
      <w:r w:rsidRPr="00C709E9">
        <w:rPr>
          <w:rStyle w:val="Emphasis"/>
          <w:highlight w:val="cyan"/>
        </w:rPr>
        <w:t>in regard to</w:t>
      </w:r>
      <w:proofErr w:type="gramEnd"/>
      <w:r w:rsidRPr="00E21C47">
        <w:rPr>
          <w:rStyle w:val="Emphasis"/>
        </w:rPr>
        <w:t xml:space="preserve"> i</w:t>
      </w:r>
      <w:r w:rsidRPr="00935000">
        <w:rPr>
          <w:rStyle w:val="StyleUnderline"/>
        </w:rPr>
        <w:t xml:space="preserve">ntellectual </w:t>
      </w:r>
      <w:r w:rsidRPr="00C709E9">
        <w:rPr>
          <w:rStyle w:val="Emphasis"/>
          <w:highlight w:val="cyan"/>
        </w:rPr>
        <w:t>p</w:t>
      </w:r>
      <w:r w:rsidRPr="00E21C47">
        <w:rPr>
          <w:rStyle w:val="Emphasis"/>
        </w:rPr>
        <w:t>r</w:t>
      </w:r>
      <w:r w:rsidRPr="00935000">
        <w:rPr>
          <w:rStyle w:val="StyleUnderline"/>
        </w:rPr>
        <w:t xml:space="preserve">operty rights. </w:t>
      </w:r>
      <w:r w:rsidRPr="00C709E9">
        <w:rPr>
          <w:rStyle w:val="Emphasis"/>
          <w:highlight w:val="cyan"/>
        </w:rPr>
        <w:t>We need to</w:t>
      </w:r>
      <w:r w:rsidRPr="00935000">
        <w:rPr>
          <w:rStyle w:val="StyleUnderline"/>
        </w:rPr>
        <w:t xml:space="preserve"> </w:t>
      </w:r>
      <w:r w:rsidRPr="00935000">
        <w:rPr>
          <w:sz w:val="16"/>
        </w:rPr>
        <w:t xml:space="preserve">try to </w:t>
      </w:r>
      <w:r w:rsidRPr="00C709E9">
        <w:rPr>
          <w:rStyle w:val="Emphasis"/>
          <w:highlight w:val="cyan"/>
        </w:rPr>
        <w:t>grasp</w:t>
      </w:r>
      <w:r w:rsidRPr="00935000">
        <w:rPr>
          <w:rStyle w:val="StyleUnderline"/>
        </w:rPr>
        <w:t xml:space="preserve"> </w:t>
      </w:r>
      <w:r w:rsidRPr="00C709E9">
        <w:rPr>
          <w:rStyle w:val="Emphasis"/>
          <w:highlight w:val="cyan"/>
        </w:rPr>
        <w:t>the complexities of the world</w:t>
      </w:r>
      <w:r w:rsidRPr="00935000">
        <w:rPr>
          <w:rStyle w:val="StyleUnderline"/>
        </w:rPr>
        <w:t xml:space="preserve"> that we find ourselves </w:t>
      </w:r>
      <w:r w:rsidRPr="00E21C47">
        <w:rPr>
          <w:rStyle w:val="Emphasis"/>
        </w:rPr>
        <w:t>in</w:t>
      </w:r>
      <w:r w:rsidRPr="00935000">
        <w:rPr>
          <w:sz w:val="16"/>
        </w:rPr>
        <w:t xml:space="preserve">, in global capitalism today, </w:t>
      </w:r>
      <w:r w:rsidRPr="00E21C47">
        <w:rPr>
          <w:rStyle w:val="Emphasis"/>
        </w:rPr>
        <w:t>so</w:t>
      </w:r>
      <w:r w:rsidRPr="00935000">
        <w:rPr>
          <w:rStyle w:val="StyleUnderline"/>
        </w:rPr>
        <w:t xml:space="preserve"> that </w:t>
      </w:r>
      <w:r w:rsidRPr="00E21C47">
        <w:rPr>
          <w:rStyle w:val="Emphasis"/>
        </w:rPr>
        <w:t xml:space="preserve">we can </w:t>
      </w:r>
      <w:r w:rsidRPr="00935000">
        <w:rPr>
          <w:rStyle w:val="StyleUnderline"/>
        </w:rPr>
        <w:t>then try to f</w:t>
      </w:r>
      <w:r w:rsidRPr="00E21C47">
        <w:rPr>
          <w:rStyle w:val="Emphasis"/>
        </w:rPr>
        <w:t>ind a way to break free from it all</w:t>
      </w:r>
      <w:r w:rsidRPr="00935000">
        <w:rPr>
          <w:sz w:val="16"/>
        </w:rPr>
        <w:t xml:space="preserve">, </w:t>
      </w:r>
      <w:proofErr w:type="gramStart"/>
      <w:r w:rsidRPr="00935000">
        <w:rPr>
          <w:sz w:val="16"/>
        </w:rPr>
        <w:t xml:space="preserve">in order </w:t>
      </w:r>
      <w:r w:rsidRPr="00E21C47">
        <w:rPr>
          <w:rStyle w:val="Emphasis"/>
        </w:rPr>
        <w:t>to</w:t>
      </w:r>
      <w:proofErr w:type="gramEnd"/>
      <w:r w:rsidRPr="00E21C47">
        <w:rPr>
          <w:rStyle w:val="Emphasis"/>
        </w:rPr>
        <w:t xml:space="preserve"> create a better</w:t>
      </w:r>
      <w:r w:rsidRPr="00935000">
        <w:rPr>
          <w:rStyle w:val="StyleUnderline"/>
        </w:rPr>
        <w:t xml:space="preserve">, a kinder and a fairer </w:t>
      </w:r>
      <w:r w:rsidRPr="00E21C47">
        <w:rPr>
          <w:rStyle w:val="Emphasis"/>
        </w:rPr>
        <w:t>world</w:t>
      </w:r>
      <w:r w:rsidRPr="00935000">
        <w:rPr>
          <w:rStyle w:val="StyleUnderline"/>
        </w:rPr>
        <w:t>. If one took a</w:t>
      </w:r>
      <w:r w:rsidRPr="00935000">
        <w:rPr>
          <w:sz w:val="16"/>
        </w:rPr>
        <w:t xml:space="preserve"> different </w:t>
      </w:r>
      <w:proofErr w:type="gramStart"/>
      <w:r w:rsidRPr="00935000">
        <w:rPr>
          <w:rStyle w:val="StyleUnderline"/>
        </w:rPr>
        <w:t>position, and</w:t>
      </w:r>
      <w:proofErr w:type="gramEnd"/>
      <w:r w:rsidRPr="00935000">
        <w:rPr>
          <w:rStyle w:val="StyleUnderline"/>
        </w:rPr>
        <w:t xml:space="preserve"> argued that global capitalism was</w:t>
      </w:r>
      <w:r w:rsidRPr="00935000">
        <w:rPr>
          <w:sz w:val="16"/>
        </w:rPr>
        <w:t xml:space="preserve"> a very </w:t>
      </w:r>
      <w:r w:rsidRPr="00935000">
        <w:rPr>
          <w:rStyle w:val="StyleUnderline"/>
        </w:rPr>
        <w:t>good</w:t>
      </w:r>
      <w:r w:rsidRPr="00935000">
        <w:rPr>
          <w:sz w:val="16"/>
        </w:rPr>
        <w:t xml:space="preserve"> system, </w:t>
      </w:r>
      <w:r w:rsidRPr="00935000">
        <w:rPr>
          <w:rStyle w:val="StyleUnderline"/>
        </w:rPr>
        <w:t>and</w:t>
      </w:r>
      <w:r w:rsidRPr="00935000">
        <w:rPr>
          <w:sz w:val="16"/>
        </w:rPr>
        <w:t xml:space="preserve"> that </w:t>
      </w:r>
      <w:r w:rsidRPr="00935000">
        <w:rPr>
          <w:rStyle w:val="StyleUnderline"/>
        </w:rPr>
        <w:t xml:space="preserve">we just need to work through the </w:t>
      </w:r>
      <w:r w:rsidRPr="00935000">
        <w:rPr>
          <w:sz w:val="16"/>
        </w:rPr>
        <w:t xml:space="preserve">various </w:t>
      </w:r>
      <w:r w:rsidRPr="00935000">
        <w:rPr>
          <w:rStyle w:val="StyleUnderline"/>
        </w:rPr>
        <w:t>issues</w:t>
      </w:r>
      <w:r w:rsidRPr="00935000">
        <w:rPr>
          <w:sz w:val="16"/>
        </w:rPr>
        <w:t xml:space="preserve"> and dilemmas, </w:t>
      </w:r>
      <w:r w:rsidRPr="00935000">
        <w:rPr>
          <w:rStyle w:val="StyleUnderline"/>
        </w:rPr>
        <w:t>one would</w:t>
      </w:r>
      <w:r w:rsidRPr="00935000">
        <w:rPr>
          <w:sz w:val="16"/>
        </w:rPr>
        <w:t xml:space="preserve"> quickly </w:t>
      </w:r>
      <w:r w:rsidRPr="00935000">
        <w:rPr>
          <w:rStyle w:val="StyleUnderline"/>
        </w:rPr>
        <w:t>come up against an insurmountable</w:t>
      </w:r>
      <w:r w:rsidRPr="00935000">
        <w:rPr>
          <w:sz w:val="16"/>
        </w:rPr>
        <w:t xml:space="preserve"> number of </w:t>
      </w:r>
      <w:r w:rsidRPr="00935000">
        <w:rPr>
          <w:rStyle w:val="StyleUnderline"/>
        </w:rPr>
        <w:t>problems</w:t>
      </w:r>
      <w:r w:rsidRPr="00935000">
        <w:rPr>
          <w:sz w:val="16"/>
        </w:rPr>
        <w:t xml:space="preserve"> (as indeed people do) </w:t>
      </w:r>
      <w:r w:rsidRPr="00935000">
        <w:rPr>
          <w:rStyle w:val="StyleUnderline"/>
        </w:rPr>
        <w:t>in regard to</w:t>
      </w:r>
      <w:r w:rsidRPr="00935000">
        <w:rPr>
          <w:sz w:val="16"/>
        </w:rPr>
        <w:t xml:space="preserve"> issues such as </w:t>
      </w:r>
      <w:r w:rsidRPr="00935000">
        <w:rPr>
          <w:rStyle w:val="StyleUnderline"/>
        </w:rPr>
        <w:t>IPRs, moral and humane issues</w:t>
      </w:r>
      <w:r w:rsidRPr="00935000">
        <w:rPr>
          <w:sz w:val="16"/>
        </w:rPr>
        <w:t>, the public service ethos and the balance in copyright</w:t>
      </w:r>
      <w:r w:rsidRPr="00935000">
        <w:rPr>
          <w:rStyle w:val="StyleUnderline"/>
        </w:rPr>
        <w:t xml:space="preserve">. </w:t>
      </w:r>
      <w:r w:rsidRPr="00C709E9">
        <w:rPr>
          <w:rStyle w:val="Emphasis"/>
          <w:highlight w:val="cyan"/>
        </w:rPr>
        <w:t>A Marxist analysis</w:t>
      </w:r>
      <w:r w:rsidRPr="00935000">
        <w:rPr>
          <w:sz w:val="16"/>
        </w:rPr>
        <w:t xml:space="preserve"> is complex, but it </w:t>
      </w:r>
      <w:r w:rsidRPr="00935000">
        <w:rPr>
          <w:rStyle w:val="StyleUnderline"/>
        </w:rPr>
        <w:t xml:space="preserve">seeks to </w:t>
      </w:r>
      <w:r w:rsidRPr="00C709E9">
        <w:rPr>
          <w:rStyle w:val="Emphasis"/>
          <w:highlight w:val="cyan"/>
        </w:rPr>
        <w:t>explain and solve</w:t>
      </w:r>
      <w:r w:rsidRPr="00935000">
        <w:rPr>
          <w:rStyle w:val="StyleUnderline"/>
        </w:rPr>
        <w:t xml:space="preserve"> many of </w:t>
      </w:r>
      <w:r w:rsidRPr="00C709E9">
        <w:rPr>
          <w:rStyle w:val="Emphasis"/>
          <w:highlight w:val="cyan"/>
        </w:rPr>
        <w:t>these</w:t>
      </w:r>
      <w:r w:rsidRPr="00E21C47">
        <w:rPr>
          <w:rStyle w:val="Emphasis"/>
        </w:rPr>
        <w:t xml:space="preserve"> real problems and </w:t>
      </w:r>
      <w:r w:rsidRPr="00C709E9">
        <w:rPr>
          <w:rStyle w:val="Emphasis"/>
          <w:highlight w:val="cyan"/>
        </w:rPr>
        <w:t>contradictions</w:t>
      </w:r>
      <w:r w:rsidRPr="00935000">
        <w:rPr>
          <w:rStyle w:val="StyleUnderline"/>
        </w:rPr>
        <w:t>, whilst also enabling us to face up to these contradictions. W</w:t>
      </w:r>
      <w:r w:rsidRPr="00E21C47">
        <w:rPr>
          <w:rStyle w:val="Emphasis"/>
        </w:rPr>
        <w:t>e need a theoretical analysis that helps us to understand</w:t>
      </w:r>
      <w:r w:rsidRPr="00935000">
        <w:rPr>
          <w:rStyle w:val="StyleUnderline"/>
        </w:rPr>
        <w:t xml:space="preserve"> and explain the system that we find ourselves in – </w:t>
      </w:r>
      <w:r w:rsidRPr="00E21C47">
        <w:rPr>
          <w:rStyle w:val="Emphasis"/>
        </w:rPr>
        <w:t>global capitalism</w:t>
      </w:r>
      <w:r w:rsidRPr="00935000">
        <w:rPr>
          <w:sz w:val="16"/>
        </w:rPr>
        <w:t xml:space="preserve">, with all its injustice, inequality, cruelty, suffering and death – </w:t>
      </w:r>
      <w:r w:rsidRPr="00935000">
        <w:rPr>
          <w:rStyle w:val="StyleUnderline"/>
        </w:rPr>
        <w:t>and an Open Marxist theoretical analysis provides us with this</w:t>
      </w:r>
      <w:r w:rsidRPr="00935000">
        <w:rPr>
          <w:sz w:val="16"/>
        </w:rPr>
        <w:t xml:space="preserve">, in my view. </w:t>
      </w:r>
      <w:r w:rsidRPr="00C709E9">
        <w:rPr>
          <w:rStyle w:val="Emphasis"/>
          <w:highlight w:val="cyan"/>
        </w:rPr>
        <w:t>Once we have this understanding, we can then</w:t>
      </w:r>
      <w:r w:rsidRPr="00E21C47">
        <w:rPr>
          <w:rStyle w:val="Emphasis"/>
        </w:rPr>
        <w:t xml:space="preserve"> endeavour to </w:t>
      </w:r>
      <w:r w:rsidRPr="00C709E9">
        <w:rPr>
          <w:rStyle w:val="Emphasis"/>
          <w:highlight w:val="cyan"/>
        </w:rPr>
        <w:t>create a better</w:t>
      </w:r>
      <w:r w:rsidRPr="00935000">
        <w:rPr>
          <w:rStyle w:val="StyleUnderline"/>
        </w:rPr>
        <w:t xml:space="preserve">, kinder and a fairer social, </w:t>
      </w:r>
      <w:proofErr w:type="gramStart"/>
      <w:r w:rsidRPr="00935000">
        <w:rPr>
          <w:rStyle w:val="StyleUnderline"/>
        </w:rPr>
        <w:t>economic</w:t>
      </w:r>
      <w:proofErr w:type="gramEnd"/>
      <w:r w:rsidRPr="00935000">
        <w:rPr>
          <w:rStyle w:val="StyleUnderline"/>
        </w:rPr>
        <w:t xml:space="preserve"> and </w:t>
      </w:r>
      <w:r w:rsidRPr="00C709E9">
        <w:rPr>
          <w:rStyle w:val="Emphasis"/>
          <w:highlight w:val="cyan"/>
        </w:rPr>
        <w:t>political system</w:t>
      </w:r>
      <w:r w:rsidRPr="00935000">
        <w:rPr>
          <w:rStyle w:val="StyleUnderline"/>
        </w:rPr>
        <w:t xml:space="preserve"> – </w:t>
      </w:r>
      <w:r w:rsidRPr="00E21C47">
        <w:rPr>
          <w:rStyle w:val="Emphasis"/>
        </w:rPr>
        <w:t>one</w:t>
      </w:r>
      <w:r w:rsidRPr="00935000">
        <w:rPr>
          <w:rStyle w:val="StyleUnderline"/>
        </w:rPr>
        <w:t xml:space="preserve"> that is </w:t>
      </w:r>
      <w:r w:rsidRPr="00E21C47">
        <w:rPr>
          <w:rStyle w:val="Emphasis"/>
        </w:rPr>
        <w:t xml:space="preserve">based on human </w:t>
      </w:r>
      <w:r w:rsidRPr="00935000">
        <w:rPr>
          <w:rStyle w:val="StyleUnderline"/>
        </w:rPr>
        <w:t xml:space="preserve">wants and </w:t>
      </w:r>
      <w:r w:rsidRPr="00E21C47">
        <w:rPr>
          <w:rStyle w:val="Emphasis"/>
        </w:rPr>
        <w:t>needs</w:t>
      </w:r>
      <w:r w:rsidRPr="00935000">
        <w:rPr>
          <w:rStyle w:val="StyleUnderline"/>
        </w:rPr>
        <w:t xml:space="preserve"> </w:t>
      </w:r>
      <w:r w:rsidRPr="00E21C47">
        <w:rPr>
          <w:rStyle w:val="Emphasis"/>
        </w:rPr>
        <w:t>and one that will enable humans to find selfexpression and fulfilment</w:t>
      </w:r>
      <w:r w:rsidRPr="00935000">
        <w:rPr>
          <w:rStyle w:val="StyleUnderline"/>
        </w:rPr>
        <w:t xml:space="preserve">, rather than a system that is based on the exploitation, alienation and objectification of labour, value-creation and the never-ending drive to increase profit margins. </w:t>
      </w:r>
    </w:p>
    <w:p w14:paraId="4324B635" w14:textId="77777777" w:rsidR="00A644F4" w:rsidRDefault="00A644F4" w:rsidP="00A644F4">
      <w:pPr>
        <w:pStyle w:val="Heading4"/>
      </w:pPr>
      <w:bookmarkStart w:id="0" w:name="_Hlk80894570"/>
      <w:r>
        <w:t>The WTO is rooted in corporate capitalism – it is established to ensure that corporate-lead globalization will not be interrupted</w:t>
      </w:r>
    </w:p>
    <w:p w14:paraId="726EE352" w14:textId="77777777" w:rsidR="00A644F4" w:rsidRPr="00582828" w:rsidRDefault="00A644F4" w:rsidP="00A644F4">
      <w:pPr>
        <w:spacing w:after="0" w:line="240" w:lineRule="auto"/>
        <w:rPr>
          <w:rFonts w:ascii="Times New Roman" w:eastAsia="Times New Roman" w:hAnsi="Times New Roman" w:cs="Times New Roman"/>
          <w:sz w:val="24"/>
          <w:lang w:eastAsia="zh-CN"/>
        </w:rPr>
      </w:pPr>
      <w:r w:rsidRPr="00582828">
        <w:rPr>
          <w:rStyle w:val="Heading4Char"/>
        </w:rPr>
        <w:t>Johns</w:t>
      </w:r>
      <w:r>
        <w:rPr>
          <w:rStyle w:val="Heading4Char"/>
        </w:rPr>
        <w:t xml:space="preserve"> et al</w:t>
      </w:r>
      <w:r w:rsidRPr="00582828">
        <w:rPr>
          <w:rStyle w:val="Heading4Char"/>
        </w:rPr>
        <w:t xml:space="preserve"> 10</w:t>
      </w:r>
      <w:r w:rsidRPr="00582828">
        <w:t xml:space="preserve"> [(Fleur Johns is Professor in the Faculty of Law &amp; Justice at UNSW Sydney, working in the areas of public </w:t>
      </w:r>
      <w:r w:rsidRPr="003925C7">
        <w:t>international law, legal theory, and law and technology.)( Sundhya Pahuja is the Director of Melbourne Law School's </w:t>
      </w:r>
      <w:hyperlink r:id="rId6" w:history="1">
        <w:r w:rsidRPr="00582828">
          <w:rPr>
            <w:rStyle w:val="Hyperlink"/>
          </w:rPr>
          <w:t>Institute for International Law and the Humanities</w:t>
        </w:r>
      </w:hyperlink>
      <w:r w:rsidRPr="00582828">
        <w:t xml:space="preserve">.)( </w:t>
      </w:r>
      <w:r w:rsidRPr="00582828">
        <w:rPr>
          <w:lang w:eastAsia="zh-CN"/>
        </w:rPr>
        <w:t xml:space="preserve">Dr Richard </w:t>
      </w:r>
      <w:r w:rsidRPr="00582828">
        <w:rPr>
          <w:lang w:eastAsia="zh-CN"/>
        </w:rPr>
        <w:lastRenderedPageBreak/>
        <w:t>Joyce is a Senior Lecturer in the Faculty of Law at Monash University</w:t>
      </w:r>
      <w:r w:rsidRPr="00582828">
        <w:t xml:space="preserve">, </w:t>
      </w:r>
      <w:r w:rsidRPr="00582828">
        <w:rPr>
          <w:lang w:eastAsia="zh-CN"/>
        </w:rPr>
        <w:t>PhD practised as a solicitor in the intellectual property group of a leading Australian law firm.</w:t>
      </w:r>
      <w:r w:rsidRPr="00582828">
        <w:t>)Events: The Force of International Law | “The Emergence of the World Trade Organization”] PW</w:t>
      </w:r>
    </w:p>
    <w:p w14:paraId="2313B95A" w14:textId="77777777" w:rsidR="00A644F4" w:rsidRPr="009530E3" w:rsidRDefault="00A644F4" w:rsidP="00A644F4">
      <w:pPr>
        <w:rPr>
          <w:rStyle w:val="StyleUnderline"/>
        </w:rPr>
      </w:pPr>
      <w:r w:rsidRPr="009530E3">
        <w:rPr>
          <w:sz w:val="16"/>
        </w:rPr>
        <w:t xml:space="preserve">Given this final rapprochement between greater trade liberalization and the new institution of the WTO, it is tempting to argue that the greatest significance of the WTO lies in its free trade credentials. This argument gains strength from the fact that it was </w:t>
      </w:r>
      <w:r w:rsidRPr="00B3347C">
        <w:rPr>
          <w:rStyle w:val="StyleUnderline"/>
        </w:rPr>
        <w:t>the US</w:t>
      </w:r>
      <w:r w:rsidRPr="009530E3">
        <w:rPr>
          <w:sz w:val="16"/>
        </w:rPr>
        <w:t xml:space="preserve">, </w:t>
      </w:r>
      <w:r w:rsidRPr="00B3347C">
        <w:rPr>
          <w:rStyle w:val="StyleUnderline"/>
        </w:rPr>
        <w:t>consistently</w:t>
      </w:r>
      <w:r w:rsidRPr="009530E3">
        <w:rPr>
          <w:sz w:val="16"/>
        </w:rPr>
        <w:t xml:space="preserve"> </w:t>
      </w:r>
      <w:r w:rsidRPr="00B3347C">
        <w:rPr>
          <w:rStyle w:val="StyleUnderline"/>
        </w:rPr>
        <w:t>stand</w:t>
      </w:r>
      <w:r w:rsidRPr="009530E3">
        <w:rPr>
          <w:sz w:val="16"/>
        </w:rPr>
        <w:t xml:space="preserve">ing </w:t>
      </w:r>
      <w:r w:rsidRPr="00B3347C">
        <w:rPr>
          <w:rStyle w:val="StyleUnderline"/>
        </w:rPr>
        <w:t>for the interests of trade liberalization in selected sectors</w:t>
      </w:r>
      <w:r w:rsidRPr="009530E3">
        <w:rPr>
          <w:sz w:val="16"/>
        </w:rPr>
        <w:t xml:space="preserve">, that drove the process that concluded the Uruguay Round. </w:t>
      </w:r>
      <w:r w:rsidRPr="00B3347C">
        <w:rPr>
          <w:rStyle w:val="StyleUnderline"/>
        </w:rPr>
        <w:t>Given this US dominance</w:t>
      </w:r>
      <w:r w:rsidRPr="009530E3">
        <w:rPr>
          <w:sz w:val="16"/>
        </w:rPr>
        <w:t xml:space="preserve">, it does not seem unreasonable to go even further and suggest that, in its final form, </w:t>
      </w:r>
      <w:r w:rsidRPr="00B3347C">
        <w:rPr>
          <w:rStyle w:val="StyleUnderline"/>
        </w:rPr>
        <w:t xml:space="preserve">the institution of the </w:t>
      </w:r>
      <w:r w:rsidRPr="00C709E9">
        <w:rPr>
          <w:rStyle w:val="Emphasis"/>
          <w:highlight w:val="cyan"/>
        </w:rPr>
        <w:t>WTO serves the cause of</w:t>
      </w:r>
      <w:r w:rsidRPr="00B3347C">
        <w:rPr>
          <w:rStyle w:val="StyleUnderline"/>
        </w:rPr>
        <w:t xml:space="preserve"> th</w:t>
      </w:r>
      <w:r w:rsidRPr="009530E3">
        <w:rPr>
          <w:sz w:val="16"/>
        </w:rPr>
        <w:t xml:space="preserve">e (sectorally selective) </w:t>
      </w:r>
      <w:r w:rsidRPr="00C709E9">
        <w:rPr>
          <w:rStyle w:val="Emphasis"/>
          <w:highlight w:val="cyan"/>
        </w:rPr>
        <w:t>free traders</w:t>
      </w:r>
      <w:r w:rsidRPr="00474A20">
        <w:rPr>
          <w:rStyle w:val="Emphasis"/>
        </w:rPr>
        <w:t>, rather than free trade serving</w:t>
      </w:r>
      <w:r w:rsidRPr="00B3347C">
        <w:rPr>
          <w:rStyle w:val="StyleUnderline"/>
        </w:rPr>
        <w:t xml:space="preserve"> the cause of</w:t>
      </w:r>
      <w:r w:rsidRPr="009530E3">
        <w:rPr>
          <w:sz w:val="16"/>
        </w:rPr>
        <w:t xml:space="preserve"> greater </w:t>
      </w:r>
      <w:r w:rsidRPr="00B3347C">
        <w:rPr>
          <w:rStyle w:val="StyleUnderline"/>
        </w:rPr>
        <w:t>institutionalism in</w:t>
      </w:r>
      <w:r w:rsidRPr="009530E3">
        <w:rPr>
          <w:sz w:val="16"/>
        </w:rPr>
        <w:t xml:space="preserve"> </w:t>
      </w:r>
      <w:r w:rsidRPr="00474A20">
        <w:rPr>
          <w:rStyle w:val="Emphasis"/>
        </w:rPr>
        <w:t>multilateral trading relations</w:t>
      </w:r>
      <w:r w:rsidRPr="009530E3">
        <w:rPr>
          <w:sz w:val="16"/>
        </w:rPr>
        <w:t xml:space="preserve">. If this is so, then we need to ask what motivated the free trade warriors of the late twentieth century? It is notable that, rhetorically at least, </w:t>
      </w:r>
      <w:r w:rsidRPr="00474A20">
        <w:rPr>
          <w:rStyle w:val="Emphasis"/>
        </w:rPr>
        <w:t>considerable emphasis was placed on</w:t>
      </w:r>
      <w:r w:rsidRPr="00B3347C">
        <w:rPr>
          <w:rStyle w:val="StyleUnderline"/>
        </w:rPr>
        <w:t xml:space="preserve"> the economic benefits of </w:t>
      </w:r>
      <w:r w:rsidRPr="00474A20">
        <w:rPr>
          <w:rStyle w:val="Emphasis"/>
        </w:rPr>
        <w:t>trade liberalization</w:t>
      </w:r>
      <w:r w:rsidRPr="009530E3">
        <w:rPr>
          <w:sz w:val="16"/>
        </w:rPr>
        <w:t xml:space="preserve">. However, leaving aside the questions that have been raised about these above and (especially) </w:t>
      </w:r>
      <w:r w:rsidRPr="00474A20">
        <w:rPr>
          <w:rStyle w:val="Emphasis"/>
        </w:rPr>
        <w:t>the</w:t>
      </w:r>
      <w:r w:rsidRPr="00B3347C">
        <w:rPr>
          <w:rStyle w:val="StyleUnderline"/>
        </w:rPr>
        <w:t xml:space="preserve"> </w:t>
      </w:r>
      <w:r w:rsidRPr="00474A20">
        <w:rPr>
          <w:rStyle w:val="Emphasis"/>
        </w:rPr>
        <w:t>question</w:t>
      </w:r>
      <w:r w:rsidRPr="00B3347C">
        <w:rPr>
          <w:rStyle w:val="StyleUnderline"/>
        </w:rPr>
        <w:t xml:space="preserve"> </w:t>
      </w:r>
      <w:r w:rsidRPr="00474A20">
        <w:rPr>
          <w:rStyle w:val="Emphasis"/>
        </w:rPr>
        <w:t>of the distribution of these benefits</w:t>
      </w:r>
      <w:r w:rsidRPr="009530E3">
        <w:rPr>
          <w:sz w:val="16"/>
        </w:rPr>
        <w:t xml:space="preserve">, it seems that the </w:t>
      </w:r>
      <w:r w:rsidRPr="00474A20">
        <w:rPr>
          <w:rStyle w:val="Emphasis"/>
        </w:rPr>
        <w:t>WTO was not</w:t>
      </w:r>
      <w:r w:rsidRPr="00B3347C">
        <w:rPr>
          <w:rStyle w:val="StyleUnderline"/>
        </w:rPr>
        <w:t xml:space="preserve"> in any case </w:t>
      </w:r>
      <w:r w:rsidRPr="00474A20">
        <w:rPr>
          <w:rStyle w:val="Emphasis"/>
        </w:rPr>
        <w:t>essential to the</w:t>
      </w:r>
      <w:r w:rsidRPr="00B3347C">
        <w:rPr>
          <w:rStyle w:val="StyleUnderline"/>
        </w:rPr>
        <w:t xml:space="preserve"> </w:t>
      </w:r>
      <w:r w:rsidRPr="00474A20">
        <w:rPr>
          <w:rStyle w:val="Emphasis"/>
        </w:rPr>
        <w:t>expansion of</w:t>
      </w:r>
      <w:r w:rsidRPr="00B3347C">
        <w:rPr>
          <w:rStyle w:val="StyleUnderline"/>
        </w:rPr>
        <w:t xml:space="preserve"> world </w:t>
      </w:r>
      <w:r w:rsidRPr="00474A20">
        <w:rPr>
          <w:rStyle w:val="Emphasis"/>
        </w:rPr>
        <w:t>trade</w:t>
      </w:r>
      <w:r w:rsidRPr="009530E3">
        <w:rPr>
          <w:sz w:val="16"/>
        </w:rPr>
        <w:t xml:space="preserve">. As Bello remarks, </w:t>
      </w:r>
      <w:proofErr w:type="gramStart"/>
      <w:r w:rsidRPr="009530E3">
        <w:rPr>
          <w:sz w:val="16"/>
        </w:rPr>
        <w:t>on the basis of</w:t>
      </w:r>
      <w:proofErr w:type="gramEnd"/>
      <w:r w:rsidRPr="009530E3">
        <w:rPr>
          <w:sz w:val="16"/>
        </w:rPr>
        <w:t xml:space="preserve"> the WTO’s own statistics, ‘[w]orld trade did not need the WTO to expand 87-fold between 1948 and 1997, from $124 billion to $10,772 billion’ (Bello 2000: 104, citing World Trade Organization 1998, 12). Rather as an explanation of the emergence of the WTO, it seems much more likely that the WTO was a response to that economic interdependence to which GATT had so successfully contributed. That is, </w:t>
      </w:r>
      <w:r w:rsidRPr="00B3347C">
        <w:rPr>
          <w:rStyle w:val="StyleUnderline"/>
        </w:rPr>
        <w:t xml:space="preserve">the WTO was </w:t>
      </w:r>
      <w:r w:rsidRPr="00C709E9">
        <w:rPr>
          <w:rStyle w:val="Emphasis"/>
          <w:highlight w:val="cyan"/>
        </w:rPr>
        <w:t>a response to the rise of</w:t>
      </w:r>
      <w:r w:rsidRPr="00B3347C">
        <w:rPr>
          <w:rStyle w:val="StyleUnderline"/>
        </w:rPr>
        <w:t xml:space="preserve"> </w:t>
      </w:r>
      <w:r w:rsidRPr="009530E3">
        <w:rPr>
          <w:sz w:val="16"/>
        </w:rPr>
        <w:t xml:space="preserve">so-called </w:t>
      </w:r>
      <w:r w:rsidRPr="00C709E9">
        <w:rPr>
          <w:rStyle w:val="Emphasis"/>
          <w:highlight w:val="cyan"/>
        </w:rPr>
        <w:t>globalization in the form of corporate capitalism.</w:t>
      </w:r>
      <w:r w:rsidRPr="00B3347C">
        <w:rPr>
          <w:rStyle w:val="StyleUnderline"/>
        </w:rPr>
        <w:t xml:space="preserve"> </w:t>
      </w:r>
      <w:r w:rsidRPr="00474A20">
        <w:rPr>
          <w:rStyle w:val="Emphasis"/>
        </w:rPr>
        <w:t>Globalization as a vehicle of corporate capitalism</w:t>
      </w:r>
      <w:r w:rsidRPr="00B3347C">
        <w:rPr>
          <w:rStyle w:val="StyleUnderline"/>
        </w:rPr>
        <w:t xml:space="preserve"> was considerably inhibited by a range of non-tariff measures introduced after the</w:t>
      </w:r>
      <w:r w:rsidRPr="009530E3">
        <w:rPr>
          <w:sz w:val="16"/>
        </w:rPr>
        <w:t xml:space="preserve"> ‘exogenous </w:t>
      </w:r>
      <w:r w:rsidRPr="00B3347C">
        <w:rPr>
          <w:rStyle w:val="StyleUnderline"/>
        </w:rPr>
        <w:t>shocks’</w:t>
      </w:r>
      <w:r w:rsidRPr="009530E3">
        <w:rPr>
          <w:sz w:val="16"/>
        </w:rPr>
        <w:t xml:space="preserve"> (Hoekman &amp; Kostecki 2001: 43), including the collapse of the fixed exchange rate system established under the auspices of Bretton Woods institutions and the OPEC crisis, of the 1970s and 1980s (Hoekman &amp; Kostecki 2001: 41-4; Odell &amp; Eichengreen 2000: 187-9). </w:t>
      </w:r>
      <w:r w:rsidRPr="00C709E9">
        <w:rPr>
          <w:rStyle w:val="Emphasis"/>
          <w:highlight w:val="cyan"/>
        </w:rPr>
        <w:t>The rise</w:t>
      </w:r>
      <w:r w:rsidRPr="00474A20">
        <w:rPr>
          <w:rStyle w:val="Emphasis"/>
        </w:rPr>
        <w:t xml:space="preserve"> of the WTO</w:t>
      </w:r>
      <w:r w:rsidRPr="009530E3">
        <w:rPr>
          <w:sz w:val="16"/>
        </w:rPr>
        <w:t xml:space="preserve">, therefore, </w:t>
      </w:r>
      <w:r w:rsidRPr="00474A20">
        <w:rPr>
          <w:rStyle w:val="Emphasis"/>
        </w:rPr>
        <w:t>with</w:t>
      </w:r>
      <w:r w:rsidRPr="009530E3">
        <w:rPr>
          <w:sz w:val="16"/>
        </w:rPr>
        <w:t xml:space="preserve"> its </w:t>
      </w:r>
      <w:r w:rsidRPr="00474A20">
        <w:rPr>
          <w:rStyle w:val="Emphasis"/>
        </w:rPr>
        <w:t>emphasis on</w:t>
      </w:r>
      <w:r w:rsidRPr="00B3347C">
        <w:rPr>
          <w:rStyle w:val="StyleUnderline"/>
        </w:rPr>
        <w:t xml:space="preserve"> the </w:t>
      </w:r>
      <w:r w:rsidRPr="00474A20">
        <w:rPr>
          <w:rStyle w:val="Emphasis"/>
        </w:rPr>
        <w:t xml:space="preserve">removal of non-tariff barriers, </w:t>
      </w:r>
      <w:r w:rsidRPr="00C709E9">
        <w:rPr>
          <w:rStyle w:val="Emphasis"/>
          <w:highlight w:val="cyan"/>
        </w:rPr>
        <w:t>is a response to the interruption</w:t>
      </w:r>
      <w:r w:rsidRPr="00C709E9">
        <w:rPr>
          <w:rStyle w:val="StyleUnderline"/>
          <w:highlight w:val="cyan"/>
        </w:rPr>
        <w:t xml:space="preserve"> </w:t>
      </w:r>
      <w:r w:rsidRPr="00C709E9">
        <w:rPr>
          <w:rStyle w:val="Emphasis"/>
          <w:highlight w:val="cyan"/>
        </w:rPr>
        <w:t>of</w:t>
      </w:r>
      <w:r w:rsidRPr="00B3347C">
        <w:rPr>
          <w:rStyle w:val="StyleUnderline"/>
        </w:rPr>
        <w:t xml:space="preserve"> the process of </w:t>
      </w:r>
      <w:r w:rsidRPr="00C709E9">
        <w:rPr>
          <w:rStyle w:val="Emphasis"/>
          <w:highlight w:val="cyan"/>
        </w:rPr>
        <w:t>corporate-lead globalization</w:t>
      </w:r>
      <w:r w:rsidRPr="00B3347C">
        <w:rPr>
          <w:rStyle w:val="StyleUnderline"/>
        </w:rPr>
        <w:t>.</w:t>
      </w:r>
      <w:r w:rsidRPr="009530E3">
        <w:rPr>
          <w:sz w:val="16"/>
        </w:rPr>
        <w:t xml:space="preserve"> Perspectives emerging from structuralist theory tend to reinforce the idea of an </w:t>
      </w:r>
      <w:r w:rsidRPr="009530E3">
        <w:rPr>
          <w:rStyle w:val="StyleUnderline"/>
        </w:rPr>
        <w:t>interdependent relationship between</w:t>
      </w:r>
      <w:r w:rsidRPr="009530E3">
        <w:rPr>
          <w:sz w:val="16"/>
        </w:rPr>
        <w:t xml:space="preserve"> globalisation, </w:t>
      </w:r>
      <w:r w:rsidRPr="009530E3">
        <w:rPr>
          <w:rStyle w:val="StyleUnderline"/>
        </w:rPr>
        <w:t xml:space="preserve">corporate </w:t>
      </w:r>
      <w:proofErr w:type="gramStart"/>
      <w:r w:rsidRPr="009530E3">
        <w:rPr>
          <w:rStyle w:val="StyleUnderline"/>
        </w:rPr>
        <w:t>capitalism</w:t>
      </w:r>
      <w:proofErr w:type="gramEnd"/>
      <w:r w:rsidRPr="009530E3">
        <w:rPr>
          <w:rStyle w:val="StyleUnderline"/>
        </w:rPr>
        <w:t xml:space="preserve"> and</w:t>
      </w:r>
      <w:r w:rsidRPr="009530E3">
        <w:rPr>
          <w:sz w:val="16"/>
        </w:rPr>
        <w:t xml:space="preserve"> the emergence of the </w:t>
      </w:r>
      <w:r w:rsidRPr="009530E3">
        <w:rPr>
          <w:rStyle w:val="StyleUnderline"/>
        </w:rPr>
        <w:t>WTO as an institution</w:t>
      </w:r>
      <w:r w:rsidRPr="009530E3">
        <w:rPr>
          <w:sz w:val="16"/>
        </w:rPr>
        <w:t>. Sociological institutionalism (Nichols 1998: 482), for example, which focuses on the interaction of individual actors and institutions in the light of the political, social and cultural environment in which those interactions take place, posits ‘</w:t>
      </w:r>
      <w:r w:rsidRPr="009530E3">
        <w:rPr>
          <w:rStyle w:val="StyleUnderline"/>
        </w:rPr>
        <w:t>that institutions are created or changed because the new institution will confer greater social legitimacy on the organization or its individuals’</w:t>
      </w:r>
      <w:r w:rsidRPr="009530E3">
        <w:rPr>
          <w:sz w:val="16"/>
        </w:rPr>
        <w:t xml:space="preserve"> (Nichols 1998: 485). Indeed, </w:t>
      </w:r>
      <w:r w:rsidRPr="009530E3">
        <w:rPr>
          <w:rStyle w:val="StyleUnderline"/>
        </w:rPr>
        <w:t xml:space="preserve">this concern with legitimacy in the context of the wider cultural, </w:t>
      </w:r>
      <w:proofErr w:type="gramStart"/>
      <w:r w:rsidRPr="009530E3">
        <w:rPr>
          <w:rStyle w:val="StyleUnderline"/>
        </w:rPr>
        <w:t>political</w:t>
      </w:r>
      <w:proofErr w:type="gramEnd"/>
      <w:r w:rsidRPr="009530E3">
        <w:rPr>
          <w:rStyle w:val="StyleUnderline"/>
        </w:rPr>
        <w:t xml:space="preserve"> and social milieu is a key feature of sociological institutionalism</w:t>
      </w:r>
      <w:r w:rsidRPr="009530E3">
        <w:rPr>
          <w:sz w:val="16"/>
        </w:rPr>
        <w:t xml:space="preserve">. From this theoretical perspective, the mutually constitutive relationship between globalization and international organizations like the WTO can be explicitly recognised. It is also apposite to note that it is not merely the case that globalization has a legitimating effect on the WTO. The constitution of legitimacy is mutual so that the </w:t>
      </w:r>
      <w:r w:rsidRPr="00C709E9">
        <w:rPr>
          <w:rStyle w:val="Emphasis"/>
          <w:highlight w:val="cyan"/>
        </w:rPr>
        <w:t>WTO</w:t>
      </w:r>
      <w:r w:rsidRPr="009530E3">
        <w:rPr>
          <w:rStyle w:val="StyleUnderline"/>
        </w:rPr>
        <w:t xml:space="preserve"> has a </w:t>
      </w:r>
      <w:r w:rsidRPr="00474A20">
        <w:rPr>
          <w:rStyle w:val="Emphasis"/>
        </w:rPr>
        <w:t>l</w:t>
      </w:r>
      <w:r w:rsidRPr="00C709E9">
        <w:rPr>
          <w:rStyle w:val="Emphasis"/>
          <w:highlight w:val="cyan"/>
        </w:rPr>
        <w:t>egitimat</w:t>
      </w:r>
      <w:r w:rsidRPr="009530E3">
        <w:rPr>
          <w:rStyle w:val="StyleUnderline"/>
        </w:rPr>
        <w:t xml:space="preserve">ing effect on </w:t>
      </w:r>
      <w:r w:rsidRPr="00C709E9">
        <w:rPr>
          <w:rStyle w:val="Emphasis"/>
          <w:highlight w:val="cyan"/>
        </w:rPr>
        <w:t>globalization</w:t>
      </w:r>
      <w:r w:rsidRPr="009530E3">
        <w:rPr>
          <w:sz w:val="16"/>
        </w:rPr>
        <w:t xml:space="preserve">. That is, there is a compelling argument that </w:t>
      </w:r>
      <w:r w:rsidRPr="00474A20">
        <w:rPr>
          <w:rStyle w:val="Emphasis"/>
        </w:rPr>
        <w:t xml:space="preserve">the </w:t>
      </w:r>
      <w:r w:rsidRPr="00C709E9">
        <w:rPr>
          <w:rStyle w:val="Emphasis"/>
          <w:highlight w:val="cyan"/>
        </w:rPr>
        <w:t>legalization</w:t>
      </w:r>
      <w:r w:rsidRPr="009530E3">
        <w:rPr>
          <w:sz w:val="16"/>
        </w:rPr>
        <w:t xml:space="preserve"> and juridicization </w:t>
      </w:r>
      <w:r w:rsidRPr="00C709E9">
        <w:rPr>
          <w:rStyle w:val="Emphasis"/>
          <w:highlight w:val="cyan"/>
        </w:rPr>
        <w:t>of the trade regime</w:t>
      </w:r>
      <w:r w:rsidRPr="00474A20">
        <w:rPr>
          <w:rStyle w:val="Emphasis"/>
        </w:rPr>
        <w:t xml:space="preserve"> through</w:t>
      </w:r>
      <w:r w:rsidRPr="009530E3">
        <w:rPr>
          <w:sz w:val="16"/>
        </w:rPr>
        <w:t xml:space="preserve"> the framework of the </w:t>
      </w:r>
      <w:r w:rsidRPr="00474A20">
        <w:rPr>
          <w:rStyle w:val="Emphasis"/>
        </w:rPr>
        <w:t>WTO</w:t>
      </w:r>
      <w:r w:rsidRPr="009530E3">
        <w:rPr>
          <w:rStyle w:val="StyleUnderline"/>
        </w:rPr>
        <w:t xml:space="preserve"> is a legitimization of the processes of globalization</w:t>
      </w:r>
      <w:r w:rsidRPr="009530E3">
        <w:rPr>
          <w:sz w:val="16"/>
        </w:rPr>
        <w:t xml:space="preserve"> (Picciotto 2003: 386; Davis &amp; Neacsu 2001: 737). 24 Remaining within the structuralist tradition, post-Marxist accounts tend to build upon this type of approach by taking a longer and more nuanced view of the relationship between the structure of the world economy and the emergence of the WTO as an institution. Specifically, these accounts draw attention to a range of structures of varying depth and longevity. At the deep and long end, </w:t>
      </w:r>
      <w:r w:rsidRPr="009530E3">
        <w:rPr>
          <w:rStyle w:val="StyleUnderline"/>
        </w:rPr>
        <w:t xml:space="preserve">the </w:t>
      </w:r>
      <w:r w:rsidRPr="00C709E9">
        <w:rPr>
          <w:rStyle w:val="StyleUnderline"/>
          <w:highlight w:val="cyan"/>
        </w:rPr>
        <w:t xml:space="preserve">structural development of </w:t>
      </w:r>
      <w:r w:rsidRPr="00C709E9">
        <w:rPr>
          <w:rStyle w:val="Emphasis"/>
          <w:highlight w:val="cyan"/>
        </w:rPr>
        <w:t>capitalism is</w:t>
      </w:r>
      <w:r w:rsidRPr="009530E3">
        <w:rPr>
          <w:rStyle w:val="StyleUnderline"/>
        </w:rPr>
        <w:t xml:space="preserve"> relevant to an account of </w:t>
      </w:r>
      <w:r w:rsidRPr="00C709E9">
        <w:rPr>
          <w:rStyle w:val="Emphasis"/>
          <w:highlight w:val="cyan"/>
        </w:rPr>
        <w:t>the origins of the WTO</w:t>
      </w:r>
      <w:r w:rsidRPr="009530E3">
        <w:rPr>
          <w:sz w:val="16"/>
        </w:rPr>
        <w:t xml:space="preserve">. Occupying a median position is the birth of the Westphalian system and its relationship to the structure of international trade relations. The </w:t>
      </w:r>
      <w:r w:rsidRPr="009530E3">
        <w:rPr>
          <w:rStyle w:val="StyleUnderline"/>
        </w:rPr>
        <w:t xml:space="preserve">post World War Two bifurcated system of international law, especially its management of international economic relations and the associated rise of </w:t>
      </w:r>
      <w:r w:rsidRPr="00474A20">
        <w:rPr>
          <w:rStyle w:val="Emphasis"/>
        </w:rPr>
        <w:t>corporate capitalism, occupies</w:t>
      </w:r>
      <w:r w:rsidRPr="009530E3">
        <w:rPr>
          <w:rStyle w:val="StyleUnderline"/>
        </w:rPr>
        <w:t xml:space="preserve"> </w:t>
      </w:r>
      <w:r w:rsidRPr="00474A20">
        <w:rPr>
          <w:rStyle w:val="Emphasis"/>
        </w:rPr>
        <w:t xml:space="preserve">significant space </w:t>
      </w:r>
      <w:r w:rsidRPr="009530E3">
        <w:rPr>
          <w:rStyle w:val="StyleUnderline"/>
        </w:rPr>
        <w:t>at the shallower and shorter end of the spectrum.</w:t>
      </w:r>
    </w:p>
    <w:bookmarkEnd w:id="0"/>
    <w:p w14:paraId="7DCD2137" w14:textId="4A6549FF" w:rsidR="001F6E42" w:rsidRDefault="001F6E42" w:rsidP="001F6E42">
      <w:pPr>
        <w:pStyle w:val="Heading4"/>
      </w:pPr>
      <w:r>
        <w:lastRenderedPageBreak/>
        <w:t>Capitalism causes every impact—poverty, inequality, democratic decline, disease, climate change, women and worker exploitation, and nuclear war</w:t>
      </w:r>
    </w:p>
    <w:p w14:paraId="41802A19" w14:textId="77777777" w:rsidR="001F6E42" w:rsidRPr="00AE3BD9" w:rsidRDefault="001F6E42" w:rsidP="001F6E42">
      <w:r w:rsidRPr="00AE3BD9">
        <w:rPr>
          <w:rStyle w:val="Style13ptBold"/>
        </w:rPr>
        <w:t>Foster 19</w:t>
      </w:r>
      <w:r>
        <w:t xml:space="preserve"> (John, PhD from York University, Professor at the University of Oregon Department of Sociology, “Capitalism Has Failed—What Next?,” Monthly Review, 2/1/19, </w:t>
      </w:r>
      <w:hyperlink r:id="rId7" w:history="1">
        <w:r w:rsidRPr="00C425C6">
          <w:rPr>
            <w:rStyle w:val="Hyperlink"/>
          </w:rPr>
          <w:t>https://monthlyreview.org/2019/02/01/capitalism-has-failed-what-next/</w:t>
        </w:r>
      </w:hyperlink>
      <w:r>
        <w:t>, JLin)</w:t>
      </w:r>
    </w:p>
    <w:p w14:paraId="6CDBE94E" w14:textId="77777777" w:rsidR="001F6E42" w:rsidRDefault="001F6E42" w:rsidP="001F6E42">
      <w:pPr>
        <w:rPr>
          <w:sz w:val="16"/>
        </w:rPr>
      </w:pPr>
      <w:r w:rsidRPr="00AE3BD9">
        <w:rPr>
          <w:sz w:val="16"/>
        </w:rPr>
        <w:t xml:space="preserve">Less than two decades into the twenty-first century, it is evident that </w:t>
      </w:r>
      <w:r w:rsidRPr="00C709E9">
        <w:rPr>
          <w:rStyle w:val="StyleUnderline"/>
          <w:highlight w:val="cyan"/>
        </w:rPr>
        <w:t>capitalism has failed</w:t>
      </w:r>
      <w:r w:rsidRPr="004F5355">
        <w:rPr>
          <w:rStyle w:val="StyleUnderline"/>
        </w:rPr>
        <w:t xml:space="preserve"> as a social system. The world is mired in </w:t>
      </w:r>
      <w:r w:rsidRPr="00C709E9">
        <w:rPr>
          <w:rStyle w:val="Emphasis"/>
          <w:highlight w:val="cyan"/>
        </w:rPr>
        <w:t>economic stagnation</w:t>
      </w:r>
      <w:r w:rsidRPr="00AE3BD9">
        <w:rPr>
          <w:rStyle w:val="Emphasis"/>
        </w:rPr>
        <w:t xml:space="preserve">, financialization, and the most </w:t>
      </w:r>
      <w:r w:rsidRPr="00C709E9">
        <w:rPr>
          <w:rStyle w:val="Emphasis"/>
          <w:highlight w:val="cyan"/>
        </w:rPr>
        <w:t>extreme inequality</w:t>
      </w:r>
      <w:r w:rsidRPr="00AE3BD9">
        <w:rPr>
          <w:rStyle w:val="Emphasis"/>
        </w:rPr>
        <w:t xml:space="preserve"> in human history,</w:t>
      </w:r>
      <w:r w:rsidRPr="004F5355">
        <w:rPr>
          <w:rStyle w:val="StyleUnderline"/>
        </w:rPr>
        <w:t xml:space="preserve"> accompanied by mass unemployment and underemployment, </w:t>
      </w:r>
      <w:r w:rsidRPr="00AE3BD9">
        <w:rPr>
          <w:sz w:val="16"/>
        </w:rPr>
        <w:t xml:space="preserve">precariousness, </w:t>
      </w:r>
      <w:r w:rsidRPr="00C709E9">
        <w:rPr>
          <w:rStyle w:val="Emphasis"/>
          <w:highlight w:val="cyan"/>
        </w:rPr>
        <w:t>poverty, hunger, wasted output and lives, and</w:t>
      </w:r>
      <w:r w:rsidRPr="00AE3BD9">
        <w:rPr>
          <w:sz w:val="16"/>
        </w:rPr>
        <w:t xml:space="preserve"> what at this point can only be called a planetary </w:t>
      </w:r>
      <w:r w:rsidRPr="00C709E9">
        <w:rPr>
          <w:rStyle w:val="Emphasis"/>
          <w:highlight w:val="cyan"/>
        </w:rPr>
        <w:t>ecological “death spiral</w:t>
      </w:r>
      <w:r w:rsidRPr="004F5355">
        <w:rPr>
          <w:rStyle w:val="StyleUnderline"/>
        </w:rPr>
        <w:t>.”</w:t>
      </w:r>
      <w:r w:rsidRPr="00AE3BD9">
        <w:rPr>
          <w:sz w:val="16"/>
        </w:rPr>
        <w:t xml:space="preserve">1 </w:t>
      </w:r>
      <w:r w:rsidRPr="004F5355">
        <w:rPr>
          <w:rStyle w:val="StyleUnderline"/>
        </w:rPr>
        <w:t>The digital revolution</w:t>
      </w:r>
      <w:r w:rsidRPr="00AE3BD9">
        <w:rPr>
          <w:sz w:val="16"/>
        </w:rPr>
        <w:t xml:space="preserve">, the greatest technological advance of our time, has </w:t>
      </w:r>
      <w:r w:rsidRPr="004F5355">
        <w:rPr>
          <w:rStyle w:val="StyleUnderline"/>
        </w:rPr>
        <w:t>rapidly mutated</w:t>
      </w:r>
      <w:r w:rsidRPr="00AE3BD9">
        <w:rPr>
          <w:sz w:val="16"/>
        </w:rPr>
        <w:t xml:space="preserve"> from a promise of </w:t>
      </w:r>
      <w:r w:rsidRPr="004F5355">
        <w:rPr>
          <w:rStyle w:val="StyleUnderline"/>
        </w:rPr>
        <w:t xml:space="preserve">free communication and liberated production into </w:t>
      </w:r>
      <w:r w:rsidRPr="00AE3BD9">
        <w:rPr>
          <w:rStyle w:val="Emphasis"/>
        </w:rPr>
        <w:t xml:space="preserve">new means of </w:t>
      </w:r>
      <w:r w:rsidRPr="00C709E9">
        <w:rPr>
          <w:rStyle w:val="Emphasis"/>
          <w:highlight w:val="cyan"/>
        </w:rPr>
        <w:t>surveillance</w:t>
      </w:r>
      <w:r w:rsidRPr="00AE3BD9">
        <w:rPr>
          <w:rStyle w:val="Emphasis"/>
        </w:rPr>
        <w:t xml:space="preserve">, </w:t>
      </w:r>
      <w:r w:rsidRPr="00C709E9">
        <w:rPr>
          <w:rStyle w:val="Emphasis"/>
          <w:highlight w:val="cyan"/>
        </w:rPr>
        <w:t>control</w:t>
      </w:r>
      <w:r w:rsidRPr="00AE3BD9">
        <w:rPr>
          <w:rStyle w:val="Emphasis"/>
        </w:rPr>
        <w:t xml:space="preserve">, and </w:t>
      </w:r>
      <w:r w:rsidRPr="00C709E9">
        <w:rPr>
          <w:rStyle w:val="Emphasis"/>
          <w:highlight w:val="cyan"/>
        </w:rPr>
        <w:t>displacement</w:t>
      </w:r>
      <w:r w:rsidRPr="004F5355">
        <w:rPr>
          <w:rStyle w:val="StyleUnderline"/>
        </w:rPr>
        <w:t xml:space="preserve"> of the working population</w:t>
      </w:r>
      <w:r w:rsidRPr="00AE3BD9">
        <w:rPr>
          <w:sz w:val="16"/>
        </w:rPr>
        <w:t xml:space="preserve">. The institutions of </w:t>
      </w:r>
      <w:r w:rsidRPr="00AE3BD9">
        <w:rPr>
          <w:rStyle w:val="Emphasis"/>
        </w:rPr>
        <w:t xml:space="preserve">liberal </w:t>
      </w:r>
      <w:r w:rsidRPr="00C709E9">
        <w:rPr>
          <w:rStyle w:val="Emphasis"/>
          <w:highlight w:val="cyan"/>
        </w:rPr>
        <w:t>democracy</w:t>
      </w:r>
      <w:r w:rsidRPr="00AE3BD9">
        <w:rPr>
          <w:rStyle w:val="Emphasis"/>
        </w:rPr>
        <w:t xml:space="preserve"> are at the point of </w:t>
      </w:r>
      <w:r w:rsidRPr="00C709E9">
        <w:rPr>
          <w:rStyle w:val="Emphasis"/>
          <w:highlight w:val="cyan"/>
        </w:rPr>
        <w:t>collapse</w:t>
      </w:r>
      <w:r w:rsidRPr="00AE3BD9">
        <w:rPr>
          <w:rStyle w:val="Emphasis"/>
        </w:rPr>
        <w:t xml:space="preserve">, while </w:t>
      </w:r>
      <w:r w:rsidRPr="00C709E9">
        <w:rPr>
          <w:rStyle w:val="Emphasis"/>
          <w:highlight w:val="cyan"/>
        </w:rPr>
        <w:t>fascism</w:t>
      </w:r>
      <w:r w:rsidRPr="00AE3BD9">
        <w:rPr>
          <w:sz w:val="16"/>
        </w:rPr>
        <w:t xml:space="preserve">, the rear guard of the capitalist system, </w:t>
      </w:r>
      <w:r w:rsidRPr="00AE3BD9">
        <w:rPr>
          <w:rStyle w:val="Emphasis"/>
        </w:rPr>
        <w:t xml:space="preserve">is again </w:t>
      </w:r>
      <w:r w:rsidRPr="00C709E9">
        <w:rPr>
          <w:rStyle w:val="Emphasis"/>
          <w:highlight w:val="cyan"/>
        </w:rPr>
        <w:t>on the march</w:t>
      </w:r>
      <w:r w:rsidRPr="00AE3BD9">
        <w:rPr>
          <w:sz w:val="16"/>
        </w:rPr>
        <w:t xml:space="preserve">, along with patriarchy, racism, imperialism, and war. To say that </w:t>
      </w:r>
      <w:r w:rsidRPr="009502B8">
        <w:rPr>
          <w:rStyle w:val="StyleUnderline"/>
        </w:rPr>
        <w:t>capitalism</w:t>
      </w:r>
      <w:r w:rsidRPr="00AE3BD9">
        <w:rPr>
          <w:sz w:val="16"/>
        </w:rPr>
        <w:t xml:space="preserve"> is a failed system is not, of course, to suggest that its breakdown and disintegration is imminent.2 It does, however, mean that it </w:t>
      </w:r>
      <w:r w:rsidRPr="004F5355">
        <w:rPr>
          <w:rStyle w:val="StyleUnderline"/>
        </w:rPr>
        <w:t xml:space="preserve">has passed from being a historically necessary and creative system at its inception to being a historically </w:t>
      </w:r>
      <w:r w:rsidRPr="00C709E9">
        <w:rPr>
          <w:rStyle w:val="StyleUnderline"/>
          <w:highlight w:val="cyan"/>
        </w:rPr>
        <w:t>unnecessary and destructive</w:t>
      </w:r>
      <w:r w:rsidRPr="004F5355">
        <w:rPr>
          <w:rStyle w:val="StyleUnderline"/>
        </w:rPr>
        <w:t xml:space="preserve"> one in the present century</w:t>
      </w:r>
      <w:r w:rsidRPr="00AE3BD9">
        <w:rPr>
          <w:sz w:val="16"/>
        </w:rPr>
        <w:t xml:space="preserve">. Today, more than ever, </w:t>
      </w:r>
      <w:r w:rsidRPr="004F5355">
        <w:rPr>
          <w:rStyle w:val="StyleUnderline"/>
        </w:rPr>
        <w:t>the world is faced with the epochal choice between “the revolutionary reconstitution of society at large and the common ruin of the contending classes.</w:t>
      </w:r>
      <w:r w:rsidRPr="00AE3BD9">
        <w:rPr>
          <w:sz w:val="16"/>
        </w:rPr>
        <w:t xml:space="preserve">”3 Indications of this failure of capitalism are everywhere. </w:t>
      </w:r>
      <w:r w:rsidRPr="004F5355">
        <w:rPr>
          <w:rStyle w:val="StyleUnderline"/>
        </w:rPr>
        <w:t>Stagnation of investment punctuated by bubbles of financial expansion, which then inevitably burst</w:t>
      </w:r>
      <w:r w:rsidRPr="00AE3BD9">
        <w:rPr>
          <w:sz w:val="16"/>
        </w:rPr>
        <w:t xml:space="preserve">, now </w:t>
      </w:r>
      <w:r w:rsidRPr="004F5355">
        <w:rPr>
          <w:rStyle w:val="StyleUnderline"/>
        </w:rPr>
        <w:t>characterizes the</w:t>
      </w:r>
      <w:r w:rsidRPr="00AE3BD9">
        <w:rPr>
          <w:sz w:val="16"/>
        </w:rPr>
        <w:t xml:space="preserve"> so-called </w:t>
      </w:r>
      <w:r w:rsidRPr="004F5355">
        <w:rPr>
          <w:rStyle w:val="StyleUnderline"/>
        </w:rPr>
        <w:t xml:space="preserve">free market.4 </w:t>
      </w:r>
      <w:r w:rsidRPr="00C709E9">
        <w:rPr>
          <w:rStyle w:val="Emphasis"/>
          <w:highlight w:val="cyan"/>
        </w:rPr>
        <w:t>Soaring inequality</w:t>
      </w:r>
      <w:r w:rsidRPr="00AE3BD9">
        <w:rPr>
          <w:sz w:val="16"/>
        </w:rPr>
        <w:t xml:space="preserve"> in income and wealth </w:t>
      </w:r>
      <w:r w:rsidRPr="004F5355">
        <w:rPr>
          <w:rStyle w:val="StyleUnderline"/>
        </w:rPr>
        <w:t>has its counterpart in</w:t>
      </w:r>
      <w:r w:rsidRPr="00AE3BD9">
        <w:rPr>
          <w:sz w:val="16"/>
        </w:rPr>
        <w:t xml:space="preserve"> the </w:t>
      </w:r>
      <w:r w:rsidRPr="00C709E9">
        <w:rPr>
          <w:rStyle w:val="Emphasis"/>
          <w:highlight w:val="cyan"/>
        </w:rPr>
        <w:t xml:space="preserve">declining material circumstances of </w:t>
      </w:r>
      <w:proofErr w:type="gramStart"/>
      <w:r w:rsidRPr="00C709E9">
        <w:rPr>
          <w:rStyle w:val="Emphasis"/>
          <w:highlight w:val="cyan"/>
        </w:rPr>
        <w:t>a majority of</w:t>
      </w:r>
      <w:proofErr w:type="gramEnd"/>
      <w:r w:rsidRPr="00C709E9">
        <w:rPr>
          <w:rStyle w:val="Emphasis"/>
          <w:highlight w:val="cyan"/>
        </w:rPr>
        <w:t xml:space="preserve"> the population</w:t>
      </w:r>
      <w:r w:rsidRPr="00AE3BD9">
        <w:rPr>
          <w:rStyle w:val="Emphasis"/>
        </w:rPr>
        <w:t>.</w:t>
      </w:r>
      <w:r w:rsidRPr="004F5355">
        <w:rPr>
          <w:rStyle w:val="StyleUnderline"/>
        </w:rPr>
        <w:t xml:space="preserve"> Real wages</w:t>
      </w:r>
      <w:r w:rsidRPr="00AE3BD9">
        <w:rPr>
          <w:sz w:val="16"/>
        </w:rPr>
        <w:t xml:space="preserve"> for most workers in the United States </w:t>
      </w:r>
      <w:r w:rsidRPr="00AF6BFA">
        <w:rPr>
          <w:rStyle w:val="StyleUnderline"/>
        </w:rPr>
        <w:t>have barely budged in forty years despite steadily rising productivity</w:t>
      </w:r>
      <w:r w:rsidRPr="00AE3BD9">
        <w:rPr>
          <w:sz w:val="16"/>
        </w:rPr>
        <w:t xml:space="preserve">.5 </w:t>
      </w:r>
      <w:r w:rsidRPr="00AF6BFA">
        <w:rPr>
          <w:rStyle w:val="StyleUnderline"/>
        </w:rPr>
        <w:t>Work intensity has increased, while work and safety protections</w:t>
      </w:r>
      <w:r w:rsidRPr="00AE3BD9">
        <w:rPr>
          <w:sz w:val="16"/>
        </w:rPr>
        <w:t xml:space="preserve"> on the job </w:t>
      </w:r>
      <w:r w:rsidRPr="00AF6BFA">
        <w:rPr>
          <w:rStyle w:val="StyleUnderline"/>
        </w:rPr>
        <w:t>have been systematically jettisoned</w:t>
      </w:r>
      <w:r w:rsidRPr="00AE3BD9">
        <w:rPr>
          <w:sz w:val="16"/>
        </w:rPr>
        <w:t xml:space="preserve">. Unemployment data has become more and more meaningless due to a </w:t>
      </w:r>
      <w:r w:rsidRPr="00AF6BFA">
        <w:rPr>
          <w:rStyle w:val="StyleUnderline"/>
        </w:rPr>
        <w:t>new institutionalized underemployment</w:t>
      </w:r>
      <w:r w:rsidRPr="00AE3BD9">
        <w:rPr>
          <w:sz w:val="16"/>
        </w:rPr>
        <w:t xml:space="preserve"> in the form of </w:t>
      </w:r>
      <w:r w:rsidRPr="00AF6BFA">
        <w:rPr>
          <w:rStyle w:val="StyleUnderline"/>
        </w:rPr>
        <w:t>contract labor in the gig economy</w:t>
      </w:r>
      <w:r w:rsidRPr="00AE3BD9">
        <w:rPr>
          <w:sz w:val="16"/>
        </w:rPr>
        <w:t xml:space="preserve">.6 </w:t>
      </w:r>
      <w:r w:rsidRPr="00AF6BFA">
        <w:rPr>
          <w:rStyle w:val="StyleUnderline"/>
        </w:rPr>
        <w:t>Unions have been reduced to mere shadows</w:t>
      </w:r>
      <w:r w:rsidRPr="00AE3BD9">
        <w:rPr>
          <w:sz w:val="16"/>
        </w:rPr>
        <w:t xml:space="preserve"> of their former glory as </w:t>
      </w:r>
      <w:r w:rsidRPr="00C709E9">
        <w:rPr>
          <w:rStyle w:val="Emphasis"/>
          <w:highlight w:val="cyan"/>
        </w:rPr>
        <w:t>capitalism has asserted totalitarian control over workplaces</w:t>
      </w:r>
      <w:r w:rsidRPr="00AE3BD9">
        <w:rPr>
          <w:sz w:val="16"/>
        </w:rPr>
        <w:t xml:space="preserve">. With the demise of Soviet-type societies, social democracy in Europe has perished in the new atmosphere of “liberated capitalism.”7 The </w:t>
      </w:r>
      <w:r w:rsidRPr="00AF6BFA">
        <w:rPr>
          <w:rStyle w:val="StyleUnderline"/>
        </w:rPr>
        <w:t xml:space="preserve">capture of the surplus value </w:t>
      </w:r>
      <w:r w:rsidRPr="00C709E9">
        <w:rPr>
          <w:rStyle w:val="Emphasis"/>
          <w:highlight w:val="cyan"/>
        </w:rPr>
        <w:t>produced by overexploited populations in the poorest regions</w:t>
      </w:r>
      <w:r w:rsidRPr="00AF6BFA">
        <w:rPr>
          <w:rStyle w:val="StyleUnderline"/>
        </w:rPr>
        <w:t xml:space="preserve"> of the world, via the global labor arbitrage instituted by multinational corporations, is leading to</w:t>
      </w:r>
      <w:r w:rsidRPr="00AE3BD9">
        <w:rPr>
          <w:sz w:val="16"/>
        </w:rPr>
        <w:t xml:space="preserve"> an unprecedented amassing of financial wealth at the center of the world economy and </w:t>
      </w:r>
      <w:r w:rsidRPr="00AF6BFA">
        <w:rPr>
          <w:rStyle w:val="StyleUnderline"/>
        </w:rPr>
        <w:t>relative poverty in the periphery.</w:t>
      </w:r>
      <w:r w:rsidRPr="00AE3BD9">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AF6BFA">
        <w:rPr>
          <w:rStyle w:val="StyleUnderline"/>
        </w:rPr>
        <w:t>Forty-two billionaires now enjoy as much wealth as half the world’s population,</w:t>
      </w:r>
      <w:r w:rsidRPr="00AE3BD9">
        <w:rPr>
          <w:sz w:val="16"/>
        </w:rPr>
        <w:t xml:space="preserve"> while the three richest men in the United States—Jeff Bezos, Bill Gates, and Warren Buffett—have more wealth than half the U.S. population.10 </w:t>
      </w:r>
      <w:r w:rsidRPr="00C709E9">
        <w:rPr>
          <w:rStyle w:val="Emphasis"/>
          <w:highlight w:val="cyan"/>
        </w:rPr>
        <w:t>In every region of the world, inequality has increased sharply in recent decades</w:t>
      </w:r>
      <w:r w:rsidRPr="00AF6BFA">
        <w:rPr>
          <w:rStyle w:val="StyleUnderline"/>
        </w:rPr>
        <w:t>.</w:t>
      </w:r>
      <w:r w:rsidRPr="00AE3BD9">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AF6BFA">
        <w:rPr>
          <w:rStyle w:val="StyleUnderline"/>
        </w:rPr>
        <w:t xml:space="preserve">Adequate </w:t>
      </w:r>
      <w:r w:rsidRPr="00C709E9">
        <w:rPr>
          <w:rStyle w:val="StyleUnderline"/>
          <w:highlight w:val="cyan"/>
        </w:rPr>
        <w:t>health care, housing, education</w:t>
      </w:r>
      <w:r w:rsidRPr="00AF6BFA">
        <w:rPr>
          <w:rStyle w:val="StyleUnderline"/>
        </w:rPr>
        <w:t xml:space="preserve">, and clean </w:t>
      </w:r>
      <w:r w:rsidRPr="00C709E9">
        <w:rPr>
          <w:rStyle w:val="StyleUnderline"/>
          <w:highlight w:val="cyan"/>
        </w:rPr>
        <w:t>water</w:t>
      </w:r>
      <w:r w:rsidRPr="00AF6BFA">
        <w:rPr>
          <w:rStyle w:val="StyleUnderline"/>
        </w:rPr>
        <w:t xml:space="preserve"> and air are increasingly </w:t>
      </w:r>
      <w:r w:rsidRPr="00C709E9">
        <w:rPr>
          <w:rStyle w:val="StyleUnderline"/>
          <w:highlight w:val="cyan"/>
        </w:rPr>
        <w:t>out of reach</w:t>
      </w:r>
      <w:r w:rsidRPr="00AF6BFA">
        <w:rPr>
          <w:rStyle w:val="StyleUnderline"/>
        </w:rPr>
        <w:t xml:space="preserve"> for large sections of the population</w:t>
      </w:r>
      <w:r w:rsidRPr="00AE3BD9">
        <w:rPr>
          <w:sz w:val="16"/>
        </w:rPr>
        <w:t xml:space="preserve">, even in wealthy countries in North America and Europe, while </w:t>
      </w:r>
      <w:r w:rsidRPr="00AF6BFA">
        <w:rPr>
          <w:rStyle w:val="StyleUnderline"/>
        </w:rPr>
        <w:t>transportation is becoming more difficult</w:t>
      </w:r>
      <w:r w:rsidRPr="00AE3BD9">
        <w:rPr>
          <w:sz w:val="16"/>
        </w:rPr>
        <w:t xml:space="preserve"> in the United States and many other countries due to irrationally high levels of dependency on the automobile and disinvestment in public transportation. </w:t>
      </w:r>
      <w:r w:rsidRPr="00AF6BFA">
        <w:rPr>
          <w:rStyle w:val="StyleUnderline"/>
        </w:rPr>
        <w:t xml:space="preserve">Urban structures are more and more characterized by </w:t>
      </w:r>
      <w:r w:rsidRPr="00C709E9">
        <w:rPr>
          <w:rStyle w:val="StyleUnderline"/>
          <w:highlight w:val="cyan"/>
        </w:rPr>
        <w:t>gentrification and segregation</w:t>
      </w:r>
      <w:r w:rsidRPr="00AE3BD9">
        <w:rPr>
          <w:sz w:val="16"/>
        </w:rPr>
        <w:t xml:space="preserve">, with cities becoming the playthings of the well-to-do while marginalized populations are shunted aside. About half a million people, most of them </w:t>
      </w:r>
      <w:r w:rsidRPr="00AE3BD9">
        <w:rPr>
          <w:sz w:val="16"/>
        </w:rPr>
        <w:lastRenderedPageBreak/>
        <w:t xml:space="preserve">children, are homeless on any given night in the United States.14 New York City is experiencing a major rat infestation, attributed to warming temperatures, mirroring trends around the world.15 In the United States and other high-income countries, </w:t>
      </w:r>
      <w:r w:rsidRPr="00C709E9">
        <w:rPr>
          <w:rStyle w:val="Emphasis"/>
          <w:highlight w:val="cyan"/>
        </w:rPr>
        <w:t>life expectancy is in decline</w:t>
      </w:r>
      <w:r w:rsidRPr="00AF6BFA">
        <w:rPr>
          <w:rStyle w:val="StyleUnderline"/>
        </w:rPr>
        <w:t>, with a remarkable resurgence of Victorian illnesses related to poverty and exploitation</w:t>
      </w:r>
      <w:r w:rsidRPr="00AE3BD9">
        <w:rPr>
          <w:sz w:val="16"/>
        </w:rPr>
        <w:t xml:space="preserve">. In Britain, gout, scarlet fever, whooping cough, and even scurvy </w:t>
      </w:r>
      <w:proofErr w:type="gramStart"/>
      <w:r w:rsidRPr="00AE3BD9">
        <w:rPr>
          <w:sz w:val="16"/>
        </w:rPr>
        <w:t>are</w:t>
      </w:r>
      <w:proofErr w:type="gramEnd"/>
      <w:r w:rsidRPr="00AE3BD9">
        <w:rPr>
          <w:sz w:val="16"/>
        </w:rPr>
        <w:t xml:space="preserve"> now resurgent, along with tuberculosis. </w:t>
      </w:r>
      <w:r w:rsidRPr="00AF6BFA">
        <w:rPr>
          <w:rStyle w:val="StyleUnderline"/>
        </w:rPr>
        <w:t>With inadequate enforcement of work health and safety regulations, black lung disease has returned</w:t>
      </w:r>
      <w:r w:rsidRPr="00AE3BD9">
        <w:rPr>
          <w:sz w:val="16"/>
        </w:rPr>
        <w:t xml:space="preserve"> with a vengeance in U.S. coal country.16 </w:t>
      </w:r>
      <w:r w:rsidRPr="00C709E9">
        <w:rPr>
          <w:rStyle w:val="Emphasis"/>
          <w:highlight w:val="cyan"/>
        </w:rPr>
        <w:t>Overuse of antibiotics</w:t>
      </w:r>
      <w:r w:rsidRPr="00AE3BD9">
        <w:rPr>
          <w:rStyle w:val="Emphasis"/>
        </w:rPr>
        <w:t xml:space="preserve">, particularly by capitalist agribusiness, is leading to an </w:t>
      </w:r>
      <w:r w:rsidRPr="00C709E9">
        <w:rPr>
          <w:rStyle w:val="Emphasis"/>
          <w:highlight w:val="cyan"/>
        </w:rPr>
        <w:t>antibiotic-resistance</w:t>
      </w:r>
      <w:r w:rsidRPr="00AE3BD9">
        <w:rPr>
          <w:rStyle w:val="Emphasis"/>
        </w:rPr>
        <w:t xml:space="preserve"> </w:t>
      </w:r>
      <w:r w:rsidRPr="00C709E9">
        <w:rPr>
          <w:rStyle w:val="Emphasis"/>
          <w:highlight w:val="cyan"/>
        </w:rPr>
        <w:t>crisis</w:t>
      </w:r>
      <w:r w:rsidRPr="00AE3BD9">
        <w:rPr>
          <w:rStyle w:val="Emphasis"/>
        </w:rPr>
        <w:t xml:space="preserve">, with the dangerous growth of </w:t>
      </w:r>
      <w:r w:rsidRPr="00C709E9">
        <w:rPr>
          <w:rStyle w:val="Emphasis"/>
          <w:highlight w:val="cyan"/>
        </w:rPr>
        <w:t>superbugs</w:t>
      </w:r>
      <w:r w:rsidRPr="00AE3BD9">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AF6BFA">
        <w:rPr>
          <w:rStyle w:val="StyleUnderline"/>
        </w:rPr>
        <w:t>At the instigation of giant corporations</w:t>
      </w:r>
      <w:r w:rsidRPr="00AE3BD9">
        <w:rPr>
          <w:sz w:val="16"/>
        </w:rPr>
        <w:t xml:space="preserve">, philanthrocapitalist foundations, </w:t>
      </w:r>
      <w:r w:rsidRPr="00AF6BFA">
        <w:rPr>
          <w:rStyle w:val="StyleUnderline"/>
        </w:rPr>
        <w:t>and neoliberal governments, public education has been restructured around corporate-designed testing</w:t>
      </w:r>
      <w:r w:rsidRPr="00AE3BD9">
        <w:rPr>
          <w:sz w:val="16"/>
        </w:rPr>
        <w:t xml:space="preserve"> based on the implementation of robotic common-core standards. This is </w:t>
      </w:r>
      <w:r w:rsidRPr="00AF6BFA">
        <w:rPr>
          <w:rStyle w:val="StyleUnderline"/>
        </w:rPr>
        <w:t>generating massive databases on the student population, much of which are now being surreptitiously marketed and sold</w:t>
      </w:r>
      <w:r w:rsidRPr="00AE3BD9">
        <w:rPr>
          <w:sz w:val="16"/>
        </w:rPr>
        <w:t xml:space="preserve">.19 The corporatization and </w:t>
      </w:r>
      <w:r w:rsidRPr="00C709E9">
        <w:rPr>
          <w:rStyle w:val="StyleUnderline"/>
          <w:highlight w:val="cyan"/>
        </w:rPr>
        <w:t>privatization of education</w:t>
      </w:r>
      <w:r w:rsidRPr="00AF6BFA">
        <w:rPr>
          <w:rStyle w:val="StyleUnderline"/>
        </w:rPr>
        <w:t xml:space="preserve"> is </w:t>
      </w:r>
      <w:r w:rsidRPr="00C709E9">
        <w:rPr>
          <w:rStyle w:val="StyleUnderline"/>
          <w:highlight w:val="cyan"/>
        </w:rPr>
        <w:t>feeding</w:t>
      </w:r>
      <w:r w:rsidRPr="00AF6BFA">
        <w:rPr>
          <w:rStyle w:val="StyleUnderline"/>
        </w:rPr>
        <w:t xml:space="preserve"> the progressive </w:t>
      </w:r>
      <w:r w:rsidRPr="00C709E9">
        <w:rPr>
          <w:rStyle w:val="StyleUnderline"/>
          <w:highlight w:val="cyan"/>
        </w:rPr>
        <w:t>subordination of children</w:t>
      </w:r>
      <w:r w:rsidRPr="00C709E9">
        <w:rPr>
          <w:sz w:val="16"/>
          <w:highlight w:val="cyan"/>
        </w:rPr>
        <w:t>’s</w:t>
      </w:r>
      <w:r w:rsidRPr="00AE3BD9">
        <w:rPr>
          <w:sz w:val="16"/>
        </w:rPr>
        <w:t xml:space="preserve">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AF6BFA">
        <w:rPr>
          <w:rStyle w:val="StyleUnderline"/>
        </w:rPr>
        <w:t>Racial divides are now widening across the entire planet.</w:t>
      </w:r>
      <w:r w:rsidRPr="00AE3BD9">
        <w:rPr>
          <w:sz w:val="16"/>
        </w:rPr>
        <w:t xml:space="preserve"> </w:t>
      </w:r>
      <w:r w:rsidRPr="00C709E9">
        <w:rPr>
          <w:rStyle w:val="Emphasis"/>
          <w:highlight w:val="cyan"/>
        </w:rPr>
        <w:t>Violence against women</w:t>
      </w:r>
      <w:r w:rsidRPr="00AE3BD9">
        <w:rPr>
          <w:rStyle w:val="Emphasis"/>
        </w:rPr>
        <w:t xml:space="preserve"> and the expropriation of their unpaid labor</w:t>
      </w:r>
      <w:r w:rsidRPr="00AF6BFA">
        <w:rPr>
          <w:rStyle w:val="StyleUnderline"/>
        </w:rPr>
        <w:t>,</w:t>
      </w:r>
      <w:r w:rsidRPr="00AE3BD9">
        <w:rPr>
          <w:sz w:val="16"/>
        </w:rPr>
        <w:t xml:space="preserve"> as well as the higher level of exploitation of their paid labor, ar</w:t>
      </w:r>
      <w:r w:rsidRPr="00AF6BFA">
        <w:rPr>
          <w:rStyle w:val="StyleUnderline"/>
        </w:rPr>
        <w:t xml:space="preserve">e </w:t>
      </w:r>
      <w:r w:rsidRPr="00C709E9">
        <w:rPr>
          <w:rStyle w:val="Emphasis"/>
          <w:highlight w:val="cyan"/>
        </w:rPr>
        <w:t>integral</w:t>
      </w:r>
      <w:r w:rsidRPr="00AE3BD9">
        <w:rPr>
          <w:rStyle w:val="Emphasis"/>
        </w:rPr>
        <w:t xml:space="preserve"> to the way </w:t>
      </w:r>
      <w:r w:rsidRPr="00C709E9">
        <w:rPr>
          <w:rStyle w:val="Emphasis"/>
          <w:highlight w:val="cyan"/>
        </w:rPr>
        <w:t>in which power is organized</w:t>
      </w:r>
      <w:r w:rsidRPr="00AE3BD9">
        <w:rPr>
          <w:rStyle w:val="Emphasis"/>
        </w:rPr>
        <w:t xml:space="preserve"> in capitalist society</w:t>
      </w:r>
      <w:r w:rsidRPr="00AE3BD9">
        <w:rPr>
          <w:sz w:val="16"/>
        </w:rPr>
        <w:t xml:space="preserve">—and how it seeks to divide rather than unify the population. More than a third of women worldwide have experienced physical/sexual violence. </w:t>
      </w:r>
      <w:r w:rsidRPr="00AF6BFA">
        <w:rPr>
          <w:rStyle w:val="StyleUnderline"/>
        </w:rPr>
        <w:t>Women’s bodies</w:t>
      </w:r>
      <w:proofErr w:type="gramStart"/>
      <w:r w:rsidRPr="00AF6BFA">
        <w:rPr>
          <w:rStyle w:val="StyleUnderline"/>
        </w:rPr>
        <w:t>, in particular, are</w:t>
      </w:r>
      <w:proofErr w:type="gramEnd"/>
      <w:r w:rsidRPr="00AF6BFA">
        <w:rPr>
          <w:rStyle w:val="StyleUnderline"/>
        </w:rPr>
        <w:t xml:space="preserve"> </w:t>
      </w:r>
      <w:r w:rsidRPr="00C709E9">
        <w:rPr>
          <w:rStyle w:val="Emphasis"/>
          <w:highlight w:val="cyan"/>
        </w:rPr>
        <w:t>objectified, reified, and commodified</w:t>
      </w:r>
      <w:r w:rsidRPr="00AE3BD9">
        <w:rPr>
          <w:rStyle w:val="Emphasis"/>
        </w:rPr>
        <w:t xml:space="preserve"> as part of the normal workings of monopoly-capitalist marketing.</w:t>
      </w:r>
      <w:r w:rsidRPr="00AE3BD9">
        <w:rPr>
          <w:sz w:val="16"/>
        </w:rPr>
        <w:t xml:space="preserve">23 </w:t>
      </w:r>
      <w:r w:rsidRPr="00AF6BFA">
        <w:rPr>
          <w:rStyle w:val="StyleUnderline"/>
        </w:rPr>
        <w:t>The mass media-propaganda system</w:t>
      </w:r>
      <w:r w:rsidRPr="00AE3BD9">
        <w:rPr>
          <w:sz w:val="16"/>
        </w:rPr>
        <w:t xml:space="preserve">, part of the larger corporate matrix, </w:t>
      </w:r>
      <w:r w:rsidRPr="00AF6BFA">
        <w:rPr>
          <w:rStyle w:val="StyleUnderline"/>
        </w:rPr>
        <w:t xml:space="preserve">is now merging into a social media-based propaganda system </w:t>
      </w:r>
      <w:r w:rsidRPr="00AE3BD9">
        <w:rPr>
          <w:sz w:val="16"/>
        </w:rPr>
        <w:t xml:space="preserve">that is more porous and seemingly anarchic, </w:t>
      </w:r>
      <w:r w:rsidRPr="00AF6BFA">
        <w:rPr>
          <w:rStyle w:val="StyleUnderline"/>
        </w:rPr>
        <w:t>but more universal and more than ever favoring money and power</w:t>
      </w:r>
      <w:r w:rsidRPr="00AE3BD9">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AE3BD9">
        <w:rPr>
          <w:rStyle w:val="Emphasis"/>
        </w:rPr>
        <w:t>Elections are increasingly prey to unregulated “dark money” emanating from the coffers of corporations and the billionaire class</w:t>
      </w:r>
      <w:r w:rsidRPr="00AF6BFA">
        <w:rPr>
          <w:rStyle w:val="StyleUnderline"/>
        </w:rPr>
        <w:t xml:space="preserve">. </w:t>
      </w:r>
      <w:r w:rsidRPr="00AE3BD9">
        <w:rPr>
          <w:sz w:val="16"/>
        </w:rPr>
        <w:t xml:space="preserve">Although presenting itself as the world’s leading democracy, the United States, as Paul Baran and Paul Sweezy stated in Monopoly Capital in 1966, “is democratic in form and plutocratic in content.”26 In the </w:t>
      </w:r>
      <w:r w:rsidRPr="00AF6BFA">
        <w:rPr>
          <w:rStyle w:val="StyleUnderline"/>
        </w:rPr>
        <w:t xml:space="preserve">Trump administration, following a long-established tradition, 72 percent of those appointed to the cabinet have come from the higher corporate echelons, </w:t>
      </w:r>
      <w:r w:rsidRPr="00AE3BD9">
        <w:rPr>
          <w:sz w:val="16"/>
        </w:rPr>
        <w:t xml:space="preserve">while others have been drawn from the military.27 </w:t>
      </w:r>
      <w:r w:rsidRPr="00AF6BFA">
        <w:rPr>
          <w:rStyle w:val="StyleUnderline"/>
        </w:rPr>
        <w:t xml:space="preserve">War, engineered by the United States and other major powers at the apex of the system, has become perpetual in strategic oil regions such as the Middle East, </w:t>
      </w:r>
      <w:r w:rsidRPr="00C709E9">
        <w:rPr>
          <w:rStyle w:val="Emphasis"/>
          <w:highlight w:val="cyan"/>
        </w:rPr>
        <w:t>and threatens to escalate into a global thermonuclear exchange</w:t>
      </w:r>
      <w:r w:rsidRPr="00AF6BFA">
        <w:rPr>
          <w:rStyle w:val="StyleUnderline"/>
        </w:rPr>
        <w:t>.</w:t>
      </w:r>
      <w:r w:rsidRPr="00AE3BD9">
        <w:rPr>
          <w:sz w:val="16"/>
        </w:rPr>
        <w:t xml:space="preserve"> During the Obama administration, the United States was engaged in wars/bombings in seven different countries—Afghanistan, Iraq, Syria, Libya, Yemen, Somalia, and Pakistan.28 </w:t>
      </w:r>
      <w:r w:rsidRPr="00AF6BFA">
        <w:rPr>
          <w:rStyle w:val="StyleUnderline"/>
        </w:rPr>
        <w:t xml:space="preserve">Torture and assassinations have been reinstituted by Washington as acceptable instruments of war </w:t>
      </w:r>
      <w:r w:rsidRPr="00AE3BD9">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AE3BD9">
        <w:rPr>
          <w:sz w:val="16"/>
        </w:rPr>
        <w:t>road blocks</w:t>
      </w:r>
      <w:proofErr w:type="gramEnd"/>
      <w:r w:rsidRPr="00AE3BD9">
        <w:rPr>
          <w:sz w:val="16"/>
        </w:rPr>
        <w:t xml:space="preserve"> to the continued rise of China. The </w:t>
      </w:r>
      <w:r w:rsidRPr="00AF6BFA">
        <w:rPr>
          <w:rStyle w:val="StyleUnderline"/>
        </w:rPr>
        <w:t xml:space="preserve">Trump administration has created a </w:t>
      </w:r>
      <w:r w:rsidRPr="00C709E9">
        <w:rPr>
          <w:rStyle w:val="StyleUnderline"/>
          <w:highlight w:val="cyan"/>
        </w:rPr>
        <w:t>new space force</w:t>
      </w:r>
      <w:r w:rsidRPr="00AF6BFA">
        <w:rPr>
          <w:rStyle w:val="StyleUnderline"/>
        </w:rPr>
        <w:t xml:space="preserve"> as a separate branch of the military </w:t>
      </w:r>
      <w:proofErr w:type="gramStart"/>
      <w:r w:rsidRPr="00AF6BFA">
        <w:rPr>
          <w:rStyle w:val="StyleUnderline"/>
        </w:rPr>
        <w:t>in an attempt to</w:t>
      </w:r>
      <w:proofErr w:type="gramEnd"/>
      <w:r w:rsidRPr="00AF6BFA">
        <w:rPr>
          <w:rStyle w:val="StyleUnderline"/>
        </w:rPr>
        <w:t xml:space="preserve"> ensure U.S. dominance in the </w:t>
      </w:r>
      <w:r w:rsidRPr="00C709E9">
        <w:rPr>
          <w:rStyle w:val="StyleUnderline"/>
          <w:highlight w:val="cyan"/>
        </w:rPr>
        <w:t>militarization of space</w:t>
      </w:r>
      <w:r w:rsidRPr="00AE3BD9">
        <w:rPr>
          <w:sz w:val="16"/>
        </w:rPr>
        <w:t xml:space="preserve">. Sounding the alarm on the increasing dangers of a </w:t>
      </w:r>
      <w:r w:rsidRPr="00AE3BD9">
        <w:rPr>
          <w:sz w:val="16"/>
        </w:rPr>
        <w:lastRenderedPageBreak/>
        <w:t xml:space="preserve">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AF6BFA">
        <w:rPr>
          <w:rStyle w:val="StyleUnderline"/>
        </w:rPr>
        <w:t>More than three-quarters of a billion people</w:t>
      </w:r>
      <w:r w:rsidRPr="00AE3BD9">
        <w:rPr>
          <w:sz w:val="16"/>
        </w:rPr>
        <w:t xml:space="preserve">, over 10 percent of the world population, </w:t>
      </w:r>
      <w:r w:rsidRPr="00AF6BFA">
        <w:rPr>
          <w:rStyle w:val="StyleUnderline"/>
        </w:rPr>
        <w:t xml:space="preserve">are </w:t>
      </w:r>
      <w:r w:rsidRPr="00C709E9">
        <w:rPr>
          <w:rStyle w:val="StyleUnderline"/>
          <w:highlight w:val="cyan"/>
        </w:rPr>
        <w:t>chronically malnourished</w:t>
      </w:r>
      <w:r w:rsidRPr="00AF6BFA">
        <w:rPr>
          <w:rStyle w:val="StyleUnderline"/>
        </w:rPr>
        <w:t>.</w:t>
      </w:r>
      <w:r w:rsidRPr="00AE3BD9">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w:t>
      </w:r>
      <w:r w:rsidRPr="00AF6BFA">
        <w:rPr>
          <w:rStyle w:val="StyleUnderline"/>
        </w:rPr>
        <w:t xml:space="preserve">Urban </w:t>
      </w:r>
      <w:r w:rsidRPr="00C709E9">
        <w:rPr>
          <w:rStyle w:val="StyleUnderline"/>
          <w:highlight w:val="cyan"/>
        </w:rPr>
        <w:t>overcrowding</w:t>
      </w:r>
      <w:r w:rsidRPr="00AF6BFA">
        <w:rPr>
          <w:rStyle w:val="StyleUnderline"/>
        </w:rPr>
        <w:t xml:space="preserve"> and </w:t>
      </w:r>
      <w:r w:rsidRPr="00C709E9">
        <w:rPr>
          <w:rStyle w:val="StyleUnderline"/>
          <w:highlight w:val="cyan"/>
        </w:rPr>
        <w:t>poverty</w:t>
      </w:r>
      <w:r w:rsidRPr="00AF6BFA">
        <w:rPr>
          <w:rStyle w:val="StyleUnderline"/>
        </w:rPr>
        <w:t xml:space="preserve"> across much of the globe is so severe that one can now reasonably refer to a “</w:t>
      </w:r>
      <w:r w:rsidRPr="00C709E9">
        <w:rPr>
          <w:rStyle w:val="StyleUnderline"/>
          <w:highlight w:val="cyan"/>
        </w:rPr>
        <w:t>planet of slums</w:t>
      </w:r>
      <w:r w:rsidRPr="00AE3BD9">
        <w:rPr>
          <w:sz w:val="16"/>
        </w:rPr>
        <w:t xml:space="preserve">.”34 Meanwhile, the world housing market is estimated to be worth up to $163 trillion (as compared to the value of gold mined over all recorded history, estimated at $7.5 trillion).35 </w:t>
      </w:r>
      <w:r w:rsidRPr="00AF6BFA">
        <w:rPr>
          <w:rStyle w:val="StyleUnderline"/>
        </w:rPr>
        <w:t>The Anthropocene epoch</w:t>
      </w:r>
      <w:r w:rsidRPr="00AE3BD9">
        <w:rPr>
          <w:sz w:val="16"/>
        </w:rPr>
        <w:t xml:space="preserve">, first ushered in by the Great Acceleration of the world economy immediately after the Second World War, has generated enormous rifts in planetary boundaries, </w:t>
      </w:r>
      <w:r w:rsidRPr="00AE3BD9">
        <w:rPr>
          <w:rStyle w:val="Emphasis"/>
        </w:rPr>
        <w:t xml:space="preserve">extending from </w:t>
      </w:r>
      <w:r w:rsidRPr="00C709E9">
        <w:rPr>
          <w:rStyle w:val="Emphasis"/>
          <w:highlight w:val="cyan"/>
        </w:rPr>
        <w:t>climate change to ocean acidification,</w:t>
      </w:r>
      <w:r w:rsidRPr="00AE3BD9">
        <w:rPr>
          <w:rStyle w:val="Emphasis"/>
        </w:rPr>
        <w:t xml:space="preserve"> to the sixth </w:t>
      </w:r>
      <w:r w:rsidRPr="00C709E9">
        <w:rPr>
          <w:rStyle w:val="Emphasis"/>
          <w:highlight w:val="cyan"/>
        </w:rPr>
        <w:t>extinction</w:t>
      </w:r>
      <w:r w:rsidRPr="00AE3BD9">
        <w:rPr>
          <w:rStyle w:val="Emphasis"/>
        </w:rPr>
        <w:t>,</w:t>
      </w:r>
      <w:r w:rsidRPr="00AF6BFA">
        <w:rPr>
          <w:rStyle w:val="StyleUnderline"/>
        </w:rPr>
        <w:t xml:space="preserve"> to disruption of the global nitrogen and phosphorus cycles, to the loss of freshwater, to the disappearance of forests, to </w:t>
      </w:r>
      <w:r w:rsidRPr="00C709E9">
        <w:rPr>
          <w:rStyle w:val="Emphasis"/>
          <w:highlight w:val="cyan"/>
        </w:rPr>
        <w:t>widespread toxic-chemical and radioactive pollution</w:t>
      </w:r>
      <w:r w:rsidRPr="00AE3BD9">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AF6BFA">
        <w:rPr>
          <w:rStyle w:val="StyleUnderline"/>
        </w:rPr>
        <w:t xml:space="preserve">If present climate-change trends continue, the “global carbon budget” associated with a 2°C increase in average global temperature will be broken in sixteen years </w:t>
      </w:r>
      <w:r w:rsidRPr="00AE3BD9">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AE3BD9">
        <w:rPr>
          <w:rStyle w:val="Emphasis"/>
        </w:rPr>
        <w:t xml:space="preserve">energy corporations continue to </w:t>
      </w:r>
      <w:r w:rsidRPr="00C709E9">
        <w:rPr>
          <w:rStyle w:val="Emphasis"/>
          <w:highlight w:val="cyan"/>
        </w:rPr>
        <w:t>lie about climate change</w:t>
      </w:r>
      <w:r w:rsidRPr="00AE3BD9">
        <w:rPr>
          <w:rStyle w:val="Emphasis"/>
        </w:rPr>
        <w:t>, promoting and bankrolling climate denialism</w:t>
      </w:r>
      <w:r w:rsidRPr="00AE3BD9">
        <w:rPr>
          <w:sz w:val="16"/>
        </w:rPr>
        <w:t xml:space="preserve">—while admitting the truth in their internal documents. These </w:t>
      </w:r>
      <w:r w:rsidRPr="00AF6BFA">
        <w:rPr>
          <w:rStyle w:val="StyleUnderline"/>
        </w:rPr>
        <w:t xml:space="preserve">corporations are working to </w:t>
      </w:r>
      <w:r w:rsidRPr="00C709E9">
        <w:rPr>
          <w:rStyle w:val="StyleUnderline"/>
          <w:highlight w:val="cyan"/>
        </w:rPr>
        <w:t>accelerate</w:t>
      </w:r>
      <w:r w:rsidRPr="00AF6BFA">
        <w:rPr>
          <w:rStyle w:val="StyleUnderline"/>
        </w:rPr>
        <w:t xml:space="preserve"> the </w:t>
      </w:r>
      <w:r w:rsidRPr="00C709E9">
        <w:rPr>
          <w:rStyle w:val="StyleUnderline"/>
          <w:highlight w:val="cyan"/>
        </w:rPr>
        <w:t>extraction and production of fossil fuels</w:t>
      </w:r>
      <w:r w:rsidRPr="00AF6BFA">
        <w:rPr>
          <w:rStyle w:val="StyleUnderline"/>
        </w:rPr>
        <w:t xml:space="preserve">, including the dirtiest, most greenhouse gas-generating varieties, reaping enormous profits </w:t>
      </w:r>
      <w:r w:rsidRPr="00AE3BD9">
        <w:rPr>
          <w:sz w:val="16"/>
        </w:rPr>
        <w:t xml:space="preserve">in the process. The melting of the Arctic ice from global warming is seen by capital as a new El Dorado, </w:t>
      </w:r>
      <w:proofErr w:type="gramStart"/>
      <w:r w:rsidRPr="00AE3BD9">
        <w:rPr>
          <w:sz w:val="16"/>
        </w:rPr>
        <w:t>opening up</w:t>
      </w:r>
      <w:proofErr w:type="gramEnd"/>
      <w:r w:rsidRPr="00AE3BD9">
        <w:rPr>
          <w:sz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AE3BD9">
        <w:rPr>
          <w:sz w:val="16"/>
        </w:rPr>
        <w:t>all of</w:t>
      </w:r>
      <w:proofErr w:type="gramEnd"/>
      <w:r w:rsidRPr="00AE3BD9">
        <w:rPr>
          <w:sz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AF6BFA">
        <w:rPr>
          <w:rStyle w:val="StyleUnderline"/>
        </w:rPr>
        <w:t xml:space="preserve">social and environmental costs of production outside the market are excluded in this form of valuation and are treated as mere negative “externalities,” unrelated to the capitalist economy </w:t>
      </w:r>
      <w:r w:rsidRPr="00AE3BD9">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AF6BFA">
        <w:rPr>
          <w:rStyle w:val="StyleUnderline"/>
        </w:rPr>
        <w:t xml:space="preserve">We have now reached a point in the twenty-first century in which the </w:t>
      </w:r>
      <w:r w:rsidRPr="00AE3BD9">
        <w:rPr>
          <w:rStyle w:val="Emphasis"/>
        </w:rPr>
        <w:t>externalities</w:t>
      </w:r>
      <w:r w:rsidRPr="00AE3BD9">
        <w:rPr>
          <w:sz w:val="16"/>
        </w:rPr>
        <w:t xml:space="preserve"> of this irrational system, </w:t>
      </w:r>
      <w:r w:rsidRPr="00AE3BD9">
        <w:rPr>
          <w:rStyle w:val="Emphasis"/>
        </w:rPr>
        <w:t xml:space="preserve">such as the </w:t>
      </w:r>
      <w:r w:rsidRPr="00C709E9">
        <w:rPr>
          <w:rStyle w:val="Emphasis"/>
          <w:highlight w:val="cyan"/>
        </w:rPr>
        <w:t>costs of war,</w:t>
      </w:r>
      <w:r w:rsidRPr="00AE3BD9">
        <w:rPr>
          <w:rStyle w:val="Emphasis"/>
        </w:rPr>
        <w:t xml:space="preserve"> the </w:t>
      </w:r>
      <w:r w:rsidRPr="00C709E9">
        <w:rPr>
          <w:rStyle w:val="Emphasis"/>
          <w:highlight w:val="cyan"/>
        </w:rPr>
        <w:t>depletion of</w:t>
      </w:r>
      <w:r w:rsidRPr="00AE3BD9">
        <w:rPr>
          <w:rStyle w:val="Emphasis"/>
        </w:rPr>
        <w:t xml:space="preserve"> natural </w:t>
      </w:r>
      <w:r w:rsidRPr="00C709E9">
        <w:rPr>
          <w:rStyle w:val="Emphasis"/>
          <w:highlight w:val="cyan"/>
        </w:rPr>
        <w:t>resources</w:t>
      </w:r>
      <w:r w:rsidRPr="00AE3BD9">
        <w:rPr>
          <w:rStyle w:val="Emphasis"/>
        </w:rPr>
        <w:t xml:space="preserve">, the </w:t>
      </w:r>
      <w:r w:rsidRPr="00C709E9">
        <w:rPr>
          <w:rStyle w:val="Emphasis"/>
          <w:highlight w:val="cyan"/>
        </w:rPr>
        <w:t>waste of human lives</w:t>
      </w:r>
      <w:r w:rsidRPr="00AE3BD9">
        <w:rPr>
          <w:rStyle w:val="Emphasis"/>
        </w:rPr>
        <w:t xml:space="preserve">, and the disruption of the planetary environment, now </w:t>
      </w:r>
      <w:r w:rsidRPr="00C709E9">
        <w:rPr>
          <w:rStyle w:val="Emphasis"/>
          <w:highlight w:val="cyan"/>
        </w:rPr>
        <w:t xml:space="preserve">far exceed any future economic benefits that capitalism offers to </w:t>
      </w:r>
      <w:proofErr w:type="gramStart"/>
      <w:r w:rsidRPr="00C709E9">
        <w:rPr>
          <w:rStyle w:val="Emphasis"/>
          <w:highlight w:val="cyan"/>
        </w:rPr>
        <w:t>society</w:t>
      </w:r>
      <w:r w:rsidRPr="00AE3BD9">
        <w:rPr>
          <w:sz w:val="16"/>
        </w:rPr>
        <w:t xml:space="preserve"> as a whole</w:t>
      </w:r>
      <w:proofErr w:type="gramEnd"/>
      <w:r w:rsidRPr="00AE3BD9">
        <w:rPr>
          <w:sz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w:t>
      </w:r>
      <w:r w:rsidRPr="00AE3BD9">
        <w:rPr>
          <w:sz w:val="16"/>
        </w:rPr>
        <w:lastRenderedPageBreak/>
        <w:t xml:space="preserve">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AF6BFA">
        <w:rPr>
          <w:rStyle w:val="StyleUnderline"/>
        </w:rPr>
        <w:t xml:space="preserve">An understanding of the failure of capitalism, beginning in the twentieth century, requires a historical examination of the rise of neoliberalism, and how this has only served to increase the destructiveness of the system. </w:t>
      </w:r>
      <w:r w:rsidRPr="00AE3BD9">
        <w:rPr>
          <w:sz w:val="16"/>
        </w:rPr>
        <w:t>Only then can we address the future of humanity in the twenty-first century.</w:t>
      </w:r>
    </w:p>
    <w:p w14:paraId="4B924893" w14:textId="77777777" w:rsidR="001F6E42" w:rsidRPr="00387080" w:rsidRDefault="001F6E42" w:rsidP="001F6E42"/>
    <w:sdt>
      <w:sdtPr>
        <w:tag w:val="goog_rdk_180"/>
        <w:id w:val="-195244941"/>
      </w:sdtPr>
      <w:sdtEndPr/>
      <w:sdtContent>
        <w:p w14:paraId="45F71754" w14:textId="77777777" w:rsidR="001F6E42" w:rsidRPr="00E52AF5" w:rsidRDefault="001F6E42" w:rsidP="001F6E42">
          <w:pPr>
            <w:pStyle w:val="Heading4"/>
          </w:pPr>
          <w:r w:rsidRPr="00E52AF5">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004896060"/>
      </w:sdtPr>
      <w:sdtEndPr/>
      <w:sdtContent>
        <w:p w14:paraId="3346C8E2" w14:textId="77777777" w:rsidR="001F6E42" w:rsidRDefault="001F6E42" w:rsidP="001F6E42">
          <w:pPr>
            <w:rPr>
              <w:szCs w:val="16"/>
            </w:rPr>
          </w:pPr>
          <w:r>
            <w:rPr>
              <w:b/>
              <w:sz w:val="26"/>
              <w:szCs w:val="26"/>
            </w:rPr>
            <w:t>Escalante 18</w:t>
          </w:r>
          <w:r>
            <w:br/>
          </w:r>
          <w:r>
            <w:rPr>
              <w:szCs w:val="16"/>
            </w:rPr>
            <w:t>(Alyson Escalante is a Marxist-Leninist, Materialist Feminist and Anti-Imperialist activist. “PARTY ORGANIZING IN THE 21ST CENTURY” September 21</w:t>
          </w:r>
          <w:r>
            <w:rPr>
              <w:szCs w:val="16"/>
              <w:vertAlign w:val="superscript"/>
            </w:rPr>
            <w:t>st</w:t>
          </w:r>
          <w:r>
            <w:rPr>
              <w:szCs w:val="16"/>
            </w:rPr>
            <w:t xml:space="preserve">, </w:t>
          </w:r>
          <w:proofErr w:type="gramStart"/>
          <w:r>
            <w:rPr>
              <w:szCs w:val="16"/>
            </w:rPr>
            <w:t>2018</w:t>
          </w:r>
          <w:proofErr w:type="gramEnd"/>
          <w:r>
            <w:rPr>
              <w:szCs w:val="16"/>
            </w:rPr>
            <w:t xml:space="preserve"> </w:t>
          </w:r>
          <w:hyperlink r:id="rId8">
            <w:r>
              <w:rPr>
                <w:szCs w:val="16"/>
              </w:rPr>
              <w:t>https://theforgenews.org/2018/09/21/party-organizing-in-the-21st-century/</w:t>
            </w:r>
          </w:hyperlink>
          <w:r>
            <w:rPr>
              <w:szCs w:val="16"/>
            </w:rPr>
            <w:t xml:space="preserve"> cVs)</w:t>
          </w:r>
        </w:p>
      </w:sdtContent>
    </w:sdt>
    <w:sdt>
      <w:sdtPr>
        <w:tag w:val="goog_rdk_182"/>
        <w:id w:val="1303656379"/>
      </w:sdtPr>
      <w:sdtEndPr>
        <w:rPr>
          <w:sz w:val="10"/>
        </w:rPr>
      </w:sdtEndPr>
      <w:sdtContent>
        <w:p w14:paraId="3D955800" w14:textId="77777777" w:rsidR="001F6E42" w:rsidRPr="006E6E61" w:rsidRDefault="001F6E42" w:rsidP="001F6E42">
          <w:pPr>
            <w:rPr>
              <w:sz w:val="10"/>
              <w:szCs w:val="16"/>
            </w:rPr>
          </w:pPr>
          <w:r w:rsidRPr="006E6E61">
            <w:rPr>
              <w:sz w:val="10"/>
              <w:szCs w:val="16"/>
            </w:rPr>
            <w:t xml:space="preserve">I would argue that within the base building movement, there is a move towards party organizing, but this trend has not always been explicitly theorized or forwarded within the movement. My goal in this essay is to argue that </w:t>
          </w:r>
          <w:r w:rsidRPr="00C709E9">
            <w:rPr>
              <w:highlight w:val="cyan"/>
              <w:u w:val="single"/>
            </w:rPr>
            <w:t>base building and dual power strategy can be best forwarded through party organizing</w:t>
          </w:r>
          <w:r>
            <w:rPr>
              <w:u w:val="single"/>
            </w:rPr>
            <w:t xml:space="preserve">, and that </w:t>
          </w:r>
          <w:r w:rsidRPr="00C709E9">
            <w:rPr>
              <w:highlight w:val="cyan"/>
              <w:u w:val="single"/>
            </w:rPr>
            <w:t>party organizing can allow this</w:t>
          </w:r>
          <w:r>
            <w:rPr>
              <w:u w:val="single"/>
            </w:rPr>
            <w:t xml:space="preserve"> emerging </w:t>
          </w:r>
          <w:r w:rsidRPr="00C709E9">
            <w:rPr>
              <w:highlight w:val="cyan"/>
              <w:u w:val="single"/>
            </w:rPr>
            <w:t>movement to solidify into a powerful revolutionary socialist tendency</w:t>
          </w:r>
          <w:r>
            <w:rPr>
              <w:u w:val="single"/>
            </w:rPr>
            <w:t xml:space="preserve"> in the United States. </w:t>
          </w:r>
          <w:r w:rsidRPr="006E6E61">
            <w:rPr>
              <w:sz w:val="10"/>
              <w:szCs w:val="16"/>
            </w:rPr>
            <w:t xml:space="preserve">One of the crucial insights of the base building movement is that </w:t>
          </w:r>
          <w:r>
            <w:rPr>
              <w:u w:val="single"/>
            </w:rPr>
            <w:t>the current state of the left in the United States is one in which revolution is not currently possible.</w:t>
          </w:r>
          <w:r w:rsidRPr="006E6E61">
            <w:rPr>
              <w:sz w:val="10"/>
              <w:szCs w:val="16"/>
            </w:rPr>
            <w:t xml:space="preserve"> There exists very little popular support for socialist politics. A century of anticommunist propaganda has been extremely effective in convincing even the most oppressed and marginalized that communism has nothing to offer them. </w:t>
          </w:r>
          <w:r>
            <w:rPr>
              <w:u w:val="single"/>
            </w:rPr>
            <w:t xml:space="preserve">The base building emphasis on dual power responds directly to this insight. </w:t>
          </w:r>
          <w:r w:rsidRPr="00C709E9">
            <w:rPr>
              <w:highlight w:val="cyan"/>
              <w:u w:val="single"/>
            </w:rPr>
            <w:t>By building institutions which can meet people’s needs, we</w:t>
          </w:r>
          <w:r>
            <w:rPr>
              <w:u w:val="single"/>
            </w:rPr>
            <w:t xml:space="preserve"> are able to concretely </w:t>
          </w:r>
          <w:r w:rsidRPr="00C709E9">
            <w:rPr>
              <w:highlight w:val="cyan"/>
              <w:u w:val="single"/>
            </w:rPr>
            <w:t>demonstrate that communists can offer</w:t>
          </w:r>
          <w:r>
            <w:rPr>
              <w:u w:val="single"/>
            </w:rPr>
            <w:t xml:space="preserve"> the oppressed </w:t>
          </w:r>
          <w:r w:rsidRPr="00C709E9">
            <w:rPr>
              <w:highlight w:val="cyan"/>
              <w:u w:val="single"/>
            </w:rPr>
            <w:t>relief from</w:t>
          </w:r>
          <w:r>
            <w:rPr>
              <w:u w:val="single"/>
            </w:rPr>
            <w:t xml:space="preserve"> the horrific conditions of </w:t>
          </w:r>
          <w:r w:rsidRPr="00C709E9">
            <w:rPr>
              <w:highlight w:val="cyan"/>
              <w:u w:val="single"/>
            </w:rPr>
            <w:t>capitalism.</w:t>
          </w:r>
          <w:r w:rsidRPr="006E6E61">
            <w:rPr>
              <w:sz w:val="10"/>
              <w:szCs w:val="16"/>
            </w:rPr>
            <w:t xml:space="preserve"> Base building strategy recognizes that </w:t>
          </w:r>
          <w:proofErr w:type="gramStart"/>
          <w:r w:rsidRPr="006E6E61">
            <w:rPr>
              <w:sz w:val="10"/>
              <w:szCs w:val="16"/>
            </w:rPr>
            <w:t>actually doing</w:t>
          </w:r>
          <w:proofErr w:type="gramEnd"/>
          <w:r w:rsidRPr="006E6E61">
            <w:rPr>
              <w:sz w:val="10"/>
              <w:szCs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u w:val="single"/>
            </w:rPr>
            <w:t xml:space="preserve">If it turns out that establishing socialist institutions to meet people’s needs does in fact create sympathy towards the cause of communism, how can we mobilize that base? </w:t>
          </w:r>
          <w:r w:rsidRPr="006E6E61">
            <w:rPr>
              <w:sz w:val="10"/>
              <w:szCs w:val="16"/>
            </w:rPr>
            <w:t xml:space="preserve">Put simply: </w:t>
          </w:r>
          <w:proofErr w:type="gramStart"/>
          <w:r w:rsidRPr="00C709E9">
            <w:rPr>
              <w:b/>
              <w:highlight w:val="cyan"/>
              <w:u w:val="single"/>
            </w:rPr>
            <w:t>in order to</w:t>
          </w:r>
          <w:proofErr w:type="gramEnd"/>
          <w:r w:rsidRPr="00C709E9">
            <w:rPr>
              <w:b/>
              <w:highlight w:val="cyan"/>
              <w:u w:val="single"/>
            </w:rPr>
            <w:t xml:space="preserve"> mobilize the base</w:t>
          </w:r>
          <w:r>
            <w:rPr>
              <w:b/>
              <w:u w:val="single"/>
            </w:rPr>
            <w:t xml:space="preserve"> which base builders hope to create, </w:t>
          </w:r>
          <w:r w:rsidRPr="00C709E9">
            <w:rPr>
              <w:b/>
              <w:highlight w:val="cyan"/>
              <w:u w:val="single"/>
            </w:rPr>
            <w:t>we need to have already done the work of building a communist party.</w:t>
          </w:r>
          <w:r w:rsidRPr="00C709E9">
            <w:rPr>
              <w:sz w:val="10"/>
              <w:szCs w:val="16"/>
              <w:highlight w:val="cyan"/>
            </w:rPr>
            <w:t xml:space="preserve"> </w:t>
          </w:r>
          <w:r>
            <w:rPr>
              <w:u w:val="single"/>
            </w:rPr>
            <w:t>It is not enough to simply meet peoples needs. Rather, we must build the institutions of dual power in the name of communism.</w:t>
          </w:r>
          <w:r w:rsidRPr="006E6E61">
            <w:rPr>
              <w:sz w:val="10"/>
              <w:szCs w:val="16"/>
            </w:rPr>
            <w:t xml:space="preserve"> </w:t>
          </w:r>
          <w:r>
            <w:rPr>
              <w:u w:val="single"/>
            </w:rPr>
            <w:t xml:space="preserve">We must refuse covert front organizing and instead have a public face as a communist party. </w:t>
          </w:r>
          <w:r w:rsidRPr="006E6E61">
            <w:rPr>
              <w:sz w:val="10"/>
              <w:szCs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Pr>
              <w:u w:val="single"/>
            </w:rPr>
            <w:t xml:space="preserve">We must be clear that our strategy is revolutionary and </w:t>
          </w:r>
          <w:proofErr w:type="gramStart"/>
          <w:r>
            <w:rPr>
              <w:u w:val="single"/>
            </w:rPr>
            <w:t>in order to</w:t>
          </w:r>
          <w:proofErr w:type="gramEnd"/>
          <w:r>
            <w:rPr>
              <w:u w:val="single"/>
            </w:rPr>
            <w:t xml:space="preserve"> make this clear we must adopt party organizing. By “party organizing” I mean an organizational strategy which adopts the party model. Such organizing focuses on building a party whose </w:t>
          </w:r>
          <w:r w:rsidRPr="00C709E9">
            <w:rPr>
              <w:highlight w:val="cyan"/>
              <w:u w:val="single"/>
            </w:rPr>
            <w:t>membership is formally unified around a party line determined by democratic centralist decision making.</w:t>
          </w:r>
          <w:r w:rsidRPr="006E6E61">
            <w:rPr>
              <w:sz w:val="10"/>
              <w:szCs w:val="16"/>
            </w:rPr>
            <w:t xml:space="preserve"> </w:t>
          </w:r>
          <w:r>
            <w:rPr>
              <w:u w:val="single"/>
            </w:rPr>
            <w:t xml:space="preserve">The party model creates internal methods </w:t>
          </w:r>
          <w:r w:rsidRPr="00C709E9">
            <w:rPr>
              <w:highlight w:val="cyan"/>
              <w:u w:val="single"/>
            </w:rPr>
            <w:t xml:space="preserve">for </w:t>
          </w:r>
          <w:r w:rsidRPr="00C709E9">
            <w:rPr>
              <w:b/>
              <w:highlight w:val="cyan"/>
              <w:u w:val="single"/>
            </w:rPr>
            <w:t>holding party members accountable</w:t>
          </w:r>
          <w:r w:rsidRPr="00C709E9">
            <w:rPr>
              <w:highlight w:val="cyan"/>
              <w:u w:val="single"/>
            </w:rPr>
            <w:t>, unifying</w:t>
          </w:r>
          <w:r>
            <w:rPr>
              <w:u w:val="single"/>
            </w:rPr>
            <w:t xml:space="preserve"> party member </w:t>
          </w:r>
          <w:r w:rsidRPr="00C709E9">
            <w:rPr>
              <w:highlight w:val="cyan"/>
              <w:u w:val="single"/>
            </w:rPr>
            <w:t>action</w:t>
          </w:r>
          <w:r>
            <w:rPr>
              <w:u w:val="single"/>
            </w:rPr>
            <w:t xml:space="preserve"> around democratically determined goals, </w:t>
          </w:r>
          <w:r w:rsidRPr="00C709E9">
            <w:rPr>
              <w:highlight w:val="cyan"/>
              <w:u w:val="single"/>
            </w:rPr>
            <w:t>and for educating</w:t>
          </w:r>
          <w:r>
            <w:rPr>
              <w:u w:val="single"/>
            </w:rPr>
            <w:t xml:space="preserve"> party members in communist theory and praxis.</w:t>
          </w:r>
          <w:r w:rsidRPr="006E6E61">
            <w:rPr>
              <w:sz w:val="10"/>
              <w:szCs w:val="16"/>
            </w:rPr>
            <w:t xml:space="preserve"> A communist organization utilizing the party model works to build dual power institutions while simultaneously educating the communities they hope to serve. </w:t>
          </w:r>
          <w:r>
            <w:rPr>
              <w:u w:val="single"/>
            </w:rPr>
            <w:t xml:space="preserve">Organizations which adopt the party model focus on propagandizing around the need for revolutionary socialism. </w:t>
          </w:r>
          <w:r w:rsidRPr="00C709E9">
            <w:rPr>
              <w:highlight w:val="cyan"/>
              <w:u w:val="single"/>
            </w:rPr>
            <w:t xml:space="preserve">They </w:t>
          </w:r>
          <w:r>
            <w:rPr>
              <w:u w:val="single"/>
            </w:rPr>
            <w:t xml:space="preserve">function as the </w:t>
          </w:r>
          <w:r>
            <w:rPr>
              <w:u w:val="single"/>
            </w:rPr>
            <w:lastRenderedPageBreak/>
            <w:t xml:space="preserve">forefront of political organizing, </w:t>
          </w:r>
          <w:r w:rsidRPr="00C709E9">
            <w:rPr>
              <w:highlight w:val="cyan"/>
              <w:u w:val="single"/>
            </w:rPr>
            <w:t>empower</w:t>
          </w:r>
          <w:r>
            <w:rPr>
              <w:u w:val="single"/>
            </w:rPr>
            <w:t xml:space="preserve">ing local </w:t>
          </w:r>
          <w:r w:rsidRPr="00C709E9">
            <w:rPr>
              <w:highlight w:val="cyan"/>
              <w:u w:val="single"/>
            </w:rPr>
            <w:t xml:space="preserve">communities </w:t>
          </w:r>
          <w:r>
            <w:rPr>
              <w:u w:val="single"/>
            </w:rPr>
            <w:t xml:space="preserve">to theorize their liberation through communist theory </w:t>
          </w:r>
          <w:r w:rsidRPr="00C709E9">
            <w:rPr>
              <w:highlight w:val="cyan"/>
              <w:u w:val="single"/>
            </w:rPr>
            <w:t xml:space="preserve">while organizing communities to </w:t>
          </w:r>
          <w:r>
            <w:rPr>
              <w:u w:val="single"/>
            </w:rPr>
            <w:t xml:space="preserve">literally </w:t>
          </w:r>
          <w:r w:rsidRPr="00C709E9">
            <w:rPr>
              <w:highlight w:val="cyan"/>
              <w:u w:val="single"/>
            </w:rPr>
            <w:t>fight for their liberation.</w:t>
          </w:r>
          <w:r w:rsidRPr="006E6E61">
            <w:rPr>
              <w:sz w:val="10"/>
              <w:szCs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6E6E61">
            <w:rPr>
              <w:sz w:val="10"/>
              <w:szCs w:val="16"/>
            </w:rPr>
            <w:t xml:space="preserve">Furthermore, </w:t>
          </w:r>
          <w:r w:rsidRPr="00C709E9">
            <w:rPr>
              <w:b/>
              <w:highlight w:val="cyan"/>
              <w:u w:val="single"/>
            </w:rPr>
            <w:t>party organizing allows for</w:t>
          </w:r>
          <w:r>
            <w:rPr>
              <w:b/>
              <w:u w:val="single"/>
            </w:rPr>
            <w:t xml:space="preserve"> local organizations and individual </w:t>
          </w:r>
          <w:r w:rsidRPr="00C709E9">
            <w:rPr>
              <w:b/>
              <w:highlight w:val="cyan"/>
              <w:u w:val="single"/>
            </w:rPr>
            <w:t>organizers to be held accountable</w:t>
          </w:r>
          <w:r>
            <w:rPr>
              <w:b/>
              <w:u w:val="single"/>
            </w:rPr>
            <w:t xml:space="preserve"> for their actions.</w:t>
          </w:r>
          <w:r w:rsidRPr="006E6E61">
            <w:rPr>
              <w:sz w:val="10"/>
              <w:szCs w:val="16"/>
            </w:rPr>
            <w:t xml:space="preserve"> </w:t>
          </w:r>
          <w:r w:rsidRPr="00C709E9">
            <w:rPr>
              <w:highlight w:val="cyan"/>
              <w:u w:val="single"/>
            </w:rPr>
            <w:t>It allows criticism to function</w:t>
          </w:r>
          <w:r>
            <w:rPr>
              <w:u w:val="single"/>
            </w:rPr>
            <w:t xml:space="preserve"> not as one independent group criticizing another independent group, but rather as comrades </w:t>
          </w:r>
          <w:r w:rsidRPr="00C709E9">
            <w:rPr>
              <w:highlight w:val="cyan"/>
              <w:u w:val="single"/>
            </w:rPr>
            <w:t>with</w:t>
          </w:r>
          <w:r>
            <w:rPr>
              <w:u w:val="single"/>
            </w:rPr>
            <w:t xml:space="preserve"> a formal organizational </w:t>
          </w:r>
          <w:r w:rsidRPr="00C709E9">
            <w:rPr>
              <w:highlight w:val="cyan"/>
              <w:u w:val="single"/>
            </w:rPr>
            <w:t>unity working together to sharpen</w:t>
          </w:r>
          <w:r>
            <w:rPr>
              <w:u w:val="single"/>
            </w:rPr>
            <w:t xml:space="preserve"> each others </w:t>
          </w:r>
          <w:r w:rsidRPr="00C709E9">
            <w:rPr>
              <w:highlight w:val="cyan"/>
              <w:u w:val="single"/>
            </w:rPr>
            <w:t xml:space="preserve">strategies and to help correct </w:t>
          </w:r>
          <w:r w:rsidRPr="00C709E9">
            <w:rPr>
              <w:b/>
              <w:highlight w:val="cyan"/>
              <w:u w:val="single"/>
            </w:rPr>
            <w:t>chauvinist</w:t>
          </w:r>
          <w:r w:rsidRPr="00C709E9">
            <w:rPr>
              <w:highlight w:val="cyan"/>
              <w:u w:val="single"/>
            </w:rPr>
            <w:t xml:space="preserve"> ideas and</w:t>
          </w:r>
          <w:r>
            <w:rPr>
              <w:u w:val="single"/>
            </w:rPr>
            <w:t xml:space="preserve"> actions. </w:t>
          </w:r>
          <w:r w:rsidRPr="006E6E61">
            <w:rPr>
              <w:sz w:val="10"/>
              <w:szCs w:val="16"/>
            </w:rPr>
            <w:t xml:space="preserve">In the context of the socialist movement within the United States, such </w:t>
          </w:r>
          <w:r w:rsidRPr="00C709E9">
            <w:rPr>
              <w:b/>
              <w:highlight w:val="cyan"/>
              <w:u w:val="single"/>
            </w:rPr>
            <w:t>accountability is crucial</w:t>
          </w:r>
          <w:r w:rsidRPr="00C709E9">
            <w:rPr>
              <w:highlight w:val="cyan"/>
              <w:u w:val="single"/>
            </w:rPr>
            <w:t>.</w:t>
          </w:r>
          <w:r w:rsidRPr="006E6E61">
            <w:rPr>
              <w:sz w:val="10"/>
              <w:szCs w:val="16"/>
            </w:rPr>
            <w:t xml:space="preserve"> </w:t>
          </w:r>
          <w:r>
            <w:rPr>
              <w:u w:val="single"/>
            </w:rPr>
            <w:t xml:space="preserve">As a movement which operates within a settler colonial society, </w:t>
          </w:r>
          <w:r w:rsidRPr="00C709E9">
            <w:rPr>
              <w:highlight w:val="cyan"/>
              <w:u w:val="single"/>
            </w:rPr>
            <w:t>imperialist and colonial ideal frequently infect leftist organizing. Creating formal</w:t>
          </w:r>
          <w:r>
            <w:rPr>
              <w:u w:val="single"/>
            </w:rPr>
            <w:t xml:space="preserve"> unity and party </w:t>
          </w:r>
          <w:r w:rsidRPr="00C709E9">
            <w:rPr>
              <w:highlight w:val="cyan"/>
              <w:u w:val="single"/>
            </w:rPr>
            <w:t>procedure</w:t>
          </w:r>
          <w:r>
            <w:rPr>
              <w:u w:val="single"/>
            </w:rPr>
            <w:t xml:space="preserve"> for dealing with and correcting these ideas </w:t>
          </w:r>
          <w:r w:rsidRPr="00C709E9">
            <w:rPr>
              <w:highlight w:val="cyan"/>
              <w:u w:val="single"/>
            </w:rPr>
            <w:t>allows us to address these consistent problems</w:t>
          </w:r>
          <w:r>
            <w:rPr>
              <w:u w:val="single"/>
            </w:rPr>
            <w:t xml:space="preserve"> within American socialist organizing. </w:t>
          </w:r>
          <w:r w:rsidRPr="006E6E61">
            <w:rPr>
              <w:sz w:val="10"/>
              <w:szCs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6E6E61">
            <w:rPr>
              <w:sz w:val="10"/>
              <w:szCs w:val="16"/>
            </w:rPr>
            <w:t>and also</w:t>
          </w:r>
          <w:proofErr w:type="gramEnd"/>
          <w:r w:rsidRPr="006E6E61">
            <w:rPr>
              <w:sz w:val="10"/>
              <w:szCs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6E6E61">
            <w:rPr>
              <w:sz w:val="10"/>
              <w:szCs w:val="16"/>
            </w:rPr>
            <w:t>a number of</w:t>
          </w:r>
          <w:proofErr w:type="gramEnd"/>
          <w:r w:rsidRPr="006E6E61">
            <w:rPr>
              <w:sz w:val="10"/>
              <w:szCs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6E6E61">
            <w:rPr>
              <w:sz w:val="10"/>
              <w:szCs w:val="16"/>
            </w:rPr>
            <w:t>long term</w:t>
          </w:r>
          <w:proofErr w:type="gramEnd"/>
          <w:r w:rsidRPr="006E6E61">
            <w:rPr>
              <w:sz w:val="10"/>
              <w:szCs w:val="16"/>
            </w:rPr>
            <w:t xml:space="preserve"> goal. In the meantime, </w:t>
          </w:r>
          <w:r>
            <w:rPr>
              <w:u w:val="single"/>
            </w:rPr>
            <w:t xml:space="preserve">individual base building </w:t>
          </w:r>
          <w:r w:rsidRPr="00C709E9">
            <w:rPr>
              <w:highlight w:val="cyan"/>
              <w:u w:val="single"/>
            </w:rPr>
            <w:t>organizations ought to adopt party models</w:t>
          </w:r>
          <w:r>
            <w:rPr>
              <w:u w:val="single"/>
            </w:rPr>
            <w:t xml:space="preserve"> for their local organizing. Local organizations ought to be building dual power </w:t>
          </w:r>
          <w:r w:rsidRPr="00C709E9">
            <w:rPr>
              <w:highlight w:val="cyan"/>
              <w:u w:val="single"/>
            </w:rPr>
            <w:t>alongside recruitment</w:t>
          </w:r>
          <w:r>
            <w:rPr>
              <w:u w:val="single"/>
            </w:rPr>
            <w:t xml:space="preserve"> into their organizations, </w:t>
          </w:r>
          <w:r w:rsidRPr="00C709E9">
            <w:rPr>
              <w:highlight w:val="cyan"/>
              <w:u w:val="single"/>
            </w:rPr>
            <w:t>education</w:t>
          </w:r>
          <w:r>
            <w:rPr>
              <w:u w:val="single"/>
            </w:rPr>
            <w:t xml:space="preserve"> of community members </w:t>
          </w:r>
          <w:r w:rsidRPr="00C709E9">
            <w:rPr>
              <w:highlight w:val="cyan"/>
              <w:u w:val="single"/>
            </w:rPr>
            <w:t>in communist theory and praxis, and the establishment of</w:t>
          </w:r>
          <w:r>
            <w:rPr>
              <w:u w:val="single"/>
            </w:rPr>
            <w:t xml:space="preserve"> armed and </w:t>
          </w:r>
          <w:r w:rsidRPr="00C709E9">
            <w:rPr>
              <w:highlight w:val="cyan"/>
              <w:u w:val="single"/>
            </w:rPr>
            <w:t>militant party cadres capable of defending</w:t>
          </w:r>
          <w:r>
            <w:rPr>
              <w:u w:val="single"/>
            </w:rPr>
            <w:t xml:space="preserve"> dual power </w:t>
          </w:r>
          <w:r w:rsidRPr="00C709E9">
            <w:rPr>
              <w:highlight w:val="cyan"/>
              <w:u w:val="single"/>
            </w:rPr>
            <w:t>institutions from state terror.</w:t>
          </w:r>
          <w:r w:rsidRPr="006E6E61">
            <w:rPr>
              <w:sz w:val="10"/>
              <w:szCs w:val="16"/>
            </w:rPr>
            <w:t xml:space="preserve"> Dual power institutions must be unified openly and transparently around these organizations </w:t>
          </w:r>
          <w:proofErr w:type="gramStart"/>
          <w:r w:rsidRPr="006E6E61">
            <w:rPr>
              <w:sz w:val="10"/>
              <w:szCs w:val="16"/>
            </w:rPr>
            <w:t>in order for</w:t>
          </w:r>
          <w:proofErr w:type="gramEnd"/>
          <w:r w:rsidRPr="006E6E61">
            <w:rPr>
              <w:sz w:val="10"/>
              <w:szCs w:val="16"/>
            </w:rPr>
            <w:t xml:space="preserve"> them to operate as more than “red charities.” Serving the people means meeting their material needs while also educating and propagandizing. It means radicalizing, recruiting, and organizing. </w:t>
          </w:r>
          <w:r w:rsidRPr="00C709E9">
            <w:rPr>
              <w:b/>
              <w:highlight w:val="cyan"/>
              <w:u w:val="single"/>
            </w:rPr>
            <w:t>The party model</w:t>
          </w:r>
          <w:r w:rsidRPr="00C709E9">
            <w:rPr>
              <w:highlight w:val="cyan"/>
              <w:u w:val="single"/>
            </w:rPr>
            <w:t xml:space="preserve"> remains the most useful method for achieving these ends.</w:t>
          </w:r>
          <w:r>
            <w:rPr>
              <w:u w:val="single"/>
            </w:rPr>
            <w:t xml:space="preserve"> </w:t>
          </w:r>
          <w:r w:rsidRPr="006E6E61">
            <w:rPr>
              <w:sz w:val="10"/>
              <w:szCs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u w:val="single"/>
            </w:rPr>
            <w:t>It is my hope that we will see future unification of the various local base building organizations into a national party,</w:t>
          </w:r>
          <w:r w:rsidRPr="006E6E61">
            <w:rPr>
              <w:sz w:val="10"/>
              <w:szCs w:val="16"/>
            </w:rPr>
            <w:t xml:space="preserve"> but in the </w:t>
          </w:r>
          <w:proofErr w:type="gramStart"/>
          <w:r w:rsidRPr="006E6E61">
            <w:rPr>
              <w:sz w:val="10"/>
              <w:szCs w:val="16"/>
            </w:rPr>
            <w:t>meantime</w:t>
          </w:r>
          <w:proofErr w:type="gramEnd"/>
          <w:r w:rsidRPr="006E6E61">
            <w:rPr>
              <w:sz w:val="10"/>
              <w:szCs w:val="16"/>
            </w:rPr>
            <w:t xml:space="preserve"> we must push for party organizing at the local level. If local organizations adopt party organizing, </w:t>
          </w:r>
          <w:r>
            <w:rPr>
              <w:u w:val="single"/>
            </w:rPr>
            <w:t xml:space="preserve">it ought to become clear </w:t>
          </w:r>
          <w:r w:rsidRPr="00C709E9">
            <w:rPr>
              <w:highlight w:val="cyan"/>
              <w:u w:val="single"/>
            </w:rPr>
            <w:t>that</w:t>
          </w:r>
          <w:r w:rsidRPr="00C709E9">
            <w:rPr>
              <w:sz w:val="10"/>
              <w:szCs w:val="16"/>
              <w:highlight w:val="cyan"/>
            </w:rPr>
            <w:t xml:space="preserve"> </w:t>
          </w:r>
          <w:r w:rsidRPr="00C709E9">
            <w:rPr>
              <w:b/>
              <w:highlight w:val="cyan"/>
              <w:u w:val="single"/>
            </w:rPr>
            <w:t>a unified national party will</w:t>
          </w:r>
          <w:r>
            <w:rPr>
              <w:b/>
              <w:u w:val="single"/>
            </w:rPr>
            <w:t xml:space="preserve"> have to </w:t>
          </w:r>
          <w:r w:rsidRPr="00C709E9">
            <w:rPr>
              <w:b/>
              <w:highlight w:val="cyan"/>
              <w:u w:val="single"/>
            </w:rPr>
            <w:t xml:space="preserve">be the </w:t>
          </w:r>
          <w:proofErr w:type="gramStart"/>
          <w:r w:rsidRPr="00C709E9">
            <w:rPr>
              <w:b/>
              <w:highlight w:val="cyan"/>
              <w:u w:val="single"/>
            </w:rPr>
            <w:t>long term</w:t>
          </w:r>
          <w:proofErr w:type="gramEnd"/>
          <w:r w:rsidRPr="00C709E9">
            <w:rPr>
              <w:b/>
              <w:highlight w:val="cyan"/>
              <w:u w:val="single"/>
            </w:rPr>
            <w:t xml:space="preserve"> goal</w:t>
          </w:r>
          <w:r>
            <w:rPr>
              <w:b/>
              <w:u w:val="single"/>
            </w:rPr>
            <w:t xml:space="preserve"> of the base building movement. </w:t>
          </w:r>
          <w:r w:rsidRPr="006E6E61">
            <w:rPr>
              <w:sz w:val="10"/>
              <w:szCs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6E6E61">
            <w:rPr>
              <w:sz w:val="10"/>
              <w:szCs w:val="16"/>
            </w:rPr>
            <w:t>capitalism, but</w:t>
          </w:r>
          <w:proofErr w:type="gramEnd"/>
          <w:r w:rsidRPr="006E6E61">
            <w:rPr>
              <w:sz w:val="10"/>
              <w:szCs w:val="16"/>
            </w:rPr>
            <w:t xml:space="preserve"> is pursuing a revolutionary socialist strategy capable of fighting capitalism. The </w:t>
          </w:r>
          <w:proofErr w:type="gramStart"/>
          <w:r w:rsidRPr="006E6E61">
            <w:rPr>
              <w:sz w:val="10"/>
              <w:szCs w:val="16"/>
            </w:rPr>
            <w:t>long term</w:t>
          </w:r>
          <w:proofErr w:type="gramEnd"/>
          <w:r w:rsidRPr="006E6E61">
            <w:rPr>
              <w:sz w:val="10"/>
              <w:szCs w:val="16"/>
            </w:rPr>
            <w:t xml:space="preserve"> details of base building and dual power organizing will arise organically in response to the conditions the movement finds itself operating within. </w:t>
          </w:r>
          <w:r>
            <w:rPr>
              <w:u w:val="single"/>
            </w:rPr>
            <w:t xml:space="preserve">I hope that I have put forward a useful contribution to the discussion about base building </w:t>
          </w:r>
          <w:proofErr w:type="gramStart"/>
          <w:r>
            <w:rPr>
              <w:u w:val="single"/>
            </w:rPr>
            <w:t>organizing, and</w:t>
          </w:r>
          <w:proofErr w:type="gramEnd"/>
          <w:r>
            <w:rPr>
              <w:u w:val="single"/>
            </w:rPr>
            <w:t xml:space="preserve"> have demonstrated the need for party organizing in order to ensure that the base building tendency maintains a revolutionary orientation.</w:t>
          </w:r>
          <w:r w:rsidRPr="006E6E61">
            <w:rPr>
              <w:sz w:val="10"/>
              <w:szCs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255DBFEF" w14:textId="77777777" w:rsidR="001F6E42" w:rsidRDefault="001F6E42" w:rsidP="001F6E42">
      <w:pPr>
        <w:pStyle w:val="Heading4"/>
      </w:pPr>
      <w:r>
        <w:t>We must push anti-neoliberal pedagogy into the debate space – it is the only way to produce new ideas and escape the military-industrial-academic-cultural complex – Thus the ROB is to affirm for the best method for challenging global capitalism</w:t>
      </w:r>
    </w:p>
    <w:p w14:paraId="1898F5B0" w14:textId="77777777" w:rsidR="001F6E42" w:rsidRDefault="001F6E42" w:rsidP="001F6E42">
      <w:r w:rsidRPr="002B184C">
        <w:rPr>
          <w:rStyle w:val="Style13ptBold"/>
        </w:rPr>
        <w:t>Giroux 14</w:t>
      </w:r>
      <w:r>
        <w:t>—(Henry A. Giroux, Chair for Scholarship in the Public Interest​, The Paulo Freire Distinguished Scholar in Critical Pedagogy, April 15, 2014, "Neoliberalism and the machinery of disposability," Philosophers for Change, https://philosophersforchange.org/2014/04/15/neoliberalism-and-the-machinery-of-disposability/, 6-28-2019)//don</w:t>
      </w:r>
    </w:p>
    <w:p w14:paraId="3F162DD0" w14:textId="77777777" w:rsidR="001F6E42" w:rsidRPr="002B184C" w:rsidRDefault="001F6E42" w:rsidP="001F6E42">
      <w:pPr>
        <w:rPr>
          <w:rStyle w:val="StyleUnderline"/>
        </w:rPr>
      </w:pPr>
      <w:r w:rsidRPr="3E01EEFD">
        <w:rPr>
          <w:sz w:val="14"/>
          <w:szCs w:val="14"/>
        </w:rPr>
        <w:lastRenderedPageBreak/>
        <w:t xml:space="preserve">Such </w:t>
      </w:r>
      <w:r w:rsidRPr="00C709E9">
        <w:rPr>
          <w:rStyle w:val="StyleUnderline"/>
          <w:highlight w:val="cyan"/>
        </w:rPr>
        <w:t>movements are</w:t>
      </w:r>
      <w:r w:rsidRPr="00786A49">
        <w:rPr>
          <w:rStyle w:val="StyleUnderline"/>
        </w:rPr>
        <w:t xml:space="preserve"> not simply </w:t>
      </w:r>
      <w:r w:rsidRPr="00C709E9">
        <w:rPr>
          <w:rStyle w:val="StyleUnderline"/>
          <w:highlight w:val="cyan"/>
        </w:rPr>
        <w:t>about</w:t>
      </w:r>
      <w:r w:rsidRPr="00786A49">
        <w:rPr>
          <w:rStyle w:val="StyleUnderline"/>
        </w:rPr>
        <w:t xml:space="preserve"> reclaiming space but also</w:t>
      </w:r>
      <w:r w:rsidRPr="3E01EEFD">
        <w:rPr>
          <w:sz w:val="14"/>
          <w:szCs w:val="14"/>
        </w:rPr>
        <w:t xml:space="preserve"> about </w:t>
      </w:r>
      <w:r w:rsidRPr="00C709E9">
        <w:rPr>
          <w:rStyle w:val="Emphasis"/>
          <w:highlight w:val="cyan"/>
        </w:rPr>
        <w:t>producing new ideas, generating new conversations, and introducing a new political language.</w:t>
      </w:r>
      <w:r w:rsidRPr="3E01EEFD">
        <w:rPr>
          <w:sz w:val="14"/>
          <w:szCs w:val="14"/>
        </w:rPr>
        <w:t xml:space="preserve"> While there</w:t>
      </w:r>
      <w:r w:rsidRPr="002B184C">
        <w:rPr>
          <w:rStyle w:val="StyleUnderline"/>
        </w:rPr>
        <w:t xml:space="preserve"> has been considerable coverage in the progressive media since 2001 given to the violence being waged against the movement protesters in Brazil, the United States, Greece and elsewher</w:t>
      </w:r>
      <w:r w:rsidRPr="3E01EEFD">
        <w:rPr>
          <w:sz w:val="14"/>
          <w:szCs w:val="14"/>
        </w:rPr>
        <w:t xml:space="preserve">e, it is important to </w:t>
      </w:r>
      <w:r w:rsidRPr="002B184C">
        <w:rPr>
          <w:rStyle w:val="StyleUnderline"/>
        </w:rPr>
        <w:t>situate</w:t>
      </w:r>
      <w:r w:rsidRPr="3E01EEFD">
        <w:rPr>
          <w:sz w:val="14"/>
          <w:szCs w:val="14"/>
        </w:rPr>
        <w:t xml:space="preserve"> </w:t>
      </w:r>
      <w:r w:rsidRPr="002B184C">
        <w:rPr>
          <w:rStyle w:val="StyleUnderline"/>
        </w:rPr>
        <w:t>such violence</w:t>
      </w:r>
      <w:r w:rsidRPr="3E01EEFD">
        <w:rPr>
          <w:sz w:val="14"/>
          <w:szCs w:val="14"/>
        </w:rPr>
        <w:t xml:space="preserve"> </w:t>
      </w:r>
      <w:r w:rsidRPr="002B184C">
        <w:rPr>
          <w:rStyle w:val="StyleUnderline"/>
        </w:rPr>
        <w:t>within a broader set of categories that enables a critical understanding of not only the underlying</w:t>
      </w:r>
      <w:r w:rsidRPr="3E01EEFD">
        <w:rPr>
          <w:sz w:val="14"/>
          <w:szCs w:val="14"/>
        </w:rPr>
        <w:t xml:space="preserve"> social, economic and </w:t>
      </w:r>
      <w:r w:rsidRPr="002B184C">
        <w:rPr>
          <w:rStyle w:val="StyleUnderline"/>
        </w:rPr>
        <w:t>political forces</w:t>
      </w:r>
      <w:r w:rsidRPr="3E01EEFD">
        <w:rPr>
          <w:sz w:val="14"/>
          <w:szCs w:val="14"/>
        </w:rPr>
        <w:t xml:space="preserve"> at work in such assaults, </w:t>
      </w:r>
      <w:r w:rsidRPr="002B184C">
        <w:rPr>
          <w:rStyle w:val="StyleUnderline"/>
        </w:rPr>
        <w:t>but also makes it possible</w:t>
      </w:r>
      <w:r w:rsidRPr="3E01EEFD">
        <w:rPr>
          <w:sz w:val="14"/>
          <w:szCs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 </w:t>
      </w:r>
      <w:r w:rsidRPr="00C709E9">
        <w:rPr>
          <w:rStyle w:val="StyleUnderline"/>
          <w:highlight w:val="cyan"/>
        </w:rPr>
        <w:t>The merging of the military-industrial-academic-cultural complex</w:t>
      </w:r>
      <w:r w:rsidRPr="00C709E9">
        <w:rPr>
          <w:sz w:val="14"/>
          <w:szCs w:val="14"/>
          <w:highlight w:val="cyan"/>
        </w:rPr>
        <w:t xml:space="preserve"> </w:t>
      </w:r>
      <w:r w:rsidRPr="00786A49">
        <w:rPr>
          <w:sz w:val="14"/>
          <w:szCs w:val="14"/>
        </w:rPr>
        <w:t>an</w:t>
      </w:r>
      <w:r w:rsidRPr="00786A49">
        <w:rPr>
          <w:rStyle w:val="StyleUnderline"/>
        </w:rPr>
        <w:t xml:space="preserve">d </w:t>
      </w:r>
      <w:r w:rsidRPr="00C709E9">
        <w:rPr>
          <w:rStyle w:val="StyleUnderline"/>
          <w:highlight w:val="cyan"/>
        </w:rPr>
        <w:t xml:space="preserve">unbridled corporate power points to the need for strategies that address </w:t>
      </w:r>
      <w:r w:rsidRPr="00786A49">
        <w:rPr>
          <w:rStyle w:val="StyleUnderline"/>
        </w:rPr>
        <w:t xml:space="preserve">what is specific about </w:t>
      </w:r>
      <w:r w:rsidRPr="00C709E9">
        <w:rPr>
          <w:rStyle w:val="StyleUnderline"/>
          <w:highlight w:val="cyan"/>
        </w:rPr>
        <w:t xml:space="preserve">the </w:t>
      </w:r>
      <w:r w:rsidRPr="00786A49">
        <w:rPr>
          <w:rStyle w:val="StyleUnderline"/>
        </w:rPr>
        <w:t xml:space="preserve">current </w:t>
      </w:r>
      <w:r w:rsidRPr="00C709E9">
        <w:rPr>
          <w:rStyle w:val="StyleUnderline"/>
          <w:highlight w:val="cyan"/>
        </w:rPr>
        <w:t>warfare state and</w:t>
      </w:r>
      <w:r w:rsidRPr="00786A49">
        <w:rPr>
          <w:rStyle w:val="StyleUnderline"/>
        </w:rPr>
        <w:t xml:space="preserve"> the </w:t>
      </w:r>
      <w:r w:rsidRPr="00C709E9">
        <w:rPr>
          <w:rStyle w:val="StyleUnderline"/>
          <w:highlight w:val="cyan"/>
        </w:rPr>
        <w:t xml:space="preserve">neoliberal project and how </w:t>
      </w:r>
      <w:r w:rsidRPr="00786A49">
        <w:rPr>
          <w:rStyle w:val="StyleUnderline"/>
        </w:rPr>
        <w:t>different interests, modes of power, social relations</w:t>
      </w:r>
      <w:r w:rsidRPr="00C709E9">
        <w:rPr>
          <w:rStyle w:val="StyleUnderline"/>
          <w:highlight w:val="cyan"/>
        </w:rPr>
        <w:t xml:space="preserve">, </w:t>
      </w:r>
      <w:r w:rsidRPr="00C709E9">
        <w:rPr>
          <w:rStyle w:val="Emphasis"/>
          <w:highlight w:val="cyan"/>
        </w:rPr>
        <w:t>public pedagogies</w:t>
      </w:r>
      <w:r w:rsidRPr="3E01EEFD">
        <w:rPr>
          <w:sz w:val="14"/>
          <w:szCs w:val="14"/>
        </w:rPr>
        <w:t xml:space="preserve">, and economic configurations </w:t>
      </w:r>
      <w:r w:rsidRPr="002B184C">
        <w:rPr>
          <w:rStyle w:val="StyleUnderline"/>
        </w:rPr>
        <w:t xml:space="preserve">come together to </w:t>
      </w:r>
      <w:r w:rsidRPr="00C709E9">
        <w:rPr>
          <w:rStyle w:val="StyleUnderline"/>
          <w:highlight w:val="cyan"/>
        </w:rPr>
        <w:t>shape</w:t>
      </w:r>
      <w:r w:rsidRPr="002B184C">
        <w:rPr>
          <w:rStyle w:val="StyleUnderline"/>
        </w:rPr>
        <w:t xml:space="preserve"> its </w:t>
      </w:r>
      <w:r w:rsidRPr="00C709E9">
        <w:rPr>
          <w:rStyle w:val="StyleUnderline"/>
          <w:highlight w:val="cyan"/>
        </w:rPr>
        <w:t>politics</w:t>
      </w:r>
      <w:r w:rsidRPr="3E01EEFD">
        <w:rPr>
          <w:sz w:val="14"/>
          <w:szCs w:val="14"/>
        </w:rPr>
        <w:t xml:space="preserve"> of domestic terrorism, </w:t>
      </w:r>
      <w:r w:rsidRPr="002B184C">
        <w:rPr>
          <w:rStyle w:val="StyleUnderline"/>
        </w:rPr>
        <w:t>cruelty, and zones of disposability</w:t>
      </w:r>
      <w:r w:rsidRPr="3E01EEFD">
        <w:rPr>
          <w:sz w:val="14"/>
          <w:szCs w:val="14"/>
        </w:rPr>
        <w:t xml:space="preserve">. Such a conjuncture is invaluable politically in that it provides a theoretical opening for making the practices of </w:t>
      </w:r>
      <w:r w:rsidRPr="002B184C">
        <w:rPr>
          <w:rStyle w:val="StyleUnderline"/>
        </w:rPr>
        <w:t xml:space="preserve">the neoliberal revolution visible to organize resistance to its ideologies, </w:t>
      </w:r>
      <w:proofErr w:type="gramStart"/>
      <w:r w:rsidRPr="002B184C">
        <w:rPr>
          <w:rStyle w:val="StyleUnderline"/>
        </w:rPr>
        <w:t>policies</w:t>
      </w:r>
      <w:proofErr w:type="gramEnd"/>
      <w:r w:rsidRPr="002B184C">
        <w:rPr>
          <w:rStyle w:val="StyleUnderline"/>
        </w:rPr>
        <w:t xml:space="preserve"> and modes of governance. It also points to the conceptual power of making clear that history remains an open horizon that cannot be dismissed through appeals to the end of history or end of ideology</w:t>
      </w:r>
      <w:r w:rsidRPr="3E01EEFD">
        <w:rPr>
          <w:sz w:val="14"/>
          <w:szCs w:val="14"/>
        </w:rPr>
        <w:t xml:space="preserve">.[20] It is precisely through the indeterminate nature of history that resistance becomes </w:t>
      </w:r>
      <w:proofErr w:type="gramStart"/>
      <w:r w:rsidRPr="3E01EEFD">
        <w:rPr>
          <w:sz w:val="14"/>
          <w:szCs w:val="14"/>
        </w:rPr>
        <w:t>possible</w:t>
      </w:r>
      <w:proofErr w:type="gramEnd"/>
      <w:r w:rsidRPr="3E01EEFD">
        <w:rPr>
          <w:sz w:val="14"/>
          <w:szCs w:val="14"/>
        </w:rPr>
        <w:t xml:space="preserve"> and politics refuses any guarantees and remains open. </w:t>
      </w:r>
      <w:proofErr w:type="gramStart"/>
      <w:r w:rsidRPr="3E01EEFD">
        <w:rPr>
          <w:sz w:val="14"/>
          <w:szCs w:val="14"/>
        </w:rPr>
        <w:t>A number of</w:t>
      </w:r>
      <w:proofErr w:type="gramEnd"/>
      <w:r w:rsidRPr="3E01EEFD">
        <w:rPr>
          <w:sz w:val="14"/>
          <w:szCs w:val="14"/>
        </w:rPr>
        <w:t xml:space="preserve"> neoliberal societies, including </w:t>
      </w:r>
      <w:r w:rsidRPr="00786A49">
        <w:rPr>
          <w:rStyle w:val="Emphasis"/>
        </w:rPr>
        <w:t>the United States</w:t>
      </w:r>
      <w:r w:rsidRPr="00C709E9">
        <w:rPr>
          <w:rStyle w:val="Emphasis"/>
          <w:highlight w:val="cyan"/>
        </w:rPr>
        <w:t xml:space="preserve">, </w:t>
      </w:r>
      <w:r w:rsidRPr="00786A49">
        <w:rPr>
          <w:rStyle w:val="Emphasis"/>
        </w:rPr>
        <w:t>have become addicted to violence</w:t>
      </w:r>
      <w:r w:rsidRPr="00C709E9">
        <w:rPr>
          <w:sz w:val="14"/>
          <w:szCs w:val="14"/>
          <w:highlight w:val="cyan"/>
        </w:rPr>
        <w:t>.</w:t>
      </w:r>
      <w:r w:rsidRPr="3E01EEFD">
        <w:rPr>
          <w:sz w:val="14"/>
          <w:szCs w:val="14"/>
        </w:rPr>
        <w:t xml:space="preserve"> </w:t>
      </w:r>
      <w:r w:rsidRPr="00C709E9">
        <w:rPr>
          <w:rStyle w:val="StyleUnderline"/>
          <w:highlight w:val="cyan"/>
        </w:rPr>
        <w:t>War provides jobs, profits, political payoffs, research funds, and forms of political and economic power that reach into every aspect of society</w:t>
      </w:r>
      <w:r w:rsidRPr="002B184C">
        <w:rPr>
          <w:rStyle w:val="StyleUnderline"/>
        </w:rPr>
        <w:t>.</w:t>
      </w:r>
      <w:r w:rsidRPr="3E01EEFD">
        <w:rPr>
          <w:sz w:val="14"/>
          <w:szCs w:val="14"/>
        </w:rPr>
        <w:t xml:space="preserve"> </w:t>
      </w:r>
      <w:r w:rsidRPr="002B184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3E01EEFD">
        <w:rPr>
          <w:sz w:val="14"/>
          <w:szCs w:val="14"/>
        </w:rPr>
        <w:t>. Shared fears</w:t>
      </w:r>
      <w:r w:rsidRPr="002B184C">
        <w:rPr>
          <w:rStyle w:val="StyleUnderline"/>
        </w:rPr>
        <w:t xml:space="preserve"> </w:t>
      </w:r>
      <w:r w:rsidRPr="3E01EEFD">
        <w:rPr>
          <w:sz w:val="14"/>
          <w:szCs w:val="14"/>
        </w:rPr>
        <w:t xml:space="preserve">and the media-induced panics that feed them produce more than a culture of fear. Such </w:t>
      </w:r>
      <w:r w:rsidRPr="002B184C">
        <w:rPr>
          <w:rStyle w:val="StyleUnderline"/>
        </w:rPr>
        <w:t>hysteria</w:t>
      </w:r>
      <w:r w:rsidRPr="3E01EEFD">
        <w:rPr>
          <w:sz w:val="14"/>
          <w:szCs w:val="14"/>
        </w:rPr>
        <w:t xml:space="preserve"> also </w:t>
      </w:r>
      <w:r w:rsidRPr="002B184C">
        <w:rPr>
          <w:rStyle w:val="Emphasis"/>
        </w:rPr>
        <w:t>feeds the growing militarization of the police</w:t>
      </w:r>
      <w:r w:rsidRPr="3E01EEFD">
        <w:rPr>
          <w:sz w:val="14"/>
          <w:szCs w:val="14"/>
        </w:rPr>
        <w:t xml:space="preserve">, who increasingly use their high-tech scanners, surveillance cameras and toxic chemicals on anyone who engages in peaceful </w:t>
      </w:r>
      <w:proofErr w:type="gramStart"/>
      <w:r w:rsidRPr="3E01EEFD">
        <w:rPr>
          <w:sz w:val="14"/>
          <w:szCs w:val="14"/>
        </w:rPr>
        <w:t>protests against</w:t>
      </w:r>
      <w:proofErr w:type="gramEnd"/>
      <w:r w:rsidRPr="3E01EEFD">
        <w:rPr>
          <w:sz w:val="14"/>
          <w:szCs w:val="14"/>
        </w:rPr>
        <w:t xml:space="preserve"> the warfare and corporate state. </w:t>
      </w:r>
      <w:r w:rsidRPr="002B184C">
        <w:rPr>
          <w:rStyle w:val="Emphasis"/>
        </w:rPr>
        <w:t>I</w:t>
      </w:r>
      <w:r w:rsidRPr="00C709E9">
        <w:rPr>
          <w:rStyle w:val="Emphasis"/>
          <w:highlight w:val="cyan"/>
        </w:rPr>
        <w:t>mages abound in the mainstream media of such abuses</w:t>
      </w:r>
      <w:r w:rsidRPr="002B184C">
        <w:rPr>
          <w:rStyle w:val="Emphasis"/>
        </w:rPr>
        <w:t>.</w:t>
      </w:r>
      <w:r w:rsidRPr="3E01EEFD">
        <w:rPr>
          <w:sz w:val="14"/>
          <w:szCs w:val="14"/>
        </w:rPr>
        <w:t xml:space="preserve"> As a mode of public pedagogy, </w:t>
      </w:r>
      <w:r w:rsidRPr="00C709E9">
        <w:rPr>
          <w:rStyle w:val="StyleUnderline"/>
          <w:highlight w:val="cyan"/>
        </w:rPr>
        <w:t>a state of permanent war needs willing subjects to abide by its values</w:t>
      </w:r>
      <w:r w:rsidRPr="3E01EEFD">
        <w:rPr>
          <w:sz w:val="14"/>
          <w:szCs w:val="14"/>
        </w:rPr>
        <w:t xml:space="preserve">, ideology and </w:t>
      </w:r>
      <w:r w:rsidRPr="002B184C">
        <w:rPr>
          <w:rStyle w:val="StyleUnderline"/>
        </w:rPr>
        <w:t xml:space="preserve">narratives of fear and violence. </w:t>
      </w:r>
      <w:r w:rsidRPr="3E01EEFD">
        <w:rPr>
          <w:sz w:val="14"/>
          <w:szCs w:val="14"/>
        </w:rPr>
        <w:t xml:space="preserve">Such </w:t>
      </w:r>
      <w:r w:rsidRPr="002B184C">
        <w:rPr>
          <w:rStyle w:val="StyleUnderline"/>
        </w:rPr>
        <w:t>legitimation is largely provided through a market-driven culture addicted to production of consumerism, militarism, and organized violence,</w:t>
      </w:r>
      <w:r w:rsidRPr="3E01EEFD">
        <w:rPr>
          <w:sz w:val="14"/>
          <w:szCs w:val="14"/>
        </w:rPr>
        <w:t xml:space="preserve"> largely circulated through various registers of popular culture that extend from high fashion and Hollywood movies to the creation of violent video games and music concerts sponsored by the Pentagon. </w:t>
      </w:r>
      <w:r w:rsidRPr="002B184C">
        <w:rPr>
          <w:rStyle w:val="StyleUnderline"/>
        </w:rPr>
        <w:t>The market-driven spectacle of war demands a culture of conformity</w:t>
      </w:r>
      <w:r w:rsidRPr="3E01EEFD">
        <w:rPr>
          <w:sz w:val="14"/>
          <w:szCs w:val="14"/>
        </w:rPr>
        <w:t xml:space="preserve">, quiet </w:t>
      </w:r>
      <w:proofErr w:type="gramStart"/>
      <w:r w:rsidRPr="3E01EEFD">
        <w:rPr>
          <w:sz w:val="14"/>
          <w:szCs w:val="14"/>
        </w:rPr>
        <w:t>intellectuals</w:t>
      </w:r>
      <w:proofErr w:type="gramEnd"/>
      <w:r w:rsidRPr="3E01EEFD">
        <w:rPr>
          <w:sz w:val="14"/>
          <w:szCs w:val="14"/>
        </w:rPr>
        <w:t xml:space="preserve"> and a largely passive republic of consumers. But </w:t>
      </w:r>
      <w:r w:rsidRPr="002B184C">
        <w:rPr>
          <w:rStyle w:val="StyleUnderline"/>
        </w:rPr>
        <w:t>it also needs subjects who find intense pleasure in the spectacle of violence.</w:t>
      </w:r>
    </w:p>
    <w:p w14:paraId="50E86C56" w14:textId="77777777" w:rsidR="001F6E42" w:rsidRDefault="001F6E42" w:rsidP="001F6E42"/>
    <w:p w14:paraId="7F910F08" w14:textId="77777777" w:rsidR="001F6E42" w:rsidRDefault="001F6E42" w:rsidP="001F6E42"/>
    <w:p w14:paraId="7AFAA668" w14:textId="77777777" w:rsidR="001F6E42" w:rsidRDefault="001F6E42" w:rsidP="001F6E42"/>
    <w:p w14:paraId="7CCED166" w14:textId="77777777" w:rsidR="001F6E42" w:rsidRDefault="001F6E42" w:rsidP="001F6E42"/>
    <w:p w14:paraId="73BA079D" w14:textId="3C5993F5" w:rsidR="005B3294" w:rsidRDefault="005B3294" w:rsidP="005B3294">
      <w:pPr>
        <w:pStyle w:val="Heading2"/>
      </w:pPr>
      <w:r>
        <w:lastRenderedPageBreak/>
        <w:t>Case</w:t>
      </w:r>
    </w:p>
    <w:p w14:paraId="749C6420" w14:textId="77777777" w:rsidR="00420DB6" w:rsidRDefault="00420DB6" w:rsidP="00420DB6">
      <w:pPr>
        <w:pStyle w:val="Heading3"/>
      </w:pPr>
      <w:r>
        <w:lastRenderedPageBreak/>
        <w:t>No 1AR theory</w:t>
      </w:r>
    </w:p>
    <w:p w14:paraId="2EBA1111" w14:textId="77777777" w:rsidR="00420DB6" w:rsidRDefault="00420DB6" w:rsidP="00420DB6">
      <w:pPr>
        <w:pStyle w:val="Heading4"/>
      </w:pPr>
      <w:r>
        <w:t xml:space="preserve">No 1ar theory – </w:t>
      </w:r>
    </w:p>
    <w:p w14:paraId="332D9351" w14:textId="77777777" w:rsidR="00420DB6" w:rsidRDefault="00420DB6" w:rsidP="00420DB6">
      <w:pPr>
        <w:pStyle w:val="Heading4"/>
      </w:pPr>
      <w:r>
        <w:t>1] Time skew – Forces me to answer the shell, which distracts from substance – substantive clash is k2 education and 1ar theory distracts from it.</w:t>
      </w:r>
    </w:p>
    <w:p w14:paraId="7679519B" w14:textId="77777777" w:rsidR="00420DB6" w:rsidRPr="00D442F2" w:rsidRDefault="00420DB6" w:rsidP="00420DB6">
      <w:pPr>
        <w:pStyle w:val="Heading4"/>
      </w:pPr>
      <w:r>
        <w:t xml:space="preserve">2] Judge intervention – I only have 1 speech to answer it and no 3NR which means that the judge </w:t>
      </w:r>
      <w:proofErr w:type="gramStart"/>
      <w:r>
        <w:t>has to</w:t>
      </w:r>
      <w:proofErr w:type="gramEnd"/>
      <w:r>
        <w:t xml:space="preserve"> intervene and decide if my answers were good enough after taking into account to 2ars lies. </w:t>
      </w:r>
    </w:p>
    <w:p w14:paraId="273C9694" w14:textId="77777777" w:rsidR="00420DB6" w:rsidRPr="00D45B8F" w:rsidRDefault="00420DB6" w:rsidP="00420DB6">
      <w:pPr>
        <w:pStyle w:val="Heading4"/>
      </w:pPr>
      <w:r>
        <w:t>3</w:t>
      </w:r>
      <w:r w:rsidRPr="00D45B8F">
        <w:t>]</w:t>
      </w:r>
      <w:r>
        <w:t xml:space="preserve"> Reciprocity –</w:t>
      </w:r>
      <w:r w:rsidRPr="00D45B8F">
        <w:t xml:space="preserve"> I only have once chance to respond after it is introduced while they have two chances </w:t>
      </w:r>
    </w:p>
    <w:p w14:paraId="5A697B90" w14:textId="77777777" w:rsidR="00420DB6" w:rsidRDefault="00420DB6" w:rsidP="00420DB6">
      <w:pPr>
        <w:pStyle w:val="Heading4"/>
      </w:pPr>
      <w:r>
        <w:t>4] Persuasive spin in the 2ar appeals to judges more ows on judge psychology bc they will always win that debate</w:t>
      </w:r>
    </w:p>
    <w:p w14:paraId="1BB62E50" w14:textId="77777777" w:rsidR="00420DB6" w:rsidRDefault="00420DB6" w:rsidP="00420DB6">
      <w:pPr>
        <w:pStyle w:val="Heading4"/>
      </w:pPr>
      <w:r>
        <w:t xml:space="preserve">5] DTA Solves – they can indict the arguments that are </w:t>
      </w:r>
      <w:proofErr w:type="gramStart"/>
      <w:r>
        <w:t>abusive</w:t>
      </w:r>
      <w:proofErr w:type="gramEnd"/>
      <w:r>
        <w:t xml:space="preserve"> and I have strategic options to respond</w:t>
      </w:r>
    </w:p>
    <w:p w14:paraId="371B753A" w14:textId="77777777" w:rsidR="00420DB6" w:rsidRPr="006F131C" w:rsidRDefault="00420DB6" w:rsidP="00420DB6"/>
    <w:p w14:paraId="336CF475" w14:textId="77777777" w:rsidR="00420DB6" w:rsidRPr="00884E89" w:rsidRDefault="00420DB6" w:rsidP="00420DB6"/>
    <w:p w14:paraId="2EC138A6" w14:textId="77777777" w:rsidR="00103B89" w:rsidRDefault="00103B89" w:rsidP="00103B89">
      <w:pPr>
        <w:pStyle w:val="Heading3"/>
      </w:pPr>
      <w:r>
        <w:lastRenderedPageBreak/>
        <w:t>Colonialism – Root Cause</w:t>
      </w:r>
    </w:p>
    <w:p w14:paraId="45A6FB24" w14:textId="77777777" w:rsidR="00103B89" w:rsidRDefault="00103B89" w:rsidP="00103B89">
      <w:pPr>
        <w:pStyle w:val="Heading4"/>
      </w:pPr>
      <w:r>
        <w:t xml:space="preserve">The universalizing drive of capital is the root cause of the hegemonic power of the West—only a capitalist lense through the alternative can solve colonial struggles </w:t>
      </w:r>
    </w:p>
    <w:p w14:paraId="31FD6ED1" w14:textId="77777777" w:rsidR="00103B89" w:rsidRPr="00ED0F5F" w:rsidRDefault="00103B89" w:rsidP="00103B89">
      <w:pPr>
        <w:rPr>
          <w:rStyle w:val="Style13ptBold"/>
        </w:rPr>
      </w:pPr>
      <w:r>
        <w:rPr>
          <w:rStyle w:val="Style13ptBold"/>
        </w:rPr>
        <w:t>Chibber ‘13</w:t>
      </w:r>
      <w:r>
        <w:t xml:space="preserve">--(Jonah Birch, </w:t>
      </w:r>
      <w:r w:rsidRPr="00ED0F5F">
        <w:t>a gra</w:t>
      </w:r>
      <w:r>
        <w:t>duate student in sociology @ NYU, interviewing Vivek Chibber,</w:t>
      </w:r>
      <w:r w:rsidRPr="00ED0F5F">
        <w:t xml:space="preserve"> an American academic, Marxist the</w:t>
      </w:r>
      <w:r>
        <w:t xml:space="preserve">orist, editor, and professor of </w:t>
      </w:r>
      <w:r w:rsidRPr="00ED0F5F">
        <w:t>s</w:t>
      </w:r>
      <w:r>
        <w:t>ociology @ NYU, “</w:t>
      </w:r>
      <w:r w:rsidRPr="00ED0F5F">
        <w:t>How Does the Subaltern Speak?</w:t>
      </w:r>
      <w:r>
        <w:t>” April 21</w:t>
      </w:r>
      <w:r w:rsidRPr="00ED0F5F">
        <w:rPr>
          <w:vertAlign w:val="superscript"/>
        </w:rPr>
        <w:t>st</w:t>
      </w:r>
      <w:r>
        <w:t xml:space="preserve">, 2013, </w:t>
      </w:r>
      <w:hyperlink r:id="rId9" w:history="1">
        <w:r w:rsidRPr="000C08F5">
          <w:rPr>
            <w:rStyle w:val="Hyperlink"/>
          </w:rPr>
          <w:t>https://www.jacobinmag.com/2013/04/how-does-the-subaltern-speak/</w:t>
        </w:r>
      </w:hyperlink>
      <w:r>
        <w:t>) kb</w:t>
      </w:r>
    </w:p>
    <w:p w14:paraId="6291207D" w14:textId="77777777" w:rsidR="00103B89" w:rsidRPr="00E51C00" w:rsidRDefault="00103B89" w:rsidP="00103B89">
      <w:pPr>
        <w:rPr>
          <w:rStyle w:val="StyleUnderline"/>
        </w:rPr>
      </w:pPr>
      <w:r w:rsidRPr="00E51C00">
        <w:rPr>
          <w:sz w:val="16"/>
        </w:rPr>
        <w:t xml:space="preserve">Subaltern studies </w:t>
      </w:r>
      <w:proofErr w:type="gramStart"/>
      <w:r w:rsidRPr="00E51C00">
        <w:rPr>
          <w:sz w:val="16"/>
        </w:rPr>
        <w:t>offers</w:t>
      </w:r>
      <w:proofErr w:type="gramEnd"/>
      <w:r w:rsidRPr="00E51C00">
        <w:rPr>
          <w:sz w:val="16"/>
        </w:rPr>
        <w:t xml:space="preserve"> two distinct arguments for how and why the universalizing drive of capital was blocked. One argument comes from Ranajit Guha. Guha located </w:t>
      </w:r>
      <w:r w:rsidRPr="00C709E9">
        <w:rPr>
          <w:rStyle w:val="StyleUnderline"/>
          <w:highlight w:val="cyan"/>
        </w:rPr>
        <w:t>the universalizing drive of capital</w:t>
      </w:r>
      <w:r w:rsidRPr="00E51C00">
        <w:rPr>
          <w:rStyle w:val="StyleUnderline"/>
        </w:rPr>
        <w:t xml:space="preserve"> in the ability of a particular agent — namely, the bourgeoisie</w:t>
      </w:r>
      <w:r w:rsidRPr="00E51C00">
        <w:rPr>
          <w:sz w:val="16"/>
        </w:rPr>
        <w:t xml:space="preserve">, the capitalist class — </w:t>
      </w:r>
      <w:r w:rsidRPr="00C709E9">
        <w:rPr>
          <w:rStyle w:val="StyleUnderline"/>
          <w:highlight w:val="cyan"/>
        </w:rPr>
        <w:t>to overthrow the feudal</w:t>
      </w:r>
      <w:r w:rsidRPr="00E51C00">
        <w:rPr>
          <w:rStyle w:val="StyleUnderline"/>
        </w:rPr>
        <w:t xml:space="preserve"> </w:t>
      </w:r>
      <w:r w:rsidRPr="00C709E9">
        <w:rPr>
          <w:rStyle w:val="StyleUnderline"/>
          <w:highlight w:val="cyan"/>
        </w:rPr>
        <w:t>order and construct a coalition of classes</w:t>
      </w:r>
      <w:r w:rsidRPr="00E51C00">
        <w:rPr>
          <w:rStyle w:val="StyleUnderline"/>
        </w:rPr>
        <w:t xml:space="preserve"> that includes not only capitalists and merchants, but also workers and peasants</w:t>
      </w:r>
      <w:r w:rsidRPr="00E51C00">
        <w:rPr>
          <w:sz w:val="16"/>
        </w:rPr>
        <w:t xml:space="preserve">. And through the alliance that is cobbled together, </w:t>
      </w:r>
      <w:r w:rsidRPr="00E51C00">
        <w:rPr>
          <w:rStyle w:val="StyleUnderline"/>
        </w:rPr>
        <w:t>capital is supposed to erect a new political order</w:t>
      </w:r>
      <w:r w:rsidRPr="00E51C00">
        <w:rPr>
          <w:sz w:val="16"/>
        </w:rPr>
        <w:t xml:space="preserve">, which is not only pro-capitalist in terms of defending the property rights of capitalists, but also a liberal, encompassing, and consensual order. </w:t>
      </w:r>
      <w:proofErr w:type="gramStart"/>
      <w:r w:rsidRPr="00E51C00">
        <w:rPr>
          <w:sz w:val="16"/>
        </w:rPr>
        <w:t>So</w:t>
      </w:r>
      <w:proofErr w:type="gramEnd"/>
      <w:r w:rsidRPr="00E51C00">
        <w:rPr>
          <w:sz w:val="16"/>
        </w:rPr>
        <w:t xml:space="preserve"> for </w:t>
      </w:r>
      <w:r w:rsidRPr="00C709E9">
        <w:rPr>
          <w:rStyle w:val="StyleUnderline"/>
          <w:highlight w:val="cyan"/>
        </w:rPr>
        <w:t>the universalizing drive of capital</w:t>
      </w:r>
      <w:r w:rsidRPr="00E51C00">
        <w:rPr>
          <w:sz w:val="16"/>
        </w:rPr>
        <w:t xml:space="preserve"> to be real, Guha says, it </w:t>
      </w:r>
      <w:r w:rsidRPr="00C709E9">
        <w:rPr>
          <w:rStyle w:val="StyleUnderline"/>
          <w:highlight w:val="cyan"/>
        </w:rPr>
        <w:t>must be experienced as the emergence of a capitalist class that constructs a</w:t>
      </w:r>
      <w:r w:rsidRPr="00E51C00">
        <w:rPr>
          <w:rStyle w:val="StyleUnderline"/>
        </w:rPr>
        <w:t xml:space="preserve"> </w:t>
      </w:r>
      <w:r w:rsidRPr="00E51C00">
        <w:rPr>
          <w:sz w:val="16"/>
        </w:rPr>
        <w:t>consensual</w:t>
      </w:r>
      <w:r w:rsidRPr="00E51C00">
        <w:rPr>
          <w:rStyle w:val="StyleUnderline"/>
        </w:rPr>
        <w:t xml:space="preserve">, </w:t>
      </w:r>
      <w:r w:rsidRPr="00C709E9">
        <w:rPr>
          <w:rStyle w:val="StyleUnderline"/>
          <w:highlight w:val="cyan"/>
        </w:rPr>
        <w:t>liberal order</w:t>
      </w:r>
      <w:r w:rsidRPr="00E51C00">
        <w:rPr>
          <w:sz w:val="16"/>
        </w:rPr>
        <w:t xml:space="preserve">. This order replaces the ancien </w:t>
      </w:r>
      <w:proofErr w:type="gramStart"/>
      <w:r w:rsidRPr="00E51C00">
        <w:rPr>
          <w:sz w:val="16"/>
        </w:rPr>
        <w:t>régime, and</w:t>
      </w:r>
      <w:proofErr w:type="gramEnd"/>
      <w:r w:rsidRPr="00E51C00">
        <w:rPr>
          <w:sz w:val="16"/>
        </w:rPr>
        <w:t xml:space="preserve"> is universalizing in that it expresses the interests of capitalists as universal interests. Capital, as Guha says, achieves the ability to speak for all of society: it is not only dominant as a class, but also hegemonic in that it doesn’t need to use coercion to maintain its power. So </w:t>
      </w:r>
      <w:r w:rsidRPr="00E51C00">
        <w:rPr>
          <w:rStyle w:val="StyleUnderline"/>
        </w:rPr>
        <w:t xml:space="preserve">Guha locates </w:t>
      </w:r>
      <w:r w:rsidRPr="00C709E9">
        <w:rPr>
          <w:rStyle w:val="StyleUnderline"/>
          <w:highlight w:val="cyan"/>
        </w:rPr>
        <w:t>the universalizing drive in the construction of an encompassing political culture</w:t>
      </w:r>
      <w:r w:rsidRPr="00E51C00">
        <w:rPr>
          <w:sz w:val="16"/>
        </w:rPr>
        <w:t xml:space="preserve">. The key point for Guha is that the bourgeoisie in </w:t>
      </w:r>
      <w:r w:rsidRPr="00C709E9">
        <w:rPr>
          <w:rStyle w:val="StyleUnderline"/>
          <w:highlight w:val="cyan"/>
        </w:rPr>
        <w:t>the West was able to achieve such an order while the bourgeoisie in the East failed to do so</w:t>
      </w:r>
      <w:r w:rsidRPr="00E51C00">
        <w:rPr>
          <w:rStyle w:val="StyleUnderline"/>
        </w:rPr>
        <w:t xml:space="preserve">. Instead of overthrowing feudalism, it made some sort of compact with the feudal classes; </w:t>
      </w:r>
      <w:r w:rsidRPr="00C709E9">
        <w:rPr>
          <w:rStyle w:val="StyleUnderline"/>
          <w:highlight w:val="cyan"/>
        </w:rPr>
        <w:t>instead of becoming a hegemonic force with a broad, cross-class coalition, it tried its best to suppress the involvement of peasants and the working class</w:t>
      </w:r>
      <w:r w:rsidRPr="00C709E9">
        <w:rPr>
          <w:sz w:val="16"/>
          <w:highlight w:val="cyan"/>
        </w:rPr>
        <w:t>.</w:t>
      </w:r>
      <w:r w:rsidRPr="00E51C00">
        <w:rPr>
          <w:sz w:val="16"/>
        </w:rPr>
        <w:t xml:space="preserve"> Instead of erecting a consensual and encompassing political order, it put into place highly unstable and </w:t>
      </w:r>
      <w:proofErr w:type="gramStart"/>
      <w:r w:rsidRPr="00E51C00">
        <w:rPr>
          <w:sz w:val="16"/>
        </w:rPr>
        <w:t>fairly authoritarian</w:t>
      </w:r>
      <w:proofErr w:type="gramEnd"/>
      <w:r w:rsidRPr="00E51C00">
        <w:rPr>
          <w:sz w:val="16"/>
        </w:rPr>
        <w:t xml:space="preserve"> political orders. </w:t>
      </w:r>
      <w:r w:rsidRPr="00C709E9">
        <w:rPr>
          <w:rStyle w:val="StyleUnderline"/>
          <w:highlight w:val="cyan"/>
        </w:rPr>
        <w:t>It maintained the rift between the class culture of the subaltern and that of the elite.</w:t>
      </w:r>
      <w:r w:rsidRPr="00E51C00">
        <w:rPr>
          <w:sz w:val="16"/>
        </w:rPr>
        <w:t xml:space="preserve"> </w:t>
      </w:r>
      <w:proofErr w:type="gramStart"/>
      <w:r w:rsidRPr="00E51C00">
        <w:rPr>
          <w:sz w:val="16"/>
        </w:rPr>
        <w:t>So</w:t>
      </w:r>
      <w:proofErr w:type="gramEnd"/>
      <w:r w:rsidRPr="00E51C00">
        <w:rPr>
          <w:sz w:val="16"/>
        </w:rPr>
        <w:t xml:space="preserve"> for Guha, </w:t>
      </w:r>
      <w:r w:rsidRPr="00E51C00">
        <w:rPr>
          <w:rStyle w:val="StyleUnderline"/>
        </w:rPr>
        <w:t>wh</w:t>
      </w:r>
      <w:r w:rsidRPr="00C709E9">
        <w:rPr>
          <w:rStyle w:val="StyleUnderline"/>
          <w:highlight w:val="cyan"/>
        </w:rPr>
        <w:t>ereas in the West the bourgeoisie was able to speak for all the various classes,</w:t>
      </w:r>
      <w:r w:rsidRPr="00E51C00">
        <w:rPr>
          <w:rStyle w:val="StyleUnderline"/>
        </w:rPr>
        <w:t xml:space="preserve"> in </w:t>
      </w:r>
      <w:r w:rsidRPr="00C709E9">
        <w:rPr>
          <w:rStyle w:val="StyleUnderline"/>
          <w:highlight w:val="cyan"/>
        </w:rPr>
        <w:t>the East it failed</w:t>
      </w:r>
      <w:r w:rsidRPr="00E51C00">
        <w:rPr>
          <w:rStyle w:val="StyleUnderline"/>
        </w:rPr>
        <w:t xml:space="preserve"> in this goal, </w:t>
      </w:r>
      <w:r w:rsidRPr="00C709E9">
        <w:rPr>
          <w:rStyle w:val="StyleUnderline"/>
          <w:highlight w:val="cyan"/>
        </w:rPr>
        <w:t>making it dominant but not hegemonic</w:t>
      </w:r>
      <w:r w:rsidRPr="00E51C00">
        <w:rPr>
          <w:rStyle w:val="StyleUnderline"/>
        </w:rPr>
        <w:t xml:space="preserve">. </w:t>
      </w:r>
      <w:r w:rsidRPr="00C709E9">
        <w:rPr>
          <w:rStyle w:val="StyleUnderline"/>
          <w:highlight w:val="cyan"/>
        </w:rPr>
        <w:t>This</w:t>
      </w:r>
      <w:r w:rsidRPr="00E51C00">
        <w:rPr>
          <w:rStyle w:val="StyleUnderline"/>
        </w:rPr>
        <w:t xml:space="preserve"> in turn </w:t>
      </w:r>
      <w:r w:rsidRPr="00C709E9">
        <w:rPr>
          <w:rStyle w:val="StyleUnderline"/>
          <w:highlight w:val="cyan"/>
        </w:rPr>
        <w:t>makes modernity in the two parts of the world fundamentally different</w:t>
      </w:r>
      <w:r w:rsidRPr="00E51C00">
        <w:rPr>
          <w:rStyle w:val="StyleUnderline"/>
        </w:rPr>
        <w:t xml:space="preserve"> by generating very different political dynamics in the East and West, </w:t>
      </w:r>
      <w:r w:rsidRPr="00C709E9">
        <w:rPr>
          <w:rStyle w:val="StyleUnderline"/>
          <w:highlight w:val="cyan"/>
        </w:rPr>
        <w:t xml:space="preserve">and this is the significance of capital’s universalizing drive </w:t>
      </w:r>
      <w:r w:rsidRPr="00602B0E">
        <w:rPr>
          <w:rStyle w:val="StyleUnderline"/>
        </w:rPr>
        <w:t>having failed.</w:t>
      </w:r>
    </w:p>
    <w:p w14:paraId="74985012" w14:textId="77777777" w:rsidR="00103B89" w:rsidRDefault="00103B89" w:rsidP="00103B89">
      <w:pPr>
        <w:pStyle w:val="Heading4"/>
      </w:pPr>
      <w:r>
        <w:t>Colonialism is perpetuated by the capitalist desire of economic exploitation</w:t>
      </w:r>
    </w:p>
    <w:p w14:paraId="1244BBA0" w14:textId="77777777" w:rsidR="00103B89" w:rsidRPr="00C50F4B" w:rsidRDefault="00103B89" w:rsidP="00103B89">
      <w:pPr>
        <w:rPr>
          <w:rStyle w:val="Style13ptBold"/>
        </w:rPr>
      </w:pPr>
      <w:r>
        <w:rPr>
          <w:rStyle w:val="Style13ptBold"/>
        </w:rPr>
        <w:t>Azikiwe ‘14</w:t>
      </w:r>
      <w:r>
        <w:t xml:space="preserve">-- (Abayomi, </w:t>
      </w:r>
      <w:r w:rsidRPr="00C50F4B">
        <w:t>Detroit organizer of the Workers World Party and editor of the Pan-African Newswire</w:t>
      </w:r>
      <w:r>
        <w:t>, “</w:t>
      </w:r>
      <w:r w:rsidRPr="00C50F4B">
        <w:t>Neo-Colonialism and the Changing Nature of Imperialism in Africa</w:t>
      </w:r>
      <w:r>
        <w:t xml:space="preserve">”, 5/6/14, </w:t>
      </w:r>
      <w:hyperlink r:id="rId10" w:history="1">
        <w:r w:rsidRPr="00A051C9">
          <w:rPr>
            <w:rStyle w:val="Hyperlink"/>
          </w:rPr>
          <w:t>http://www.whenthenewsstops.org/2014/06/neo-colonialism-and-changing-nature-of.html</w:t>
        </w:r>
      </w:hyperlink>
      <w:r>
        <w:t>) kb</w:t>
      </w:r>
    </w:p>
    <w:p w14:paraId="71DEB0FB" w14:textId="77777777" w:rsidR="00103B89" w:rsidRDefault="00103B89" w:rsidP="00103B89">
      <w:pPr>
        <w:rPr>
          <w:rStyle w:val="StyleUnderline"/>
        </w:rPr>
      </w:pPr>
      <w:r w:rsidRPr="0078029C">
        <w:rPr>
          <w:sz w:val="16"/>
        </w:rPr>
        <w:t xml:space="preserve">V.I. Lenin   provided the most comprehensive as well as succinct definition of imperialism in his famous book, “Imperialism, the Highest Stage of Capitalism” that was published during World War I. In this book Lenin deals with </w:t>
      </w:r>
      <w:r w:rsidRPr="0019158B">
        <w:rPr>
          <w:rStyle w:val="StyleUnderline"/>
        </w:rPr>
        <w:t>changing character of imperialism and the supremacy of international finance capital as the dominant interests within the world capitalist system</w:t>
      </w:r>
      <w:r w:rsidRPr="0078029C">
        <w:rPr>
          <w:sz w:val="16"/>
        </w:rPr>
        <w:t xml:space="preserve">. After nearly a century, Lenin’s study of the changing economic character of world capitalism remains important in understanding the nature of international relations and the class character of modern society. </w:t>
      </w:r>
      <w:r w:rsidRPr="00C709E9">
        <w:rPr>
          <w:rStyle w:val="StyleUnderline"/>
          <w:highlight w:val="cyan"/>
        </w:rPr>
        <w:t>Wealth has become even more concentrated during the first two decades of the 21st century</w:t>
      </w:r>
      <w:r w:rsidRPr="0078029C">
        <w:rPr>
          <w:sz w:val="16"/>
        </w:rPr>
        <w:t xml:space="preserve"> despite monumental strides in the areas of technological development and industrial productivity. Lenin said in Chapter VII of this above-mentioned work that “</w:t>
      </w:r>
      <w:r w:rsidRPr="0019158B">
        <w:rPr>
          <w:rStyle w:val="StyleUnderline"/>
        </w:rPr>
        <w:t xml:space="preserve">If it were necessary to give the briefest possible definition of </w:t>
      </w:r>
      <w:proofErr w:type="gramStart"/>
      <w:r w:rsidRPr="0019158B">
        <w:rPr>
          <w:rStyle w:val="StyleUnderline"/>
        </w:rPr>
        <w:t>imperialism</w:t>
      </w:r>
      <w:proofErr w:type="gramEnd"/>
      <w:r w:rsidRPr="0019158B">
        <w:rPr>
          <w:rStyle w:val="StyleUnderline"/>
        </w:rPr>
        <w:t xml:space="preserve"> we should have to say </w:t>
      </w:r>
      <w:r w:rsidRPr="00C709E9">
        <w:rPr>
          <w:rStyle w:val="StyleUnderline"/>
          <w:highlight w:val="cyan"/>
        </w:rPr>
        <w:t>that imperialism is the monopoly stage of capitalism</w:t>
      </w:r>
      <w:r w:rsidRPr="0078029C">
        <w:rPr>
          <w:sz w:val="16"/>
        </w:rPr>
        <w:t>. Such a definition would include what is most important, for, on the one hand, finance capital is the bank capital of a few very big monopolist banks, merged with the capital of the monopolist associations of industrialists; and, on the other hand</w:t>
      </w:r>
      <w:r w:rsidRPr="00C709E9">
        <w:rPr>
          <w:sz w:val="16"/>
          <w:highlight w:val="cyan"/>
        </w:rPr>
        <w:t xml:space="preserve">, </w:t>
      </w:r>
      <w:r w:rsidRPr="00C709E9">
        <w:rPr>
          <w:rStyle w:val="StyleUnderline"/>
          <w:highlight w:val="cyan"/>
        </w:rPr>
        <w:t xml:space="preserve">the division of the world is the transition from a colonial policy which has extended without hindrance to territories unseized by any </w:t>
      </w:r>
      <w:r w:rsidRPr="00C709E9">
        <w:rPr>
          <w:rStyle w:val="StyleUnderline"/>
          <w:highlight w:val="cyan"/>
        </w:rPr>
        <w:lastRenderedPageBreak/>
        <w:t>capitalist power, to a colonial policy of monopolist possession of the territory of the world, which has been completely divided up</w:t>
      </w:r>
      <w:r w:rsidRPr="0078029C">
        <w:rPr>
          <w:sz w:val="16"/>
        </w:rPr>
        <w:t xml:space="preserve">.” The two World Wars fought during the first half of the 20th century were designed to carve up the spoils of colonial conquest and exploitation. Nonetheless, these wars could not resolve the quest for hegemony by the imperialist states, of course, due to the intervention of the masses of workers and peasants who </w:t>
      </w:r>
      <w:proofErr w:type="gramStart"/>
      <w:r w:rsidRPr="0078029C">
        <w:rPr>
          <w:sz w:val="16"/>
        </w:rPr>
        <w:t>rose up</w:t>
      </w:r>
      <w:proofErr w:type="gramEnd"/>
      <w:r w:rsidRPr="0078029C">
        <w:rPr>
          <w:sz w:val="16"/>
        </w:rPr>
        <w:t xml:space="preserve"> during the aftermath of these conflagrations. Imperialism and Neo-Colonialism- Dr. Kwame Nkrumah, a leader in the Gold Coast Revolution (later Ghana) and a proponent of Pan-Africanism and Socialism, later identified neo-colonialism as the final phase of imperialism in a book he published in 1965 entitled “Neo-Colonialism: The Last Stage of Imperialism” issued on the eve of his removal from power by a Central Intelligence Agency (CIA) engineered coup in Feb. 1966. </w:t>
      </w:r>
      <w:r w:rsidRPr="00C709E9">
        <w:rPr>
          <w:rStyle w:val="StyleUnderline"/>
          <w:highlight w:val="cyan"/>
        </w:rPr>
        <w:t>The colonial</w:t>
      </w:r>
      <w:r w:rsidRPr="0078029C">
        <w:rPr>
          <w:rStyle w:val="StyleUnderline"/>
        </w:rPr>
        <w:t xml:space="preserve"> </w:t>
      </w:r>
      <w:r w:rsidRPr="0078029C">
        <w:rPr>
          <w:sz w:val="16"/>
        </w:rPr>
        <w:t xml:space="preserve">and semi-colonial </w:t>
      </w:r>
      <w:r w:rsidRPr="00C709E9">
        <w:rPr>
          <w:rStyle w:val="StyleUnderline"/>
          <w:highlight w:val="cyan"/>
        </w:rPr>
        <w:t>powers may relinquish the appearance of control</w:t>
      </w:r>
      <w:r w:rsidRPr="0078029C">
        <w:rPr>
          <w:rStyle w:val="StyleUnderline"/>
        </w:rPr>
        <w:t xml:space="preserve"> through the recognition of independent states </w:t>
      </w:r>
      <w:r w:rsidRPr="0078029C">
        <w:rPr>
          <w:sz w:val="16"/>
        </w:rPr>
        <w:t xml:space="preserve">and their governments, </w:t>
      </w:r>
      <w:r w:rsidRPr="00C709E9">
        <w:rPr>
          <w:rStyle w:val="StyleUnderline"/>
          <w:highlight w:val="cyan"/>
        </w:rPr>
        <w:t xml:space="preserve">yet they maintain their quest for hegemony through the control of the international division of labor and the dominance over the economic relations of production, </w:t>
      </w:r>
      <w:proofErr w:type="gramStart"/>
      <w:r w:rsidRPr="00C709E9">
        <w:rPr>
          <w:rStyle w:val="StyleUnderline"/>
          <w:highlight w:val="cyan"/>
        </w:rPr>
        <w:t>ownership</w:t>
      </w:r>
      <w:proofErr w:type="gramEnd"/>
      <w:r w:rsidRPr="00C709E9">
        <w:rPr>
          <w:rStyle w:val="StyleUnderline"/>
          <w:highlight w:val="cyan"/>
        </w:rPr>
        <w:t xml:space="preserve"> and trade</w:t>
      </w:r>
      <w:r w:rsidRPr="0078029C">
        <w:rPr>
          <w:sz w:val="16"/>
        </w:rPr>
        <w:t xml:space="preserve">. Nkrumah wrote in the chapter entitled “The Mechanisms of Neo-Colonialism,”that “Faced with the militant peoples of the ex-colonial territories in Asia, Africa, the Caribbean and Latin America, </w:t>
      </w:r>
      <w:r w:rsidRPr="00C709E9">
        <w:rPr>
          <w:rStyle w:val="StyleUnderline"/>
          <w:highlight w:val="cyan"/>
        </w:rPr>
        <w:t>imperialism</w:t>
      </w:r>
      <w:r w:rsidRPr="0078029C">
        <w:rPr>
          <w:sz w:val="16"/>
        </w:rPr>
        <w:t xml:space="preserve"> simply switches tactics. Without a qualm it dispenses with its flags, and even with certain of its more hated expatriate officials. This means, so it claims, that it is ‘giving’ independence to its former subjects, to be followed by ‘aid’ for their development. Under cover of such phrases, however, it </w:t>
      </w:r>
      <w:r w:rsidRPr="00C709E9">
        <w:rPr>
          <w:rStyle w:val="StyleUnderline"/>
          <w:highlight w:val="cyan"/>
        </w:rPr>
        <w:t>devises innumerable ways to accomplish objectives formerly achieved by naked colonialism</w:t>
      </w:r>
      <w:r w:rsidRPr="0078029C">
        <w:rPr>
          <w:rStyle w:val="StyleUnderline"/>
        </w:rPr>
        <w:t xml:space="preserve">. </w:t>
      </w:r>
      <w:r w:rsidRPr="00C709E9">
        <w:rPr>
          <w:rStyle w:val="StyleUnderline"/>
          <w:highlight w:val="cyan"/>
        </w:rPr>
        <w:t xml:space="preserve">It is this </w:t>
      </w:r>
      <w:proofErr w:type="gramStart"/>
      <w:r w:rsidRPr="00C709E9">
        <w:rPr>
          <w:rStyle w:val="StyleUnderline"/>
          <w:highlight w:val="cyan"/>
        </w:rPr>
        <w:t>sum</w:t>
      </w:r>
      <w:r w:rsidRPr="0078029C">
        <w:rPr>
          <w:rStyle w:val="StyleUnderline"/>
        </w:rPr>
        <w:t xml:space="preserve"> total</w:t>
      </w:r>
      <w:proofErr w:type="gramEnd"/>
      <w:r w:rsidRPr="0078029C">
        <w:rPr>
          <w:rStyle w:val="StyleUnderline"/>
        </w:rPr>
        <w:t xml:space="preserve"> of these modern attempts </w:t>
      </w:r>
      <w:r w:rsidRPr="00C709E9">
        <w:rPr>
          <w:rStyle w:val="StyleUnderline"/>
          <w:highlight w:val="cyan"/>
        </w:rPr>
        <w:t>to perpetuate colonialism</w:t>
      </w:r>
      <w:r w:rsidRPr="0078029C">
        <w:rPr>
          <w:rStyle w:val="StyleUnderline"/>
        </w:rPr>
        <w:t xml:space="preserve"> while at the same time talking about ‘freedom’, which has come to be known as neo-colonialism</w:t>
      </w:r>
      <w:r w:rsidRPr="0078029C">
        <w:rPr>
          <w:sz w:val="16"/>
        </w:rPr>
        <w:t xml:space="preserve">.” In the following paragraph, Nkrumah then goes on to identify the principal enemy of the forces of national liberation, </w:t>
      </w:r>
      <w:proofErr w:type="gramStart"/>
      <w:r w:rsidRPr="0078029C">
        <w:rPr>
          <w:sz w:val="16"/>
        </w:rPr>
        <w:t>anti-imperialism</w:t>
      </w:r>
      <w:proofErr w:type="gramEnd"/>
      <w:r w:rsidRPr="0078029C">
        <w:rPr>
          <w:sz w:val="16"/>
        </w:rPr>
        <w:t xml:space="preserve"> and socialism throughout the world. He notes that “Foremost among the neo-colonialists is the United States, which has long exercised its power in Latin America. Fumblingly at </w:t>
      </w:r>
      <w:proofErr w:type="gramStart"/>
      <w:r w:rsidRPr="0078029C">
        <w:rPr>
          <w:sz w:val="16"/>
        </w:rPr>
        <w:t>first</w:t>
      </w:r>
      <w:proofErr w:type="gramEnd"/>
      <w:r w:rsidRPr="0078029C">
        <w:rPr>
          <w:sz w:val="16"/>
        </w:rPr>
        <w:t xml:space="preserve"> she turned towards Europe, and then with more certainty after world war two when most countries of that continent were indebted to her. Since then, with methodical thoroughness and touching attention to detail, the Pentagon set about consolidating its ascendancy, evidence of which can be seen all around the world.” These words still carry resonance in the second decade of the 21st century. </w:t>
      </w:r>
      <w:r w:rsidRPr="00C709E9">
        <w:rPr>
          <w:rStyle w:val="StyleUnderline"/>
          <w:highlight w:val="cyan"/>
        </w:rPr>
        <w:t>The motivations behind imperialist militarism are based upon their attempts to maintain control of the economic resources of the world</w:t>
      </w:r>
      <w:r w:rsidRPr="0078029C">
        <w:rPr>
          <w:rStyle w:val="StyleUnderline"/>
        </w:rPr>
        <w:t>. In relationship to the situation in Africa today there appears to be a counter-narrative related to the reports of phenomenal economic growth while at the same time the ominous threat of “global terrorism” provides a rationale for deepening military and intelligence interventions</w:t>
      </w:r>
      <w:r w:rsidRPr="0078029C">
        <w:rPr>
          <w:sz w:val="16"/>
        </w:rPr>
        <w:t xml:space="preserve">. Although the U.S. is leading in this approach, other imperialist states such as France, Britain, </w:t>
      </w:r>
      <w:proofErr w:type="gramStart"/>
      <w:r w:rsidRPr="0078029C">
        <w:rPr>
          <w:sz w:val="16"/>
        </w:rPr>
        <w:t>Canada</w:t>
      </w:r>
      <w:proofErr w:type="gramEnd"/>
      <w:r w:rsidRPr="0078029C">
        <w:rPr>
          <w:sz w:val="16"/>
        </w:rPr>
        <w:t xml:space="preserve"> and Germany are also heavily involved. The formation of the United States Africa Command (AFRICOM) signaled a renewed threat to the sovereignty of the continent. In this current phase of post-colonial history, the Pentagon, the </w:t>
      </w:r>
      <w:proofErr w:type="gramStart"/>
      <w:r w:rsidRPr="0078029C">
        <w:rPr>
          <w:sz w:val="16"/>
        </w:rPr>
        <w:t>CIA</w:t>
      </w:r>
      <w:proofErr w:type="gramEnd"/>
      <w:r w:rsidRPr="0078029C">
        <w:rPr>
          <w:sz w:val="16"/>
        </w:rPr>
        <w:t xml:space="preserve"> and NATO forces along with the State of Israel are involved in numerous African states. Under the guise of providing emerging African states with assistance in enhancing their internal security apparatuses to guard against “terrorism,” the African Union member-states are becoming less stable and incapable of resolving their own internal problems. This contradiction also has served to undermine the tenuous existence of African unity as demonstrated in the EU-Africa summit held in Brussels, Belgium. The Domestic Character of Neo-Colonialism- When the character of imperialism is analyzed it cannot be merely limited to foreign policy concerns of the Western capitalist states. </w:t>
      </w:r>
      <w:r w:rsidRPr="0078029C">
        <w:rPr>
          <w:rStyle w:val="StyleUnderline"/>
        </w:rPr>
        <w:t xml:space="preserve">Within the domestic confines of these countries </w:t>
      </w:r>
      <w:r w:rsidRPr="00C709E9">
        <w:rPr>
          <w:rStyle w:val="StyleUnderline"/>
          <w:highlight w:val="cyan"/>
        </w:rPr>
        <w:t>there are oppressed nations that have been subjected to domination and super-exploitation</w:t>
      </w:r>
      <w:r w:rsidRPr="0078029C">
        <w:rPr>
          <w:sz w:val="16"/>
        </w:rPr>
        <w:t xml:space="preserve">. In the U.S., the growing populations of African Americans, Latinos, Asian Americans, Middle Eastern communities, etc., are creating the conditions for major shifts in the political culture of the country. Consequently, </w:t>
      </w:r>
      <w:r w:rsidRPr="0078029C">
        <w:rPr>
          <w:rStyle w:val="StyleUnderline"/>
        </w:rPr>
        <w:t xml:space="preserve">a renewed series of attacks are being carried out against these populations </w:t>
      </w:r>
      <w:r w:rsidRPr="00C709E9">
        <w:rPr>
          <w:rStyle w:val="StyleUnderline"/>
          <w:highlight w:val="cyan"/>
        </w:rPr>
        <w:t>under the rubric of privatization aimed at capitalist re-structuring</w:t>
      </w:r>
      <w:r w:rsidRPr="00C709E9">
        <w:rPr>
          <w:sz w:val="16"/>
          <w:highlight w:val="cyan"/>
        </w:rPr>
        <w:t>.</w:t>
      </w:r>
      <w:r w:rsidRPr="0078029C">
        <w:rPr>
          <w:sz w:val="16"/>
        </w:rPr>
        <w:t xml:space="preserve"> For </w:t>
      </w:r>
      <w:proofErr w:type="gramStart"/>
      <w:r w:rsidRPr="0078029C">
        <w:rPr>
          <w:sz w:val="16"/>
        </w:rPr>
        <w:t>example</w:t>
      </w:r>
      <w:proofErr w:type="gramEnd"/>
      <w:r w:rsidRPr="0078029C">
        <w:rPr>
          <w:sz w:val="16"/>
        </w:rPr>
        <w:t xml:space="preserve"> in Detroit, the banks have driven nearly a quarter-of-a-million people, mainly African Americans, from the city over the last decade-and-a-half. </w:t>
      </w:r>
      <w:r w:rsidRPr="00C709E9">
        <w:rPr>
          <w:rStyle w:val="StyleUnderline"/>
          <w:highlight w:val="cyan"/>
        </w:rPr>
        <w:t>This assault</w:t>
      </w:r>
      <w:r w:rsidRPr="0078029C">
        <w:rPr>
          <w:rStyle w:val="StyleUnderline"/>
        </w:rPr>
        <w:t xml:space="preserve"> on the population </w:t>
      </w:r>
      <w:r w:rsidRPr="00C709E9">
        <w:rPr>
          <w:rStyle w:val="StyleUnderline"/>
          <w:highlight w:val="cyan"/>
        </w:rPr>
        <w:t>was carried out utilizing economic means such as home foreclosures</w:t>
      </w:r>
      <w:r w:rsidRPr="0078029C">
        <w:rPr>
          <w:rStyle w:val="StyleUnderline"/>
        </w:rPr>
        <w:t xml:space="preserve"> and predatory municipal lending </w:t>
      </w:r>
      <w:r w:rsidRPr="00C709E9">
        <w:rPr>
          <w:rStyle w:val="StyleUnderline"/>
          <w:highlight w:val="cyan"/>
        </w:rPr>
        <w:t xml:space="preserve">engineered by </w:t>
      </w:r>
      <w:r w:rsidRPr="000F2F6C">
        <w:rPr>
          <w:rStyle w:val="StyleUnderline"/>
        </w:rPr>
        <w:t>the</w:t>
      </w:r>
      <w:r w:rsidRPr="00C709E9">
        <w:rPr>
          <w:rStyle w:val="StyleUnderline"/>
          <w:highlight w:val="cyan"/>
        </w:rPr>
        <w:t xml:space="preserve"> financial institutions</w:t>
      </w:r>
      <w:r w:rsidRPr="0078029C">
        <w:rPr>
          <w:sz w:val="16"/>
        </w:rPr>
        <w:t xml:space="preserve">. The imposed emergency management and forced bankruptcy of Detroit, the largest per capita African American populated municipality in the U.S., was carried out not by the people who live in the city but by racist right-wing governor utilizing a dictator who works as an agent of the banks. </w:t>
      </w:r>
      <w:proofErr w:type="gramStart"/>
      <w:r w:rsidRPr="0078029C">
        <w:rPr>
          <w:sz w:val="16"/>
        </w:rPr>
        <w:t>This is why</w:t>
      </w:r>
      <w:proofErr w:type="gramEnd"/>
      <w:r w:rsidRPr="0078029C">
        <w:rPr>
          <w:sz w:val="16"/>
        </w:rPr>
        <w:t xml:space="preserve"> we raised the slogan “Cancel the Debt.” We realize that </w:t>
      </w:r>
      <w:r w:rsidRPr="0078029C">
        <w:rPr>
          <w:rStyle w:val="StyleUnderline"/>
        </w:rPr>
        <w:t>the current situation was created by the criminal actions of international finance capital carried out on a domestic level</w:t>
      </w:r>
      <w:r w:rsidRPr="0078029C">
        <w:rPr>
          <w:sz w:val="16"/>
        </w:rPr>
        <w:t xml:space="preserve">. These attacks against the people of Detroit and other municipalities in Michigan, most of whom have majority African American populations, are also designed to set a precedence for the nationwide seizure of public pension funds, public assets, the privatization of schools, the driving down of wages and the theft of any semblance of even bourgeois democratic practice and norms. This is why the most advanced forces in Detroit have reached out to nationally oppressed and </w:t>
      </w:r>
      <w:proofErr w:type="gramStart"/>
      <w:r w:rsidRPr="0078029C">
        <w:rPr>
          <w:sz w:val="16"/>
        </w:rPr>
        <w:t>working class</w:t>
      </w:r>
      <w:proofErr w:type="gramEnd"/>
      <w:r w:rsidRPr="0078029C">
        <w:rPr>
          <w:sz w:val="16"/>
        </w:rPr>
        <w:t xml:space="preserve"> communities throughout the U.S. and indeed the world. </w:t>
      </w:r>
      <w:r w:rsidRPr="00C709E9">
        <w:rPr>
          <w:rStyle w:val="StyleUnderline"/>
          <w:highlight w:val="cyan"/>
        </w:rPr>
        <w:t xml:space="preserve">The struggle in </w:t>
      </w:r>
      <w:r w:rsidRPr="000F2F6C">
        <w:rPr>
          <w:rStyle w:val="StyleUnderline"/>
        </w:rPr>
        <w:t xml:space="preserve">Detroit and other </w:t>
      </w:r>
      <w:r w:rsidRPr="00C709E9">
        <w:rPr>
          <w:rStyle w:val="StyleUnderline"/>
          <w:highlight w:val="cyan"/>
        </w:rPr>
        <w:t>municipalities throughout the country is part</w:t>
      </w:r>
      <w:r w:rsidRPr="0078029C">
        <w:rPr>
          <w:rStyle w:val="StyleUnderline"/>
        </w:rPr>
        <w:t xml:space="preserve"> and parcel </w:t>
      </w:r>
      <w:r w:rsidRPr="00C709E9">
        <w:rPr>
          <w:rStyle w:val="StyleUnderline"/>
          <w:highlight w:val="cyan"/>
        </w:rPr>
        <w:t>of a world struggle against imperialism</w:t>
      </w:r>
      <w:r w:rsidRPr="0078029C">
        <w:rPr>
          <w:sz w:val="16"/>
        </w:rPr>
        <w:t>. Consequently</w:t>
      </w:r>
      <w:r w:rsidRPr="0078029C">
        <w:rPr>
          <w:rStyle w:val="StyleUnderline"/>
        </w:rPr>
        <w:t xml:space="preserve">, despite the increasing impoverishment and repression of </w:t>
      </w:r>
      <w:proofErr w:type="gramStart"/>
      <w:r w:rsidRPr="0078029C">
        <w:rPr>
          <w:rStyle w:val="StyleUnderline"/>
        </w:rPr>
        <w:t>the majority of</w:t>
      </w:r>
      <w:proofErr w:type="gramEnd"/>
      <w:r w:rsidRPr="0078029C">
        <w:rPr>
          <w:rStyle w:val="StyleUnderline"/>
        </w:rPr>
        <w:t xml:space="preserve"> the world’s </w:t>
      </w:r>
      <w:r w:rsidRPr="0078029C">
        <w:rPr>
          <w:rStyle w:val="StyleUnderline"/>
        </w:rPr>
        <w:lastRenderedPageBreak/>
        <w:t>population</w:t>
      </w:r>
      <w:r w:rsidRPr="0078029C">
        <w:rPr>
          <w:sz w:val="16"/>
        </w:rPr>
        <w:t xml:space="preserve">, which is well under way, </w:t>
      </w:r>
      <w:r w:rsidRPr="0078029C">
        <w:rPr>
          <w:rStyle w:val="StyleUnderline"/>
        </w:rPr>
        <w:t xml:space="preserve">this current phase provides the basis for the building of greater solidarity efforts </w:t>
      </w:r>
      <w:r w:rsidRPr="0078029C">
        <w:rPr>
          <w:sz w:val="16"/>
        </w:rPr>
        <w:t xml:space="preserve">which in the end will prevail over the ever-shrinking ruling </w:t>
      </w:r>
      <w:r w:rsidRPr="00C709E9">
        <w:rPr>
          <w:rStyle w:val="StyleUnderline"/>
          <w:highlight w:val="cyan"/>
        </w:rPr>
        <w:t>class that remains</w:t>
      </w:r>
      <w:r w:rsidRPr="0078029C">
        <w:rPr>
          <w:rStyle w:val="StyleUnderline"/>
        </w:rPr>
        <w:t xml:space="preserve"> mired </w:t>
      </w:r>
      <w:r w:rsidRPr="00C709E9">
        <w:rPr>
          <w:rStyle w:val="StyleUnderline"/>
          <w:highlight w:val="cyan"/>
        </w:rPr>
        <w:t>in perpetual crises necessitating even more wars and greater degrees of economic exploitation</w:t>
      </w:r>
      <w:r w:rsidRPr="0078029C">
        <w:rPr>
          <w:rStyle w:val="StyleUnderline"/>
        </w:rPr>
        <w:t>.</w:t>
      </w:r>
    </w:p>
    <w:p w14:paraId="75EB03CB" w14:textId="77777777" w:rsidR="00420DB6" w:rsidRDefault="00420DB6" w:rsidP="00420DB6"/>
    <w:p w14:paraId="53FD7409" w14:textId="77777777" w:rsidR="00420DB6" w:rsidRPr="00B55AD5" w:rsidRDefault="00420DB6" w:rsidP="00420DB6"/>
    <w:p w14:paraId="5A0161FA" w14:textId="77777777" w:rsidR="00420DB6" w:rsidRDefault="00420DB6">
      <w:pPr>
        <w:rPr>
          <w:rFonts w:asciiTheme="minorHAnsi" w:hAnsiTheme="minorHAnsi" w:cstheme="minorBidi"/>
        </w:rPr>
      </w:pPr>
    </w:p>
    <w:sectPr w:rsidR="00420D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ED4992"/>
    <w:rsid w:val="000139A3"/>
    <w:rsid w:val="000A26EF"/>
    <w:rsid w:val="00100833"/>
    <w:rsid w:val="00103B89"/>
    <w:rsid w:val="00104529"/>
    <w:rsid w:val="00105942"/>
    <w:rsid w:val="00107396"/>
    <w:rsid w:val="00144A4C"/>
    <w:rsid w:val="001744A1"/>
    <w:rsid w:val="00176AB0"/>
    <w:rsid w:val="00177B7D"/>
    <w:rsid w:val="0018322D"/>
    <w:rsid w:val="001B5776"/>
    <w:rsid w:val="001E527A"/>
    <w:rsid w:val="001F6E42"/>
    <w:rsid w:val="001F78CE"/>
    <w:rsid w:val="0024344F"/>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20DB6"/>
    <w:rsid w:val="00444A47"/>
    <w:rsid w:val="004605D6"/>
    <w:rsid w:val="004C60E8"/>
    <w:rsid w:val="004E177A"/>
    <w:rsid w:val="004E3579"/>
    <w:rsid w:val="004E4262"/>
    <w:rsid w:val="004E728B"/>
    <w:rsid w:val="004F39E0"/>
    <w:rsid w:val="00537BD5"/>
    <w:rsid w:val="0057268A"/>
    <w:rsid w:val="005A7ECE"/>
    <w:rsid w:val="005B3294"/>
    <w:rsid w:val="005D2912"/>
    <w:rsid w:val="006065BD"/>
    <w:rsid w:val="00645FA9"/>
    <w:rsid w:val="00647866"/>
    <w:rsid w:val="00663AB6"/>
    <w:rsid w:val="00665003"/>
    <w:rsid w:val="006A2AD0"/>
    <w:rsid w:val="006C2375"/>
    <w:rsid w:val="006D4ECC"/>
    <w:rsid w:val="00722258"/>
    <w:rsid w:val="007243E5"/>
    <w:rsid w:val="00752A3B"/>
    <w:rsid w:val="00765C23"/>
    <w:rsid w:val="00766EA0"/>
    <w:rsid w:val="0077160E"/>
    <w:rsid w:val="007A1322"/>
    <w:rsid w:val="007A2226"/>
    <w:rsid w:val="007A7F3F"/>
    <w:rsid w:val="007F5B66"/>
    <w:rsid w:val="00823A1C"/>
    <w:rsid w:val="008374E1"/>
    <w:rsid w:val="00845B9D"/>
    <w:rsid w:val="00860984"/>
    <w:rsid w:val="008B3ECB"/>
    <w:rsid w:val="008B4E85"/>
    <w:rsid w:val="008C1B2E"/>
    <w:rsid w:val="008D1881"/>
    <w:rsid w:val="009051F6"/>
    <w:rsid w:val="0091627E"/>
    <w:rsid w:val="0097032B"/>
    <w:rsid w:val="009D0E24"/>
    <w:rsid w:val="009D2EAD"/>
    <w:rsid w:val="009D54B2"/>
    <w:rsid w:val="009E1922"/>
    <w:rsid w:val="009F7ED2"/>
    <w:rsid w:val="00A644F4"/>
    <w:rsid w:val="00A93661"/>
    <w:rsid w:val="00A95652"/>
    <w:rsid w:val="00AC0AB8"/>
    <w:rsid w:val="00B238E3"/>
    <w:rsid w:val="00B33C6D"/>
    <w:rsid w:val="00B4508F"/>
    <w:rsid w:val="00B55AD5"/>
    <w:rsid w:val="00B56B47"/>
    <w:rsid w:val="00B56C30"/>
    <w:rsid w:val="00B8057C"/>
    <w:rsid w:val="00BD6238"/>
    <w:rsid w:val="00BF593B"/>
    <w:rsid w:val="00BF773A"/>
    <w:rsid w:val="00BF7E81"/>
    <w:rsid w:val="00C13773"/>
    <w:rsid w:val="00C17CC8"/>
    <w:rsid w:val="00C61E38"/>
    <w:rsid w:val="00C83417"/>
    <w:rsid w:val="00C95529"/>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731D7"/>
    <w:rsid w:val="00EC7DC4"/>
    <w:rsid w:val="00ED30CF"/>
    <w:rsid w:val="00ED499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01F4"/>
  <w15:chartTrackingRefBased/>
  <w15:docId w15:val="{4F9FF218-61E6-4D97-B151-396EA579D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177A"/>
    <w:rPr>
      <w:rFonts w:ascii="Calibri" w:hAnsi="Calibri" w:cs="Calibri"/>
    </w:rPr>
  </w:style>
  <w:style w:type="paragraph" w:styleId="Heading1">
    <w:name w:val="heading 1"/>
    <w:aliases w:val="Pocket"/>
    <w:basedOn w:val="Normal"/>
    <w:next w:val="Normal"/>
    <w:link w:val="Heading1Char"/>
    <w:qFormat/>
    <w:rsid w:val="004E17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17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Heading 3 Char Char,Foldover,foldover, Char,Char Char Char Char Char Char Char,Char1 Char,Char1 Char + Left:  2.54 cm,Char, Char Char Char Char Char Char Char,Text 7,Tag Char Char,3: Cite"/>
    <w:basedOn w:val="Normal"/>
    <w:next w:val="Normal"/>
    <w:link w:val="Heading3Char"/>
    <w:uiPriority w:val="2"/>
    <w:unhideWhenUsed/>
    <w:qFormat/>
    <w:rsid w:val="004E17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read,heading 2,Ch,Heading 2 Char2 Char,Heading 2 Char1 Char Char, Ch,TAG,Heading 41,ta,small space,t,No Spacing211,No Spacing1121,CD - Cite,No Spacing12,No Spacing2111,No Spacing5,Car,nonunderlined,T,Ta"/>
    <w:basedOn w:val="Normal"/>
    <w:next w:val="Normal"/>
    <w:link w:val="Heading4Char"/>
    <w:uiPriority w:val="3"/>
    <w:unhideWhenUsed/>
    <w:qFormat/>
    <w:rsid w:val="004E17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17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77A"/>
  </w:style>
  <w:style w:type="character" w:customStyle="1" w:styleId="Heading1Char">
    <w:name w:val="Heading 1 Char"/>
    <w:aliases w:val="Pocket Char"/>
    <w:basedOn w:val="DefaultParagraphFont"/>
    <w:link w:val="Heading1"/>
    <w:rsid w:val="004E17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177A"/>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Heading 3 Char Char Char,Foldover Char,foldover Char, Char Char,Char Char Char Char Char Char Char Char,Char1 Char Char,Char1 Char + Left:  2.54 cm Char,Char Char"/>
    <w:basedOn w:val="DefaultParagraphFont"/>
    <w:link w:val="Heading3"/>
    <w:uiPriority w:val="2"/>
    <w:rsid w:val="004E177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read Char,heading 2 Char,Ch Char,Heading 2 Char2 Char Char,Heading 2 Char1 Char Char Char, Ch Char,TAG Char,Heading 41 Char,ta Char,small space Char,t Char,CD - Cite Char"/>
    <w:basedOn w:val="DefaultParagraphFont"/>
    <w:link w:val="Heading4"/>
    <w:uiPriority w:val="3"/>
    <w:rsid w:val="004E17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7"/>
    <w:qFormat/>
    <w:rsid w:val="004E177A"/>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177A"/>
    <w:rPr>
      <w:b/>
      <w:bCs/>
      <w:sz w:val="26"/>
      <w:u w:val="none"/>
    </w:rPr>
  </w:style>
  <w:style w:type="character" w:customStyle="1" w:styleId="StyleUnderline">
    <w:name w:val="Style Underline"/>
    <w:aliases w:val="Underline,Style Bold Underline,Intense Emphasis1,apple-style-span + 6 pt,Kern at 16 pt,Style,Bold,Intense Emphasis11,Intense Emphasis2,HHeading 3 + 12 pt,Cards + Font: 12 pt Char,Intense Emphasis111,ci,c,Intense Emphasis3,Citation Char,B"/>
    <w:basedOn w:val="DefaultParagraphFont"/>
    <w:uiPriority w:val="6"/>
    <w:qFormat/>
    <w:rsid w:val="004E177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TA"/>
    <w:basedOn w:val="DefaultParagraphFont"/>
    <w:uiPriority w:val="99"/>
    <w:unhideWhenUsed/>
    <w:rsid w:val="004E177A"/>
    <w:rPr>
      <w:color w:val="auto"/>
      <w:u w:val="none"/>
    </w:rPr>
  </w:style>
  <w:style w:type="character" w:styleId="FollowedHyperlink">
    <w:name w:val="FollowedHyperlink"/>
    <w:basedOn w:val="DefaultParagraphFont"/>
    <w:uiPriority w:val="99"/>
    <w:semiHidden/>
    <w:unhideWhenUsed/>
    <w:rsid w:val="004E177A"/>
    <w:rPr>
      <w:color w:val="auto"/>
      <w:u w:val="none"/>
    </w:rPr>
  </w:style>
  <w:style w:type="paragraph" w:customStyle="1" w:styleId="Emphasis1">
    <w:name w:val="Emphasis1"/>
    <w:basedOn w:val="Normal"/>
    <w:link w:val="Emphasis"/>
    <w:autoRedefine/>
    <w:uiPriority w:val="7"/>
    <w:qFormat/>
    <w:rsid w:val="00C95529"/>
    <w:pPr>
      <w:pBdr>
        <w:top w:val="single" w:sz="4" w:space="1" w:color="auto"/>
        <w:left w:val="single" w:sz="4" w:space="4" w:color="auto"/>
        <w:bottom w:val="single" w:sz="4" w:space="1" w:color="auto"/>
        <w:right w:val="single" w:sz="4" w:space="4" w:color="auto"/>
      </w:pBdr>
    </w:pPr>
    <w:rPr>
      <w:b/>
      <w:iCs/>
      <w:u w:val="single"/>
      <w:bdr w:val="single" w:sz="8" w:space="0" w:color="auto"/>
    </w:rPr>
  </w:style>
  <w:style w:type="paragraph" w:customStyle="1" w:styleId="textbold">
    <w:name w:val="text bold"/>
    <w:basedOn w:val="Normal"/>
    <w:uiPriority w:val="7"/>
    <w:qFormat/>
    <w:rsid w:val="00752A3B"/>
    <w:pPr>
      <w:pBdr>
        <w:top w:val="single" w:sz="4" w:space="0" w:color="auto"/>
        <w:left w:val="single" w:sz="4" w:space="0" w:color="auto"/>
        <w:bottom w:val="single" w:sz="4" w:space="0" w:color="auto"/>
        <w:right w:val="single" w:sz="4" w:space="0" w:color="auto"/>
      </w:pBdr>
      <w:spacing w:line="252" w:lineRule="auto"/>
      <w:ind w:left="720"/>
      <w:jc w:val="both"/>
    </w:pPr>
    <w:rPr>
      <w:b/>
      <w:iCs/>
      <w:u w:val="single"/>
      <w:bdr w:val="single" w:sz="8" w:space="0" w:color="auto"/>
    </w:rPr>
  </w:style>
  <w:style w:type="character" w:customStyle="1" w:styleId="NormalCard">
    <w:name w:val="Normal Card"/>
    <w:uiPriority w:val="1"/>
    <w:qFormat/>
    <w:rsid w:val="00752A3B"/>
    <w:rPr>
      <w:rFonts w:ascii="Times New Roman" w:hAnsi="Times New Roman" w:cs="Times New Roman" w:hint="default"/>
      <w:sz w:val="24"/>
    </w:rPr>
  </w:style>
  <w:style w:type="character" w:customStyle="1" w:styleId="swauthor">
    <w:name w:val="sw_author"/>
    <w:rsid w:val="00837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9/21/party-organizing-in-the-21st-century/" TargetMode="External"/><Relationship Id="rId3" Type="http://schemas.openxmlformats.org/officeDocument/2006/relationships/styles" Target="styles.xml"/><Relationship Id="rId7" Type="http://schemas.openxmlformats.org/officeDocument/2006/relationships/hyperlink" Target="https://monthlyreview.org/2019/02/01/capitalism-has-failed-what-nex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w.unimelb.edu.au/centres/iila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henthenewsstops.org/2014/06/neo-colonialism-and-changing-nature-of.html" TargetMode="External"/><Relationship Id="rId4" Type="http://schemas.openxmlformats.org/officeDocument/2006/relationships/settings" Target="settings.xml"/><Relationship Id="rId9" Type="http://schemas.openxmlformats.org/officeDocument/2006/relationships/hyperlink" Target="https://www.jacobinmag.com/2013/04/how-does-the-subaltern-spea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21</Pages>
  <Words>12805</Words>
  <Characters>72995</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18</cp:revision>
  <dcterms:created xsi:type="dcterms:W3CDTF">2021-09-04T17:56:00Z</dcterms:created>
  <dcterms:modified xsi:type="dcterms:W3CDTF">2021-09-04T19:18:00Z</dcterms:modified>
</cp:coreProperties>
</file>