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A797C" w14:textId="5AC3FE4F" w:rsidR="00B70A49" w:rsidRPr="00B70A49" w:rsidRDefault="0083728C" w:rsidP="0083728C">
      <w:pPr>
        <w:pStyle w:val="Heading1"/>
      </w:pPr>
      <w:r>
        <w:t>1NC</w:t>
      </w:r>
    </w:p>
    <w:p w14:paraId="3059CDD7" w14:textId="19B26EFE" w:rsidR="00A06746" w:rsidRDefault="00A06746" w:rsidP="00A06746">
      <w:pPr>
        <w:pStyle w:val="Heading3"/>
      </w:pPr>
      <w:r>
        <w:lastRenderedPageBreak/>
        <w:t xml:space="preserve">1NC – </w:t>
      </w:r>
      <w:r w:rsidR="0083728C">
        <w:t>K</w:t>
      </w:r>
    </w:p>
    <w:p w14:paraId="003A8867" w14:textId="77777777" w:rsidR="00A06746" w:rsidRPr="00CB54B9" w:rsidRDefault="00A06746" w:rsidP="00A06746">
      <w:pPr>
        <w:pStyle w:val="Heading4"/>
      </w:pPr>
      <w:r>
        <w:t xml:space="preserve">Settler colonialism is a permeating structure that operates via the promotion of the nation-state – it thrives </w:t>
      </w:r>
      <w:proofErr w:type="gramStart"/>
      <w:r>
        <w:t>off of</w:t>
      </w:r>
      <w:proofErr w:type="gramEnd"/>
      <w:r>
        <w:t xml:space="preserve"> the elimination of indigenous people and their relationship to land – that appropriation turns them into ghosts</w:t>
      </w:r>
    </w:p>
    <w:p w14:paraId="608F7BFB" w14:textId="77777777" w:rsidR="00A06746" w:rsidRDefault="00A06746" w:rsidP="00A06746">
      <w:pPr>
        <w:rPr>
          <w:rStyle w:val="Style13ptBold"/>
          <w:b w:val="0"/>
          <w:bCs/>
          <w:sz w:val="16"/>
          <w:szCs w:val="12"/>
        </w:rPr>
      </w:pPr>
      <w:r>
        <w:rPr>
          <w:rStyle w:val="Style13ptBold"/>
        </w:rPr>
        <w:t>Tuck and Yang 12</w:t>
      </w:r>
      <w:r>
        <w:rPr>
          <w:rStyle w:val="Style13ptBold"/>
          <w:sz w:val="16"/>
          <w:szCs w:val="12"/>
        </w:rPr>
        <w:t xml:space="preserve"> (Eve Tuck and Wayne Yang; 2012; </w:t>
      </w:r>
      <w:r w:rsidRPr="001C0EBC">
        <w:rPr>
          <w:rStyle w:val="Style13ptBold"/>
          <w:sz w:val="16"/>
          <w:szCs w:val="12"/>
        </w:rPr>
        <w:t>Decolonization:</w:t>
      </w:r>
      <w:r>
        <w:rPr>
          <w:rStyle w:val="Style13ptBold"/>
          <w:sz w:val="16"/>
          <w:szCs w:val="12"/>
        </w:rPr>
        <w:t xml:space="preserve"> </w:t>
      </w:r>
      <w:r w:rsidRPr="001C0EBC">
        <w:rPr>
          <w:rStyle w:val="Style13ptBold"/>
          <w:sz w:val="16"/>
          <w:szCs w:val="12"/>
        </w:rPr>
        <w:t>Indigeneity,</w:t>
      </w:r>
      <w:r>
        <w:rPr>
          <w:rStyle w:val="Style13ptBold"/>
          <w:sz w:val="16"/>
          <w:szCs w:val="12"/>
        </w:rPr>
        <w:t xml:space="preserve"> </w:t>
      </w:r>
      <w:r w:rsidRPr="001C0EBC">
        <w:rPr>
          <w:rStyle w:val="Style13ptBold"/>
          <w:sz w:val="16"/>
          <w:szCs w:val="12"/>
        </w:rPr>
        <w:t>Education</w:t>
      </w:r>
      <w:r>
        <w:rPr>
          <w:rStyle w:val="Style13ptBold"/>
          <w:sz w:val="16"/>
          <w:szCs w:val="12"/>
        </w:rPr>
        <w:t xml:space="preserve"> </w:t>
      </w:r>
      <w:r w:rsidRPr="001C0EBC">
        <w:rPr>
          <w:rStyle w:val="Style13ptBold"/>
          <w:sz w:val="16"/>
          <w:szCs w:val="12"/>
        </w:rPr>
        <w:t>&amp;</w:t>
      </w:r>
      <w:r>
        <w:rPr>
          <w:rStyle w:val="Style13ptBold"/>
          <w:sz w:val="16"/>
          <w:szCs w:val="12"/>
        </w:rPr>
        <w:t xml:space="preserve"> </w:t>
      </w:r>
      <w:r w:rsidRPr="001C0EBC">
        <w:rPr>
          <w:rStyle w:val="Style13ptBold"/>
          <w:sz w:val="16"/>
          <w:szCs w:val="12"/>
        </w:rPr>
        <w:t>Society</w:t>
      </w:r>
      <w:r>
        <w:rPr>
          <w:rStyle w:val="Style13ptBold"/>
          <w:sz w:val="16"/>
          <w:szCs w:val="12"/>
        </w:rPr>
        <w:t xml:space="preserve"> </w:t>
      </w:r>
      <w:r w:rsidRPr="001C0EBC">
        <w:rPr>
          <w:rStyle w:val="Style13ptBold"/>
          <w:sz w:val="16"/>
          <w:szCs w:val="12"/>
        </w:rPr>
        <w:t>Vol.</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No.</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2012,</w:t>
      </w:r>
      <w:r>
        <w:rPr>
          <w:rStyle w:val="Style13ptBold"/>
          <w:sz w:val="16"/>
          <w:szCs w:val="12"/>
        </w:rPr>
        <w:t xml:space="preserve"> </w:t>
      </w:r>
      <w:r w:rsidRPr="001C0EBC">
        <w:rPr>
          <w:rStyle w:val="Style13ptBold"/>
          <w:sz w:val="16"/>
          <w:szCs w:val="12"/>
        </w:rPr>
        <w:t>pp.</w:t>
      </w:r>
      <w:r>
        <w:rPr>
          <w:rStyle w:val="Style13ptBold"/>
          <w:sz w:val="16"/>
          <w:szCs w:val="12"/>
        </w:rPr>
        <w:t xml:space="preserve"> </w:t>
      </w:r>
      <w:r w:rsidRPr="001C0EBC">
        <w:rPr>
          <w:rStyle w:val="Style13ptBold"/>
          <w:sz w:val="16"/>
          <w:szCs w:val="12"/>
        </w:rPr>
        <w:t>1-40</w:t>
      </w:r>
      <w:r>
        <w:rPr>
          <w:rStyle w:val="Style13ptBold"/>
          <w:sz w:val="16"/>
          <w:szCs w:val="12"/>
        </w:rPr>
        <w:t xml:space="preserve">; </w:t>
      </w:r>
      <w:r>
        <w:rPr>
          <w:rStyle w:val="Style13ptBold"/>
          <w:i/>
          <w:iCs/>
          <w:sz w:val="16"/>
          <w:szCs w:val="12"/>
        </w:rPr>
        <w:t>“</w:t>
      </w:r>
      <w:r w:rsidRPr="001C0EBC">
        <w:rPr>
          <w:rStyle w:val="Style13ptBold"/>
          <w:i/>
          <w:iCs/>
          <w:sz w:val="16"/>
          <w:szCs w:val="12"/>
        </w:rPr>
        <w:t>Decolonization is not a metaphor</w:t>
      </w:r>
      <w:r>
        <w:rPr>
          <w:rStyle w:val="Style13ptBold"/>
          <w:i/>
          <w:iCs/>
          <w:sz w:val="16"/>
          <w:szCs w:val="12"/>
        </w:rPr>
        <w:t>”</w:t>
      </w:r>
      <w:r>
        <w:rPr>
          <w:rStyle w:val="Style13ptBold"/>
          <w:sz w:val="16"/>
          <w:szCs w:val="12"/>
        </w:rPr>
        <w:t xml:space="preserve">; accessed 12/7/21; </w:t>
      </w:r>
      <w:hyperlink r:id="rId9" w:history="1">
        <w:r w:rsidRPr="00F65892">
          <w:rPr>
            <w:rStyle w:val="Hyperlink"/>
            <w:sz w:val="16"/>
            <w:szCs w:val="12"/>
          </w:rPr>
          <w:t>https://clas.osu.edu/sites/clas.osu.edu/files/Tuck%20and%20Yang%202012%20Decolonization%20is%20not%20a%20metaphor.pdf</w:t>
        </w:r>
      </w:hyperlink>
      <w:r>
        <w:rPr>
          <w:rStyle w:val="Style13ptBold"/>
          <w:sz w:val="16"/>
          <w:szCs w:val="12"/>
        </w:rPr>
        <w:t xml:space="preserve">; </w:t>
      </w:r>
      <w:r w:rsidRPr="001C0EBC">
        <w:rPr>
          <w:rStyle w:val="Style13ptBold"/>
          <w:sz w:val="16"/>
          <w:szCs w:val="12"/>
        </w:rPr>
        <w:t xml:space="preserve">Eve Tuck is a </w:t>
      </w:r>
      <w:proofErr w:type="spellStart"/>
      <w:r w:rsidRPr="001C0EBC">
        <w:rPr>
          <w:rStyle w:val="Style13ptBold"/>
          <w:sz w:val="16"/>
          <w:szCs w:val="12"/>
        </w:rPr>
        <w:t>Unangax</w:t>
      </w:r>
      <w:proofErr w:type="spellEnd"/>
      <w:r w:rsidRPr="001C0EBC">
        <w:rPr>
          <w:rStyle w:val="Style13ptBold"/>
          <w:sz w:val="16"/>
          <w:szCs w:val="12"/>
        </w:rPr>
        <w:t>̂ scholar in the field of Indigenous studies and educational research. Tuck is the associate professor of critical race and indigenous studies at the Ontario Institute for Studies in Education at the University of Toronto</w:t>
      </w:r>
      <w:r>
        <w:rPr>
          <w:rStyle w:val="Style13ptBold"/>
          <w:sz w:val="16"/>
          <w:szCs w:val="12"/>
        </w:rPr>
        <w:t xml:space="preserve">; </w:t>
      </w:r>
      <w:r w:rsidRPr="001C0EBC">
        <w:rPr>
          <w:rStyle w:val="Style13ptBold"/>
          <w:sz w:val="16"/>
          <w:szCs w:val="12"/>
        </w:rPr>
        <w:t>K. Wayne Yang is Provost of John Muir College and Professor of Ethnic Studies at the University of California, San Diego</w:t>
      </w:r>
      <w:r>
        <w:rPr>
          <w:rStyle w:val="Style13ptBold"/>
          <w:sz w:val="16"/>
          <w:szCs w:val="12"/>
        </w:rPr>
        <w:t>; pages 5-7) HB *brackets in original* *They use masculine pronouns to describe the settler not through direct association of the settler as a man but rather a dominating subject characterized as hypermasculine*</w:t>
      </w:r>
    </w:p>
    <w:p w14:paraId="7B943E99" w14:textId="77777777" w:rsidR="00A06746" w:rsidRPr="00804BFA" w:rsidRDefault="00A06746" w:rsidP="00A06746">
      <w:pPr>
        <w:rPr>
          <w:u w:val="single"/>
        </w:rPr>
      </w:pPr>
      <w:r w:rsidRPr="00CB54B9">
        <w:rPr>
          <w:sz w:val="8"/>
          <w:szCs w:val="18"/>
        </w:rPr>
        <w:t xml:space="preserve">Our intention in this descriptive exercise </w:t>
      </w:r>
      <w:proofErr w:type="gramStart"/>
      <w:r w:rsidRPr="00CB54B9">
        <w:rPr>
          <w:sz w:val="8"/>
          <w:szCs w:val="18"/>
        </w:rPr>
        <w:t>is not be</w:t>
      </w:r>
      <w:proofErr w:type="gramEnd"/>
      <w:r w:rsidRPr="00CB54B9">
        <w:rPr>
          <w:sz w:val="8"/>
          <w:szCs w:val="18"/>
        </w:rPr>
        <w:t xml:space="preserv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w:t>
      </w:r>
      <w:proofErr w:type="gramStart"/>
      <w:r w:rsidRPr="00436892">
        <w:rPr>
          <w:rStyle w:val="StyleUnderline"/>
        </w:rPr>
        <w:t>and also</w:t>
      </w:r>
      <w:proofErr w:type="gramEnd"/>
      <w:r w:rsidRPr="00436892">
        <w:rPr>
          <w:rStyle w:val="StyleUnderline"/>
        </w:rPr>
        <w:t xml:space="preserve">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w:t>
      </w:r>
      <w:proofErr w:type="gramStart"/>
      <w:r w:rsidRPr="00CB54B9">
        <w:rPr>
          <w:sz w:val="8"/>
          <w:szCs w:val="18"/>
        </w:rPr>
        <w:t>This is why</w:t>
      </w:r>
      <w:proofErr w:type="gramEnd"/>
      <w:r w:rsidRPr="00CB54B9">
        <w:rPr>
          <w:sz w:val="8"/>
          <w:szCs w:val="18"/>
        </w:rPr>
        <w:t xml:space="preserve">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proofErr w:type="gramStart"/>
      <w:r w:rsidRPr="00436892">
        <w:rPr>
          <w:rStyle w:val="StyleUnderline"/>
        </w:rPr>
        <w:t>In order for</w:t>
      </w:r>
      <w:proofErr w:type="gramEnd"/>
      <w:r w:rsidRPr="00436892">
        <w:rPr>
          <w:rStyle w:val="StyleUnderline"/>
        </w:rPr>
        <w:t xml:space="preserve">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w:t>
      </w:r>
      <w:proofErr w:type="spellStart"/>
      <w:r w:rsidRPr="00CB54B9">
        <w:rPr>
          <w:sz w:val="8"/>
          <w:szCs w:val="18"/>
        </w:rPr>
        <w:t>Ree</w:t>
      </w:r>
      <w:proofErr w:type="spellEnd"/>
      <w:r w:rsidRPr="00CB54B9">
        <w:rPr>
          <w:sz w:val="8"/>
          <w:szCs w:val="18"/>
        </w:rPr>
        <w:t xml:space="preserve">, forthcoming). At the same time, </w:t>
      </w:r>
      <w:r w:rsidRPr="00B76693">
        <w:rPr>
          <w:rStyle w:val="StyleUnderline"/>
        </w:rPr>
        <w:t>settler colonialism involves the subjugation and forced labor of chattel slaves</w:t>
      </w:r>
      <w:proofErr w:type="gramStart"/>
      <w:r w:rsidRPr="00B76693">
        <w:rPr>
          <w:sz w:val="8"/>
          <w:szCs w:val="18"/>
        </w:rPr>
        <w:t>5</w:t>
      </w:r>
      <w:r w:rsidRPr="00CB54B9">
        <w:rPr>
          <w:sz w:val="8"/>
          <w:szCs w:val="18"/>
        </w:rPr>
        <w:t xml:space="preserve"> ,</w:t>
      </w:r>
      <w:proofErr w:type="gramEnd"/>
      <w:r w:rsidRPr="00CB54B9">
        <w:rPr>
          <w:sz w:val="8"/>
          <w:szCs w:val="18"/>
        </w:rPr>
        <w:t xml:space="preserve">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CB54B9">
        <w:rPr>
          <w:sz w:val="8"/>
          <w:szCs w:val="18"/>
        </w:rPr>
        <w:t>commodity</w:t>
      </w:r>
      <w:proofErr w:type="gramEnd"/>
      <w:r w:rsidRPr="00CB54B9">
        <w:rPr>
          <w:sz w:val="8"/>
          <w:szCs w:val="18"/>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w:t>
      </w:r>
      <w:proofErr w:type="gramStart"/>
      <w:r w:rsidRPr="00CB54B9">
        <w:rPr>
          <w:sz w:val="8"/>
          <w:szCs w:val="18"/>
        </w:rPr>
        <w:t>i.e.</w:t>
      </w:r>
      <w:proofErr w:type="gramEnd"/>
      <w:r w:rsidRPr="00CB54B9">
        <w:rPr>
          <w:sz w:val="8"/>
          <w:szCs w:val="18"/>
        </w:rPr>
        <w:t xml:space="preserve"> in excess of the sustainable production already present in the Indigenous world). </w:t>
      </w:r>
      <w:proofErr w:type="gramStart"/>
      <w:r w:rsidRPr="00CB54B9">
        <w:rPr>
          <w:sz w:val="8"/>
          <w:szCs w:val="18"/>
        </w:rPr>
        <w:t>In order for</w:t>
      </w:r>
      <w:proofErr w:type="gramEnd"/>
      <w:r w:rsidRPr="00CB54B9">
        <w:rPr>
          <w:sz w:val="8"/>
          <w:szCs w:val="18"/>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xml:space="preserve">, whereas the Indigenous inhabitant and the chattel slave are unnatural, even supernatural. Settlers are not </w:t>
      </w:r>
      <w:r w:rsidRPr="00CB54B9">
        <w:rPr>
          <w:rStyle w:val="StyleUnderline"/>
        </w:rPr>
        <w:lastRenderedPageBreak/>
        <w:t>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Each of these features of settler colonialism in the US context - empire, settlement, and internal colony - make it a site of contradictory decolonial desires</w:t>
      </w:r>
      <w:proofErr w:type="gramStart"/>
      <w:r w:rsidRPr="00CB54B9">
        <w:rPr>
          <w:sz w:val="8"/>
          <w:szCs w:val="18"/>
        </w:rPr>
        <w:t>7 .</w:t>
      </w:r>
      <w:proofErr w:type="gramEnd"/>
      <w:r w:rsidRPr="00CB54B9">
        <w:rPr>
          <w:sz w:val="8"/>
          <w:szCs w:val="18"/>
        </w:rPr>
        <w:t xml:space="preserve">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w:t>
      </w:r>
      <w:proofErr w:type="gramStart"/>
      <w:r w:rsidRPr="00CB54B9">
        <w:rPr>
          <w:sz w:val="8"/>
          <w:szCs w:val="18"/>
        </w:rPr>
        <w:t>In reality, the</w:t>
      </w:r>
      <w:proofErr w:type="gramEnd"/>
      <w:r w:rsidRPr="00CB54B9">
        <w:rPr>
          <w:sz w:val="8"/>
          <w:szCs w:val="18"/>
        </w:rPr>
        <w:t xml:space="preserv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w:t>
      </w:r>
      <w:proofErr w:type="gramStart"/>
      <w:r w:rsidRPr="00CB54B9">
        <w:rPr>
          <w:sz w:val="8"/>
          <w:szCs w:val="18"/>
        </w:rPr>
        <w:t>all of</w:t>
      </w:r>
      <w:proofErr w:type="gramEnd"/>
      <w:r w:rsidRPr="00CB54B9">
        <w:rPr>
          <w:sz w:val="8"/>
          <w:szCs w:val="18"/>
        </w:rPr>
        <w:t xml:space="preserve">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p>
    <w:p w14:paraId="013269D3" w14:textId="77777777" w:rsidR="00A06746" w:rsidRPr="008A2B6C" w:rsidRDefault="00A06746" w:rsidP="00A06746">
      <w:pPr>
        <w:pStyle w:val="Heading4"/>
      </w:pPr>
      <w:r>
        <w:t xml:space="preserve">The 1AC is embedded within </w:t>
      </w:r>
      <w:proofErr w:type="gramStart"/>
      <w:r>
        <w:t>an</w:t>
      </w:r>
      <w:proofErr w:type="gramEnd"/>
      <w:r>
        <w:t xml:space="preserve"> critical </w:t>
      </w:r>
      <w:proofErr w:type="spellStart"/>
      <w:r>
        <w:t>astropolitics</w:t>
      </w:r>
      <w:proofErr w:type="spellEnd"/>
      <w:r>
        <w:t xml:space="preserve"> of empire – the desire to command, control, and cooperate over the unique processes of space represent an attempt to make the cosmos into a geopolitical chess game used to project western sovereignty</w:t>
      </w:r>
    </w:p>
    <w:p w14:paraId="0612690C" w14:textId="77777777" w:rsidR="00A06746" w:rsidRPr="00C95B80" w:rsidRDefault="00A06746" w:rsidP="00A06746">
      <w:pPr>
        <w:rPr>
          <w:rStyle w:val="Style13ptBold"/>
          <w:b w:val="0"/>
          <w:bCs/>
          <w:sz w:val="16"/>
          <w:szCs w:val="12"/>
        </w:rPr>
      </w:pPr>
      <w:proofErr w:type="spellStart"/>
      <w:r>
        <w:rPr>
          <w:rStyle w:val="Style13ptBold"/>
        </w:rPr>
        <w:t>Havercroft</w:t>
      </w:r>
      <w:proofErr w:type="spellEnd"/>
      <w:r>
        <w:rPr>
          <w:rStyle w:val="Style13ptBold"/>
        </w:rPr>
        <w:t xml:space="preserve"> and Duvall 9</w:t>
      </w:r>
      <w:r>
        <w:rPr>
          <w:rStyle w:val="Style13ptBold"/>
          <w:sz w:val="16"/>
          <w:szCs w:val="12"/>
        </w:rPr>
        <w:t xml:space="preserve"> (Jonathan </w:t>
      </w:r>
      <w:proofErr w:type="spellStart"/>
      <w:r>
        <w:rPr>
          <w:rStyle w:val="Style13ptBold"/>
          <w:sz w:val="16"/>
          <w:szCs w:val="12"/>
        </w:rPr>
        <w:t>Havercroft</w:t>
      </w:r>
      <w:proofErr w:type="spellEnd"/>
      <w:r>
        <w:rPr>
          <w:rStyle w:val="Style13ptBold"/>
          <w:sz w:val="16"/>
          <w:szCs w:val="12"/>
        </w:rPr>
        <w:t xml:space="preserve"> and Raymond Duvall; 2009; </w:t>
      </w:r>
      <w:r>
        <w:rPr>
          <w:rStyle w:val="Style13ptBold"/>
          <w:i/>
          <w:iCs/>
          <w:sz w:val="16"/>
          <w:szCs w:val="12"/>
        </w:rPr>
        <w:t>“</w:t>
      </w:r>
      <w:r w:rsidRPr="00C95B80">
        <w:rPr>
          <w:rStyle w:val="Style13ptBold"/>
          <w:i/>
          <w:iCs/>
          <w:sz w:val="16"/>
          <w:szCs w:val="12"/>
        </w:rPr>
        <w:t xml:space="preserve">Critical </w:t>
      </w:r>
      <w:proofErr w:type="spellStart"/>
      <w:r w:rsidRPr="00C95B80">
        <w:rPr>
          <w:rStyle w:val="Style13ptBold"/>
          <w:i/>
          <w:iCs/>
          <w:sz w:val="16"/>
          <w:szCs w:val="12"/>
        </w:rPr>
        <w:t>astropolitics</w:t>
      </w:r>
      <w:proofErr w:type="spellEnd"/>
      <w:r>
        <w:rPr>
          <w:rStyle w:val="Style13ptBold"/>
          <w:i/>
          <w:iCs/>
          <w:sz w:val="16"/>
          <w:szCs w:val="12"/>
        </w:rPr>
        <w:t xml:space="preserve"> </w:t>
      </w:r>
      <w:r w:rsidRPr="00C95B80">
        <w:rPr>
          <w:rStyle w:val="Style13ptBold"/>
          <w:i/>
          <w:iCs/>
          <w:sz w:val="16"/>
          <w:szCs w:val="12"/>
        </w:rPr>
        <w:t>The geopolitics of space control</w:t>
      </w:r>
      <w:r>
        <w:rPr>
          <w:rStyle w:val="Style13ptBold"/>
          <w:i/>
          <w:iCs/>
          <w:sz w:val="16"/>
          <w:szCs w:val="12"/>
        </w:rPr>
        <w:t xml:space="preserve"> </w:t>
      </w:r>
      <w:r w:rsidRPr="00C95B80">
        <w:rPr>
          <w:rStyle w:val="Style13ptBold"/>
          <w:i/>
          <w:iCs/>
          <w:sz w:val="16"/>
          <w:szCs w:val="12"/>
        </w:rPr>
        <w:t>and the transformation of state</w:t>
      </w:r>
      <w:r>
        <w:rPr>
          <w:rStyle w:val="Style13ptBold"/>
          <w:i/>
          <w:iCs/>
          <w:sz w:val="16"/>
          <w:szCs w:val="12"/>
        </w:rPr>
        <w:t xml:space="preserve"> </w:t>
      </w:r>
      <w:r w:rsidRPr="00C95B80">
        <w:rPr>
          <w:rStyle w:val="Style13ptBold"/>
          <w:i/>
          <w:iCs/>
          <w:sz w:val="16"/>
          <w:szCs w:val="12"/>
        </w:rPr>
        <w:t>sovereignty</w:t>
      </w:r>
      <w:r>
        <w:rPr>
          <w:rStyle w:val="Style13ptBold"/>
          <w:i/>
          <w:iCs/>
          <w:sz w:val="16"/>
          <w:szCs w:val="12"/>
        </w:rPr>
        <w:t>”</w:t>
      </w:r>
      <w:r>
        <w:rPr>
          <w:rStyle w:val="Style13ptBold"/>
          <w:sz w:val="16"/>
          <w:szCs w:val="12"/>
        </w:rPr>
        <w:t xml:space="preserve">; accessed 12/13/21; </w:t>
      </w:r>
      <w:hyperlink r:id="rId10" w:history="1">
        <w:r w:rsidRPr="00FD3FD8">
          <w:rPr>
            <w:rStyle w:val="Hyperlink"/>
            <w:sz w:val="16"/>
            <w:szCs w:val="12"/>
          </w:rPr>
          <w:t>https://www.law.upenn.edu/live/files/7892-havercroft-and-duvallcritical-astropoliticspdf</w:t>
        </w:r>
      </w:hyperlink>
      <w:r>
        <w:rPr>
          <w:rStyle w:val="Style13ptBold"/>
          <w:sz w:val="16"/>
          <w:szCs w:val="12"/>
        </w:rPr>
        <w:t xml:space="preserve">; </w:t>
      </w:r>
      <w:r w:rsidRPr="00607EA4">
        <w:rPr>
          <w:rStyle w:val="Style13ptBold"/>
          <w:sz w:val="16"/>
          <w:szCs w:val="12"/>
        </w:rPr>
        <w:t xml:space="preserve">Jonathan </w:t>
      </w:r>
      <w:proofErr w:type="spellStart"/>
      <w:r w:rsidRPr="00607EA4">
        <w:rPr>
          <w:rStyle w:val="Style13ptBold"/>
          <w:sz w:val="16"/>
          <w:szCs w:val="12"/>
        </w:rPr>
        <w:t>Havercroft</w:t>
      </w:r>
      <w:proofErr w:type="spellEnd"/>
      <w:r w:rsidRPr="00607EA4">
        <w:rPr>
          <w:rStyle w:val="Style13ptBold"/>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sz w:val="16"/>
          <w:szCs w:val="12"/>
        </w:rPr>
        <w:t>; Raymond Duvall is a Professor of Political Science at the University of Minnesota; pages 44-50) HB</w:t>
      </w:r>
    </w:p>
    <w:p w14:paraId="0B5496FA" w14:textId="77777777" w:rsidR="00A06746" w:rsidRDefault="00A06746" w:rsidP="00A06746">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w:t>
      </w:r>
      <w:proofErr w:type="gramStart"/>
      <w:r w:rsidRPr="008A2B6C">
        <w:rPr>
          <w:sz w:val="8"/>
        </w:rPr>
        <w:t>similar to</w:t>
      </w:r>
      <w:proofErr w:type="gramEnd"/>
      <w:r w:rsidRPr="008A2B6C">
        <w:rPr>
          <w:sz w:val="8"/>
        </w:rPr>
        <w:t xml:space="preserve">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w:t>
      </w:r>
      <w:proofErr w:type="gramStart"/>
      <w:r w:rsidRPr="008A2B6C">
        <w:rPr>
          <w:sz w:val="8"/>
        </w:rPr>
        <w:t>i.e.</w:t>
      </w:r>
      <w:proofErr w:type="gramEnd"/>
      <w:r w:rsidRPr="008A2B6C">
        <w:rPr>
          <w:sz w:val="8"/>
        </w:rPr>
        <w:t xml:space="preserv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provides a near-term advantage on the terrestrial battlefield”</w:t>
      </w:r>
      <w:r w:rsidRPr="008A2B6C">
        <w:rPr>
          <w:sz w:val="8"/>
        </w:rPr>
        <w:t xml:space="preserve"> (Dolman 1999: 93). </w:t>
      </w:r>
      <w:proofErr w:type="gramStart"/>
      <w:r w:rsidRPr="008A2B6C">
        <w:rPr>
          <w:sz w:val="8"/>
        </w:rPr>
        <w:t>On the basis of</w:t>
      </w:r>
      <w:proofErr w:type="gramEnd"/>
      <w:r w:rsidRPr="008A2B6C">
        <w:rPr>
          <w:sz w:val="8"/>
        </w:rPr>
        <w:t xml:space="preserve">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w:t>
      </w:r>
      <w:r w:rsidRPr="008A2B6C">
        <w:rPr>
          <w:sz w:val="8"/>
        </w:rPr>
        <w:lastRenderedPageBreak/>
        <w:t xml:space="preserve">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proofErr w:type="gramStart"/>
      <w:r w:rsidRPr="005305A1">
        <w:rPr>
          <w:rStyle w:val="StyleUnderline"/>
          <w:highlight w:val="green"/>
        </w:rPr>
        <w:t>similar to</w:t>
      </w:r>
      <w:proofErr w:type="gramEnd"/>
      <w:r w:rsidRPr="005305A1">
        <w:rPr>
          <w:rStyle w:val="StyleUnderline"/>
          <w:highlight w:val="green"/>
        </w:rPr>
        <w:t xml:space="preserve">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E36442">
        <w:rPr>
          <w:rStyle w:val="StyleUnderline"/>
          <w:highlight w:val="green"/>
        </w:rPr>
        <w:t>it brings into question</w:t>
      </w:r>
      <w:r w:rsidRPr="007C29E8">
        <w:rPr>
          <w:rStyle w:val="StyleUnderline"/>
        </w:rPr>
        <w:t xml:space="preserve"> the constitution of </w:t>
      </w:r>
      <w:r w:rsidRPr="00E36442">
        <w:rPr>
          <w:rStyle w:val="StyleUnderline"/>
          <w:highlight w:val="green"/>
        </w:rPr>
        <w:t>sovereignty</w:t>
      </w:r>
      <w:r w:rsidRPr="00E36442">
        <w:rPr>
          <w:rStyle w:val="StyleUnderline"/>
        </w:rPr>
        <w:t>, since empire</w:t>
      </w:r>
      <w:r w:rsidRPr="007C29E8">
        <w:rPr>
          <w:rStyle w:val="StyleUnderline"/>
        </w:rPr>
        <w:t xml:space="preserve"> and sovereignty </w:t>
      </w:r>
      <w:r w:rsidRPr="00E36442">
        <w:rPr>
          <w:rStyle w:val="StyleUnderline"/>
        </w:rPr>
        <w:t>are</w:t>
      </w:r>
      <w:r w:rsidRPr="007C29E8">
        <w:rPr>
          <w:rStyle w:val="StyleUnderline"/>
        </w:rPr>
        <w:t xml:space="preserv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w:t>
      </w:r>
      <w:proofErr w:type="gramStart"/>
      <w:r w:rsidRPr="008A2B6C">
        <w:rPr>
          <w:sz w:val="8"/>
        </w:rPr>
        <w:t>similar to</w:t>
      </w:r>
      <w:proofErr w:type="gramEnd"/>
      <w:r w:rsidRPr="008A2B6C">
        <w:rPr>
          <w:sz w:val="8"/>
        </w:rPr>
        <w:t xml:space="preserve">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w:t>
      </w:r>
      <w:proofErr w:type="gramStart"/>
      <w:r w:rsidRPr="008A2B6C">
        <w:rPr>
          <w:sz w:val="8"/>
        </w:rPr>
        <w:t>e.g.</w:t>
      </w:r>
      <w:proofErr w:type="gramEnd"/>
      <w:r w:rsidRPr="008A2B6C">
        <w:rPr>
          <w:sz w:val="8"/>
        </w:rPr>
        <w:t xml:space="preserve">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w:t>
      </w:r>
      <w:proofErr w:type="gramStart"/>
      <w:r w:rsidRPr="008A2B6C">
        <w:rPr>
          <w:sz w:val="8"/>
        </w:rPr>
        <w:t>Specifically</w:t>
      </w:r>
      <w:proofErr w:type="gramEnd"/>
      <w:r w:rsidRPr="008A2B6C">
        <w:rPr>
          <w:sz w:val="8"/>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w:t>
      </w:r>
      <w:r w:rsidRPr="008A2B6C">
        <w:rPr>
          <w:sz w:val="8"/>
        </w:rPr>
        <w:lastRenderedPageBreak/>
        <w:t xml:space="preserve">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16BD705A" w14:textId="77777777" w:rsidR="00BA182C" w:rsidRDefault="00BA182C" w:rsidP="00BA182C">
      <w:pPr>
        <w:pStyle w:val="Heading4"/>
      </w:pPr>
      <w:r>
        <w:t xml:space="preserve">The </w:t>
      </w:r>
      <w:proofErr w:type="spellStart"/>
      <w:r>
        <w:t>aff’s</w:t>
      </w:r>
      <w:proofErr w:type="spellEnd"/>
      <w:r>
        <w:t xml:space="preserve"> managerial concerns over space debris is </w:t>
      </w:r>
      <w:r w:rsidRPr="006A3E64">
        <w:rPr>
          <w:u w:val="single"/>
        </w:rPr>
        <w:t>techno-nationalism</w:t>
      </w:r>
      <w:r w:rsidRPr="0075160E">
        <w:t xml:space="preserve"> – liberal governance over space as a </w:t>
      </w:r>
      <w:proofErr w:type="gramStart"/>
      <w:r>
        <w:t>“</w:t>
      </w:r>
      <w:r w:rsidRPr="0075160E">
        <w:t>commons</w:t>
      </w:r>
      <w:r>
        <w:t>”</w:t>
      </w:r>
      <w:proofErr w:type="gramEnd"/>
      <w:r w:rsidRPr="0075160E">
        <w:t xml:space="preserve"> </w:t>
      </w:r>
      <w:r>
        <w:t>is the</w:t>
      </w:r>
      <w:r w:rsidRPr="0075160E">
        <w:t xml:space="preserve"> exclusive</w:t>
      </w:r>
      <w:r>
        <w:t xml:space="preserve"> domain of space-faring nations</w:t>
      </w:r>
    </w:p>
    <w:p w14:paraId="7C8BFB84" w14:textId="77777777" w:rsidR="00BA182C" w:rsidRDefault="00BA182C" w:rsidP="00BA182C">
      <w:pPr>
        <w:rPr>
          <w:rStyle w:val="Style13ptBold"/>
        </w:rPr>
      </w:pPr>
      <w:proofErr w:type="spellStart"/>
      <w:r>
        <w:rPr>
          <w:rStyle w:val="Style13ptBold"/>
        </w:rPr>
        <w:t>Stroikos</w:t>
      </w:r>
      <w:proofErr w:type="spellEnd"/>
      <w:r>
        <w:rPr>
          <w:rStyle w:val="Style13ptBold"/>
        </w:rPr>
        <w:t xml:space="preserve"> ‘16</w:t>
      </w:r>
    </w:p>
    <w:p w14:paraId="213CFA74" w14:textId="77777777" w:rsidR="00BA182C" w:rsidRPr="00B62778" w:rsidRDefault="00BA182C" w:rsidP="00BA182C">
      <w:pPr>
        <w:rPr>
          <w:sz w:val="16"/>
          <w:szCs w:val="16"/>
        </w:rPr>
      </w:pPr>
      <w:r w:rsidRPr="00B62778">
        <w:rPr>
          <w:sz w:val="16"/>
          <w:szCs w:val="16"/>
        </w:rPr>
        <w:t>[</w:t>
      </w:r>
      <w:proofErr w:type="spellStart"/>
      <w:r w:rsidRPr="00B62778">
        <w:rPr>
          <w:sz w:val="16"/>
          <w:szCs w:val="16"/>
        </w:rPr>
        <w:t>Dimitrios</w:t>
      </w:r>
      <w:proofErr w:type="spellEnd"/>
      <w:r w:rsidRPr="00B62778">
        <w:rPr>
          <w:sz w:val="16"/>
          <w:szCs w:val="16"/>
        </w:rPr>
        <w:t>, University of York. 2016. “China, India in Space and the Orbit of International Society: Power, Status, and Order on the High Frontier.”] Pat</w:t>
      </w:r>
    </w:p>
    <w:p w14:paraId="7CE0983F" w14:textId="365A612A" w:rsidR="007E5E25" w:rsidRPr="00BA182C" w:rsidRDefault="00BA182C" w:rsidP="007E5E25">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727917">
        <w:rPr>
          <w:rStyle w:val="Emphasis"/>
        </w:rPr>
        <w:t xml:space="preserve">because </w:t>
      </w:r>
      <w:r w:rsidRPr="00EC2AE9">
        <w:rPr>
          <w:rStyle w:val="Emphasis"/>
          <w:highlight w:val="green"/>
        </w:rPr>
        <w:t xml:space="preserve">sovereignty </w:t>
      </w:r>
      <w:r w:rsidRPr="00727917">
        <w:rPr>
          <w:rStyle w:val="Emphasis"/>
        </w:rPr>
        <w:t xml:space="preserve">in space </w:t>
      </w:r>
      <w:r w:rsidRPr="00EC2AE9">
        <w:rPr>
          <w:rStyle w:val="Emphasis"/>
          <w:highlight w:val="green"/>
        </w:rPr>
        <w:t>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727917">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727917">
        <w:rPr>
          <w:rStyle w:val="StyleUnderline"/>
        </w:rPr>
        <w:t xml:space="preserve">closely </w:t>
      </w:r>
      <w:r w:rsidRPr="00EC2AE9">
        <w:rPr>
          <w:rStyle w:val="StyleUnderline"/>
          <w:highlight w:val="green"/>
        </w:rPr>
        <w:t>linked to</w:t>
      </w:r>
      <w:r w:rsidRPr="000D480F">
        <w:rPr>
          <w:rStyle w:val="StyleUnderline"/>
        </w:rPr>
        <w:t xml:space="preserve"> great power status and </w:t>
      </w:r>
      <w:r w:rsidRPr="00727917">
        <w:rPr>
          <w:rStyle w:val="StyleUnderline"/>
        </w:rPr>
        <w:t xml:space="preserve">great power </w:t>
      </w:r>
      <w:r w:rsidRPr="00EC2AE9">
        <w:rPr>
          <w:rStyle w:val="StyleUnderline"/>
          <w:highlight w:val="green"/>
        </w:rPr>
        <w:t xml:space="preserve">management in </w:t>
      </w:r>
      <w:r w:rsidRPr="00727917">
        <w:rPr>
          <w:rStyle w:val="StyleUnderline"/>
        </w:rPr>
        <w:t>the sense that</w:t>
      </w:r>
      <w:r w:rsidRPr="000D480F">
        <w:rPr>
          <w:rStyle w:val="StyleUnderline"/>
        </w:rPr>
        <w:t xml:space="preserve"> different </w:t>
      </w:r>
      <w:r w:rsidRPr="00EC2AE9">
        <w:rPr>
          <w:rStyle w:val="StyleUnderline"/>
          <w:highlight w:val="green"/>
        </w:rPr>
        <w:t xml:space="preserve">space </w:t>
      </w:r>
      <w:r w:rsidRPr="00727917">
        <w:rPr>
          <w:rStyle w:val="StyleUnderline"/>
        </w:rPr>
        <w:t>capabilities</w:t>
      </w:r>
      <w:r w:rsidRPr="000D480F">
        <w:rPr>
          <w:rStyle w:val="StyleUnderline"/>
        </w:rPr>
        <w:t xml:space="preserve"> also </w:t>
      </w:r>
      <w:r w:rsidRPr="00727917">
        <w:rPr>
          <w:rStyle w:val="StyleUnderline"/>
        </w:rPr>
        <w:t>confer different</w:t>
      </w:r>
      <w:r w:rsidRPr="000D480F">
        <w:rPr>
          <w:rStyle w:val="StyleUnderline"/>
        </w:rPr>
        <w:t xml:space="preserve"> levels of </w:t>
      </w:r>
      <w:r w:rsidRPr="00727917">
        <w:rPr>
          <w:rStyle w:val="StyleUnderline"/>
        </w:rPr>
        <w:t>status</w:t>
      </w:r>
      <w:r w:rsidRPr="000D480F">
        <w:rPr>
          <w:rStyle w:val="StyleUnderline"/>
        </w:rPr>
        <w:t xml:space="preserve"> and responsibilities </w:t>
      </w:r>
      <w:r w:rsidRPr="00727917">
        <w:rPr>
          <w:rStyle w:val="StyleUnderline"/>
        </w:rPr>
        <w:t xml:space="preserve">in the </w:t>
      </w:r>
      <w:r w:rsidRPr="00EC2AE9">
        <w:rPr>
          <w:rStyle w:val="StyleUnderline"/>
          <w:highlight w:val="green"/>
        </w:rPr>
        <w:t>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 xml:space="preserve">space </w:t>
      </w:r>
      <w:proofErr w:type="spellStart"/>
      <w:r w:rsidRPr="00EC2AE9">
        <w:rPr>
          <w:rStyle w:val="StyleUnderline"/>
          <w:highlight w:val="green"/>
        </w:rPr>
        <w:t>programmes</w:t>
      </w:r>
      <w:proofErr w:type="spellEnd"/>
      <w:r w:rsidRPr="00EC2AE9">
        <w:rPr>
          <w:rStyle w:val="StyleUnderline"/>
          <w:highlight w:val="green"/>
        </w:rPr>
        <w:t xml:space="preserve"> are part of ‘recognition games’</w:t>
      </w:r>
      <w:r w:rsidRPr="00EF6ED2">
        <w:rPr>
          <w:sz w:val="12"/>
        </w:rPr>
        <w:t>, which states play in order to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EF6ED2">
        <w:rPr>
          <w:sz w:val="12"/>
        </w:rPr>
        <w:t>globalisation</w:t>
      </w:r>
      <w:proofErr w:type="spellEnd"/>
      <w:r w:rsidRPr="00EF6ED2">
        <w:rPr>
          <w:sz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w:t>
      </w:r>
      <w:proofErr w:type="spellStart"/>
      <w:r w:rsidRPr="00184561">
        <w:rPr>
          <w:rStyle w:val="StyleUnderline"/>
        </w:rPr>
        <w:t>globalisation</w:t>
      </w:r>
      <w:proofErr w:type="spellEnd"/>
      <w:r w:rsidRPr="00184561">
        <w:rPr>
          <w:rStyle w:val="StyleUnderline"/>
        </w:rPr>
        <w:t xml:space="preserve"> and </w:t>
      </w:r>
      <w:proofErr w:type="spellStart"/>
      <w:r w:rsidRPr="00EC2AE9">
        <w:rPr>
          <w:rStyle w:val="StyleUnderline"/>
          <w:highlight w:val="green"/>
        </w:rPr>
        <w:t>commercialisation</w:t>
      </w:r>
      <w:proofErr w:type="spellEnd"/>
      <w:r w:rsidRPr="00EC2AE9">
        <w:rPr>
          <w:rStyle w:val="StyleUnderline"/>
          <w:highlight w:val="green"/>
        </w:rPr>
        <w:t xml:space="preserve"> of space activities</w:t>
      </w:r>
      <w:r w:rsidRPr="00EF6ED2">
        <w:rPr>
          <w:sz w:val="12"/>
        </w:rPr>
        <w:t xml:space="preserve"> (OECD, 2014: 9-10), </w:t>
      </w:r>
      <w:r w:rsidRPr="00184561">
        <w:rPr>
          <w:rStyle w:val="StyleUnderline"/>
        </w:rPr>
        <w:t xml:space="preserve">there are good 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w:t>
      </w:r>
      <w:proofErr w:type="gramStart"/>
      <w:r w:rsidRPr="00EF6ED2">
        <w:rPr>
          <w:sz w:val="12"/>
        </w:rPr>
        <w:t>In particular, although</w:t>
      </w:r>
      <w:proofErr w:type="gramEnd"/>
      <w:r w:rsidRPr="00EF6ED2">
        <w:rPr>
          <w:sz w:val="12"/>
        </w:rPr>
        <w:t xml:space="preserve">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beginning as a US government initiative with the Communications Satellite Act in 1962, which led to the creation of the International Telecommunications Satellite Consortium (Intelsat) in 1964 (</w:t>
      </w:r>
      <w:proofErr w:type="spellStart"/>
      <w:r w:rsidRPr="00EF6ED2">
        <w:rPr>
          <w:sz w:val="12"/>
        </w:rPr>
        <w:t>Moltz</w:t>
      </w:r>
      <w:proofErr w:type="spellEnd"/>
      <w:r w:rsidRPr="00EF6ED2">
        <w:rPr>
          <w:sz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EF6ED2">
        <w:rPr>
          <w:sz w:val="12"/>
        </w:rPr>
        <w:t>commercialisation</w:t>
      </w:r>
      <w:proofErr w:type="spellEnd"/>
      <w:r w:rsidRPr="00EF6ED2">
        <w:rPr>
          <w:sz w:val="12"/>
        </w:rPr>
        <w:t xml:space="preserve"> of space remained contested not the least because of the opposition of the Soviet Union and communist China to the market in general. This began to change only in the 1980s, when </w:t>
      </w:r>
      <w:proofErr w:type="gramStart"/>
      <w:r w:rsidRPr="00EF6ED2">
        <w:rPr>
          <w:sz w:val="12"/>
        </w:rPr>
        <w:t>a number of</w:t>
      </w:r>
      <w:proofErr w:type="gramEnd"/>
      <w:r w:rsidRPr="00EF6ED2">
        <w:rPr>
          <w:sz w:val="12"/>
        </w:rPr>
        <w:t xml:space="preserve">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proofErr w:type="spellStart"/>
      <w:r w:rsidRPr="00EC2AE9">
        <w:rPr>
          <w:rStyle w:val="StyleUnderline"/>
          <w:highlight w:val="green"/>
        </w:rPr>
        <w:t>globalisation</w:t>
      </w:r>
      <w:proofErr w:type="spellEnd"/>
      <w:r w:rsidRPr="00184561">
        <w:rPr>
          <w:rStyle w:val="StyleUnderline"/>
        </w:rPr>
        <w:t xml:space="preserve"> and </w:t>
      </w:r>
      <w:proofErr w:type="spellStart"/>
      <w:r w:rsidRPr="00184561">
        <w:rPr>
          <w:rStyle w:val="StyleUnderline"/>
        </w:rPr>
        <w:t>commercialisation</w:t>
      </w:r>
      <w:proofErr w:type="spellEnd"/>
      <w:r w:rsidRPr="00184561">
        <w:rPr>
          <w:rStyle w:val="StyleUnderline"/>
        </w:rPr>
        <w:t xml:space="preserve">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w:t>
      </w:r>
      <w:proofErr w:type="spellStart"/>
      <w:r w:rsidRPr="00EF6ED2">
        <w:rPr>
          <w:sz w:val="12"/>
        </w:rPr>
        <w:t>totalling</w:t>
      </w:r>
      <w:proofErr w:type="spellEnd"/>
      <w:r w:rsidRPr="00EF6ED2">
        <w:rPr>
          <w:sz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EF6ED2">
        <w:rPr>
          <w:sz w:val="12"/>
        </w:rPr>
        <w:t>globalisation</w:t>
      </w:r>
      <w:proofErr w:type="spellEnd"/>
      <w:r w:rsidRPr="00EF6ED2">
        <w:rPr>
          <w:sz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w:t>
      </w:r>
      <w:proofErr w:type="gramStart"/>
      <w:r w:rsidRPr="00EF6ED2">
        <w:rPr>
          <w:sz w:val="12"/>
        </w:rPr>
        <w:t>a number of</w:t>
      </w:r>
      <w:proofErr w:type="gramEnd"/>
      <w:r w:rsidRPr="00EF6ED2">
        <w:rPr>
          <w:sz w:val="12"/>
        </w:rPr>
        <w:t xml:space="preserve"> points are worth noting here as they help to highlight the possibilities and limits of this move. First, despite all the attention paid to the </w:t>
      </w:r>
      <w:proofErr w:type="spellStart"/>
      <w:r w:rsidRPr="00EF6ED2">
        <w:rPr>
          <w:sz w:val="12"/>
        </w:rPr>
        <w:t>privatisation</w:t>
      </w:r>
      <w:proofErr w:type="spellEnd"/>
      <w:r w:rsidRPr="00EF6ED2">
        <w:rPr>
          <w:sz w:val="12"/>
        </w:rPr>
        <w:t xml:space="preserve"> of space travel promoted by space entrepreneurs of the likes of Elon Musk (SpaceX), Jeff Bezos (Blue Origin), and Richard Branson (Virgin Galactic), the </w:t>
      </w:r>
      <w:proofErr w:type="spellStart"/>
      <w:r w:rsidRPr="00EF6ED2">
        <w:rPr>
          <w:sz w:val="12"/>
        </w:rPr>
        <w:t>privatisation</w:t>
      </w:r>
      <w:proofErr w:type="spellEnd"/>
      <w:r w:rsidRPr="00EF6ED2">
        <w:rPr>
          <w:sz w:val="12"/>
        </w:rPr>
        <w:t xml:space="preserve"> of space should not be overstated. Not only does the degree of </w:t>
      </w:r>
      <w:proofErr w:type="spellStart"/>
      <w:r w:rsidRPr="00EF6ED2">
        <w:rPr>
          <w:sz w:val="12"/>
        </w:rPr>
        <w:t>privatisation</w:t>
      </w:r>
      <w:proofErr w:type="spellEnd"/>
      <w:r w:rsidRPr="00EF6ED2">
        <w:rPr>
          <w:sz w:val="12"/>
        </w:rPr>
        <w:t xml:space="preserve"> vary across space services and products (</w:t>
      </w:r>
      <w:proofErr w:type="spellStart"/>
      <w:r w:rsidRPr="00EF6ED2">
        <w:rPr>
          <w:sz w:val="12"/>
        </w:rPr>
        <w:t>Moltz</w:t>
      </w:r>
      <w:proofErr w:type="spellEnd"/>
      <w:r w:rsidRPr="00EF6ED2">
        <w:rPr>
          <w:sz w:val="12"/>
        </w:rPr>
        <w:t xml:space="preserve">, 2014: 102-12), but governments also remain central actors in the space industry as key sources of initial investment and as customers for several space products and services (Brennan and </w:t>
      </w:r>
      <w:proofErr w:type="spellStart"/>
      <w:r w:rsidRPr="00EF6ED2">
        <w:rPr>
          <w:sz w:val="12"/>
        </w:rPr>
        <w:t>Vecchi</w:t>
      </w:r>
      <w:proofErr w:type="spellEnd"/>
      <w:r w:rsidRPr="00EF6ED2">
        <w:rPr>
          <w:sz w:val="12"/>
        </w:rPr>
        <w:t xml:space="preserve">, 2011: 18, OECD, 2014: 17). Second, while </w:t>
      </w:r>
      <w:proofErr w:type="gramStart"/>
      <w:r w:rsidRPr="00EF6ED2">
        <w:rPr>
          <w:sz w:val="12"/>
        </w:rPr>
        <w:t>it is clear that the</w:t>
      </w:r>
      <w:proofErr w:type="gramEnd"/>
      <w:r w:rsidRPr="00EF6ED2">
        <w:rPr>
          <w:sz w:val="12"/>
        </w:rPr>
        <w:t xml:space="preserv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 xml:space="preserve">dialectics between </w:t>
      </w:r>
      <w:r w:rsidRPr="00EC2AE9">
        <w:rPr>
          <w:rStyle w:val="StyleUnderline"/>
          <w:highlight w:val="green"/>
        </w:rPr>
        <w:lastRenderedPageBreak/>
        <w:t>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EF6ED2">
        <w:rPr>
          <w:sz w:val="12"/>
        </w:rPr>
        <w:t>catalyse</w:t>
      </w:r>
      <w:proofErr w:type="spellEnd"/>
      <w:r w:rsidRPr="00EF6ED2">
        <w:rPr>
          <w:sz w:val="12"/>
        </w:rPr>
        <w:t xml:space="preserv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w:t>
      </w:r>
      <w:proofErr w:type="spellStart"/>
      <w:r w:rsidRPr="00EF6ED2">
        <w:rPr>
          <w:sz w:val="12"/>
        </w:rPr>
        <w:t>globalising</w:t>
      </w:r>
      <w:proofErr w:type="spellEnd"/>
      <w:r w:rsidRPr="00EF6ED2">
        <w:rPr>
          <w:sz w:val="12"/>
        </w:rPr>
        <w:t xml:space="preserve">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space 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w:t>
      </w:r>
      <w:proofErr w:type="gramStart"/>
      <w:r w:rsidRPr="00EF6ED2">
        <w:rPr>
          <w:sz w:val="12"/>
        </w:rPr>
        <w:t>In light of</w:t>
      </w:r>
      <w:proofErr w:type="gramEnd"/>
      <w:r w:rsidRPr="00EF6ED2">
        <w:rPr>
          <w:sz w:val="12"/>
        </w:rPr>
        <w:t xml:space="preserve">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 xml:space="preserve">especially with regards to space </w:t>
      </w:r>
      <w:proofErr w:type="spellStart"/>
      <w:r w:rsidRPr="00EC2AE9">
        <w:rPr>
          <w:rStyle w:val="Emphasis"/>
          <w:highlight w:val="green"/>
        </w:rPr>
        <w:t>programmes</w:t>
      </w:r>
      <w:proofErr w:type="spellEnd"/>
      <w:r w:rsidRPr="00EC2AE9">
        <w:rPr>
          <w:rStyle w:val="Emphasis"/>
          <w:highlight w:val="green"/>
        </w:rPr>
        <w:t xml:space="preserve">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727917">
        <w:rPr>
          <w:rStyle w:val="Emphasis"/>
          <w:highlight w:val="green"/>
        </w:rPr>
        <w:t>efforts</w:t>
      </w:r>
      <w:r w:rsidRPr="00727917">
        <w:rPr>
          <w:rStyle w:val="Emphasis"/>
        </w:rPr>
        <w:t xml:space="preserve"> to find ways </w:t>
      </w:r>
      <w:r w:rsidRPr="00727917">
        <w:rPr>
          <w:rStyle w:val="Emphasis"/>
          <w:highlight w:val="green"/>
        </w:rPr>
        <w:t>to mitigate space debris as well as</w:t>
      </w:r>
      <w:r w:rsidRPr="00727917">
        <w:rPr>
          <w:rStyle w:val="Emphasis"/>
        </w:rPr>
        <w:t xml:space="preserve"> to </w:t>
      </w:r>
      <w:r w:rsidRPr="00727917">
        <w:rPr>
          <w:rStyle w:val="Emphasis"/>
          <w:highlight w:val="green"/>
        </w:rPr>
        <w:t>create a normative framework</w:t>
      </w:r>
      <w:r w:rsidRPr="00727917">
        <w:rPr>
          <w:rStyle w:val="Emphasis"/>
        </w:rPr>
        <w:t xml:space="preserve"> for the sustainability of space </w:t>
      </w:r>
      <w:r w:rsidRPr="00727917">
        <w:rPr>
          <w:rStyle w:val="Emphasis"/>
          <w:highlight w:val="green"/>
        </w:rPr>
        <w:t>are illustrative of how</w:t>
      </w:r>
      <w:r w:rsidRPr="00727917">
        <w:rPr>
          <w:rStyle w:val="Emphasis"/>
        </w:rPr>
        <w:t xml:space="preserve"> environmental </w:t>
      </w:r>
      <w:r w:rsidRPr="00727917">
        <w:rPr>
          <w:rStyle w:val="Emphasis"/>
          <w:highlight w:val="green"/>
        </w:rPr>
        <w:t>stewardship is</w:t>
      </w:r>
      <w:r w:rsidRPr="00727917">
        <w:rPr>
          <w:rStyle w:val="Emphasis"/>
        </w:rPr>
        <w:t xml:space="preserve"> gradually </w:t>
      </w:r>
      <w:r w:rsidRPr="00727917">
        <w:rPr>
          <w:rStyle w:val="Emphasis"/>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EF6ED2">
        <w:rPr>
          <w:sz w:val="12"/>
        </w:rPr>
        <w:t>Dickow</w:t>
      </w:r>
      <w:proofErr w:type="spellEnd"/>
      <w:r w:rsidRPr="00EF6ED2">
        <w:rPr>
          <w:sz w:val="12"/>
        </w:rPr>
        <w:t xml:space="preserve">,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 xml:space="preserve">actors that </w:t>
      </w:r>
      <w:proofErr w:type="spellStart"/>
      <w:r w:rsidRPr="00EC2AE9">
        <w:rPr>
          <w:rStyle w:val="StyleUnderline"/>
          <w:highlight w:val="green"/>
        </w:rPr>
        <w:t>emphasise</w:t>
      </w:r>
      <w:proofErr w:type="spellEnd"/>
      <w:r w:rsidRPr="002E020A">
        <w:rPr>
          <w:rStyle w:val="StyleUnderline"/>
        </w:rPr>
        <w:t xml:space="preserve"> the importance of the </w:t>
      </w:r>
      <w:r w:rsidRPr="00EC2AE9">
        <w:rPr>
          <w:rStyle w:val="StyleUnderline"/>
          <w:highlight w:val="green"/>
        </w:rPr>
        <w:t xml:space="preserve">sustainable </w:t>
      </w:r>
      <w:proofErr w:type="spellStart"/>
      <w:r w:rsidRPr="00EC2AE9">
        <w:rPr>
          <w:rStyle w:val="StyleUnderline"/>
          <w:highlight w:val="green"/>
        </w:rPr>
        <w:t>utilisation</w:t>
      </w:r>
      <w:proofErr w:type="spellEnd"/>
      <w:r w:rsidRPr="00EC2AE9">
        <w:rPr>
          <w:rStyle w:val="StyleUnderline"/>
          <w:highlight w:val="green"/>
        </w:rPr>
        <w:t xml:space="preserve">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w:t>
      </w:r>
      <w:proofErr w:type="gramStart"/>
      <w:r w:rsidRPr="00EF6ED2">
        <w:rPr>
          <w:sz w:val="12"/>
        </w:rPr>
        <w:t>it is clear that there</w:t>
      </w:r>
      <w:proofErr w:type="gramEnd"/>
      <w:r w:rsidRPr="00EF6ED2">
        <w:rPr>
          <w:sz w:val="12"/>
        </w:rPr>
        <w:t xml:space="preserv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 xml:space="preserve">it is possible to </w:t>
      </w:r>
      <w:proofErr w:type="spellStart"/>
      <w:r w:rsidRPr="00EC2AE9">
        <w:rPr>
          <w:rStyle w:val="StyleUnderline"/>
          <w:highlight w:val="green"/>
        </w:rPr>
        <w:t>conceptualise</w:t>
      </w:r>
      <w:proofErr w:type="spellEnd"/>
      <w:r w:rsidRPr="00EC2AE9">
        <w:rPr>
          <w:rStyle w:val="StyleUnderline"/>
          <w:highlight w:val="green"/>
        </w:rPr>
        <w:t xml:space="preserv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xml:space="preserve">.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EF6ED2">
        <w:rPr>
          <w:sz w:val="12"/>
        </w:rPr>
        <w:t>behaviour</w:t>
      </w:r>
      <w:proofErr w:type="spellEnd"/>
      <w:r w:rsidRPr="00EF6ED2">
        <w:rPr>
          <w:sz w:val="12"/>
        </w:rPr>
        <w:t xml:space="preserve"> of the space-faring states.</w:t>
      </w:r>
    </w:p>
    <w:p w14:paraId="4730BAD6" w14:textId="77777777" w:rsidR="00A06746" w:rsidRPr="00DE6251" w:rsidRDefault="00A06746" w:rsidP="00A06746">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337C7F49" w14:textId="77777777" w:rsidR="00A06746" w:rsidRDefault="00A06746" w:rsidP="00A06746">
      <w:pPr>
        <w:rPr>
          <w:rStyle w:val="Style13ptBold"/>
          <w:b w:val="0"/>
          <w:bCs/>
          <w:sz w:val="16"/>
          <w:szCs w:val="12"/>
        </w:rPr>
      </w:pPr>
      <w:r>
        <w:rPr>
          <w:rStyle w:val="Style13ptBold"/>
        </w:rPr>
        <w:t>Grande 18</w:t>
      </w:r>
      <w:r>
        <w:rPr>
          <w:rStyle w:val="Style13ptBold"/>
          <w:sz w:val="16"/>
          <w:szCs w:val="12"/>
        </w:rPr>
        <w:t xml:space="preserve"> (Sandy Grande; 2018; Routledge Publishing; </w:t>
      </w:r>
      <w:r>
        <w:rPr>
          <w:rStyle w:val="Style13ptBold"/>
          <w:i/>
          <w:iCs/>
          <w:sz w:val="16"/>
          <w:szCs w:val="12"/>
        </w:rPr>
        <w:t>“Refusing the University,”</w:t>
      </w:r>
      <w:r>
        <w:rPr>
          <w:rStyle w:val="Style13ptBold"/>
          <w:sz w:val="16"/>
          <w:szCs w:val="12"/>
        </w:rPr>
        <w:t xml:space="preserve"> a chapter in the series of essays </w:t>
      </w:r>
      <w:r>
        <w:rPr>
          <w:rStyle w:val="Style13ptBold"/>
          <w:i/>
          <w:iCs/>
          <w:sz w:val="16"/>
          <w:szCs w:val="12"/>
        </w:rPr>
        <w:t>“</w:t>
      </w:r>
      <w:r w:rsidRPr="00F4318C">
        <w:rPr>
          <w:rStyle w:val="Style13ptBold"/>
          <w:i/>
          <w:iCs/>
          <w:sz w:val="16"/>
          <w:szCs w:val="12"/>
        </w:rPr>
        <w:t xml:space="preserve">Toward What </w:t>
      </w:r>
      <w:proofErr w:type="gramStart"/>
      <w:r w:rsidRPr="00F4318C">
        <w:rPr>
          <w:rStyle w:val="Style13ptBold"/>
          <w:i/>
          <w:iCs/>
          <w:sz w:val="16"/>
          <w:szCs w:val="12"/>
        </w:rPr>
        <w:t>Justice?:</w:t>
      </w:r>
      <w:proofErr w:type="gramEnd"/>
      <w:r w:rsidRPr="00F4318C">
        <w:rPr>
          <w:rStyle w:val="Style13ptBold"/>
          <w:i/>
          <w:iCs/>
          <w:sz w:val="16"/>
          <w:szCs w:val="12"/>
        </w:rPr>
        <w:t xml:space="preserve"> Describing Diverse Dreams of Justice in Education</w:t>
      </w:r>
      <w:r>
        <w:rPr>
          <w:rStyle w:val="Style13ptBold"/>
          <w:i/>
          <w:iCs/>
          <w:sz w:val="16"/>
          <w:szCs w:val="12"/>
        </w:rPr>
        <w:t>”</w:t>
      </w:r>
      <w:r>
        <w:rPr>
          <w:rStyle w:val="Style13ptBold"/>
          <w:sz w:val="16"/>
          <w:szCs w:val="12"/>
        </w:rPr>
        <w:t>; accessed 12/22/21; ask me for the pdf; S</w:t>
      </w:r>
      <w:r w:rsidRPr="005219EC">
        <w:rPr>
          <w:rStyle w:val="Style13ptBold"/>
          <w:sz w:val="16"/>
          <w:szCs w:val="12"/>
        </w:rPr>
        <w:t xml:space="preserve">andy Grande is </w:t>
      </w:r>
      <w:r w:rsidRPr="005219EC">
        <w:rPr>
          <w:rStyle w:val="Style13ptBold"/>
          <w:sz w:val="16"/>
          <w:szCs w:val="12"/>
        </w:rPr>
        <w:lastRenderedPageBreak/>
        <w:t>associate professor and Chair of the Education Department at Connecticut College. Her research interfaces critical Indigenous theories with the concerns of education</w:t>
      </w:r>
      <w:r>
        <w:rPr>
          <w:rStyle w:val="Style13ptBold"/>
          <w:sz w:val="16"/>
          <w:szCs w:val="12"/>
        </w:rPr>
        <w:t>; 58-62) HB</w:t>
      </w:r>
    </w:p>
    <w:p w14:paraId="4A2BF3E1" w14:textId="77777777" w:rsidR="00A06746" w:rsidRPr="00DE6251" w:rsidRDefault="00A06746" w:rsidP="00A06746">
      <w:pPr>
        <w:rPr>
          <w:rStyle w:val="Style13ptBold"/>
          <w:b w:val="0"/>
          <w:bCs/>
          <w:sz w:val="8"/>
          <w:szCs w:val="18"/>
        </w:rPr>
      </w:pPr>
      <w:proofErr w:type="gramStart"/>
      <w:r w:rsidRPr="00DE6251">
        <w:rPr>
          <w:rStyle w:val="Style13ptBold"/>
          <w:sz w:val="8"/>
          <w:szCs w:val="18"/>
        </w:rPr>
        <w:t>Taking into account</w:t>
      </w:r>
      <w:proofErr w:type="gramEnd"/>
      <w:r w:rsidRPr="00DE6251">
        <w:rPr>
          <w:rStyle w:val="Style13ptBold"/>
          <w:sz w:val="8"/>
          <w:szCs w:val="18"/>
        </w:rPr>
        <w:t xml:space="preserve">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2007, p. 456)</w:t>
      </w:r>
      <w:r w:rsidRPr="00DE6251">
        <w:rPr>
          <w:sz w:val="8"/>
          <w:szCs w:val="32"/>
        </w:rPr>
        <w:t xml:space="preserve"> </w:t>
      </w:r>
      <w:r w:rsidRPr="00DE6251">
        <w:rPr>
          <w:rStyle w:val="Style13ptBold"/>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sz w:val="8"/>
          <w:szCs w:val="18"/>
        </w:rPr>
        <w:t xml:space="preserve">” (Simpson, 2007, p. 73). </w:t>
      </w:r>
      <w:proofErr w:type="spellStart"/>
      <w:r w:rsidRPr="00DE6251">
        <w:rPr>
          <w:rStyle w:val="Style13ptBold"/>
          <w:sz w:val="8"/>
          <w:szCs w:val="18"/>
        </w:rPr>
        <w:t>Mignolo</w:t>
      </w:r>
      <w:proofErr w:type="spellEnd"/>
      <w:r w:rsidRPr="00DE6251">
        <w:rPr>
          <w:rStyle w:val="Style13ptBold"/>
          <w:sz w:val="8"/>
          <w:szCs w:val="18"/>
        </w:rPr>
        <w:t xml:space="preserve">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sz w:val="8"/>
          <w:szCs w:val="18"/>
        </w:rPr>
        <w:t>. Gómez-</w:t>
      </w:r>
      <w:proofErr w:type="spellStart"/>
      <w:r w:rsidRPr="00DE6251">
        <w:rPr>
          <w:rStyle w:val="Style13ptBold"/>
          <w:sz w:val="8"/>
          <w:szCs w:val="18"/>
        </w:rPr>
        <w:t>Barris</w:t>
      </w:r>
      <w:proofErr w:type="spellEnd"/>
      <w:r w:rsidRPr="00DE6251">
        <w:rPr>
          <w:rStyle w:val="Style13ptBold"/>
          <w:sz w:val="8"/>
          <w:szCs w:val="18"/>
        </w:rPr>
        <w:t xml:space="preserve"> (2012) theorizes the </w:t>
      </w:r>
      <w:proofErr w:type="spellStart"/>
      <w:r w:rsidRPr="00DE6251">
        <w:rPr>
          <w:rStyle w:val="Style13ptBold"/>
          <w:sz w:val="8"/>
          <w:szCs w:val="18"/>
        </w:rPr>
        <w:t>Mapuche</w:t>
      </w:r>
      <w:proofErr w:type="spellEnd"/>
      <w:r w:rsidRPr="00DE6251">
        <w:rPr>
          <w:rStyle w:val="Style13ptBold"/>
          <w:sz w:val="8"/>
          <w:szCs w:val="18"/>
        </w:rPr>
        <w:t xml:space="preserv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xml:space="preserve">,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xml:space="preserve">, both method and politics, and thus must necessarily straddle </w:t>
      </w:r>
      <w:proofErr w:type="gramStart"/>
      <w:r w:rsidRPr="00DE6251">
        <w:rPr>
          <w:rStyle w:val="StyleUnderline"/>
        </w:rPr>
        <w:t>the both</w:t>
      </w:r>
      <w:proofErr w:type="gramEnd"/>
      <w:r w:rsidRPr="00DE6251">
        <w:rPr>
          <w:rStyle w:val="StyleUnderline"/>
        </w:rPr>
        <w:t>/and (as opposed to either/or) coordinates of revolutionary change</w:t>
      </w:r>
      <w:r w:rsidRPr="00DE6251">
        <w:rPr>
          <w:rStyle w:val="Style13ptBold"/>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sz w:val="8"/>
          <w:szCs w:val="18"/>
        </w:rPr>
        <w:t xml:space="preserve"> a network of sovereign, </w:t>
      </w:r>
      <w:r w:rsidRPr="00DE6251">
        <w:rPr>
          <w:rStyle w:val="StyleUnderline"/>
        </w:rPr>
        <w:t>safe houses outside the university</w:t>
      </w:r>
      <w:r w:rsidRPr="00DE6251">
        <w:rPr>
          <w:rStyle w:val="Style13ptBold"/>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w:t>
      </w:r>
      <w:proofErr w:type="spellStart"/>
      <w:r w:rsidRPr="00DE6251">
        <w:rPr>
          <w:rStyle w:val="Style13ptBold"/>
          <w:sz w:val="8"/>
          <w:szCs w:val="18"/>
        </w:rPr>
        <w:t>undercommons</w:t>
      </w:r>
      <w:proofErr w:type="spellEnd"/>
      <w:r w:rsidRPr="00DE6251">
        <w:rPr>
          <w:rStyle w:val="Style13ptBold"/>
          <w:sz w:val="8"/>
          <w:szCs w:val="18"/>
        </w:rPr>
        <w:t xml:space="preserve"> as a space of possibility: a fugitive space wherein the pursuit of knowledge is not perceived as a path toward upward mobility and material wealth but rather as a means toward eradicating oppression in </w:t>
      </w:r>
      <w:proofErr w:type="gramStart"/>
      <w:r w:rsidRPr="00DE6251">
        <w:rPr>
          <w:rStyle w:val="Style13ptBold"/>
          <w:sz w:val="8"/>
          <w:szCs w:val="18"/>
        </w:rPr>
        <w:t>all of</w:t>
      </w:r>
      <w:proofErr w:type="gramEnd"/>
      <w:r w:rsidRPr="00DE6251">
        <w:rPr>
          <w:rStyle w:val="Style13ptBold"/>
          <w:sz w:val="8"/>
          <w:szCs w:val="18"/>
        </w:rPr>
        <w:t xml:space="preserve"> its forms (</w:t>
      </w:r>
      <w:proofErr w:type="spellStart"/>
      <w:r w:rsidRPr="00DE6251">
        <w:rPr>
          <w:rStyle w:val="Style13ptBold"/>
          <w:sz w:val="8"/>
          <w:szCs w:val="18"/>
        </w:rPr>
        <w:t>Undercommoning</w:t>
      </w:r>
      <w:proofErr w:type="spellEnd"/>
      <w:r w:rsidRPr="00DE6251">
        <w:rPr>
          <w:rStyle w:val="Style13ptBold"/>
          <w:sz w:val="8"/>
          <w:szCs w:val="18"/>
        </w:rPr>
        <w:t xml:space="preserve"> Collective). </w:t>
      </w:r>
      <w:r w:rsidRPr="00DE6251">
        <w:rPr>
          <w:rStyle w:val="StyleUnderline"/>
        </w:rPr>
        <w:t xml:space="preserve">The </w:t>
      </w:r>
      <w:proofErr w:type="gramStart"/>
      <w:r w:rsidRPr="00DE6251">
        <w:rPr>
          <w:rStyle w:val="StyleUnderline"/>
        </w:rPr>
        <w:t>ultimate goal</w:t>
      </w:r>
      <w:proofErr w:type="gramEnd"/>
      <w:r w:rsidRPr="00DE6251">
        <w:rPr>
          <w:rStyle w:val="Style13ptBold"/>
          <w:sz w:val="8"/>
          <w:szCs w:val="18"/>
        </w:rPr>
        <w:t xml:space="preserve">, according to Kelley (2016), </w:t>
      </w:r>
      <w:r w:rsidRPr="00DE6251">
        <w:rPr>
          <w:rStyle w:val="StyleUnderline"/>
        </w:rPr>
        <w:t>is to create in the present a future that overthrows the logic of neoliberalism</w:t>
      </w:r>
      <w:r w:rsidRPr="00DE6251">
        <w:rPr>
          <w:rStyle w:val="Style13ptBold"/>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 xml:space="preserve">The </w:t>
      </w:r>
      <w:proofErr w:type="gramStart"/>
      <w:r w:rsidRPr="00FE5051">
        <w:rPr>
          <w:rStyle w:val="StyleUnderline"/>
          <w:highlight w:val="green"/>
        </w:rPr>
        <w:t>ultimate goal</w:t>
      </w:r>
      <w:proofErr w:type="gramEnd"/>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w:t>
      </w:r>
      <w:proofErr w:type="spellStart"/>
      <w:r w:rsidRPr="00DE6251">
        <w:rPr>
          <w:rStyle w:val="Style13ptBold"/>
          <w:sz w:val="8"/>
          <w:szCs w:val="18"/>
        </w:rPr>
        <w:t>promote</w:t>
      </w:r>
      <w:proofErr w:type="spellEnd"/>
      <w:r w:rsidRPr="00DE6251">
        <w:rPr>
          <w:rStyle w:val="Style13ptBold"/>
          <w:sz w:val="8"/>
          <w:szCs w:val="18"/>
        </w:rPr>
        <w:t xml:space="preserve">, to brand one’s work and body. This includes all the personal webpages, incessant Facebook updates, and Twitter feeds featuring our latest accomplishments, </w:t>
      </w:r>
      <w:r w:rsidRPr="00DE6251">
        <w:rPr>
          <w:rStyle w:val="Style13ptBold"/>
          <w:sz w:val="8"/>
          <w:szCs w:val="18"/>
        </w:rPr>
        <w:lastRenderedPageBreak/>
        <w:t xml:space="preserve">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w:t>
      </w:r>
      <w:proofErr w:type="spellStart"/>
      <w:r w:rsidRPr="00DE6251">
        <w:rPr>
          <w:rStyle w:val="Style13ptBold"/>
          <w:sz w:val="8"/>
          <w:szCs w:val="18"/>
        </w:rPr>
        <w:t>productivist</w:t>
      </w:r>
      <w:proofErr w:type="spellEnd"/>
      <w:r w:rsidRPr="00DE6251">
        <w:rPr>
          <w:rStyle w:val="Style13ptBold"/>
          <w:sz w:val="8"/>
          <w:szCs w:val="18"/>
        </w:rPr>
        <w:t xml:space="preserve"> logics of accumulation. This is what love as refusal looks like. </w:t>
      </w:r>
      <w:r w:rsidRPr="00DE6251">
        <w:rPr>
          <w:rStyle w:val="StyleUnderline"/>
        </w:rPr>
        <w:t xml:space="preserve">It is the un-demand, the un-desire to be either of or in the university. It is the radical assertion to be </w:t>
      </w:r>
      <w:proofErr w:type="gramStart"/>
      <w:r w:rsidRPr="00DE6251">
        <w:rPr>
          <w:rStyle w:val="StyleUnderline"/>
        </w:rPr>
        <w:t>on:</w:t>
      </w:r>
      <w:proofErr w:type="gramEnd"/>
      <w:r w:rsidRPr="00DE6251">
        <w:rPr>
          <w:rStyle w:val="StyleUnderline"/>
        </w:rPr>
        <w:t xml:space="preserve"> land.</w:t>
      </w:r>
      <w:r w:rsidRPr="00DE6251">
        <w:rPr>
          <w:rStyle w:val="Style13ptBold"/>
          <w:sz w:val="8"/>
          <w:szCs w:val="18"/>
        </w:rPr>
        <w:t xml:space="preserve"> Decolonial love is land.</w:t>
      </w:r>
    </w:p>
    <w:p w14:paraId="1337C8D8" w14:textId="77777777" w:rsidR="00A06746" w:rsidRDefault="00A06746" w:rsidP="00A06746"/>
    <w:p w14:paraId="5E20D298" w14:textId="77777777" w:rsidR="00A06746" w:rsidRPr="005F579F" w:rsidRDefault="00A06746" w:rsidP="00A06746">
      <w:pPr>
        <w:pStyle w:val="Heading4"/>
      </w:pPr>
      <w:r>
        <w:t xml:space="preserve">The role of the ballot should be to center indigenous scholarship – any project of research should begin and end with placing the indigenous demands and resistance at </w:t>
      </w:r>
      <w:proofErr w:type="spellStart"/>
      <w:proofErr w:type="gramStart"/>
      <w:r>
        <w:t>it’s</w:t>
      </w:r>
      <w:proofErr w:type="spellEnd"/>
      <w:proofErr w:type="gramEnd"/>
      <w:r>
        <w:t xml:space="preserve"> forefront. Our role as settlers specifically obligates us to center our politics in the context of ensuring accountability</w:t>
      </w:r>
    </w:p>
    <w:p w14:paraId="2C3C000A" w14:textId="77777777" w:rsidR="00A06746" w:rsidRDefault="00A06746" w:rsidP="00A06746">
      <w:pPr>
        <w:rPr>
          <w:rStyle w:val="Style13ptBold"/>
          <w:b w:val="0"/>
          <w:bCs/>
          <w:sz w:val="16"/>
          <w:szCs w:val="12"/>
        </w:rPr>
      </w:pPr>
      <w:r>
        <w:rPr>
          <w:rStyle w:val="Style13ptBold"/>
        </w:rPr>
        <w:t>Carlson 16</w:t>
      </w:r>
      <w:r>
        <w:rPr>
          <w:rStyle w:val="Style13ptBold"/>
          <w:sz w:val="16"/>
          <w:szCs w:val="12"/>
        </w:rPr>
        <w:t xml:space="preserve"> (Elizabeth Carlson; 10/21/16; Settler Colonial Studies; </w:t>
      </w:r>
      <w:r>
        <w:rPr>
          <w:rStyle w:val="Style13ptBold"/>
          <w:i/>
          <w:iCs/>
          <w:sz w:val="16"/>
          <w:szCs w:val="12"/>
        </w:rPr>
        <w:t>“</w:t>
      </w:r>
      <w:r w:rsidRPr="0085545E">
        <w:rPr>
          <w:rStyle w:val="Style13ptBold"/>
          <w:i/>
          <w:iCs/>
          <w:sz w:val="16"/>
          <w:szCs w:val="12"/>
        </w:rPr>
        <w:t>Anti-colonial methodologies and practices for settler colonial</w:t>
      </w:r>
      <w:r>
        <w:rPr>
          <w:rStyle w:val="Style13ptBold"/>
          <w:i/>
          <w:iCs/>
          <w:sz w:val="16"/>
          <w:szCs w:val="12"/>
        </w:rPr>
        <w:t xml:space="preserve"> </w:t>
      </w:r>
      <w:r w:rsidRPr="0085545E">
        <w:rPr>
          <w:rStyle w:val="Style13ptBold"/>
          <w:i/>
          <w:iCs/>
          <w:sz w:val="16"/>
          <w:szCs w:val="12"/>
        </w:rPr>
        <w:t>studi</w:t>
      </w:r>
      <w:r>
        <w:rPr>
          <w:rStyle w:val="Style13ptBold"/>
          <w:i/>
          <w:iCs/>
          <w:sz w:val="16"/>
          <w:szCs w:val="12"/>
        </w:rPr>
        <w:t>es”</w:t>
      </w:r>
      <w:r>
        <w:rPr>
          <w:rStyle w:val="Style13ptBold"/>
          <w:sz w:val="16"/>
          <w:szCs w:val="12"/>
        </w:rPr>
        <w:t>; accessed 12/28/21; ask me for the pdf; Elizabeth Carlson is an Assistant Professor at the School of Social Work at Laurentian University; pages 9-10) HB</w:t>
      </w:r>
    </w:p>
    <w:p w14:paraId="14DA4BEA" w14:textId="77777777" w:rsidR="00A06746" w:rsidRPr="009A47D9" w:rsidRDefault="00A06746" w:rsidP="00A06746">
      <w:pPr>
        <w:rPr>
          <w:rStyle w:val="Style13ptBold"/>
          <w:b w:val="0"/>
          <w:bCs/>
          <w:sz w:val="8"/>
          <w:szCs w:val="12"/>
        </w:rPr>
      </w:pPr>
      <w:r w:rsidRPr="009A47D9">
        <w:rPr>
          <w:rStyle w:val="Style13ptBold"/>
          <w:sz w:val="8"/>
          <w:szCs w:val="18"/>
        </w:rPr>
        <w:t xml:space="preserve">Relational and epistemic accountability to Indigenous peoples Arlo </w:t>
      </w:r>
      <w:proofErr w:type="spellStart"/>
      <w:r w:rsidRPr="009A47D9">
        <w:rPr>
          <w:rStyle w:val="Style13ptBold"/>
          <w:sz w:val="8"/>
          <w:szCs w:val="18"/>
        </w:rPr>
        <w:t>Kempf</w:t>
      </w:r>
      <w:proofErr w:type="spellEnd"/>
      <w:r w:rsidRPr="009A47D9">
        <w:rPr>
          <w:rStyle w:val="Style13ptBold"/>
          <w:sz w:val="8"/>
          <w:szCs w:val="18"/>
        </w:rPr>
        <w:t xml:space="preserve">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FA0B50">
        <w:rPr>
          <w:rStyle w:val="StyleUnderline"/>
          <w:highlight w:val="green"/>
        </w:rPr>
        <w:t>should be a cornerstone of settler colonial studies</w:t>
      </w:r>
      <w:r w:rsidRPr="009A47D9">
        <w:rPr>
          <w:rStyle w:val="Style13ptBold"/>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sz w:val="8"/>
          <w:szCs w:val="18"/>
        </w:rPr>
        <w:t xml:space="preserve"> There is much pressure to claim unique space, to establish a name for </w:t>
      </w:r>
      <w:proofErr w:type="gramStart"/>
      <w:r w:rsidRPr="009A47D9">
        <w:rPr>
          <w:rStyle w:val="Style13ptBold"/>
          <w:sz w:val="8"/>
          <w:szCs w:val="18"/>
        </w:rPr>
        <w:t>ourselves</w:t>
      </w:r>
      <w:proofErr w:type="gramEnd"/>
      <w:r w:rsidRPr="009A47D9">
        <w:rPr>
          <w:rStyle w:val="Style13ptBold"/>
          <w:sz w:val="8"/>
          <w:szCs w:val="18"/>
        </w:rPr>
        <w:t xml:space="preserve">,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sz w:val="8"/>
          <w:szCs w:val="18"/>
        </w:rPr>
        <w:t xml:space="preserve">. 44 As settler scholars, we can reposition our work relationally and contextually with humility and accountability. We can </w:t>
      </w:r>
      <w:proofErr w:type="spellStart"/>
      <w:r w:rsidRPr="009A47D9">
        <w:rPr>
          <w:rStyle w:val="Style13ptBold"/>
          <w:sz w:val="8"/>
          <w:szCs w:val="18"/>
        </w:rPr>
        <w:t>centre</w:t>
      </w:r>
      <w:proofErr w:type="spellEnd"/>
      <w:r w:rsidRPr="009A47D9">
        <w:rPr>
          <w:rStyle w:val="Style13ptBold"/>
          <w:sz w:val="8"/>
          <w:szCs w:val="18"/>
        </w:rPr>
        <w:t xml:space="preserv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sz w:val="8"/>
          <w:szCs w:val="18"/>
        </w:rPr>
        <w:t>. If our work has no foundation of Indigenous scholarship and mentorship, I believe our contributions to settler colonial studies are even more deeply problematic.</w:t>
      </w:r>
    </w:p>
    <w:p w14:paraId="159F000A" w14:textId="77777777" w:rsidR="00A06746" w:rsidRPr="00425713" w:rsidRDefault="00A06746" w:rsidP="00A06746"/>
    <w:p w14:paraId="07266877" w14:textId="712D333E" w:rsidR="00E42E4C" w:rsidRDefault="00620ED9" w:rsidP="00620ED9">
      <w:pPr>
        <w:pStyle w:val="Heading1"/>
      </w:pPr>
      <w:r>
        <w:lastRenderedPageBreak/>
        <w:t>Case</w:t>
      </w:r>
    </w:p>
    <w:p w14:paraId="3A888E11" w14:textId="77777777" w:rsidR="00620ED9" w:rsidRDefault="00620ED9" w:rsidP="00620ED9"/>
    <w:p w14:paraId="0808ADD7" w14:textId="77777777" w:rsidR="00620ED9" w:rsidRDefault="00620ED9" w:rsidP="00620ED9"/>
    <w:p w14:paraId="1EFAA66F" w14:textId="77777777" w:rsidR="00201FCB" w:rsidRDefault="00201FCB" w:rsidP="00201FCB">
      <w:pPr>
        <w:pStyle w:val="Heading3"/>
      </w:pPr>
      <w:r>
        <w:lastRenderedPageBreak/>
        <w:t>1NC --- AT --- Kessler</w:t>
      </w:r>
    </w:p>
    <w:p w14:paraId="10CFC539" w14:textId="77777777" w:rsidR="00201FCB" w:rsidRDefault="00201FCB" w:rsidP="00201FCB">
      <w:pPr>
        <w:pStyle w:val="Heading4"/>
      </w:pPr>
      <w:r>
        <w:t xml:space="preserve">Kessler is </w:t>
      </w:r>
      <w:r w:rsidRPr="00D30935">
        <w:rPr>
          <w:u w:val="single"/>
        </w:rPr>
        <w:t>so unlikely</w:t>
      </w:r>
      <w:r>
        <w:t>, we don’t even need to remove debris</w:t>
      </w:r>
    </w:p>
    <w:p w14:paraId="0DCDC778" w14:textId="77777777" w:rsidR="00201FCB" w:rsidRPr="000B0023" w:rsidRDefault="00201FCB" w:rsidP="00201FCB">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1" w:history="1">
        <w:r w:rsidRPr="000B0023">
          <w:rPr>
            <w:rStyle w:val="Hyperlink"/>
          </w:rPr>
          <w:t>https://www.usafa.edu/app/uploads/Space_and_Defense_2_3.pdf</w:t>
        </w:r>
      </w:hyperlink>
      <w:r w:rsidRPr="000B0023">
        <w:t>; GR]</w:t>
      </w:r>
    </w:p>
    <w:p w14:paraId="2A69FD11" w14:textId="77777777" w:rsidR="00201FCB" w:rsidRPr="00A242D3" w:rsidRDefault="00201FCB" w:rsidP="00201FCB">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D108A5">
        <w:rPr>
          <w:rStyle w:val="StyleUnderline"/>
          <w:highlight w:val="green"/>
        </w:rPr>
        <w:t>a</w:t>
      </w:r>
      <w:r w:rsidRPr="00D108A5">
        <w:rPr>
          <w:highlight w:val="green"/>
          <w:u w:val="single"/>
        </w:rPr>
        <w:t>n a</w:t>
      </w:r>
      <w:r w:rsidRPr="00D108A5">
        <w:rPr>
          <w:rStyle w:val="StyleUnderline"/>
          <w:highlight w:val="green"/>
        </w:rPr>
        <w:t>ccidental</w:t>
      </w:r>
      <w:r w:rsidRPr="001E2F6E">
        <w:rPr>
          <w:rStyle w:val="StyleUnderline"/>
        </w:rPr>
        <w:t xml:space="preserve"> </w:t>
      </w:r>
      <w:r w:rsidRPr="00A16B1D">
        <w:rPr>
          <w:rStyle w:val="Emphasis"/>
        </w:rPr>
        <w:t xml:space="preserve">space </w:t>
      </w:r>
      <w:r w:rsidRPr="00D108A5">
        <w:rPr>
          <w:rStyle w:val="Emphasis"/>
          <w:highlight w:val="green"/>
        </w:rPr>
        <w:t>collision</w:t>
      </w:r>
      <w:r w:rsidRPr="00A242D3">
        <w:rPr>
          <w:sz w:val="16"/>
        </w:rPr>
        <w:t xml:space="preserve"> endangers a crew aboard a large space station. But </w:t>
      </w:r>
      <w:proofErr w:type="spellStart"/>
      <w:r w:rsidRPr="00A242D3">
        <w:rPr>
          <w:sz w:val="16"/>
        </w:rPr>
        <w:t>Gossner</w:t>
      </w:r>
      <w:proofErr w:type="spellEnd"/>
      <w:r w:rsidRPr="00A242D3">
        <w:rPr>
          <w:sz w:val="16"/>
        </w:rPr>
        <w:t xml:space="preserve"> said </w:t>
      </w:r>
      <w:r w:rsidRPr="00A16B1D">
        <w:rPr>
          <w:rStyle w:val="StyleUnderline"/>
        </w:rPr>
        <w:t xml:space="preserve">that type </w:t>
      </w:r>
      <w:r w:rsidRPr="00D108A5">
        <w:rPr>
          <w:rStyle w:val="StyleUnderline"/>
          <w:highlight w:val="green"/>
        </w:rPr>
        <w:t xml:space="preserve">of </w:t>
      </w:r>
      <w:r w:rsidRPr="00A242D3">
        <w:rPr>
          <w:rStyle w:val="StyleUnderline"/>
        </w:rPr>
        <w:t>a</w:t>
      </w:r>
      <w:r w:rsidRPr="00A16B1D">
        <w:rPr>
          <w:rStyle w:val="StyleUnderline"/>
        </w:rPr>
        <w:t xml:space="preserve"> runaway </w:t>
      </w:r>
      <w:r w:rsidRPr="00D108A5">
        <w:rPr>
          <w:rStyle w:val="Emphasis"/>
          <w:highlight w:val="green"/>
        </w:rPr>
        <w:t>space-junk</w:t>
      </w:r>
      <w:r w:rsidRPr="00A242D3">
        <w:rPr>
          <w:rStyle w:val="Emphasis"/>
        </w:rPr>
        <w:t xml:space="preserve"> catastrophe</w:t>
      </w:r>
      <w:r w:rsidRPr="00A242D3">
        <w:rPr>
          <w:rStyle w:val="StyleUnderline"/>
        </w:rPr>
        <w:t xml:space="preserve"> </w:t>
      </w:r>
      <w:r w:rsidRPr="00D108A5">
        <w:rPr>
          <w:rStyle w:val="StyleUnderline"/>
          <w:highlight w:val="green"/>
        </w:rPr>
        <w:t xml:space="preserve">is </w:t>
      </w:r>
      <w:r w:rsidRPr="00D108A5">
        <w:rPr>
          <w:rStyle w:val="Emphasis"/>
          <w:highlight w:val="green"/>
        </w:rPr>
        <w:t>unlikely</w:t>
      </w:r>
      <w:r w:rsidRPr="00A242D3">
        <w:rPr>
          <w:sz w:val="16"/>
        </w:rPr>
        <w:t xml:space="preserve">. "Right </w:t>
      </w:r>
      <w:proofErr w:type="gramStart"/>
      <w:r w:rsidRPr="00A242D3">
        <w:rPr>
          <w:sz w:val="16"/>
        </w:rPr>
        <w:t>now</w:t>
      </w:r>
      <w:proofErr w:type="gramEnd"/>
      <w:r w:rsidRPr="00A242D3">
        <w:rPr>
          <w:sz w:val="16"/>
        </w:rPr>
        <w:t xml:space="preserve">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Our current plan is to manage the problem and not let it get that far</w:t>
      </w:r>
      <w:r w:rsidRPr="00A242D3">
        <w:rPr>
          <w:sz w:val="16"/>
        </w:rPr>
        <w:t xml:space="preserve">," </w:t>
      </w:r>
      <w:proofErr w:type="spellStart"/>
      <w:r w:rsidRPr="00A242D3">
        <w:rPr>
          <w:sz w:val="16"/>
        </w:rPr>
        <w:t>Gossner</w:t>
      </w:r>
      <w:proofErr w:type="spellEnd"/>
      <w:r w:rsidRPr="00A242D3">
        <w:rPr>
          <w:sz w:val="16"/>
        </w:rPr>
        <w:t xml:space="preserve"> said. "</w:t>
      </w:r>
      <w:r w:rsidRPr="00D108A5">
        <w:rPr>
          <w:rStyle w:val="StyleUnderline"/>
          <w:highlight w:val="green"/>
        </w:rPr>
        <w:t>I don't think</w:t>
      </w:r>
      <w:r w:rsidRPr="00A16B1D">
        <w:rPr>
          <w:rStyle w:val="StyleUnderline"/>
        </w:rPr>
        <w:t xml:space="preserve"> that </w:t>
      </w:r>
      <w:r w:rsidRPr="00D108A5">
        <w:rPr>
          <w:rStyle w:val="StyleUnderline"/>
          <w:highlight w:val="green"/>
        </w:rPr>
        <w:t>we</w:t>
      </w:r>
      <w:r w:rsidRPr="00A16B1D">
        <w:rPr>
          <w:rStyle w:val="StyleUnderline"/>
        </w:rPr>
        <w:t xml:space="preserve">'re even close to </w:t>
      </w:r>
      <w:r w:rsidRPr="00D108A5">
        <w:rPr>
          <w:rStyle w:val="StyleUnderline"/>
          <w:highlight w:val="green"/>
        </w:rPr>
        <w:t>need</w:t>
      </w:r>
      <w:r w:rsidRPr="00A16B1D">
        <w:rPr>
          <w:rStyle w:val="StyleUnderline"/>
        </w:rPr>
        <w:t xml:space="preserve">ing </w:t>
      </w:r>
      <w:r w:rsidRPr="00D108A5">
        <w:rPr>
          <w:rStyle w:val="StyleUnderline"/>
          <w:highlight w:val="green"/>
        </w:rPr>
        <w:t xml:space="preserve">to </w:t>
      </w:r>
      <w:r w:rsidRPr="00D108A5">
        <w:rPr>
          <w:rStyle w:val="Emphasis"/>
          <w:highlight w:val="green"/>
        </w:rPr>
        <w:t>actively remove</w:t>
      </w:r>
      <w:r w:rsidRPr="00D108A5">
        <w:rPr>
          <w:rStyle w:val="StyleUnderline"/>
          <w:highlight w:val="green"/>
        </w:rPr>
        <w:t xml:space="preserve"> stuff</w:t>
      </w:r>
      <w:r w:rsidRPr="00A242D3">
        <w:rPr>
          <w:sz w:val="16"/>
        </w:rPr>
        <w:t xml:space="preserve">. There's lots of research being done on that, and maybe </w:t>
      </w:r>
      <w:proofErr w:type="spellStart"/>
      <w:r w:rsidRPr="00A242D3">
        <w:rPr>
          <w:sz w:val="16"/>
        </w:rPr>
        <w:t>some day</w:t>
      </w:r>
      <w:proofErr w:type="spellEnd"/>
      <w:r w:rsidRPr="00A242D3">
        <w:rPr>
          <w:sz w:val="16"/>
        </w:rPr>
        <w:t xml:space="preserve">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D108A5">
        <w:rPr>
          <w:rStyle w:val="StyleUnderline"/>
          <w:highlight w:val="green"/>
        </w:rPr>
        <w:t xml:space="preserve">the </w:t>
      </w:r>
      <w:r w:rsidRPr="00D108A5">
        <w:rPr>
          <w:rStyle w:val="Emphasis"/>
          <w:highlight w:val="green"/>
        </w:rPr>
        <w:t>S</w:t>
      </w:r>
      <w:r w:rsidRPr="00A16B1D">
        <w:rPr>
          <w:rStyle w:val="StyleUnderline"/>
        </w:rPr>
        <w:t xml:space="preserve">pace </w:t>
      </w:r>
      <w:r w:rsidRPr="00D108A5">
        <w:rPr>
          <w:rStyle w:val="Emphasis"/>
          <w:highlight w:val="green"/>
        </w:rPr>
        <w:t>S</w:t>
      </w:r>
      <w:r w:rsidRPr="00A16B1D">
        <w:rPr>
          <w:rStyle w:val="StyleUnderline"/>
        </w:rPr>
        <w:t xml:space="preserve">urveillance </w:t>
      </w:r>
      <w:r w:rsidRPr="00D108A5">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D108A5">
        <w:rPr>
          <w:rStyle w:val="StyleUnderline"/>
          <w:highlight w:val="green"/>
        </w:rPr>
        <w:t xml:space="preserve">uses </w:t>
      </w:r>
      <w:r w:rsidRPr="00D108A5">
        <w:rPr>
          <w:rStyle w:val="Emphasis"/>
          <w:highlight w:val="green"/>
        </w:rPr>
        <w:t>30</w:t>
      </w:r>
      <w:r w:rsidRPr="00A242D3">
        <w:rPr>
          <w:rStyle w:val="StyleUnderline"/>
        </w:rPr>
        <w:t xml:space="preserve"> different </w:t>
      </w:r>
      <w:r w:rsidRPr="00D108A5">
        <w:rPr>
          <w:rStyle w:val="StyleUnderline"/>
          <w:highlight w:val="green"/>
        </w:rPr>
        <w:t xml:space="preserve">systems around the </w:t>
      </w:r>
      <w:r w:rsidRPr="00D108A5">
        <w:rPr>
          <w:rStyle w:val="Emphasis"/>
          <w:highlight w:val="green"/>
        </w:rPr>
        <w:t>world</w:t>
      </w:r>
      <w:r w:rsidRPr="00D108A5">
        <w:rPr>
          <w:rStyle w:val="StyleUnderline"/>
          <w:highlight w:val="green"/>
        </w:rPr>
        <w:t xml:space="preserve"> to </w:t>
      </w:r>
      <w:r w:rsidRPr="00D108A5">
        <w:rPr>
          <w:rStyle w:val="Emphasis"/>
          <w:highlight w:val="green"/>
        </w:rPr>
        <w:t>identify</w:t>
      </w:r>
      <w:r w:rsidRPr="00A242D3">
        <w:rPr>
          <w:sz w:val="16"/>
        </w:rPr>
        <w:t xml:space="preserve">, </w:t>
      </w:r>
      <w:r w:rsidRPr="00D108A5">
        <w:rPr>
          <w:rStyle w:val="Emphasis"/>
          <w:highlight w:val="green"/>
        </w:rPr>
        <w:t>track</w:t>
      </w:r>
      <w:r w:rsidRPr="00A242D3">
        <w:rPr>
          <w:sz w:val="16"/>
        </w:rPr>
        <w:t xml:space="preserve">, </w:t>
      </w:r>
      <w:r w:rsidRPr="00D108A5">
        <w:rPr>
          <w:rStyle w:val="StyleUnderline"/>
          <w:highlight w:val="green"/>
        </w:rPr>
        <w:t xml:space="preserve">and share </w:t>
      </w:r>
      <w:r w:rsidRPr="00D108A5">
        <w:rPr>
          <w:rStyle w:val="Emphasis"/>
          <w:highlight w:val="green"/>
        </w:rPr>
        <w:t>info</w:t>
      </w:r>
      <w:r w:rsidRPr="00A16B1D">
        <w:rPr>
          <w:rStyle w:val="StyleUnderline"/>
        </w:rPr>
        <w:t xml:space="preserve">rmation </w:t>
      </w:r>
      <w:r w:rsidRPr="00D108A5">
        <w:rPr>
          <w:rStyle w:val="StyleUnderline"/>
          <w:highlight w:val="green"/>
        </w:rPr>
        <w:t xml:space="preserve">about </w:t>
      </w:r>
      <w:r w:rsidRPr="00D108A5">
        <w:rPr>
          <w:rStyle w:val="Emphasis"/>
          <w:highlight w:val="green"/>
        </w:rPr>
        <w:t>objects</w:t>
      </w:r>
      <w:r w:rsidRPr="00A16B1D">
        <w:rPr>
          <w:rStyle w:val="StyleUnderline"/>
        </w:rPr>
        <w:t xml:space="preserve"> in space</w:t>
      </w:r>
      <w:r w:rsidRPr="00A242D3">
        <w:rPr>
          <w:sz w:val="16"/>
        </w:rPr>
        <w:t xml:space="preserve">. Many </w:t>
      </w:r>
      <w:r w:rsidRPr="00D108A5">
        <w:rPr>
          <w:rStyle w:val="StyleUnderline"/>
          <w:highlight w:val="green"/>
        </w:rPr>
        <w:t xml:space="preserve">objects are tracked </w:t>
      </w:r>
      <w:r w:rsidRPr="00D108A5">
        <w:rPr>
          <w:rStyle w:val="Emphasis"/>
          <w:highlight w:val="gree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called </w:t>
      </w:r>
      <w:proofErr w:type="spellStart"/>
      <w:r w:rsidRPr="00D108A5">
        <w:rPr>
          <w:rStyle w:val="Emphasis"/>
          <w:highlight w:val="green"/>
        </w:rPr>
        <w:t>Exoanalytic</w:t>
      </w:r>
      <w:proofErr w:type="spellEnd"/>
      <w:r w:rsidRPr="00A242D3">
        <w:rPr>
          <w:sz w:val="16"/>
        </w:rPr>
        <w:t xml:space="preserve">. It </w:t>
      </w:r>
      <w:r w:rsidRPr="00D108A5">
        <w:rPr>
          <w:rStyle w:val="StyleUnderline"/>
          <w:highlight w:val="green"/>
        </w:rPr>
        <w:t>uses</w:t>
      </w:r>
      <w:r w:rsidRPr="00A16B1D">
        <w:rPr>
          <w:rStyle w:val="StyleUnderline"/>
        </w:rPr>
        <w:t xml:space="preserve"> about </w:t>
      </w:r>
      <w:r w:rsidRPr="00D108A5">
        <w:rPr>
          <w:rStyle w:val="StyleUnderline"/>
          <w:highlight w:val="green"/>
        </w:rPr>
        <w:t>150</w:t>
      </w:r>
      <w:r w:rsidRPr="00A16B1D">
        <w:rPr>
          <w:rStyle w:val="StyleUnderline"/>
        </w:rPr>
        <w:t xml:space="preserve"> small </w:t>
      </w:r>
      <w:r w:rsidRPr="00D108A5">
        <w:rPr>
          <w:rStyle w:val="StyleUnderline"/>
          <w:highlight w:val="green"/>
        </w:rPr>
        <w:t>telescopes</w:t>
      </w:r>
      <w:r w:rsidRPr="00A242D3">
        <w:rPr>
          <w:sz w:val="16"/>
        </w:rPr>
        <w:t xml:space="preserve"> set up </w:t>
      </w:r>
      <w:r w:rsidRPr="00A16B1D">
        <w:rPr>
          <w:rStyle w:val="StyleUnderline"/>
        </w:rPr>
        <w:t xml:space="preserve">around the globe </w:t>
      </w:r>
      <w:r w:rsidRPr="00D108A5">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D108A5">
        <w:rPr>
          <w:rStyle w:val="Emphasis"/>
          <w:highlight w:val="green"/>
        </w:rPr>
        <w:t>report</w:t>
      </w:r>
      <w:r w:rsidRPr="00A16B1D">
        <w:rPr>
          <w:rStyle w:val="StyleUnderline"/>
        </w:rPr>
        <w:t xml:space="preserve"> space </w:t>
      </w:r>
      <w:r w:rsidRPr="00D108A5">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D108A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D108A5">
        <w:rPr>
          <w:rStyle w:val="StyleUnderline"/>
          <w:highlight w:val="green"/>
        </w:rPr>
        <w:t>get added to</w:t>
      </w:r>
      <w:r w:rsidRPr="00A16B1D">
        <w:rPr>
          <w:rStyle w:val="StyleUnderline"/>
        </w:rPr>
        <w:t xml:space="preserve"> a </w:t>
      </w:r>
      <w:r w:rsidRPr="00D108A5">
        <w:rPr>
          <w:rStyle w:val="Emphasis"/>
          <w:highlight w:val="green"/>
        </w:rPr>
        <w:t>catalog</w:t>
      </w:r>
      <w:r w:rsidRPr="00A16B1D">
        <w:rPr>
          <w:rStyle w:val="StyleUnderline"/>
        </w:rPr>
        <w:t xml:space="preserve"> of space debris </w:t>
      </w:r>
      <w:r w:rsidRPr="00D108A5">
        <w:rPr>
          <w:rStyle w:val="StyleUnderline"/>
          <w:highlight w:val="green"/>
        </w:rPr>
        <w:t xml:space="preserve">and </w:t>
      </w:r>
      <w:r w:rsidRPr="00D108A5">
        <w:rPr>
          <w:rStyle w:val="Emphasis"/>
          <w:highlight w:val="green"/>
        </w:rPr>
        <w:t>checked</w:t>
      </w:r>
      <w:r w:rsidRPr="00D108A5">
        <w:rPr>
          <w:rStyle w:val="StyleUnderline"/>
          <w:highlight w:val="green"/>
        </w:rPr>
        <w:t xml:space="preserve"> against</w:t>
      </w:r>
      <w:r w:rsidRPr="00A16B1D">
        <w:rPr>
          <w:rStyle w:val="StyleUnderline"/>
        </w:rPr>
        <w:t xml:space="preserve"> the orbits of </w:t>
      </w:r>
      <w:r w:rsidRPr="00D108A5">
        <w:rPr>
          <w:rStyle w:val="StyleUnderline"/>
          <w:highlight w:val="green"/>
        </w:rPr>
        <w:t>other</w:t>
      </w:r>
      <w:r w:rsidRPr="00A242D3">
        <w:rPr>
          <w:sz w:val="16"/>
        </w:rPr>
        <w:t xml:space="preserve"> known </w:t>
      </w:r>
      <w:r w:rsidRPr="00D108A5">
        <w:rPr>
          <w:rStyle w:val="StyleUnderline"/>
          <w:highlight w:val="green"/>
        </w:rPr>
        <w:t xml:space="preserve">bits of </w:t>
      </w:r>
      <w:r w:rsidRPr="00D108A5">
        <w:rPr>
          <w:rStyle w:val="Emphasis"/>
          <w:highlight w:val="green"/>
        </w:rPr>
        <w:t>space junk</w:t>
      </w:r>
      <w:r w:rsidRPr="00D108A5">
        <w:rPr>
          <w:rStyle w:val="StyleUnderline"/>
          <w:highlight w:val="green"/>
        </w:rPr>
        <w:t>. New</w:t>
      </w:r>
      <w:r w:rsidRPr="00A242D3">
        <w:rPr>
          <w:rStyle w:val="StyleUnderline"/>
        </w:rPr>
        <w:t xml:space="preserve"> orbits</w:t>
      </w:r>
      <w:r w:rsidRPr="00A16B1D">
        <w:rPr>
          <w:rStyle w:val="StyleUnderline"/>
        </w:rPr>
        <w:t xml:space="preserve"> are calculated with </w:t>
      </w:r>
      <w:r w:rsidRPr="00D108A5">
        <w:rPr>
          <w:rStyle w:val="Emphasis"/>
          <w:highlight w:val="green"/>
        </w:rPr>
        <w:t>supercomputers</w:t>
      </w:r>
      <w:r w:rsidRPr="00A16B1D">
        <w:rPr>
          <w:rStyle w:val="StyleUnderline"/>
        </w:rPr>
        <w:t xml:space="preserve"> to </w:t>
      </w:r>
      <w:r w:rsidRPr="00D108A5">
        <w:rPr>
          <w:rStyle w:val="StyleUnderline"/>
          <w:highlight w:val="green"/>
        </w:rPr>
        <w:t xml:space="preserve">see if there's a </w:t>
      </w:r>
      <w:r w:rsidRPr="00D108A5">
        <w:rPr>
          <w:rStyle w:val="Emphasis"/>
          <w:highlight w:val="green"/>
        </w:rPr>
        <w:t>chance</w:t>
      </w:r>
      <w:r w:rsidRPr="00D108A5">
        <w:rPr>
          <w:rStyle w:val="StyleUnderline"/>
          <w:highlight w:val="green"/>
        </w:rPr>
        <w:t xml:space="preserve"> of</w:t>
      </w:r>
      <w:r w:rsidRPr="00A242D3">
        <w:rPr>
          <w:rStyle w:val="StyleUnderline"/>
        </w:rPr>
        <w:t xml:space="preserve"> </w:t>
      </w:r>
      <w:r w:rsidRPr="00A242D3">
        <w:rPr>
          <w:rStyle w:val="Emphasis"/>
        </w:rPr>
        <w:t xml:space="preserve">any </w:t>
      </w:r>
      <w:r w:rsidRPr="00D108A5">
        <w:rPr>
          <w:rStyle w:val="Emphasis"/>
          <w:highlight w:val="green"/>
        </w:rPr>
        <w:t>collision</w:t>
      </w:r>
      <w:r w:rsidRPr="00A242D3">
        <w:rPr>
          <w:rStyle w:val="Emphasis"/>
        </w:rPr>
        <w:t>s</w:t>
      </w:r>
      <w:r w:rsidRPr="00A242D3">
        <w:rPr>
          <w:sz w:val="16"/>
        </w:rPr>
        <w:t xml:space="preserve">. Diana </w:t>
      </w:r>
      <w:proofErr w:type="spellStart"/>
      <w:r w:rsidRPr="00A242D3">
        <w:rPr>
          <w:sz w:val="16"/>
        </w:rPr>
        <w:t>McKissock</w:t>
      </w:r>
      <w:proofErr w:type="spellEnd"/>
      <w:r w:rsidRPr="00A242D3">
        <w:rPr>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D108A5">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D108A5">
        <w:rPr>
          <w:rStyle w:val="StyleUnderline"/>
          <w:highlight w:val="green"/>
        </w:rPr>
        <w:t xml:space="preserve">report to the </w:t>
      </w:r>
      <w:r w:rsidRPr="00D108A5">
        <w:rPr>
          <w:rStyle w:val="Emphasis"/>
          <w:sz w:val="28"/>
          <w:highlight w:val="green"/>
        </w:rPr>
        <w:t>public three days ahead</w:t>
      </w:r>
      <w:r w:rsidRPr="00D108A5">
        <w:rPr>
          <w:rStyle w:val="StyleUnderline"/>
          <w:highlight w:val="green"/>
        </w:rPr>
        <w:t xml:space="preserve"> of a 1-in-10,000 chance of</w:t>
      </w:r>
      <w:r w:rsidRPr="00A16B1D">
        <w:rPr>
          <w:rStyle w:val="StyleUnderline"/>
        </w:rPr>
        <w:t xml:space="preserve"> a </w:t>
      </w:r>
      <w:r w:rsidRPr="00D108A5">
        <w:rPr>
          <w:rStyle w:val="Emphasis"/>
          <w:highlight w:val="green"/>
        </w:rPr>
        <w:t>collision</w:t>
      </w:r>
      <w:r w:rsidRPr="00A242D3">
        <w:rPr>
          <w:sz w:val="16"/>
        </w:rPr>
        <w:t xml:space="preserve">. </w:t>
      </w:r>
      <w:r w:rsidRPr="00A16B1D">
        <w:rPr>
          <w:rStyle w:val="StyleUnderline"/>
        </w:rPr>
        <w:t xml:space="preserve">It </w:t>
      </w:r>
      <w:r w:rsidRPr="00D108A5">
        <w:rPr>
          <w:rStyle w:val="StyleUnderline"/>
          <w:highlight w:val="green"/>
        </w:rPr>
        <w:t xml:space="preserve">then provides </w:t>
      </w:r>
      <w:r w:rsidRPr="00A242D3">
        <w:rPr>
          <w:rStyle w:val="Emphasis"/>
        </w:rPr>
        <w:t xml:space="preserve">multiple </w:t>
      </w:r>
      <w:r w:rsidRPr="00D108A5">
        <w:rPr>
          <w:rStyle w:val="Emphasis"/>
          <w:highlight w:val="green"/>
        </w:rPr>
        <w:t>updates</w:t>
      </w:r>
      <w:r w:rsidRPr="00A242D3">
        <w:rPr>
          <w:sz w:val="16"/>
        </w:rPr>
        <w:t xml:space="preserve"> per day </w:t>
      </w:r>
      <w:r w:rsidRPr="00D108A5">
        <w:rPr>
          <w:rStyle w:val="StyleUnderline"/>
          <w:highlight w:val="green"/>
        </w:rPr>
        <w:t>until</w:t>
      </w:r>
      <w:r w:rsidRPr="00A16B1D">
        <w:rPr>
          <w:rStyle w:val="StyleUnderline"/>
        </w:rPr>
        <w:t xml:space="preserve"> the </w:t>
      </w:r>
      <w:r w:rsidRPr="00D108A5">
        <w:rPr>
          <w:rStyle w:val="StyleUnderline"/>
          <w:highlight w:val="green"/>
        </w:rPr>
        <w:t>risk</w:t>
      </w:r>
      <w:r w:rsidRPr="00A16B1D">
        <w:rPr>
          <w:rStyle w:val="StyleUnderline"/>
        </w:rPr>
        <w:t xml:space="preserve"> of a collision </w:t>
      </w:r>
      <w:r w:rsidRPr="00D108A5">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D108A5">
        <w:rPr>
          <w:rStyle w:val="Emphasis"/>
          <w:highlight w:val="green"/>
        </w:rPr>
        <w:t>2017</w:t>
      </w:r>
      <w:r w:rsidRPr="00D108A5">
        <w:rPr>
          <w:rStyle w:val="StyleUnderline"/>
          <w:highlight w:val="green"/>
        </w:rPr>
        <w:t xml:space="preserve">, we provided </w:t>
      </w:r>
      <w:r w:rsidRPr="00D108A5">
        <w:rPr>
          <w:rStyle w:val="Emphasis"/>
          <w:highlight w:val="green"/>
        </w:rPr>
        <w:t>data</w:t>
      </w:r>
      <w:r w:rsidRPr="00D108A5">
        <w:rPr>
          <w:rStyle w:val="StyleUnderline"/>
          <w:highlight w:val="green"/>
        </w:rPr>
        <w:t xml:space="preserve"> for </w:t>
      </w:r>
      <w:r w:rsidRPr="00D108A5">
        <w:rPr>
          <w:rStyle w:val="Emphasis"/>
          <w:highlight w:val="green"/>
        </w:rPr>
        <w:t>308,984 events</w:t>
      </w:r>
      <w:r w:rsidRPr="00A242D3">
        <w:rPr>
          <w:sz w:val="16"/>
        </w:rPr>
        <w:t xml:space="preserve">, </w:t>
      </w:r>
      <w:r w:rsidRPr="00A16B1D">
        <w:rPr>
          <w:rStyle w:val="StyleUnderline"/>
        </w:rPr>
        <w:t xml:space="preserve">of which </w:t>
      </w:r>
      <w:r w:rsidRPr="00D108A5">
        <w:rPr>
          <w:rStyle w:val="StyleUnderline"/>
          <w:highlight w:val="green"/>
        </w:rPr>
        <w:t xml:space="preserve">only </w:t>
      </w:r>
      <w:r w:rsidRPr="00D108A5">
        <w:rPr>
          <w:rStyle w:val="Emphasis"/>
          <w:highlight w:val="green"/>
        </w:rPr>
        <w:t>655</w:t>
      </w:r>
      <w:r w:rsidRPr="00D108A5">
        <w:rPr>
          <w:rStyle w:val="StyleUnderline"/>
          <w:highlight w:val="green"/>
        </w:rPr>
        <w:t xml:space="preserve"> were </w:t>
      </w:r>
      <w:r w:rsidRPr="00D108A5">
        <w:rPr>
          <w:rStyle w:val="Emphasis"/>
          <w:highlight w:val="green"/>
        </w:rPr>
        <w:t>emergency</w:t>
      </w:r>
      <w:r w:rsidRPr="00A16B1D">
        <w:rPr>
          <w:rStyle w:val="StyleUnderline"/>
        </w:rPr>
        <w:t>-reportable</w:t>
      </w:r>
      <w:r w:rsidRPr="00A242D3">
        <w:rPr>
          <w:sz w:val="16"/>
        </w:rPr>
        <w:t xml:space="preserve">," </w:t>
      </w:r>
      <w:proofErr w:type="spellStart"/>
      <w:r w:rsidRPr="00A242D3">
        <w:rPr>
          <w:sz w:val="16"/>
        </w:rPr>
        <w:t>McKissock</w:t>
      </w:r>
      <w:proofErr w:type="spellEnd"/>
      <w:r w:rsidRPr="00A242D3">
        <w:rPr>
          <w:sz w:val="16"/>
        </w:rPr>
        <w:t xml:space="preserve"> told Business Insider in an email. Of those, 579 events were in low-Earth orbit (where it's relatively crowded with satellites).</w:t>
      </w:r>
    </w:p>
    <w:p w14:paraId="3F1E510A" w14:textId="77777777" w:rsidR="00201FCB" w:rsidRDefault="00201FCB" w:rsidP="00201FCB">
      <w:pPr>
        <w:rPr>
          <w:sz w:val="16"/>
        </w:rPr>
      </w:pPr>
    </w:p>
    <w:p w14:paraId="516918CC" w14:textId="77777777" w:rsidR="00620ED9" w:rsidRPr="00620ED9" w:rsidRDefault="00620ED9" w:rsidP="00620ED9"/>
    <w:sectPr w:rsidR="00620ED9" w:rsidRPr="00620E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41B28"/>
    <w:multiLevelType w:val="hybridMultilevel"/>
    <w:tmpl w:val="CEEA9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6F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739"/>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FCB"/>
    <w:rsid w:val="00203DD8"/>
    <w:rsid w:val="00204E1D"/>
    <w:rsid w:val="002059BD"/>
    <w:rsid w:val="00206F4C"/>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8C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BB5"/>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F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ED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E25"/>
    <w:rsid w:val="007E6631"/>
    <w:rsid w:val="00803A12"/>
    <w:rsid w:val="00805417"/>
    <w:rsid w:val="008266F9"/>
    <w:rsid w:val="008267E2"/>
    <w:rsid w:val="00826A9B"/>
    <w:rsid w:val="00834842"/>
    <w:rsid w:val="0083728C"/>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6746"/>
    <w:rsid w:val="00A071C0"/>
    <w:rsid w:val="00A12091"/>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A49"/>
    <w:rsid w:val="00B71625"/>
    <w:rsid w:val="00B75C54"/>
    <w:rsid w:val="00B8710E"/>
    <w:rsid w:val="00B92A93"/>
    <w:rsid w:val="00BA17A8"/>
    <w:rsid w:val="00BA182C"/>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94060"/>
    <w:rsid w:val="00FA0BED"/>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E5EFD7"/>
  <w14:defaultImageDpi w14:val="300"/>
  <w15:docId w15:val="{952D5472-E845-4141-A3FC-66C6800F3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6F4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06F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6F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206F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206F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6F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6F4C"/>
  </w:style>
  <w:style w:type="character" w:customStyle="1" w:styleId="Heading1Char">
    <w:name w:val="Heading 1 Char"/>
    <w:aliases w:val="Pocket Char"/>
    <w:basedOn w:val="DefaultParagraphFont"/>
    <w:link w:val="Heading1"/>
    <w:uiPriority w:val="9"/>
    <w:rsid w:val="00206F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6F4C"/>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1,Cite 1 Char,Read Char Char,Read Char Ch Char"/>
    <w:basedOn w:val="DefaultParagraphFont"/>
    <w:link w:val="Heading3"/>
    <w:uiPriority w:val="9"/>
    <w:rsid w:val="00206F4C"/>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206F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06F4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206F4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206F4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06F4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206F4C"/>
    <w:rPr>
      <w:color w:val="auto"/>
      <w:u w:val="none"/>
    </w:rPr>
  </w:style>
  <w:style w:type="paragraph" w:styleId="DocumentMap">
    <w:name w:val="Document Map"/>
    <w:basedOn w:val="Normal"/>
    <w:link w:val="DocumentMapChar"/>
    <w:uiPriority w:val="99"/>
    <w:semiHidden/>
    <w:unhideWhenUsed/>
    <w:rsid w:val="00206F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6F4C"/>
    <w:rPr>
      <w:rFonts w:ascii="Lucida Grande" w:hAnsi="Lucida Grande" w:cs="Lucida Grande"/>
    </w:rPr>
  </w:style>
  <w:style w:type="paragraph" w:customStyle="1" w:styleId="textbold">
    <w:name w:val="text bold"/>
    <w:basedOn w:val="Normal"/>
    <w:link w:val="Emphasis"/>
    <w:uiPriority w:val="20"/>
    <w:qFormat/>
    <w:rsid w:val="00BA182C"/>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afa.edu/app/uploads/Space_and_Defense_2_3.pdf" TargetMode="External"/><Relationship Id="rId5" Type="http://schemas.openxmlformats.org/officeDocument/2006/relationships/numbering" Target="numbering.xml"/><Relationship Id="rId10" Type="http://schemas.openxmlformats.org/officeDocument/2006/relationships/hyperlink" Target="https://www.law.upenn.edu/live/files/7892-havercroft-and-duvallcritical-astropoliticspdf" TargetMode="External"/><Relationship Id="rId4" Type="http://schemas.openxmlformats.org/officeDocument/2006/relationships/customXml" Target="../customXml/item4.xml"/><Relationship Id="rId9" Type="http://schemas.openxmlformats.org/officeDocument/2006/relationships/hyperlink" Target="https://clas.osu.edu/sites/clas.osu.edu/files/Tuck%20and%20Yang%202012%20Decolonization%20is%20not%20a%20metaph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10</Pages>
  <Words>9603</Words>
  <Characters>54739</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13</cp:revision>
  <dcterms:created xsi:type="dcterms:W3CDTF">2022-01-15T16:32:00Z</dcterms:created>
  <dcterms:modified xsi:type="dcterms:W3CDTF">2022-01-15T17:28:00Z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