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AC1EC" w14:textId="77777777" w:rsidR="009A6EAD" w:rsidRPr="00687D0D" w:rsidRDefault="009A6EAD" w:rsidP="009A6EAD">
      <w:pPr>
        <w:pStyle w:val="Heading3"/>
      </w:pPr>
      <w:r w:rsidRPr="00687D0D">
        <w:t xml:space="preserve">1AC – Advantage – Overdoses </w:t>
      </w:r>
    </w:p>
    <w:p w14:paraId="34EE5F24" w14:textId="77777777" w:rsidR="009A6EAD" w:rsidRPr="00687D0D" w:rsidRDefault="009A6EAD" w:rsidP="009A6EAD">
      <w:pPr>
        <w:pStyle w:val="Heading4"/>
      </w:pPr>
      <w:r>
        <w:t xml:space="preserve">Drug Overdoes from addictive opioids are rooted in patents – they incentivize companies to aggressively market and overprescribe them which leads to huge amounts of people becoming addicted </w:t>
      </w:r>
    </w:p>
    <w:p w14:paraId="37C4AAD7" w14:textId="77777777" w:rsidR="009A6EAD" w:rsidRPr="00687D0D" w:rsidRDefault="009A6EAD" w:rsidP="009A6EAD">
      <w:r w:rsidRPr="00687D0D">
        <w:rPr>
          <w:rStyle w:val="Style13ptBold"/>
        </w:rPr>
        <w:t>Vertinsky 8-2</w:t>
      </w:r>
      <w:r>
        <w:t xml:space="preserve"> [</w:t>
      </w:r>
      <w:r w:rsidRPr="00687D0D">
        <w:t>Liza Vertinsky, Associate Professor, Project Leader for Global Health Law &amp; Policy Project, Global Health Faculty Fellow, Emory University School of Law, 8-2-2021, “</w:t>
      </w:r>
      <w:r>
        <w:t>To Address the Overdose Epidemic, Tackle Pharma Industry Influence” T</w:t>
      </w:r>
      <w:r w:rsidRPr="00687D0D">
        <w:t xml:space="preserve">he Harvard Law Petrie-Flom Center, </w:t>
      </w:r>
      <w:r>
        <w:t xml:space="preserve">Accessed 8-18-2021, </w:t>
      </w:r>
      <w:hyperlink r:id="rId6" w:history="1">
        <w:r w:rsidRPr="00EA225D">
          <w:rPr>
            <w:rStyle w:val="Hyperlink"/>
          </w:rPr>
          <w:t>https://blog.petrieflom.law.harvard.edu/2021/08/02/opioids-pharma-regulatory-capture/</w:t>
        </w:r>
      </w:hyperlink>
      <w:r w:rsidRPr="00687D0D">
        <w:rPr>
          <w:rStyle w:val="Hyperlink"/>
        </w:rPr>
        <w:t xml:space="preserve"> ww </w:t>
      </w:r>
    </w:p>
    <w:p w14:paraId="0EDACDE1" w14:textId="77777777" w:rsidR="009A6EAD" w:rsidRPr="00687D0D" w:rsidRDefault="009A6EAD" w:rsidP="009A6EAD">
      <w:pPr>
        <w:rPr>
          <w:rStyle w:val="StyleUnderline"/>
        </w:rPr>
      </w:pPr>
      <w:r w:rsidRPr="00687D0D">
        <w:rPr>
          <w:sz w:val="8"/>
        </w:rPr>
        <w:t xml:space="preserve">A recently released government report estimates that </w:t>
      </w:r>
      <w:r w:rsidRPr="0073744B">
        <w:rPr>
          <w:rStyle w:val="StyleUnderline"/>
          <w:highlight w:val="yellow"/>
        </w:rPr>
        <w:t xml:space="preserve">93,000 people died from </w:t>
      </w:r>
      <w:r w:rsidRPr="00DA75A9">
        <w:rPr>
          <w:rStyle w:val="StyleUnderline"/>
        </w:rPr>
        <w:t xml:space="preserve">drug </w:t>
      </w:r>
      <w:r w:rsidRPr="0073744B">
        <w:rPr>
          <w:rStyle w:val="StyleUnderline"/>
          <w:highlight w:val="yellow"/>
        </w:rPr>
        <w:t>overdose in 2020</w:t>
      </w:r>
      <w:r w:rsidRPr="00687D0D">
        <w:rPr>
          <w:rStyle w:val="StyleUnderline"/>
        </w:rPr>
        <w:t xml:space="preserve">. This estimate reflects a jump in the death toll of almost 30% from 2019 to 2020, with </w:t>
      </w:r>
      <w:r w:rsidRPr="0073744B">
        <w:rPr>
          <w:rStyle w:val="StyleUnderline"/>
          <w:highlight w:val="yellow"/>
        </w:rPr>
        <w:t xml:space="preserve">opioids </w:t>
      </w:r>
      <w:r w:rsidRPr="00687D0D">
        <w:rPr>
          <w:rStyle w:val="StyleUnderline"/>
        </w:rPr>
        <w:t xml:space="preserve">as a </w:t>
      </w:r>
      <w:r w:rsidRPr="0073744B">
        <w:rPr>
          <w:rStyle w:val="StyleUnderline"/>
          <w:highlight w:val="yellow"/>
        </w:rPr>
        <w:t>primary driver</w:t>
      </w:r>
      <w:r w:rsidRPr="00687D0D">
        <w:rPr>
          <w:rStyle w:val="StyleUnderline"/>
        </w:rPr>
        <w:t>.</w:t>
      </w:r>
      <w:r w:rsidRPr="00687D0D">
        <w:rPr>
          <w:rStyle w:val="StyleUnderline"/>
          <w:sz w:val="12"/>
          <w:u w:val="none"/>
        </w:rPr>
        <w:t>¶</w:t>
      </w:r>
      <w:r w:rsidRPr="00687D0D">
        <w:rPr>
          <w:sz w:val="8"/>
        </w:rPr>
        <w:t xml:space="preserve"> In response, President Biden has called for historic levels of funding for the treatment and prevention of addiction and drug overdose.</w:t>
      </w:r>
      <w:r w:rsidRPr="00687D0D">
        <w:rPr>
          <w:sz w:val="12"/>
        </w:rPr>
        <w:t>¶</w:t>
      </w:r>
      <w:r w:rsidRPr="00687D0D">
        <w:rPr>
          <w:sz w:val="8"/>
        </w:rPr>
        <w:t xml:space="preserve"> </w:t>
      </w:r>
      <w:r w:rsidRPr="0073744B">
        <w:rPr>
          <w:rStyle w:val="StyleUnderline"/>
          <w:highlight w:val="yellow"/>
        </w:rPr>
        <w:t>Transforming</w:t>
      </w:r>
      <w:r w:rsidRPr="00687D0D">
        <w:rPr>
          <w:rStyle w:val="StyleUnderline"/>
        </w:rPr>
        <w:t xml:space="preserve"> mental health and addiction </w:t>
      </w:r>
      <w:r w:rsidRPr="0073744B">
        <w:rPr>
          <w:rStyle w:val="StyleUnderline"/>
          <w:highlight w:val="yellow"/>
        </w:rPr>
        <w:t>services is a critical part</w:t>
      </w:r>
      <w:r w:rsidRPr="00687D0D">
        <w:rPr>
          <w:rStyle w:val="StyleUnderline"/>
        </w:rPr>
        <w:t xml:space="preserve"> of tackling the overdose crisis, </w:t>
      </w:r>
      <w:r w:rsidRPr="0073744B">
        <w:rPr>
          <w:rStyle w:val="StyleUnderline"/>
          <w:highlight w:val="yellow"/>
        </w:rPr>
        <w:t>but</w:t>
      </w:r>
      <w:r w:rsidRPr="00687D0D">
        <w:rPr>
          <w:rStyle w:val="StyleUnderline"/>
        </w:rPr>
        <w:t xml:space="preserve"> it is </w:t>
      </w:r>
      <w:r w:rsidRPr="0073744B">
        <w:rPr>
          <w:rStyle w:val="StyleUnderline"/>
          <w:highlight w:val="yellow"/>
        </w:rPr>
        <w:t>not enough</w:t>
      </w:r>
      <w:r w:rsidRPr="00687D0D">
        <w:rPr>
          <w:rStyle w:val="StyleUnderline"/>
        </w:rPr>
        <w:t xml:space="preserve">, on its own, to address this epidemic, or to prevent a future one. We </w:t>
      </w:r>
      <w:r w:rsidRPr="0073744B">
        <w:rPr>
          <w:rStyle w:val="StyleUnderline"/>
          <w:highlight w:val="yellow"/>
        </w:rPr>
        <w:t xml:space="preserve">must </w:t>
      </w:r>
      <w:r w:rsidRPr="00DA75A9">
        <w:rPr>
          <w:rStyle w:val="StyleUnderline"/>
        </w:rPr>
        <w:t xml:space="preserve">also </w:t>
      </w:r>
      <w:r w:rsidRPr="0073744B">
        <w:rPr>
          <w:rStyle w:val="StyleUnderline"/>
          <w:highlight w:val="yellow"/>
        </w:rPr>
        <w:t>alter the conditions that fueled expanded use</w:t>
      </w:r>
      <w:r w:rsidRPr="00687D0D">
        <w:rPr>
          <w:rStyle w:val="StyleUnderline"/>
        </w:rPr>
        <w:t>, and abuse, in the first place. As I argue in Pharmaceutical (Re)capture, a forthcoming article in the Yale Journal of Health Policy, Law and Ethics, this includes a change in how we regulate markets for prescription drugs.</w:t>
      </w:r>
      <w:r w:rsidRPr="00687D0D">
        <w:rPr>
          <w:rStyle w:val="StyleUnderline"/>
          <w:sz w:val="12"/>
          <w:u w:val="none"/>
        </w:rPr>
        <w:t>¶</w:t>
      </w:r>
      <w:r w:rsidRPr="00687D0D">
        <w:rPr>
          <w:sz w:val="8"/>
        </w:rPr>
        <w:t xml:space="preserve"> To truly combat the epidemic, I suggest, </w:t>
      </w:r>
      <w:r w:rsidRPr="00687D0D">
        <w:rPr>
          <w:rStyle w:val="StyleUnderline"/>
        </w:rPr>
        <w:t xml:space="preserve">we </w:t>
      </w:r>
      <w:r w:rsidRPr="0073744B">
        <w:rPr>
          <w:rStyle w:val="StyleUnderline"/>
          <w:highlight w:val="yellow"/>
        </w:rPr>
        <w:t xml:space="preserve">have to understand how pain became </w:t>
      </w:r>
      <w:r w:rsidRPr="00687D0D">
        <w:rPr>
          <w:rStyle w:val="StyleUnderline"/>
        </w:rPr>
        <w:t xml:space="preserve">such a </w:t>
      </w:r>
      <w:r w:rsidRPr="0073744B">
        <w:rPr>
          <w:rStyle w:val="StyleUnderline"/>
          <w:highlight w:val="yellow"/>
        </w:rPr>
        <w:t>lucrative</w:t>
      </w:r>
      <w:r w:rsidRPr="00687D0D">
        <w:rPr>
          <w:rStyle w:val="StyleUnderline"/>
        </w:rPr>
        <w:t xml:space="preserve"> business and how regulators failed to protect the public health as the market for prescription opioids grew. Then, we need to put this understanding to work in the redesign of pharmaceutical regulation.</w:t>
      </w:r>
      <w:r w:rsidRPr="00687D0D">
        <w:rPr>
          <w:sz w:val="12"/>
        </w:rPr>
        <w:t>¶</w:t>
      </w:r>
      <w:r w:rsidRPr="00687D0D">
        <w:rPr>
          <w:sz w:val="8"/>
        </w:rPr>
        <w:t xml:space="preserve"> </w:t>
      </w:r>
      <w:r w:rsidRPr="00687D0D">
        <w:rPr>
          <w:rStyle w:val="StyleUnderline"/>
        </w:rPr>
        <w:t xml:space="preserve">Although an increase in the illegal use of synthetic opioids, such as fentanyl, accounts for many of the current overdose deaths, </w:t>
      </w:r>
      <w:r w:rsidRPr="0073744B">
        <w:rPr>
          <w:rStyle w:val="StyleUnderline"/>
          <w:highlight w:val="yellow"/>
        </w:rPr>
        <w:t>the overdose epidemic has its roots in the increased prescribing of opioids</w:t>
      </w:r>
      <w:r w:rsidRPr="00687D0D">
        <w:rPr>
          <w:rStyle w:val="StyleUnderline"/>
        </w:rPr>
        <w:t xml:space="preserve">. As I describe in a case study of the opioid epidemic, these are drugs that have been developed through the direct and indirect use of public funds, </w:t>
      </w:r>
      <w:r w:rsidRPr="0073744B">
        <w:rPr>
          <w:rStyle w:val="StyleUnderline"/>
          <w:highlight w:val="yellow"/>
        </w:rPr>
        <w:t>incentivized by</w:t>
      </w:r>
      <w:r w:rsidRPr="00687D0D">
        <w:rPr>
          <w:rStyle w:val="StyleUnderline"/>
        </w:rPr>
        <w:t xml:space="preserve"> government grants of patent, data, and </w:t>
      </w:r>
      <w:r w:rsidRPr="0073744B">
        <w:rPr>
          <w:rStyle w:val="StyleUnderline"/>
          <w:highlight w:val="yellow"/>
        </w:rPr>
        <w:t>market exclusivities</w:t>
      </w:r>
      <w:r w:rsidRPr="00687D0D">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73744B">
        <w:rPr>
          <w:rStyle w:val="StyleUnderline"/>
          <w:highlight w:val="yellow"/>
        </w:rPr>
        <w:t>this epidemic emerged as the result of an intertwined evolution of medical approaches to treating pain, growth of the business of treating pain</w:t>
      </w:r>
      <w:r w:rsidRPr="00687D0D">
        <w:rPr>
          <w:rStyle w:val="StyleUnderline"/>
        </w:rPr>
        <w:t xml:space="preserve">, and patient beliefs about the appropriate treatment of pain, an evolution largely </w:t>
      </w:r>
      <w:r w:rsidRPr="0073744B">
        <w:rPr>
          <w:rStyle w:val="StyleUnderline"/>
          <w:highlight w:val="yellow"/>
        </w:rPr>
        <w:t>driven by those with the largest financial stakes in opioid prescriptions and sales.</w:t>
      </w:r>
      <w:r w:rsidRPr="0073744B">
        <w:rPr>
          <w:rStyle w:val="StyleUnderline"/>
          <w:sz w:val="12"/>
          <w:highlight w:val="yellow"/>
          <w:u w:val="none"/>
        </w:rPr>
        <w:t>¶</w:t>
      </w:r>
      <w:r w:rsidRPr="0073744B">
        <w:rPr>
          <w:sz w:val="8"/>
          <w:highlight w:val="yellow"/>
        </w:rPr>
        <w:t xml:space="preserve"> </w:t>
      </w:r>
      <w:r w:rsidRPr="00687D0D">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687D0D">
        <w:rPr>
          <w:sz w:val="12"/>
        </w:rPr>
        <w:t>¶</w:t>
      </w:r>
      <w:r w:rsidRPr="00687D0D">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687D0D">
        <w:rPr>
          <w:sz w:val="12"/>
        </w:rPr>
        <w:t>¶</w:t>
      </w:r>
      <w:r w:rsidRPr="00687D0D">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687D0D">
        <w:rPr>
          <w:sz w:val="12"/>
        </w:rPr>
        <w:t>¶</w:t>
      </w:r>
      <w:r w:rsidRPr="00687D0D">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687D0D">
        <w:rPr>
          <w:sz w:val="12"/>
        </w:rPr>
        <w:t>¶</w:t>
      </w:r>
      <w:r w:rsidRPr="00687D0D">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687D0D">
        <w:rPr>
          <w:rStyle w:val="Emphasis"/>
        </w:rPr>
        <w:t>companies that benefitted from opioid sales are now reaping profits from the sale of treatments for addiction</w:t>
      </w:r>
      <w:r w:rsidRPr="00687D0D">
        <w:rPr>
          <w:sz w:val="8"/>
        </w:rPr>
        <w:t>. Even the addiction treatment industry now has its own share of problems arising from the increasing demand for, and profitability of, addiction treatment services.</w:t>
      </w:r>
      <w:r w:rsidRPr="00687D0D">
        <w:rPr>
          <w:sz w:val="12"/>
        </w:rPr>
        <w:t>¶</w:t>
      </w:r>
      <w:r w:rsidRPr="00687D0D">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7B18E70F" w14:textId="77777777" w:rsidR="009A6EAD" w:rsidRPr="00687D0D" w:rsidRDefault="009A6EAD" w:rsidP="009A6EAD">
      <w:pPr>
        <w:pStyle w:val="Heading4"/>
      </w:pPr>
      <w:r>
        <w:t>Patents</w:t>
      </w:r>
      <w:r w:rsidRPr="00687D0D">
        <w:t xml:space="preserve"> </w:t>
      </w:r>
      <w:r w:rsidRPr="00687D0D">
        <w:rPr>
          <w:u w:val="single"/>
        </w:rPr>
        <w:t>created the opioid crisis</w:t>
      </w:r>
      <w:r w:rsidRPr="00687D0D">
        <w:t xml:space="preserve"> – Patents </w:t>
      </w:r>
      <w:r w:rsidRPr="00687D0D">
        <w:rPr>
          <w:u w:val="single"/>
        </w:rPr>
        <w:t>reward companies</w:t>
      </w:r>
      <w:r w:rsidRPr="00687D0D">
        <w:t xml:space="preserve"> that make addictive drugs, and market exclusivity allows for aggressive marketing that </w:t>
      </w:r>
      <w:r w:rsidRPr="00687D0D">
        <w:rPr>
          <w:u w:val="single"/>
        </w:rPr>
        <w:t>allowed over prescription</w:t>
      </w:r>
      <w:r w:rsidRPr="00687D0D">
        <w:t xml:space="preserve"> of opioids. </w:t>
      </w:r>
    </w:p>
    <w:p w14:paraId="05651EBE" w14:textId="77777777" w:rsidR="009A6EAD" w:rsidRPr="00687D0D" w:rsidRDefault="009A6EAD" w:rsidP="009A6EAD">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687D0D">
          <w:rPr>
            <w:rStyle w:val="Hyperlink"/>
          </w:rPr>
          <w:t>https://doi.org/10.1093/jlb/lsaa001</w:t>
        </w:r>
      </w:hyperlink>
      <w:r w:rsidRPr="00687D0D">
        <w:t xml:space="preserve"> ww </w:t>
      </w:r>
    </w:p>
    <w:p w14:paraId="13590EE8" w14:textId="77777777" w:rsidR="009A6EAD" w:rsidRPr="00687D0D" w:rsidRDefault="009A6EAD" w:rsidP="009A6EAD">
      <w:r w:rsidRPr="00DA75A9">
        <w:rPr>
          <w:rStyle w:val="StyleUnderline"/>
        </w:rPr>
        <w:lastRenderedPageBreak/>
        <w:t>Opioid overdoses killed</w:t>
      </w:r>
      <w:r w:rsidRPr="00687D0D">
        <w:rPr>
          <w:rStyle w:val="StyleUnderline"/>
        </w:rPr>
        <w:t xml:space="preserve"> an estimated </w:t>
      </w:r>
      <w:r w:rsidRPr="00DA75A9">
        <w:rPr>
          <w:rStyle w:val="StyleUnderline"/>
        </w:rPr>
        <w:t>46,802 people in</w:t>
      </w:r>
      <w:r w:rsidRPr="00687D0D">
        <w:rPr>
          <w:rStyle w:val="StyleUnderline"/>
        </w:rPr>
        <w:t xml:space="preserve"> the US in </w:t>
      </w:r>
      <w:r w:rsidRPr="00DA75A9">
        <w:rPr>
          <w:rStyle w:val="StyleUnderline"/>
        </w:rPr>
        <w:t>2018</w:t>
      </w:r>
      <w:r w:rsidRPr="00687D0D">
        <w:rPr>
          <w:rStyle w:val="StyleUnderline"/>
        </w:rPr>
        <w:t>.</w:t>
      </w:r>
      <w:r w:rsidRPr="00687D0D">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687D0D">
        <w:rPr>
          <w:rStyle w:val="StyleUnderline"/>
        </w:rPr>
        <w:t>Over one-third of US adults are estimated to have used prescription opioids in 2015, and nearly 5 percent to have misused them</w:t>
      </w:r>
      <w:r w:rsidRPr="00687D0D">
        <w:rPr>
          <w:sz w:val="10"/>
        </w:rPr>
        <w:t xml:space="preserve">.4 The ubiquity of opioids not only put those patients who had prescriptions at risk of addiction but also unleashed a flood of pills that could be used and abused by family members and friends.5 </w:t>
      </w:r>
      <w:r w:rsidRPr="0073744B">
        <w:rPr>
          <w:rStyle w:val="StyleUnderline"/>
          <w:highlight w:val="yellow"/>
        </w:rPr>
        <w:t>Prescription</w:t>
      </w:r>
      <w:r w:rsidRPr="00687D0D">
        <w:rPr>
          <w:rStyle w:val="StyleUnderline"/>
        </w:rPr>
        <w:t xml:space="preserve"> opioids </w:t>
      </w:r>
      <w:r w:rsidRPr="0073744B">
        <w:rPr>
          <w:rStyle w:val="StyleUnderline"/>
          <w:highlight w:val="yellow"/>
        </w:rPr>
        <w:t>further fed into</w:t>
      </w:r>
      <w:r w:rsidRPr="00687D0D">
        <w:rPr>
          <w:rStyle w:val="StyleUnderline"/>
        </w:rPr>
        <w:t xml:space="preserve"> the spread of other opioids—including </w:t>
      </w:r>
      <w:r w:rsidRPr="0073744B">
        <w:rPr>
          <w:rStyle w:val="StyleUnderline"/>
          <w:highlight w:val="yellow"/>
        </w:rPr>
        <w:t>heroin</w:t>
      </w:r>
      <w:r w:rsidRPr="00687D0D">
        <w:rPr>
          <w:rStyle w:val="StyleUnderline"/>
        </w:rPr>
        <w:t>, the use of which increased almost five - fold in a decade,</w:t>
      </w:r>
      <w:r w:rsidRPr="0073744B">
        <w:rPr>
          <w:rStyle w:val="StyleUnderline"/>
          <w:highlight w:val="yellow"/>
        </w:rPr>
        <w:t>6 and fentanyl</w:t>
      </w:r>
      <w:r w:rsidRPr="00687D0D">
        <w:rPr>
          <w:rStyle w:val="StyleUnderline"/>
        </w:rPr>
        <w:t>, a synthetic opioid that has seen an even more dramatic and deadly surge</w:t>
      </w:r>
      <w:r w:rsidRPr="00687D0D">
        <w:rPr>
          <w:sz w:val="10"/>
        </w:rPr>
        <w:t xml:space="preserve">.7 The economic costs of the epidemic are staggering, likely topping $500 billion annually.8 Without a doubt, </w:t>
      </w:r>
      <w:r w:rsidRPr="00687D0D">
        <w:rPr>
          <w:rStyle w:val="StyleUnderline"/>
        </w:rPr>
        <w:t xml:space="preserve">the </w:t>
      </w:r>
      <w:r w:rsidRPr="0073744B">
        <w:rPr>
          <w:rStyle w:val="StyleUnderline"/>
          <w:highlight w:val="yellow"/>
        </w:rPr>
        <w:t>opioid</w:t>
      </w:r>
      <w:r w:rsidRPr="00687D0D">
        <w:rPr>
          <w:rStyle w:val="StyleUnderline"/>
        </w:rPr>
        <w:t xml:space="preserve"> </w:t>
      </w:r>
      <w:r w:rsidRPr="0073744B">
        <w:rPr>
          <w:rStyle w:val="StyleUnderline"/>
          <w:highlight w:val="yellow"/>
        </w:rPr>
        <w:t>crisis is</w:t>
      </w:r>
      <w:r w:rsidRPr="00687D0D">
        <w:rPr>
          <w:rStyle w:val="StyleUnderline"/>
        </w:rPr>
        <w:t xml:space="preserve"> among </w:t>
      </w:r>
      <w:r w:rsidRPr="0073744B">
        <w:rPr>
          <w:rStyle w:val="StyleUnderline"/>
          <w:highlight w:val="yellow"/>
        </w:rPr>
        <w:t>the primary policy challenges facing the US</w:t>
      </w:r>
      <w:r w:rsidRPr="00687D0D">
        <w:rPr>
          <w:rStyle w:val="StyleUnderline"/>
        </w:rPr>
        <w:t xml:space="preserve"> today</w:t>
      </w:r>
      <w:r w:rsidRPr="00687D0D">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687D0D">
        <w:rPr>
          <w:rStyle w:val="StyleUnderline"/>
        </w:rPr>
        <w:t>identifying causal mechanisms behind the growth in opioid overdoses has proven challenging</w:t>
      </w:r>
      <w:r w:rsidRPr="00687D0D">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687D0D">
        <w:rPr>
          <w:sz w:val="12"/>
        </w:rPr>
        <w:t>¶</w:t>
      </w:r>
      <w:r w:rsidRPr="00687D0D">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687D0D">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687D0D">
        <w:rPr>
          <w:rStyle w:val="StyleUnderline"/>
          <w:sz w:val="12"/>
          <w:u w:val="none"/>
        </w:rPr>
        <w:t>¶</w:t>
      </w:r>
      <w:r w:rsidRPr="00687D0D">
        <w:rPr>
          <w:rStyle w:val="StyleUnderline"/>
          <w:sz w:val="12"/>
        </w:rPr>
        <w:t xml:space="preserve"> </w:t>
      </w:r>
      <w:r w:rsidRPr="00687D0D">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687D0D">
        <w:rPr>
          <w:sz w:val="12"/>
        </w:rPr>
        <w:t>¶</w:t>
      </w:r>
      <w:r w:rsidRPr="00687D0D">
        <w:rPr>
          <w:sz w:val="10"/>
        </w:rPr>
        <w:t xml:space="preserve"> </w:t>
      </w:r>
      <w:r w:rsidRPr="00687D0D">
        <w:rPr>
          <w:rStyle w:val="StyleUnderline"/>
        </w:rPr>
        <w:t xml:space="preserve">How did opioids overwhelm a nation well aware of their addictive properties, claiming victims across the socioeconomic spectrum? To understand that, one </w:t>
      </w:r>
      <w:r w:rsidRPr="0073744B">
        <w:rPr>
          <w:rStyle w:val="StyleUnderline"/>
          <w:highlight w:val="yellow"/>
        </w:rPr>
        <w:t>must understand</w:t>
      </w:r>
      <w:r w:rsidRPr="00687D0D">
        <w:rPr>
          <w:rStyle w:val="StyleUnderline"/>
        </w:rPr>
        <w:t xml:space="preserve"> not only </w:t>
      </w:r>
      <w:r w:rsidRPr="0073744B">
        <w:rPr>
          <w:rStyle w:val="StyleUnderline"/>
          <w:highlight w:val="yellow"/>
        </w:rPr>
        <w:t>how opioid</w:t>
      </w:r>
      <w:r w:rsidRPr="00687D0D">
        <w:rPr>
          <w:rStyle w:val="StyleUnderline"/>
        </w:rPr>
        <w:t xml:space="preserve"> manufacturers aggressively </w:t>
      </w:r>
      <w:r w:rsidRPr="0073744B">
        <w:rPr>
          <w:rStyle w:val="StyleUnderline"/>
          <w:highlight w:val="yellow"/>
        </w:rPr>
        <w:t>marketed</w:t>
      </w:r>
      <w:r w:rsidRPr="00687D0D">
        <w:rPr>
          <w:rStyle w:val="StyleUnderline"/>
        </w:rPr>
        <w:t xml:space="preserve"> their wares </w:t>
      </w:r>
      <w:r w:rsidRPr="0073744B">
        <w:rPr>
          <w:rStyle w:val="StyleUnderline"/>
          <w:highlight w:val="yellow"/>
        </w:rPr>
        <w:t>and why physicians</w:t>
      </w:r>
      <w:r w:rsidRPr="00687D0D">
        <w:rPr>
          <w:rStyle w:val="StyleUnderline"/>
        </w:rPr>
        <w:t xml:space="preserve"> profligately </w:t>
      </w:r>
      <w:r w:rsidRPr="0073744B">
        <w:rPr>
          <w:rStyle w:val="StyleUnderline"/>
          <w:highlight w:val="yellow"/>
        </w:rPr>
        <w:t>prescribed</w:t>
      </w:r>
      <w:r w:rsidRPr="00687D0D">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687D0D">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687D0D">
        <w:rPr>
          <w:sz w:val="12"/>
        </w:rPr>
        <w:t>¶</w:t>
      </w:r>
      <w:r w:rsidRPr="00687D0D">
        <w:rPr>
          <w:sz w:val="10"/>
        </w:rPr>
        <w:t xml:space="preserve"> This article takes up that task. </w:t>
      </w:r>
      <w:r w:rsidRPr="00687D0D">
        <w:rPr>
          <w:rStyle w:val="StyleUnderline"/>
        </w:rPr>
        <w:t xml:space="preserve">We suggest that </w:t>
      </w:r>
      <w:r w:rsidRPr="0073744B">
        <w:rPr>
          <w:rStyle w:val="StyleUnderline"/>
          <w:highlight w:val="yellow"/>
        </w:rPr>
        <w:t>the</w:t>
      </w:r>
      <w:r w:rsidRPr="00687D0D">
        <w:rPr>
          <w:rStyle w:val="StyleUnderline"/>
        </w:rPr>
        <w:t xml:space="preserve"> opioid </w:t>
      </w:r>
      <w:r w:rsidRPr="0073744B">
        <w:rPr>
          <w:rStyle w:val="StyleUnderline"/>
          <w:highlight w:val="yellow"/>
        </w:rPr>
        <w:t>epidemic is,</w:t>
      </w:r>
      <w:r w:rsidRPr="00687D0D">
        <w:rPr>
          <w:rStyle w:val="StyleUnderline"/>
        </w:rPr>
        <w:t xml:space="preserve"> in important respects, </w:t>
      </w:r>
      <w:r w:rsidRPr="0073744B">
        <w:rPr>
          <w:rStyle w:val="StyleUnderline"/>
          <w:highlight w:val="yellow"/>
        </w:rPr>
        <w:t>a disease of design</w:t>
      </w:r>
      <w:r w:rsidRPr="00687D0D">
        <w:rPr>
          <w:rStyle w:val="StyleUnderline"/>
        </w:rPr>
        <w:t xml:space="preserve">. By this, we do not mean to suggest that the opioid crisis is the outgrowth of any single person's grand plan. What we mean instead is that the design of </w:t>
      </w:r>
      <w:r w:rsidRPr="0073744B">
        <w:rPr>
          <w:rStyle w:val="StyleUnderline"/>
          <w:highlight w:val="yellow"/>
        </w:rPr>
        <w:t>institutions created conditions that allowed the crisis to arise and proliferate.</w:t>
      </w:r>
      <w:r w:rsidRPr="00687D0D">
        <w:rPr>
          <w:rStyle w:val="StyleUnderline"/>
        </w:rPr>
        <w:t xml:space="preserve"> We focus in particular on the design of </w:t>
      </w:r>
      <w:r w:rsidRPr="0073744B">
        <w:rPr>
          <w:rStyle w:val="StyleUnderline"/>
          <w:highlight w:val="yellow"/>
        </w:rPr>
        <w:t>innovation institutions</w:t>
      </w:r>
      <w:r w:rsidRPr="00687D0D">
        <w:rPr>
          <w:rStyle w:val="StyleUnderline"/>
        </w:rPr>
        <w:t xml:space="preserve">-the legal arrangements that structure the production and allocation of knowledge goods. '9 These </w:t>
      </w:r>
      <w:r w:rsidRPr="0073744B">
        <w:rPr>
          <w:rStyle w:val="StyleUnderline"/>
          <w:highlight w:val="yellow"/>
        </w:rPr>
        <w:t>include</w:t>
      </w:r>
      <w:r w:rsidRPr="00687D0D">
        <w:rPr>
          <w:rStyle w:val="StyleUnderline"/>
        </w:rPr>
        <w:t xml:space="preserve"> not only </w:t>
      </w:r>
      <w:r w:rsidRPr="0073744B">
        <w:rPr>
          <w:rStyle w:val="StyleUnderline"/>
          <w:highlight w:val="yellow"/>
        </w:rPr>
        <w:t>intellectual property</w:t>
      </w:r>
      <w:r w:rsidRPr="00687D0D">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687D0D">
        <w:rPr>
          <w:rStyle w:val="StyleUnderline"/>
          <w:sz w:val="12"/>
          <w:u w:val="none"/>
        </w:rPr>
        <w:t>¶</w:t>
      </w:r>
      <w:r w:rsidRPr="00687D0D">
        <w:rPr>
          <w:rStyle w:val="StyleUnderline"/>
          <w:sz w:val="12"/>
        </w:rPr>
        <w:t xml:space="preserve"> </w:t>
      </w:r>
      <w:r w:rsidRPr="0073744B">
        <w:rPr>
          <w:rStyle w:val="StyleUnderline"/>
          <w:highlight w:val="yellow"/>
        </w:rPr>
        <w:t>The design</w:t>
      </w:r>
      <w:r w:rsidRPr="00687D0D">
        <w:rPr>
          <w:rStyle w:val="StyleUnderline"/>
        </w:rPr>
        <w:t xml:space="preserve"> of innovation institutions </w:t>
      </w:r>
      <w:r w:rsidRPr="0073744B">
        <w:rPr>
          <w:rStyle w:val="StyleUnderline"/>
          <w:highlight w:val="yellow"/>
        </w:rPr>
        <w:t>enabled the opioid epidemic</w:t>
      </w:r>
      <w:r w:rsidRPr="00687D0D">
        <w:rPr>
          <w:rStyle w:val="StyleUnderline"/>
        </w:rPr>
        <w:t xml:space="preserve"> in a number of ways. First, US innovation institutions </w:t>
      </w:r>
      <w:r w:rsidRPr="0073744B">
        <w:rPr>
          <w:rStyle w:val="StyleUnderline"/>
          <w:highlight w:val="yellow"/>
        </w:rPr>
        <w:t>produced powerful incentives</w:t>
      </w:r>
      <w:r w:rsidRPr="00687D0D">
        <w:rPr>
          <w:rStyle w:val="StyleUnderline"/>
        </w:rPr>
        <w:t xml:space="preserve"> for pharmaceutical firms to develop </w:t>
      </w:r>
      <w:r w:rsidRPr="0073744B">
        <w:rPr>
          <w:rStyle w:val="StyleUnderline"/>
          <w:highlight w:val="yellow"/>
        </w:rPr>
        <w:t>and commercialize highly addictive</w:t>
      </w:r>
      <w:r w:rsidRPr="00687D0D">
        <w:rPr>
          <w:rStyle w:val="StyleUnderline"/>
        </w:rPr>
        <w:t xml:space="preserve"> prescription pain </w:t>
      </w:r>
      <w:r w:rsidRPr="0073744B">
        <w:rPr>
          <w:rStyle w:val="StyleUnderline"/>
          <w:highlight w:val="yellow"/>
        </w:rPr>
        <w:t>medicines</w:t>
      </w:r>
      <w:r w:rsidRPr="00687D0D">
        <w:rPr>
          <w:rStyle w:val="StyleUnderline"/>
        </w:rPr>
        <w:t xml:space="preserve"> while imposing weaker constraints on the rollout of new and more addictive products. Second, systems for allocating access to medical technologies </w:t>
      </w:r>
      <w:r w:rsidRPr="0073744B">
        <w:rPr>
          <w:rStyle w:val="StyleUnderline"/>
          <w:highlight w:val="yellow"/>
        </w:rPr>
        <w:t>promoted the use of</w:t>
      </w:r>
      <w:r w:rsidRPr="00687D0D">
        <w:rPr>
          <w:rStyle w:val="StyleUnderline"/>
        </w:rPr>
        <w:t xml:space="preserve"> addictive </w:t>
      </w:r>
      <w:r w:rsidRPr="0073744B">
        <w:rPr>
          <w:rStyle w:val="StyleUnderline"/>
          <w:highlight w:val="yellow"/>
        </w:rPr>
        <w:t>medicines while creating barriers to</w:t>
      </w:r>
      <w:r w:rsidRPr="00687D0D">
        <w:rPr>
          <w:rStyle w:val="StyleUnderline"/>
        </w:rPr>
        <w:t xml:space="preserve"> access for </w:t>
      </w:r>
      <w:r w:rsidRPr="0073744B">
        <w:rPr>
          <w:rStyle w:val="StyleUnderline"/>
          <w:highlight w:val="yellow"/>
        </w:rPr>
        <w:t>addiction treatments</w:t>
      </w:r>
      <w:r w:rsidRPr="00687D0D">
        <w:rPr>
          <w:rStyle w:val="StyleUnderline"/>
        </w:rPr>
        <w:t xml:space="preserve">. Third, innovation institutions allowed-and indeed, </w:t>
      </w:r>
      <w:r w:rsidRPr="0073744B">
        <w:rPr>
          <w:rStyle w:val="StyleUnderline"/>
          <w:highlight w:val="yellow"/>
        </w:rPr>
        <w:t>encouraged-manufacturers of opioid antidotes to charge sky-high prices</w:t>
      </w:r>
      <w:r w:rsidRPr="00687D0D">
        <w:rPr>
          <w:rStyle w:val="StyleUnderline"/>
        </w:rPr>
        <w:t xml:space="preserve"> for products that, if more widely accessible, likely </w:t>
      </w:r>
      <w:r w:rsidRPr="0073744B">
        <w:rPr>
          <w:rStyle w:val="StyleUnderline"/>
          <w:highlight w:val="yellow"/>
        </w:rPr>
        <w:t>could</w:t>
      </w:r>
      <w:r w:rsidRPr="00687D0D">
        <w:rPr>
          <w:rStyle w:val="StyleUnderline"/>
        </w:rPr>
        <w:t xml:space="preserve"> </w:t>
      </w:r>
      <w:r w:rsidRPr="0073744B">
        <w:rPr>
          <w:rStyle w:val="StyleUnderline"/>
          <w:highlight w:val="yellow"/>
        </w:rPr>
        <w:t>have saved the lives of thousands</w:t>
      </w:r>
      <w:r w:rsidRPr="00687D0D">
        <w:rPr>
          <w:rStyle w:val="StyleUnderline"/>
        </w:rPr>
        <w:t xml:space="preserve"> of opioid overdose victims. Fourth, even while encouraging the rapid diffusion of addictive opioids, innovation institutions </w:t>
      </w:r>
      <w:r w:rsidRPr="0073744B">
        <w:rPr>
          <w:rStyle w:val="StyleUnderline"/>
          <w:highlight w:val="yellow"/>
        </w:rPr>
        <w:t>failed to</w:t>
      </w:r>
      <w:r w:rsidRPr="00687D0D">
        <w:rPr>
          <w:rStyle w:val="StyleUnderline"/>
        </w:rPr>
        <w:t xml:space="preserve"> sufficiently </w:t>
      </w:r>
      <w:r w:rsidRPr="0073744B">
        <w:rPr>
          <w:rStyle w:val="StyleUnderline"/>
          <w:highlight w:val="yellow"/>
        </w:rPr>
        <w:t>reward firms for</w:t>
      </w:r>
      <w:r w:rsidRPr="00687D0D">
        <w:rPr>
          <w:rStyle w:val="StyleUnderline"/>
        </w:rPr>
        <w:t xml:space="preserve"> formulating, refining, or popularizing alternative </w:t>
      </w:r>
      <w:r w:rsidRPr="0073744B">
        <w:rPr>
          <w:rStyle w:val="StyleUnderline"/>
          <w:highlight w:val="yellow"/>
        </w:rPr>
        <w:t>treatments for addiction or</w:t>
      </w:r>
      <w:r w:rsidRPr="00687D0D">
        <w:rPr>
          <w:rStyle w:val="StyleUnderline"/>
        </w:rPr>
        <w:t xml:space="preserve"> for the underlying problem of </w:t>
      </w:r>
      <w:r w:rsidRPr="0073744B">
        <w:rPr>
          <w:rStyle w:val="StyleUnderline"/>
          <w:highlight w:val="yellow"/>
        </w:rPr>
        <w:t>chronic pain.</w:t>
      </w:r>
      <w:r w:rsidRPr="00687D0D">
        <w:rPr>
          <w:rStyle w:val="StyleUnderline"/>
        </w:rPr>
        <w:t xml:space="preserve"> Again, no one sat down and designed the system to work this way. But a series of institutional design choices-some </w:t>
      </w:r>
      <w:r w:rsidRPr="00687D0D">
        <w:rPr>
          <w:rStyle w:val="StyleUnderline"/>
        </w:rPr>
        <w:lastRenderedPageBreak/>
        <w:t>conscious, others unconscious-allowed a perfect storm to coalesce.</w:t>
      </w:r>
      <w:r w:rsidRPr="00687D0D">
        <w:rPr>
          <w:rStyle w:val="StyleUnderline"/>
          <w:sz w:val="12"/>
          <w:u w:val="none"/>
        </w:rPr>
        <w:t>¶</w:t>
      </w:r>
      <w:r w:rsidRPr="00687D0D">
        <w:rPr>
          <w:rStyle w:val="StyleUnderline"/>
          <w:sz w:val="12"/>
        </w:rPr>
        <w:t xml:space="preserve"> </w:t>
      </w:r>
      <w:r w:rsidRPr="00687D0D">
        <w:rPr>
          <w:sz w:val="10"/>
        </w:rPr>
        <w:t xml:space="preserve">Some of these design flaws are relatively familiar. </w:t>
      </w:r>
      <w:r w:rsidRPr="00687D0D">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73744B">
        <w:rPr>
          <w:rStyle w:val="StyleUnderline"/>
          <w:highlight w:val="yellow"/>
        </w:rPr>
        <w:t>IP distorts investments</w:t>
      </w:r>
      <w:r w:rsidRPr="00687D0D">
        <w:rPr>
          <w:rStyle w:val="StyleUnderline"/>
        </w:rPr>
        <w:t xml:space="preserve"> in research and development toward patentable technologies like pharmaceuticals," so it is no surprise that the </w:t>
      </w:r>
      <w:r w:rsidRPr="0073744B">
        <w:rPr>
          <w:rStyle w:val="StyleUnderline"/>
          <w:highlight w:val="yellow"/>
        </w:rPr>
        <w:t>patent-centric US innovation</w:t>
      </w:r>
      <w:r w:rsidRPr="00687D0D">
        <w:rPr>
          <w:rStyle w:val="StyleUnderline"/>
        </w:rPr>
        <w:t xml:space="preserve"> institutions </w:t>
      </w:r>
      <w:r w:rsidRPr="0073744B">
        <w:rPr>
          <w:rStyle w:val="StyleUnderline"/>
          <w:highlight w:val="yellow"/>
        </w:rPr>
        <w:t>resulted in a nation awash in pills</w:t>
      </w:r>
      <w:r w:rsidRPr="00687D0D">
        <w:rPr>
          <w:rStyle w:val="StyleUnderline"/>
        </w:rPr>
        <w:t xml:space="preserve"> but wanting for alternative pain treatments.</w:t>
      </w:r>
      <w:r w:rsidRPr="00687D0D">
        <w:rPr>
          <w:rStyle w:val="StyleUnderline"/>
          <w:sz w:val="12"/>
          <w:u w:val="none"/>
        </w:rPr>
        <w:t>¶</w:t>
      </w:r>
      <w:r w:rsidRPr="00687D0D">
        <w:rPr>
          <w:rStyle w:val="StyleUnderline"/>
          <w:sz w:val="12"/>
        </w:rPr>
        <w:t xml:space="preserve"> </w:t>
      </w:r>
      <w:r w:rsidRPr="00687D0D">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73744B">
        <w:rPr>
          <w:rStyle w:val="StyleUnderline"/>
          <w:highlight w:val="yellow"/>
        </w:rPr>
        <w:t>22 IP incentivizes the development and commercialization of new and better products</w:t>
      </w:r>
      <w:r w:rsidRPr="00687D0D">
        <w:rPr>
          <w:rStyle w:val="StyleUnderline"/>
        </w:rPr>
        <w:t xml:space="preserve"> (the dynamic-efficiency benefit), but </w:t>
      </w:r>
      <w:r w:rsidRPr="0073744B">
        <w:rPr>
          <w:rStyle w:val="StyleUnderline"/>
          <w:highlight w:val="yellow"/>
        </w:rPr>
        <w:t>it also encourages</w:t>
      </w:r>
      <w:r w:rsidRPr="00687D0D">
        <w:rPr>
          <w:rStyle w:val="StyleUnderline"/>
        </w:rPr>
        <w:t xml:space="preserve"> IP </w:t>
      </w:r>
      <w:r w:rsidRPr="0073744B">
        <w:rPr>
          <w:rStyle w:val="StyleUnderline"/>
          <w:highlight w:val="yellow"/>
        </w:rPr>
        <w:t>holders to raise prices and restrict access</w:t>
      </w:r>
      <w:r w:rsidRPr="00687D0D">
        <w:rPr>
          <w:rStyle w:val="StyleUnderline"/>
        </w:rPr>
        <w:t xml:space="preserve"> (the allocative-inefficiency cost). The opioid epidemic presents a contrasting image of IP’s potential consumption-expanding effects. Opioid patents induced investments in efforts to </w:t>
      </w:r>
      <w:r w:rsidRPr="0073744B">
        <w:rPr>
          <w:rStyle w:val="StyleUnderline"/>
          <w:highlight w:val="yellow"/>
        </w:rPr>
        <w:t>create demand for products that consumers did not</w:t>
      </w:r>
      <w:r w:rsidRPr="00687D0D">
        <w:rPr>
          <w:rStyle w:val="StyleUnderline"/>
        </w:rPr>
        <w:t xml:space="preserve"> previously believe they </w:t>
      </w:r>
      <w:r w:rsidRPr="0073744B">
        <w:rPr>
          <w:rStyle w:val="StyleUnderline"/>
          <w:highlight w:val="yellow"/>
        </w:rPr>
        <w:t>want</w:t>
      </w:r>
      <w:r w:rsidRPr="00687D0D">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687D0D">
        <w:rPr>
          <w:rStyle w:val="StyleUnderline"/>
          <w:sz w:val="12"/>
          <w:u w:val="none"/>
        </w:rPr>
        <w:t>¶</w:t>
      </w:r>
      <w:r w:rsidRPr="00687D0D">
        <w:rPr>
          <w:rStyle w:val="StyleUnderline"/>
          <w:sz w:val="12"/>
        </w:rPr>
        <w:t xml:space="preserve"> </w:t>
      </w:r>
      <w:r w:rsidRPr="00687D0D">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687D0D">
        <w:rPr>
          <w:sz w:val="12"/>
        </w:rPr>
        <w:t>¶</w:t>
      </w:r>
      <w:r w:rsidRPr="00687D0D">
        <w:rPr>
          <w:sz w:val="10"/>
        </w:rPr>
        <w:t xml:space="preserve"> </w:t>
      </w:r>
      <w:r w:rsidRPr="0073744B">
        <w:rPr>
          <w:rStyle w:val="StyleUnderline"/>
          <w:highlight w:val="yellow"/>
        </w:rPr>
        <w:t>Recognizing the role</w:t>
      </w:r>
      <w:r w:rsidRPr="00687D0D">
        <w:rPr>
          <w:rStyle w:val="StyleUnderline"/>
        </w:rPr>
        <w:t xml:space="preserve"> </w:t>
      </w:r>
      <w:r w:rsidRPr="0073744B">
        <w:rPr>
          <w:rStyle w:val="StyleUnderline"/>
          <w:highlight w:val="yellow"/>
        </w:rPr>
        <w:t>of</w:t>
      </w:r>
      <w:r w:rsidRPr="00687D0D">
        <w:rPr>
          <w:rStyle w:val="StyleUnderline"/>
        </w:rPr>
        <w:t xml:space="preserve"> America's </w:t>
      </w:r>
      <w:r w:rsidRPr="0073744B">
        <w:rPr>
          <w:rStyle w:val="StyleUnderline"/>
          <w:highlight w:val="yellow"/>
        </w:rPr>
        <w:t>innovation institutions</w:t>
      </w:r>
      <w:r w:rsidRPr="00687D0D">
        <w:rPr>
          <w:rStyle w:val="StyleUnderline"/>
        </w:rPr>
        <w:t xml:space="preserve"> in the opioid epidemic </w:t>
      </w:r>
      <w:r w:rsidRPr="0073744B">
        <w:rPr>
          <w:rStyle w:val="StyleUnderline"/>
          <w:highlight w:val="yellow"/>
        </w:rPr>
        <w:t>helps inform</w:t>
      </w:r>
      <w:r w:rsidRPr="00687D0D">
        <w:rPr>
          <w:rStyle w:val="StyleUnderline"/>
        </w:rPr>
        <w:t xml:space="preserve"> the search for </w:t>
      </w:r>
      <w:r w:rsidRPr="0073744B">
        <w:rPr>
          <w:rStyle w:val="StyleUnderline"/>
          <w:highlight w:val="yellow"/>
        </w:rPr>
        <w:t>paths out</w:t>
      </w:r>
      <w:r w:rsidRPr="00687D0D">
        <w:rPr>
          <w:rStyle w:val="StyleUnderline"/>
        </w:rPr>
        <w:t xml:space="preserve"> of the current crisis</w:t>
      </w:r>
      <w:r w:rsidRPr="00687D0D">
        <w:rPr>
          <w:sz w:val="10"/>
        </w:rPr>
        <w:t xml:space="preserve">, but it is essential to emphasize that no magic-bullet policy will bring the opioid epidemic to an end. </w:t>
      </w:r>
      <w:r w:rsidRPr="00687D0D">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687D0D">
        <w:rPr>
          <w:sz w:val="10"/>
        </w:rPr>
        <w:t xml:space="preserve">." Any comprehensive effort to curtail opioid abuse will require interventions aimed at addressing chronic pain in ways that do not put patients at risk of addiction. The </w:t>
      </w:r>
      <w:r w:rsidRPr="00687D0D">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687D0D">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687D0D">
        <w:rPr>
          <w:sz w:val="12"/>
        </w:rPr>
        <w:t>¶</w:t>
      </w:r>
      <w:r w:rsidRPr="00687D0D">
        <w:rPr>
          <w:sz w:val="10"/>
        </w:rPr>
        <w:t xml:space="preserve"> This article is an attempt to understand how </w:t>
      </w:r>
      <w:r w:rsidRPr="00DA75A9">
        <w:rPr>
          <w:rStyle w:val="StyleUnderline"/>
        </w:rPr>
        <w:t>innovation institutions are bound up in the opioid crisis</w:t>
      </w:r>
      <w:r w:rsidRPr="00687D0D">
        <w:rPr>
          <w:rStyle w:val="StyleUnderline"/>
        </w:rPr>
        <w:t>, how they might help to bring the crisis to an end, and what lessons the opioid crisis offers for innovation policy going forward.</w:t>
      </w:r>
      <w:r w:rsidRPr="00687D0D">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5A9D9061" w14:textId="77777777" w:rsidR="009A6EAD" w:rsidRPr="00687D0D" w:rsidRDefault="009A6EAD" w:rsidP="009A6EAD">
      <w:pPr>
        <w:pStyle w:val="Heading4"/>
      </w:pPr>
      <w:r w:rsidRPr="00687D0D">
        <w:rPr>
          <w:u w:val="single"/>
        </w:rPr>
        <w:t>IPP rewards addictive medicines</w:t>
      </w:r>
      <w:r w:rsidRPr="00687D0D">
        <w:t xml:space="preserve"> and punishes alternative medicines – the plan shifts patients towards </w:t>
      </w:r>
      <w:r w:rsidRPr="00687D0D">
        <w:rPr>
          <w:u w:val="single"/>
        </w:rPr>
        <w:t>non addictive meds</w:t>
      </w:r>
      <w:r w:rsidRPr="00687D0D">
        <w:t xml:space="preserve"> through reducing the amount of opioids </w:t>
      </w:r>
    </w:p>
    <w:p w14:paraId="69B8B89F" w14:textId="77777777" w:rsidR="009A6EAD" w:rsidRPr="00687D0D" w:rsidRDefault="009A6EAD" w:rsidP="009A6EAD">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w:t>
      </w:r>
      <w:r w:rsidRPr="00687D0D">
        <w:lastRenderedPageBreak/>
        <w:t xml:space="preserve">Justin M. January-June 2020, “Innovation institutions and the opioid crisis” Journal of Law and the Biosciences, Volume 7, Issue 1, </w:t>
      </w:r>
      <w:hyperlink r:id="rId8" w:history="1">
        <w:r w:rsidRPr="00687D0D">
          <w:rPr>
            <w:rStyle w:val="Hyperlink"/>
          </w:rPr>
          <w:t>https://doi.org/10.1093/jlb/lsaa001</w:t>
        </w:r>
      </w:hyperlink>
      <w:r w:rsidRPr="00687D0D">
        <w:t xml:space="preserve"> ww </w:t>
      </w:r>
    </w:p>
    <w:p w14:paraId="6E8F8E5D" w14:textId="77777777" w:rsidR="009A6EAD" w:rsidRPr="00687D0D" w:rsidRDefault="009A6EAD" w:rsidP="009A6EAD">
      <w:pPr>
        <w:rPr>
          <w:rStyle w:val="StyleUnderline"/>
        </w:rPr>
      </w:pPr>
      <w:r w:rsidRPr="00687D0D">
        <w:rPr>
          <w:sz w:val="16"/>
        </w:rPr>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687D0D">
        <w:rPr>
          <w:sz w:val="12"/>
        </w:rPr>
        <w:t>¶</w:t>
      </w:r>
      <w:r w:rsidRPr="00687D0D">
        <w:rPr>
          <w:sz w:val="16"/>
        </w:rPr>
        <w:t xml:space="preserve"> The stories of OxyContin, Suboxone, and Evzio confirm some truths that we have long known about the IP system. </w:t>
      </w:r>
      <w:r w:rsidRPr="00687D0D">
        <w:rPr>
          <w:rStyle w:val="StyleUnderline"/>
        </w:rPr>
        <w:t>IP is an effective innovation incentive for aggregating dispersed information about consumers' willingness to pay for new knowledge goods-but when markets fail, so too will IP</w:t>
      </w:r>
      <w:r w:rsidRPr="00687D0D">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687D0D">
        <w:rPr>
          <w:sz w:val="12"/>
        </w:rPr>
        <w:t>¶</w:t>
      </w:r>
      <w:r w:rsidRPr="00687D0D">
        <w:rPr>
          <w:sz w:val="16"/>
        </w:rPr>
        <w:t xml:space="preserve"> </w:t>
      </w:r>
      <w:r w:rsidRPr="00687D0D">
        <w:rPr>
          <w:rStyle w:val="StyleUnderline"/>
        </w:rPr>
        <w:t xml:space="preserve">America's apparent underinvestment in non-pharmacological pain treatments likewise fits into our existing mental models. </w:t>
      </w:r>
      <w:r w:rsidRPr="0073744B">
        <w:rPr>
          <w:rStyle w:val="StyleUnderline"/>
          <w:highlight w:val="yellow"/>
        </w:rPr>
        <w:t>Non-pharmacological pain treatments</w:t>
      </w:r>
      <w:r w:rsidRPr="00687D0D">
        <w:rPr>
          <w:rStyle w:val="StyleUnderline"/>
        </w:rPr>
        <w:t xml:space="preserve"> such as yoga and acupuncture </w:t>
      </w:r>
      <w:r w:rsidRPr="0073744B">
        <w:rPr>
          <w:rStyle w:val="StyleUnderline"/>
          <w:highlight w:val="yellow"/>
        </w:rPr>
        <w:t>are</w:t>
      </w:r>
      <w:r w:rsidRPr="00687D0D">
        <w:rPr>
          <w:rStyle w:val="StyleUnderline"/>
        </w:rPr>
        <w:t xml:space="preserve"> almost inevitably nonexcludable and </w:t>
      </w:r>
      <w:r w:rsidRPr="0073744B">
        <w:rPr>
          <w:rStyle w:val="StyleUnderline"/>
          <w:highlight w:val="yellow"/>
        </w:rPr>
        <w:t>ineligible for patent protection</w:t>
      </w:r>
      <w:r w:rsidRPr="00687D0D">
        <w:rPr>
          <w:rStyle w:val="StyleUnderline"/>
        </w:rPr>
        <w:t xml:space="preserve">. </w:t>
      </w:r>
      <w:r w:rsidRPr="0073744B">
        <w:rPr>
          <w:rStyle w:val="StyleUnderline"/>
          <w:highlight w:val="yellow"/>
        </w:rPr>
        <w:t>Our innovation ecosystem is well designed to reward patentable technologies</w:t>
      </w:r>
      <w:r w:rsidRPr="00687D0D">
        <w:rPr>
          <w:rStyle w:val="StyleUnderline"/>
        </w:rPr>
        <w:t xml:space="preserve">, such as pharmaceuticals, and </w:t>
      </w:r>
      <w:r w:rsidRPr="0073744B">
        <w:rPr>
          <w:rStyle w:val="StyleUnderline"/>
          <w:highlight w:val="yellow"/>
        </w:rPr>
        <w:t>poorly structured to support</w:t>
      </w:r>
      <w:r w:rsidRPr="00687D0D">
        <w:rPr>
          <w:rStyle w:val="StyleUnderline"/>
        </w:rPr>
        <w:t xml:space="preserve"> the development of processes and practices such as checklists, cognitive behavioral therapy, and </w:t>
      </w:r>
      <w:r w:rsidRPr="0073744B">
        <w:rPr>
          <w:rStyle w:val="StyleUnderline"/>
          <w:highlight w:val="yellow"/>
        </w:rPr>
        <w:t>alternative medicine</w:t>
      </w:r>
      <w:r w:rsidRPr="00687D0D">
        <w:rPr>
          <w:rStyle w:val="StyleUnderline"/>
        </w:rPr>
        <w:t>317</w:t>
      </w:r>
      <w:r w:rsidRPr="00687D0D">
        <w:rPr>
          <w:rStyle w:val="StyleUnderline"/>
          <w:sz w:val="12"/>
          <w:u w:val="none"/>
        </w:rPr>
        <w:t>¶</w:t>
      </w:r>
      <w:r w:rsidRPr="00687D0D">
        <w:rPr>
          <w:rStyle w:val="StyleUnderline"/>
          <w:sz w:val="12"/>
        </w:rPr>
        <w:t xml:space="preserve"> </w:t>
      </w:r>
      <w:r w:rsidRPr="00687D0D">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687D0D">
        <w:rPr>
          <w:sz w:val="12"/>
        </w:rPr>
        <w:t>¶</w:t>
      </w:r>
      <w:r w:rsidRPr="00687D0D">
        <w:rPr>
          <w:sz w:val="16"/>
        </w:rPr>
        <w:t xml:space="preserve"> First, we think that </w:t>
      </w:r>
      <w:r w:rsidRPr="00687D0D">
        <w:rPr>
          <w:rStyle w:val="StyleUnderline"/>
        </w:rPr>
        <w:t>the traditional view of IP as a trade-off between dynamic efficiency and allocative efficiency is less accurate than we once believed</w:t>
      </w:r>
      <w:r w:rsidRPr="00687D0D">
        <w:rPr>
          <w:sz w:val="16"/>
        </w:rPr>
        <w:t xml:space="preserve">.3'8 In the case of OxyContin, </w:t>
      </w:r>
      <w:r w:rsidRPr="0073744B">
        <w:rPr>
          <w:rStyle w:val="StyleUnderline"/>
          <w:highlight w:val="yellow"/>
        </w:rPr>
        <w:t>patent protection appears to have encouraged Purdue Pharma's extraordinary investment in demand creation</w:t>
      </w:r>
      <w:r w:rsidRPr="00687D0D">
        <w:rPr>
          <w:rStyle w:val="StyleUnderline"/>
        </w:rPr>
        <w:t xml:space="preserve">. Aggregate data on the consumption of patented and post-patent pharmaceuticals suggest that </w:t>
      </w:r>
      <w:r w:rsidRPr="0073744B">
        <w:rPr>
          <w:rStyle w:val="StyleUnderline"/>
          <w:highlight w:val="yellow"/>
        </w:rPr>
        <w:t>the OxyContin story is not an outlier in this regard</w:t>
      </w:r>
      <w:r w:rsidRPr="00687D0D">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687D0D">
        <w:rPr>
          <w:rStyle w:val="StyleUnderline"/>
        </w:rPr>
        <w:t>above- marginal-cost pricing seems less likely to prevent the vast majority of US patients from gaining access than conventional IP models suggest.</w:t>
      </w:r>
      <w:r w:rsidRPr="00687D0D">
        <w:rPr>
          <w:rStyle w:val="StyleUnderline"/>
          <w:sz w:val="12"/>
          <w:u w:val="none"/>
        </w:rPr>
        <w:t>¶</w:t>
      </w:r>
      <w:r w:rsidRPr="00687D0D">
        <w:rPr>
          <w:rStyle w:val="StyleUnderline"/>
          <w:sz w:val="12"/>
        </w:rPr>
        <w:t xml:space="preserve"> </w:t>
      </w:r>
      <w:r w:rsidRPr="00687D0D">
        <w:rPr>
          <w:sz w:val="16"/>
        </w:rPr>
        <w:t xml:space="preserve">Second, and relatedly, the fact that </w:t>
      </w:r>
      <w:r w:rsidRPr="0073744B">
        <w:rPr>
          <w:rStyle w:val="StyleUnderline"/>
          <w:highlight w:val="yellow"/>
        </w:rPr>
        <w:t>IP encourages demand creation</w:t>
      </w:r>
      <w:r w:rsidRPr="00687D0D">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w:t>
      </w:r>
      <w:r w:rsidRPr="00DA75A9">
        <w:rPr>
          <w:rStyle w:val="StyleUnderline"/>
        </w:rPr>
        <w:t xml:space="preserve">But </w:t>
      </w:r>
      <w:r w:rsidRPr="0073744B">
        <w:rPr>
          <w:rStyle w:val="StyleUnderline"/>
          <w:highlight w:val="yellow"/>
        </w:rPr>
        <w:t>we should be aware that the patent system creates incentives for firms to promote products that consumers did not know they wanted</w:t>
      </w:r>
      <w:r w:rsidRPr="00687D0D">
        <w:rPr>
          <w:rStyle w:val="StyleUnderline"/>
        </w:rPr>
        <w:t xml:space="preserve"> (and indeed might not have needed).321</w:t>
      </w:r>
      <w:r w:rsidRPr="00687D0D">
        <w:rPr>
          <w:rStyle w:val="StyleUnderline"/>
          <w:sz w:val="12"/>
          <w:u w:val="none"/>
        </w:rPr>
        <w:t>¶</w:t>
      </w:r>
      <w:r w:rsidRPr="00687D0D">
        <w:rPr>
          <w:rStyle w:val="StyleUnderline"/>
          <w:sz w:val="12"/>
        </w:rPr>
        <w:t xml:space="preserve"> </w:t>
      </w:r>
      <w:r w:rsidRPr="00687D0D">
        <w:rPr>
          <w:sz w:val="16"/>
        </w:rPr>
        <w:t xml:space="preserve">Third, </w:t>
      </w:r>
      <w:r w:rsidRPr="0073744B">
        <w:rPr>
          <w:rStyle w:val="Emphasis"/>
          <w:highlight w:val="yellow"/>
        </w:rPr>
        <w:t xml:space="preserve">the interaction between IP and addiction </w:t>
      </w:r>
      <w:r w:rsidRPr="00DA75A9">
        <w:rPr>
          <w:rStyle w:val="Emphasis"/>
        </w:rPr>
        <w:t xml:space="preserve">can be particularly </w:t>
      </w:r>
      <w:r w:rsidRPr="0073744B">
        <w:rPr>
          <w:rStyle w:val="Emphasis"/>
          <w:highlight w:val="yellow"/>
        </w:rPr>
        <w:t>pernicious</w:t>
      </w:r>
      <w:r w:rsidRPr="00687D0D">
        <w:rPr>
          <w:sz w:val="16"/>
        </w:rPr>
        <w:t xml:space="preserve">. As we sought to illustrate in Section ll.B.l, </w:t>
      </w:r>
      <w:r w:rsidRPr="0073744B">
        <w:rPr>
          <w:rStyle w:val="StyleUnderline"/>
          <w:highlight w:val="yellow"/>
        </w:rPr>
        <w:t>firms have an</w:t>
      </w:r>
      <w:r w:rsidRPr="00687D0D">
        <w:rPr>
          <w:rStyle w:val="StyleUnderline"/>
        </w:rPr>
        <w:t xml:space="preserve"> especially strong </w:t>
      </w:r>
      <w:r w:rsidRPr="0073744B">
        <w:rPr>
          <w:rStyle w:val="StyleUnderline"/>
          <w:highlight w:val="yellow"/>
        </w:rPr>
        <w:t>incentive</w:t>
      </w:r>
      <w:r w:rsidRPr="00687D0D">
        <w:rPr>
          <w:rStyle w:val="StyleUnderline"/>
        </w:rPr>
        <w:t xml:space="preserve"> </w:t>
      </w:r>
      <w:r w:rsidRPr="0073744B">
        <w:rPr>
          <w:rStyle w:val="StyleUnderline"/>
          <w:highlight w:val="yellow"/>
        </w:rPr>
        <w:t>to promote habit-forming products</w:t>
      </w:r>
      <w:r w:rsidRPr="00687D0D">
        <w:rPr>
          <w:rStyle w:val="StyleUnderline"/>
        </w:rPr>
        <w:t>-perhaps by initially charging below-marginal-cost prices</w:t>
      </w:r>
      <w:r w:rsidRPr="00687D0D">
        <w:rPr>
          <w:sz w:val="16"/>
        </w:rPr>
        <w:t xml:space="preserve">-if they anticipate that they can maintain a medium- to long-term monopoly over that product. When the habit-forming nature of a product generates negative externalities, </w:t>
      </w:r>
      <w:r w:rsidRPr="0073744B">
        <w:rPr>
          <w:rStyle w:val="Emphasis"/>
          <w:highlight w:val="yellow"/>
        </w:rPr>
        <w:t>as is the case for medical addiction, the combination of this effect with the more general demand-creation incentives can have devastating social consequences</w:t>
      </w:r>
      <w:r w:rsidRPr="00687D0D">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687D0D">
        <w:rPr>
          <w:sz w:val="12"/>
        </w:rPr>
        <w:t>¶</w:t>
      </w:r>
      <w:r w:rsidRPr="00687D0D">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1455877D" w14:textId="77777777" w:rsidR="009A6EAD" w:rsidRPr="00687D0D" w:rsidRDefault="009A6EAD" w:rsidP="009A6EAD">
      <w:pPr>
        <w:pStyle w:val="Heading4"/>
      </w:pPr>
      <w:r w:rsidRPr="00687D0D">
        <w:lastRenderedPageBreak/>
        <w:t>Purdue’s OxyContin release proves</w:t>
      </w:r>
    </w:p>
    <w:p w14:paraId="303B8A12" w14:textId="77777777" w:rsidR="009A6EAD" w:rsidRPr="00687D0D" w:rsidRDefault="009A6EAD" w:rsidP="009A6EAD">
      <w:r w:rsidRPr="00687D0D">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687D0D">
          <w:rPr>
            <w:rStyle w:val="Hyperlink"/>
          </w:rPr>
          <w:t>https://doi.org/10.1093/jlb/lsaa001</w:t>
        </w:r>
      </w:hyperlink>
      <w:r w:rsidRPr="00687D0D">
        <w:t xml:space="preserve"> ww </w:t>
      </w:r>
    </w:p>
    <w:p w14:paraId="772CAF33" w14:textId="77777777" w:rsidR="009A6EAD" w:rsidRPr="00687D0D" w:rsidRDefault="009A6EAD" w:rsidP="009A6EAD">
      <w:pPr>
        <w:rPr>
          <w:rStyle w:val="StyleUnderline"/>
        </w:rPr>
      </w:pPr>
      <w:r w:rsidRPr="00687D0D">
        <w:rPr>
          <w:sz w:val="10"/>
        </w:rPr>
        <w:t xml:space="preserve">In the early 1990s, MS Contin, a controlled-release form of morphine sulfate, was generating millions of dollars in sales for Purdue Pharrna.32 </w:t>
      </w:r>
      <w:r w:rsidRPr="00687D0D">
        <w:rPr>
          <w:rStyle w:val="StyleUnderline"/>
        </w:rPr>
        <w:t xml:space="preserve">But </w:t>
      </w:r>
      <w:r w:rsidRPr="0073744B">
        <w:rPr>
          <w:rStyle w:val="Emphasis"/>
          <w:highlight w:val="yellow"/>
        </w:rPr>
        <w:t>MS Contin no longer had IP-protected exclusivit</w:t>
      </w:r>
      <w:r w:rsidRPr="00687D0D">
        <w:rPr>
          <w:rStyle w:val="Emphasis"/>
        </w:rPr>
        <w:t>y</w:t>
      </w:r>
      <w:r w:rsidRPr="00687D0D">
        <w:rPr>
          <w:rStyle w:val="StyleUnderline"/>
        </w:rPr>
        <w:t xml:space="preserve">,33 and </w:t>
      </w:r>
      <w:r w:rsidRPr="0073744B">
        <w:rPr>
          <w:rStyle w:val="StyleUnderline"/>
          <w:highlight w:val="yellow"/>
        </w:rPr>
        <w:t>Purdue</w:t>
      </w:r>
      <w:r w:rsidRPr="00687D0D">
        <w:rPr>
          <w:rStyle w:val="StyleUnderline"/>
        </w:rPr>
        <w:t xml:space="preserve"> expected generic competition to eat into its profits." The firm </w:t>
      </w:r>
      <w:r w:rsidRPr="0073744B">
        <w:rPr>
          <w:rStyle w:val="Emphasis"/>
          <w:highlight w:val="yellow"/>
        </w:rPr>
        <w:t>pivoted</w:t>
      </w:r>
      <w:r w:rsidRPr="00687D0D">
        <w:rPr>
          <w:rStyle w:val="Emphasis"/>
        </w:rPr>
        <w:t xml:space="preserve"> to a new pain treatment market strategy</w:t>
      </w:r>
      <w:r w:rsidRPr="00687D0D">
        <w:rPr>
          <w:rStyle w:val="StyleUnderline"/>
        </w:rPr>
        <w:t xml:space="preserve">. In November 1993, the US Patent and Trademark Oflice (PTO) granted </w:t>
      </w:r>
      <w:r w:rsidRPr="0073744B">
        <w:rPr>
          <w:rStyle w:val="StyleUnderline"/>
          <w:highlight w:val="yellow"/>
        </w:rPr>
        <w:t>Purdue</w:t>
      </w:r>
      <w:r w:rsidRPr="00687D0D">
        <w:rPr>
          <w:rStyle w:val="StyleUnderline"/>
        </w:rPr>
        <w:t xml:space="preserve">'s application for Patent No. 5,266,331, which </w:t>
      </w:r>
      <w:r w:rsidRPr="0073744B">
        <w:rPr>
          <w:rStyle w:val="StyleUnderline"/>
          <w:highlight w:val="yellow"/>
        </w:rPr>
        <w:t>claimed a controlled-release</w:t>
      </w:r>
      <w:r w:rsidRPr="00687D0D">
        <w:rPr>
          <w:rStyle w:val="StyleUnderline"/>
        </w:rPr>
        <w:t xml:space="preserve"> form </w:t>
      </w:r>
      <w:r w:rsidRPr="0073744B">
        <w:rPr>
          <w:rStyle w:val="StyleUnderline"/>
          <w:highlight w:val="yellow"/>
        </w:rPr>
        <w:t>of</w:t>
      </w:r>
      <w:r w:rsidRPr="00687D0D">
        <w:rPr>
          <w:rStyle w:val="StyleUnderline"/>
        </w:rPr>
        <w:t xml:space="preserve"> the opioid </w:t>
      </w:r>
      <w:r w:rsidRPr="0073744B">
        <w:rPr>
          <w:rStyle w:val="StyleUnderline"/>
          <w:highlight w:val="yellow"/>
        </w:rPr>
        <w:t>oxycodone</w:t>
      </w:r>
      <w:r w:rsidRPr="00687D0D">
        <w:rPr>
          <w:rStyle w:val="StyleUnderline"/>
        </w:rPr>
        <w:t>.</w:t>
      </w:r>
      <w:r w:rsidRPr="00687D0D">
        <w:rPr>
          <w:sz w:val="10"/>
        </w:rPr>
        <w:t xml:space="preserve">35 Just over </w:t>
      </w:r>
      <w:r w:rsidRPr="0073744B">
        <w:rPr>
          <w:rStyle w:val="StyleUnderline"/>
          <w:highlight w:val="yellow"/>
        </w:rPr>
        <w:t>2 years later</w:t>
      </w:r>
      <w:r w:rsidRPr="00687D0D">
        <w:rPr>
          <w:rStyle w:val="StyleUnderline"/>
        </w:rPr>
        <w:t xml:space="preserve">, in December I995, </w:t>
      </w:r>
      <w:r w:rsidRPr="0073744B">
        <w:rPr>
          <w:rStyle w:val="StyleUnderline"/>
          <w:highlight w:val="yellow"/>
        </w:rPr>
        <w:t>the FDA approved</w:t>
      </w:r>
      <w:r w:rsidRPr="00687D0D">
        <w:rPr>
          <w:rStyle w:val="StyleUnderline"/>
        </w:rPr>
        <w:t xml:space="preserve"> Purdue's application to market </w:t>
      </w:r>
      <w:r w:rsidRPr="0073744B">
        <w:rPr>
          <w:rStyle w:val="StyleUnderline"/>
          <w:highlight w:val="yellow"/>
        </w:rPr>
        <w:t>OxyContin</w:t>
      </w:r>
      <w:r w:rsidRPr="00687D0D">
        <w:rPr>
          <w:rStyle w:val="StyleUnderline"/>
        </w:rPr>
        <w:t xml:space="preserve"> for treatment of chronic pain.36 Purdue's strategy, according to its 1996 budget plan, was 'to </w:t>
      </w:r>
      <w:r w:rsidRPr="0073744B">
        <w:rPr>
          <w:rStyle w:val="StyleUnderline"/>
          <w:highlight w:val="yellow"/>
        </w:rPr>
        <w:t>switch patients</w:t>
      </w:r>
      <w:r w:rsidRPr="00687D0D">
        <w:rPr>
          <w:rStyle w:val="StyleUnderline"/>
        </w:rPr>
        <w:t xml:space="preserve"> who would have been started </w:t>
      </w:r>
      <w:r w:rsidRPr="0073744B">
        <w:rPr>
          <w:rStyle w:val="StyleUnderline"/>
          <w:highlight w:val="yellow"/>
        </w:rPr>
        <w:t>on MS [Contin] to OxyContin</w:t>
      </w:r>
      <w:r w:rsidRPr="00687D0D">
        <w:rPr>
          <w:rStyle w:val="StyleUnderline"/>
        </w:rPr>
        <w:t xml:space="preserve">, as quickly as possible.'37 </w:t>
      </w:r>
      <w:r w:rsidRPr="00687D0D">
        <w:rPr>
          <w:rStyle w:val="StyleUnderline"/>
          <w:sz w:val="12"/>
          <w:u w:val="none"/>
        </w:rPr>
        <w:t>¶</w:t>
      </w:r>
      <w:r w:rsidRPr="00687D0D">
        <w:rPr>
          <w:rStyle w:val="StyleUnderline"/>
          <w:sz w:val="12"/>
        </w:rPr>
        <w:t xml:space="preserve"> </w:t>
      </w:r>
      <w:r w:rsidRPr="0073744B">
        <w:rPr>
          <w:rStyle w:val="Emphasis"/>
          <w:highlight w:val="yellow"/>
        </w:rPr>
        <w:t>The new drug would prove to be a commercial blockbuster</w:t>
      </w:r>
      <w:r w:rsidRPr="00687D0D">
        <w:rPr>
          <w:rStyle w:val="Emphasis"/>
        </w:rPr>
        <w:t>.</w:t>
      </w:r>
      <w:r w:rsidRPr="00687D0D">
        <w:rPr>
          <w:sz w:val="10"/>
        </w:rPr>
        <w:t xml:space="preserve"> Purdue Pharma set the price of </w:t>
      </w:r>
      <w:r w:rsidRPr="00687D0D">
        <w:rPr>
          <w:rStyle w:val="StyleUnderline"/>
        </w:rPr>
        <w:t xml:space="preserve">OxyContin at levels that </w:t>
      </w:r>
      <w:r w:rsidRPr="0073744B">
        <w:rPr>
          <w:rStyle w:val="Emphasis"/>
          <w:highlight w:val="yellow"/>
        </w:rPr>
        <w:t>put it within reach even of patients who lacked prescription drug coverage</w:t>
      </w:r>
      <w:r w:rsidRPr="00687D0D">
        <w:rPr>
          <w:rStyle w:val="StyleUnderline"/>
        </w:rPr>
        <w:t>: $1.25 per l0-milligram tablet as of 2000.</w:t>
      </w:r>
      <w:r w:rsidRPr="00687D0D">
        <w:rPr>
          <w:sz w:val="10"/>
        </w:rPr>
        <w:t xml:space="preserve">38 The number of OxyContin prescriptions dispensed nationwide each year reached 6 million that year, bringing in over $1 billion in sales." </w:t>
      </w:r>
      <w:r w:rsidRPr="0073744B">
        <w:rPr>
          <w:rStyle w:val="Emphasis"/>
          <w:highlight w:val="yellow"/>
        </w:rPr>
        <w:t>Thanks to its patent rights</w:t>
      </w:r>
      <w:r w:rsidRPr="00687D0D">
        <w:rPr>
          <w:rStyle w:val="StyleUnderline"/>
        </w:rPr>
        <w:t xml:space="preserve">, </w:t>
      </w:r>
      <w:r w:rsidRPr="0073744B">
        <w:rPr>
          <w:rStyle w:val="StyleUnderline"/>
          <w:highlight w:val="yellow"/>
        </w:rPr>
        <w:t>Purdue</w:t>
      </w:r>
      <w:r w:rsidRPr="00687D0D">
        <w:rPr>
          <w:rStyle w:val="StyleUnderline"/>
        </w:rPr>
        <w:t xml:space="preserve"> Pharma </w:t>
      </w:r>
      <w:r w:rsidRPr="0073744B">
        <w:rPr>
          <w:rStyle w:val="Emphasis"/>
          <w:highlight w:val="yellow"/>
        </w:rPr>
        <w:t>controlled the entire controlled-release oxycodone market until 2005</w:t>
      </w:r>
      <w:r w:rsidRPr="00687D0D">
        <w:rPr>
          <w:rStyle w:val="StyleUnderline"/>
        </w:rPr>
        <w:t>.</w:t>
      </w:r>
      <w:r w:rsidRPr="00687D0D">
        <w:rPr>
          <w:sz w:val="10"/>
        </w:rPr>
        <w:t xml:space="preserve">40 Due to a temporary patent litigation loss, generics briefly captured up to a third of the market in terms of number of prescriptions, but </w:t>
      </w:r>
      <w:r w:rsidRPr="00687D0D">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687D0D">
        <w:rPr>
          <w:sz w:val="10"/>
        </w:rPr>
        <w:t xml:space="preserve"> (The new crush-resistant formulation seems to have been only moderately effective at deterring abuse44) </w:t>
      </w:r>
      <w:r w:rsidRPr="0073744B">
        <w:rPr>
          <w:rStyle w:val="StyleUnderline"/>
          <w:highlight w:val="yellow"/>
        </w:rPr>
        <w:t>By 2018</w:t>
      </w:r>
      <w:r w:rsidRPr="00687D0D">
        <w:rPr>
          <w:rStyle w:val="StyleUnderline"/>
        </w:rPr>
        <w:t xml:space="preserve">, Purdue Pharma's all-time total </w:t>
      </w:r>
      <w:r w:rsidRPr="0073744B">
        <w:rPr>
          <w:rStyle w:val="Emphasis"/>
          <w:highlight w:val="yellow"/>
        </w:rPr>
        <w:t>OxyContin revenue topped $35 billion</w:t>
      </w:r>
      <w:r w:rsidRPr="00687D0D">
        <w:rPr>
          <w:rStyle w:val="StyleUnderline"/>
        </w:rPr>
        <w:t>."</w:t>
      </w:r>
      <w:r w:rsidRPr="00687D0D">
        <w:rPr>
          <w:rStyle w:val="StyleUnderline"/>
          <w:sz w:val="12"/>
          <w:u w:val="none"/>
        </w:rPr>
        <w:t>¶</w:t>
      </w:r>
      <w:r w:rsidRPr="00687D0D">
        <w:rPr>
          <w:rStyle w:val="StyleUnderline"/>
          <w:sz w:val="12"/>
        </w:rPr>
        <w:t xml:space="preserve"> </w:t>
      </w:r>
      <w:r w:rsidRPr="00687D0D">
        <w:rPr>
          <w:sz w:val="10"/>
        </w:rPr>
        <w:t xml:space="preserve">To be clear, OxyContin is just one of several prescription opioids that have contributed to America's overdose epidemic. In a recently released federal database, </w:t>
      </w:r>
      <w:r w:rsidRPr="00687D0D">
        <w:rPr>
          <w:rStyle w:val="StyleUnderline"/>
        </w:rPr>
        <w:t xml:space="preserve">Purdue ranked fourth among prescription opioid manufacturers from 2006 to 2012, with just over 3 per cent of the market-" This small market share likely understates Purdue's role in the epidemic, however. </w:t>
      </w:r>
      <w:r w:rsidRPr="0073744B">
        <w:rPr>
          <w:rStyle w:val="Emphasis"/>
          <w:highlight w:val="yellow"/>
        </w:rPr>
        <w:t>OxyContin was for a time the 'drug of choice among abusers</w:t>
      </w:r>
      <w:r w:rsidRPr="00687D0D">
        <w:rPr>
          <w:rStyle w:val="StyleUnderline"/>
        </w:rPr>
        <w:t xml:space="preserve">,'47 and it still appears to be the </w:t>
      </w:r>
      <w:r w:rsidRPr="0073744B">
        <w:rPr>
          <w:rStyle w:val="StyleUnderline"/>
          <w:highlight w:val="yellow"/>
        </w:rPr>
        <w:t>most</w:t>
      </w:r>
      <w:r w:rsidRPr="00687D0D">
        <w:rPr>
          <w:rStyle w:val="StyleUnderline"/>
        </w:rPr>
        <w:t xml:space="preserve"> </w:t>
      </w:r>
      <w:r w:rsidRPr="0073744B">
        <w:rPr>
          <w:rStyle w:val="StyleUnderline"/>
          <w:highlight w:val="yellow"/>
        </w:rPr>
        <w:t>abused</w:t>
      </w:r>
      <w:r w:rsidRPr="00687D0D">
        <w:rPr>
          <w:rStyle w:val="StyleUnderline"/>
        </w:rPr>
        <w:t xml:space="preserve"> single-entity prescription </w:t>
      </w:r>
      <w:r w:rsidRPr="0073744B">
        <w:rPr>
          <w:rStyle w:val="StyleUnderline"/>
          <w:highlight w:val="yellow"/>
        </w:rPr>
        <w:t>painkiller</w:t>
      </w:r>
      <w:r w:rsidRPr="00687D0D">
        <w:rPr>
          <w:rStyle w:val="StyleUnderline"/>
        </w:rPr>
        <w:t>."</w:t>
      </w:r>
      <w:r w:rsidRPr="00687D0D">
        <w:rPr>
          <w:sz w:val="10"/>
        </w:rPr>
        <w:t xml:space="preserve"> Approximately l4.l per cent of adults who reported misuse of a prescription pain reliever in 2015 said they misused OxyContin specifically. </w:t>
      </w:r>
      <w:r w:rsidRPr="00687D0D">
        <w:rPr>
          <w:rStyle w:val="StyleUnderline"/>
        </w:rPr>
        <w:t xml:space="preserve">Moreover, there is some evidence to suggest that </w:t>
      </w:r>
      <w:r w:rsidRPr="0073744B">
        <w:rPr>
          <w:rStyle w:val="Emphasis"/>
          <w:highlight w:val="yellow"/>
        </w:rPr>
        <w:t xml:space="preserve">oxycodone is </w:t>
      </w:r>
      <w:r w:rsidRPr="00687D0D">
        <w:rPr>
          <w:rStyle w:val="Emphasis"/>
        </w:rPr>
        <w:t xml:space="preserve">more </w:t>
      </w:r>
      <w:r w:rsidRPr="0073744B">
        <w:rPr>
          <w:rStyle w:val="Emphasis"/>
          <w:highlight w:val="yellow"/>
        </w:rPr>
        <w:t>prone to abuse than other common opioids."</w:t>
      </w:r>
      <w:r w:rsidRPr="00687D0D">
        <w:rPr>
          <w:rStyle w:val="StyleUnderline"/>
        </w:rPr>
        <w:t xml:space="preserve"> A recent empirical study of cross-state variation in </w:t>
      </w:r>
      <w:r w:rsidRPr="00687D0D">
        <w:rPr>
          <w:rStyle w:val="Emphasis"/>
        </w:rPr>
        <w:t xml:space="preserve">OxyContin exposure concluded that </w:t>
      </w:r>
      <w:r w:rsidRPr="0073744B">
        <w:rPr>
          <w:rStyle w:val="Emphasis"/>
          <w:highlight w:val="yellow"/>
        </w:rPr>
        <w:t>'the</w:t>
      </w:r>
      <w:r w:rsidRPr="00687D0D">
        <w:rPr>
          <w:rStyle w:val="Emphasis"/>
        </w:rPr>
        <w:t xml:space="preserve"> recent </w:t>
      </w:r>
      <w:r w:rsidRPr="0073744B">
        <w:rPr>
          <w:rStyle w:val="Emphasis"/>
          <w:highlight w:val="yellow"/>
        </w:rPr>
        <w:t>heroin epidemic is</w:t>
      </w:r>
      <w:r w:rsidRPr="00687D0D">
        <w:rPr>
          <w:rStyle w:val="Emphasis"/>
        </w:rPr>
        <w:t xml:space="preserve"> largely </w:t>
      </w:r>
      <w:r w:rsidRPr="0073744B">
        <w:rPr>
          <w:rStyle w:val="Emphasis"/>
          <w:highlight w:val="yellow"/>
        </w:rPr>
        <w:t>due to the reformulation of OxyContin</w:t>
      </w:r>
      <w:r w:rsidRPr="00687D0D">
        <w:rPr>
          <w:rStyle w:val="StyleUnderline"/>
        </w:rPr>
        <w:t xml:space="preserve">.'5 </w:t>
      </w:r>
      <w:r w:rsidRPr="00687D0D">
        <w:rPr>
          <w:sz w:val="10"/>
        </w:rPr>
        <w:t>' Additionally, some of Purdue's efforts to promote controlled-release oxycodone may have had spillover effects on other opioid products</w:t>
      </w:r>
      <w:r w:rsidRPr="00687D0D">
        <w:rPr>
          <w:rStyle w:val="StyleUnderline"/>
        </w:rPr>
        <w:t xml:space="preserve">." Our focus on OxyContin should not be misinterpreted as a monocausal explanation for what is in fact an </w:t>
      </w:r>
      <w:r w:rsidRPr="0073744B">
        <w:rPr>
          <w:rStyle w:val="Emphasis"/>
          <w:highlight w:val="yellow"/>
        </w:rPr>
        <w:t>epidemic with multiple and converging root causes</w:t>
      </w:r>
      <w:r w:rsidRPr="00687D0D">
        <w:rPr>
          <w:rStyle w:val="StyleUnderline"/>
        </w:rPr>
        <w:t xml:space="preserve">. Rather, </w:t>
      </w:r>
      <w:r w:rsidRPr="0073744B">
        <w:rPr>
          <w:rStyle w:val="Emphasis"/>
          <w:highlight w:val="yellow"/>
        </w:rPr>
        <w:t>its prominence</w:t>
      </w:r>
      <w:r w:rsidRPr="00687D0D">
        <w:rPr>
          <w:rStyle w:val="Emphasis"/>
        </w:rPr>
        <w:t xml:space="preserve"> makes it a useful example for </w:t>
      </w:r>
      <w:r w:rsidRPr="0073744B">
        <w:rPr>
          <w:rStyle w:val="Emphasis"/>
          <w:highlight w:val="yellow"/>
        </w:rPr>
        <w:t>illustrating the relationship between opioids and innovation institutions</w:t>
      </w:r>
      <w:r w:rsidRPr="00687D0D">
        <w:rPr>
          <w:rStyle w:val="StyleUnderline"/>
        </w:rPr>
        <w:t xml:space="preserve">. But before we turn to this relationship, we introduce two other illustrative drugs-each of which might have done more to contain the epidemic had it been more widely distributed: Suboxone and Evzio. </w:t>
      </w:r>
    </w:p>
    <w:p w14:paraId="084A2F7E" w14:textId="77777777" w:rsidR="009A6EAD" w:rsidRPr="00687D0D" w:rsidRDefault="009A6EAD" w:rsidP="009A6EAD">
      <w:pPr>
        <w:pStyle w:val="Heading4"/>
      </w:pPr>
      <w:r w:rsidRPr="00687D0D">
        <w:t xml:space="preserve">The plan </w:t>
      </w:r>
      <w:r w:rsidRPr="00687D0D">
        <w:rPr>
          <w:u w:val="single"/>
        </w:rPr>
        <w:t>spurs on innovation</w:t>
      </w:r>
      <w:r w:rsidRPr="00687D0D">
        <w:t xml:space="preserve"> for non-opioid pain killers</w:t>
      </w:r>
    </w:p>
    <w:p w14:paraId="210CA0E9" w14:textId="77777777" w:rsidR="009A6EAD" w:rsidRPr="00687D0D" w:rsidRDefault="009A6EAD" w:rsidP="009A6EAD">
      <w:r w:rsidRPr="00DA75A9">
        <w:rPr>
          <w:rStyle w:val="Style13ptBold"/>
        </w:rPr>
        <w:t>Hemel &amp; Ouellette 20</w:t>
      </w:r>
      <w:r w:rsidRPr="00687D0D">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687D0D">
          <w:rPr>
            <w:rStyle w:val="Hyperlink"/>
          </w:rPr>
          <w:t>https://doi.org/10.1093/jlb/lsaa001</w:t>
        </w:r>
      </w:hyperlink>
      <w:r w:rsidRPr="00687D0D">
        <w:t xml:space="preserve"> ww </w:t>
      </w:r>
    </w:p>
    <w:p w14:paraId="7C85BD98" w14:textId="77777777" w:rsidR="009A6EAD" w:rsidRPr="00687D0D" w:rsidRDefault="009A6EAD" w:rsidP="009A6EAD">
      <w:pPr>
        <w:rPr>
          <w:rStyle w:val="Emphasis"/>
        </w:rPr>
      </w:pPr>
      <w:r w:rsidRPr="00687D0D">
        <w:rPr>
          <w:sz w:val="12"/>
        </w:rPr>
        <w:lastRenderedPageBreak/>
        <w:t xml:space="preserve">Conventionally, innovation scholars have focused on patent law as the main policy tool to increase production of new knowledge goods.226 </w:t>
      </w:r>
      <w:r w:rsidRPr="0073744B">
        <w:rPr>
          <w:rStyle w:val="StyleUnderline"/>
          <w:highlight w:val="yellow"/>
        </w:rPr>
        <w:t>Patents</w:t>
      </w:r>
      <w:r w:rsidRPr="00687D0D">
        <w:rPr>
          <w:rStyle w:val="StyleUnderline"/>
        </w:rPr>
        <w:t xml:space="preserve">, at least in theory, leverage private information from market actors about the value and viability of potential projects and </w:t>
      </w:r>
      <w:r w:rsidRPr="0073744B">
        <w:rPr>
          <w:rStyle w:val="StyleUnderline"/>
          <w:highlight w:val="yellow"/>
        </w:rPr>
        <w:t>provide strong incentives for investments</w:t>
      </w:r>
      <w:r w:rsidRPr="00687D0D">
        <w:rPr>
          <w:rStyle w:val="StyleUnderline"/>
        </w:rPr>
        <w:t xml:space="preserve"> in promising ideas.</w:t>
      </w:r>
      <w:r w:rsidRPr="00687D0D">
        <w:rPr>
          <w:sz w:val="12"/>
        </w:rPr>
        <w:t xml:space="preserve">227 But as emphasized in Section ll.B, </w:t>
      </w:r>
      <w:r w:rsidRPr="0073744B">
        <w:rPr>
          <w:rStyle w:val="Emphasis"/>
          <w:highlight w:val="yellow"/>
        </w:rPr>
        <w:t>these</w:t>
      </w:r>
      <w:r w:rsidRPr="00687D0D">
        <w:rPr>
          <w:rStyle w:val="Emphasis"/>
        </w:rPr>
        <w:t xml:space="preserve"> same </w:t>
      </w:r>
      <w:r w:rsidRPr="0073744B">
        <w:rPr>
          <w:rStyle w:val="Emphasis"/>
          <w:highlight w:val="yellow"/>
        </w:rPr>
        <w:t>features</w:t>
      </w:r>
      <w:r w:rsidRPr="00687D0D">
        <w:rPr>
          <w:rStyle w:val="Emphasis"/>
        </w:rPr>
        <w:t xml:space="preserve"> </w:t>
      </w:r>
      <w:r w:rsidRPr="0073744B">
        <w:rPr>
          <w:rStyle w:val="Emphasis"/>
          <w:highlight w:val="yellow"/>
        </w:rPr>
        <w:t xml:space="preserve">of the patent system encouraged the </w:t>
      </w:r>
      <w:r w:rsidRPr="00687D0D">
        <w:rPr>
          <w:rStyle w:val="Emphasis"/>
        </w:rPr>
        <w:t xml:space="preserve">development and </w:t>
      </w:r>
      <w:r w:rsidRPr="0073744B">
        <w:rPr>
          <w:rStyle w:val="Emphasis"/>
          <w:highlight w:val="yellow"/>
        </w:rPr>
        <w:t>commercialization</w:t>
      </w:r>
      <w:r w:rsidRPr="00687D0D">
        <w:rPr>
          <w:rStyle w:val="Emphasis"/>
        </w:rPr>
        <w:t xml:space="preserve"> </w:t>
      </w:r>
      <w:r w:rsidRPr="0073744B">
        <w:rPr>
          <w:rStyle w:val="Emphasis"/>
          <w:highlight w:val="yellow"/>
        </w:rPr>
        <w:t>of prescription opioids</w:t>
      </w:r>
      <w:r w:rsidRPr="00687D0D">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687D0D">
        <w:rPr>
          <w:rStyle w:val="StyleUnderline"/>
        </w:rPr>
        <w:t xml:space="preserve">As awareness grows among physicians and patients about the addiction risk associated with prescription opioids, </w:t>
      </w:r>
      <w:r w:rsidRPr="0073744B">
        <w:rPr>
          <w:rStyle w:val="StyleUnderline"/>
          <w:highlight w:val="yellow"/>
        </w:rPr>
        <w:t>demand for nonaddictive pain treatments will increase too.</w:t>
      </w:r>
      <w:r w:rsidRPr="00687D0D">
        <w:rPr>
          <w:rStyle w:val="StyleUnderline"/>
        </w:rPr>
        <w:t xml:space="preserve"> </w:t>
      </w:r>
      <w:r w:rsidRPr="0073744B">
        <w:rPr>
          <w:rStyle w:val="StyleUnderline"/>
          <w:highlight w:val="yellow"/>
        </w:rPr>
        <w:t>The patent system will generate strong financial incentives</w:t>
      </w:r>
      <w:r w:rsidRPr="00687D0D">
        <w:rPr>
          <w:rStyle w:val="StyleUnderline"/>
        </w:rPr>
        <w:t xml:space="preserve"> for pharmaceutical and biotech firms </w:t>
      </w:r>
      <w:r w:rsidRPr="0073744B">
        <w:rPr>
          <w:rStyle w:val="StyleUnderline"/>
          <w:highlight w:val="yellow"/>
        </w:rPr>
        <w:t>to</w:t>
      </w:r>
      <w:r w:rsidRPr="00687D0D">
        <w:rPr>
          <w:rStyle w:val="StyleUnderline"/>
        </w:rPr>
        <w:t xml:space="preserve"> invest in </w:t>
      </w:r>
      <w:r w:rsidRPr="0073744B">
        <w:rPr>
          <w:rStyle w:val="StyleUnderline"/>
          <w:highlight w:val="yellow"/>
        </w:rPr>
        <w:t>the develop</w:t>
      </w:r>
      <w:r w:rsidRPr="00687D0D">
        <w:rPr>
          <w:rStyle w:val="StyleUnderline"/>
        </w:rPr>
        <w:t xml:space="preserve">ment of </w:t>
      </w:r>
      <w:r w:rsidRPr="0073744B">
        <w:rPr>
          <w:rStyle w:val="StyleUnderline"/>
          <w:highlight w:val="yellow"/>
        </w:rPr>
        <w:t>non-opioid painlkillers</w:t>
      </w:r>
      <w:r w:rsidRPr="00687D0D">
        <w:rPr>
          <w:sz w:val="12"/>
        </w:rPr>
        <w:t>,228 abuse-resistant opioids,'229 drugs that can be used to 230 and easier delivery methods for the overdose antidote naloxone.23' treat addiction, (Indeed, many firms already have.232) There is, to be sure</w:t>
      </w:r>
      <w:r w:rsidRPr="00687D0D">
        <w:rPr>
          <w:rStyle w:val="StyleUnderline"/>
        </w:rPr>
        <w:t>, something unseemly about the very firms that fueled the spread of prescription opioids also profiting from the problem they helped create.</w:t>
      </w:r>
      <w:r w:rsidRPr="00687D0D">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687D0D">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687D0D">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73744B">
        <w:rPr>
          <w:rStyle w:val="Emphasis"/>
          <w:highlight w:val="yellow"/>
        </w:rPr>
        <w:t xml:space="preserve">Patent law may therefore be </w:t>
      </w:r>
      <w:r w:rsidRPr="00687D0D">
        <w:rPr>
          <w:rStyle w:val="Emphasis"/>
        </w:rPr>
        <w:t>more</w:t>
      </w:r>
      <w:r w:rsidRPr="0073744B">
        <w:rPr>
          <w:rStyle w:val="Emphasis"/>
          <w:highlight w:val="yellow"/>
        </w:rPr>
        <w:t xml:space="preserve"> helpful</w:t>
      </w:r>
      <w:r w:rsidRPr="00687D0D">
        <w:rPr>
          <w:rStyle w:val="Emphasis"/>
        </w:rPr>
        <w:t xml:space="preserve">, for example, </w:t>
      </w:r>
      <w:r w:rsidRPr="0073744B">
        <w:rPr>
          <w:rStyle w:val="Emphasis"/>
          <w:highlight w:val="yellow"/>
        </w:rPr>
        <w:t xml:space="preserve">in encouraging the development of nonaddictive painkillers </w:t>
      </w:r>
      <w:r w:rsidRPr="00687D0D">
        <w:rPr>
          <w:rStyle w:val="Emphasis"/>
        </w:rPr>
        <w:t xml:space="preserve">than </w:t>
      </w:r>
      <w:r w:rsidRPr="00687D0D">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3C055575" w14:textId="77777777" w:rsidR="009A6EAD" w:rsidRDefault="009A6EAD" w:rsidP="009A6EAD">
      <w:pPr>
        <w:pStyle w:val="Heading3"/>
      </w:pPr>
      <w:r>
        <w:lastRenderedPageBreak/>
        <w:t>1A – Solvency – non-opioid spec</w:t>
      </w:r>
    </w:p>
    <w:p w14:paraId="33AC2C44" w14:textId="77777777" w:rsidR="009A6EAD" w:rsidRPr="00687D0D" w:rsidRDefault="009A6EAD" w:rsidP="009A6EAD">
      <w:pPr>
        <w:pStyle w:val="Heading4"/>
      </w:pPr>
      <w:r w:rsidRPr="00687D0D">
        <w:t>Plan: The Member Nations of the World Trade Organization Should</w:t>
      </w:r>
      <w:r>
        <w:t xml:space="preserve"> Terminate current and</w:t>
      </w:r>
      <w:r w:rsidRPr="00687D0D">
        <w:t xml:space="preserve"> ban </w:t>
      </w:r>
      <w:r>
        <w:t>secondary patents</w:t>
      </w:r>
      <w:r w:rsidRPr="00687D0D">
        <w:t xml:space="preserve"> </w:t>
      </w:r>
      <w:r>
        <w:t>for medicines</w:t>
      </w:r>
    </w:p>
    <w:p w14:paraId="6F2B0078" w14:textId="77777777" w:rsidR="009A6EAD" w:rsidRPr="00687D0D" w:rsidRDefault="009A6EAD" w:rsidP="009A6EAD">
      <w:pPr>
        <w:pStyle w:val="Heading4"/>
      </w:pPr>
      <w:r>
        <w:t>Ask in cross for further Specification – I will meet reasonable interps we should avoid a theory debate.</w:t>
      </w:r>
    </w:p>
    <w:p w14:paraId="5FBDFEA4" w14:textId="77777777" w:rsidR="009A6EAD" w:rsidRDefault="009A6EAD" w:rsidP="009A6EAD">
      <w:r w:rsidRPr="002C7275">
        <w:rPr>
          <w:rStyle w:val="Style13ptBold"/>
        </w:rPr>
        <w:t>TAF 20</w:t>
      </w:r>
      <w:r>
        <w:t xml:space="preserve"> [The Arnold Foundation “</w:t>
      </w:r>
      <w:r w:rsidRPr="002A3A7B">
        <w:t>'Evergreening' Stunts Competition, Costs Consumers and Taxpayers</w:t>
      </w:r>
      <w:r>
        <w:t>” Published: September 24, 2020] [</w:t>
      </w:r>
      <w:r w:rsidRPr="002A3A7B">
        <w:t>https://www.arnoldventures.org/stories/evergreening-stunts-competition-costs-consumers-and-taxpayers/</w:t>
      </w:r>
      <w:r>
        <w:t>] [TAF: Philanthropy dedicated to tackling problems in the US. Team of more than 90 subject matter experts in Houston, with offices in New York and DC.]</w:t>
      </w:r>
    </w:p>
    <w:p w14:paraId="16DECDF2" w14:textId="77777777" w:rsidR="009A6EAD" w:rsidRPr="002A3A7B" w:rsidRDefault="009A6EAD" w:rsidP="009A6EAD">
      <w:pPr>
        <w:rPr>
          <w:sz w:val="16"/>
        </w:rPr>
      </w:pPr>
      <w:r w:rsidRPr="002A3A7B">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w:t>
      </w:r>
      <w:r w:rsidRPr="00F675E1">
        <w:rPr>
          <w:rStyle w:val="StyleUnderline"/>
        </w:rPr>
        <w:t>Imposing restrictions on</w:t>
      </w:r>
      <w:r w:rsidRPr="0023566B">
        <w:rPr>
          <w:rStyle w:val="StyleUnderline"/>
        </w:rPr>
        <w:t xml:space="preserve"> the number of patents that prescription drug manufacturers can defend in court to discourage the use of anticompetitive patent thickets.</w:t>
      </w:r>
      <w:r>
        <w:rPr>
          <w:rStyle w:val="StyleUnderline"/>
        </w:rPr>
        <w:t xml:space="preserve"> </w:t>
      </w:r>
      <w:r w:rsidRPr="0073744B">
        <w:rPr>
          <w:rStyle w:val="StyleUnderline"/>
          <w:highlight w:val="yellow"/>
        </w:rPr>
        <w:t xml:space="preserve">Limiting the patentability of </w:t>
      </w:r>
      <w:r w:rsidRPr="00A971DF">
        <w:rPr>
          <w:rStyle w:val="StyleUnderline"/>
        </w:rPr>
        <w:t xml:space="preserve">so-called </w:t>
      </w:r>
      <w:r w:rsidRPr="0073744B">
        <w:rPr>
          <w:rStyle w:val="StyleUnderline"/>
          <w:highlight w:val="yellow"/>
        </w:rPr>
        <w:t>secondary patents</w:t>
      </w:r>
      <w:r w:rsidRPr="0023566B">
        <w:rPr>
          <w:rStyle w:val="StyleUnderline"/>
        </w:rPr>
        <w:t xml:space="preserve"> — which don’t improve the safety or efficacy of a drug — </w:t>
      </w:r>
      <w:r w:rsidRPr="0073744B">
        <w:rPr>
          <w:rStyle w:val="StyleUnderline"/>
          <w:highlight w:val="yellow"/>
        </w:rPr>
        <w:t>through patent</w:t>
      </w:r>
      <w:r w:rsidRPr="0023566B">
        <w:rPr>
          <w:rStyle w:val="StyleUnderline"/>
        </w:rPr>
        <w:t xml:space="preserve"> and exclusivity </w:t>
      </w:r>
      <w:r w:rsidRPr="0073744B">
        <w:rPr>
          <w:rStyle w:val="StyleUnderline"/>
          <w:highlight w:val="yellow"/>
        </w:rPr>
        <w:t>reform</w:t>
      </w:r>
      <w:r w:rsidRPr="0023566B">
        <w:rPr>
          <w:rStyle w:val="StyleUnderline"/>
        </w:rPr>
        <w:t>.</w:t>
      </w:r>
      <w:r>
        <w:rPr>
          <w:rStyle w:val="StyleUnderline"/>
        </w:rPr>
        <w:t xml:space="preserve"> </w:t>
      </w:r>
      <w:r w:rsidRPr="0023566B">
        <w:rPr>
          <w:rStyle w:val="StyleUnderline"/>
        </w:rPr>
        <w:t>Reforming the 180-day generic exclusivity, which can currently be abused to block other competitive therapies.</w:t>
      </w:r>
      <w:r>
        <w:rPr>
          <w:rStyle w:val="StyleUnderline"/>
        </w:rPr>
        <w:t xml:space="preserve"> </w:t>
      </w:r>
      <w:r w:rsidRPr="002A3A7B">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F675E1">
        <w:rPr>
          <w:rStyle w:val="StyleUnderline"/>
        </w:rPr>
        <w:t xml:space="preserve">The luxury of </w:t>
      </w:r>
      <w:r w:rsidRPr="0073744B">
        <w:rPr>
          <w:rStyle w:val="StyleUnderline"/>
          <w:highlight w:val="yellow"/>
        </w:rPr>
        <w:t xml:space="preserve">monopoly protection should only be provided to innovations that </w:t>
      </w:r>
      <w:r w:rsidRPr="00F037AC">
        <w:rPr>
          <w:rStyle w:val="StyleUnderline"/>
        </w:rPr>
        <w:t>provide</w:t>
      </w:r>
      <w:r w:rsidRPr="0023566B">
        <w:rPr>
          <w:rStyle w:val="StyleUnderline"/>
        </w:rPr>
        <w:t xml:space="preserve"> meaningful benefits in saving lives, </w:t>
      </w:r>
      <w:r w:rsidRPr="0073744B">
        <w:rPr>
          <w:rStyle w:val="StyleUnderline"/>
          <w:highlight w:val="yellow"/>
        </w:rPr>
        <w:t>cur</w:t>
      </w:r>
      <w:r w:rsidRPr="0023566B">
        <w:rPr>
          <w:rStyle w:val="StyleUnderline"/>
        </w:rPr>
        <w:t xml:space="preserve">ing </w:t>
      </w:r>
      <w:r w:rsidRPr="0073744B">
        <w:rPr>
          <w:rStyle w:val="StyleUnderline"/>
          <w:highlight w:val="yellow"/>
        </w:rPr>
        <w:t>illnesses</w:t>
      </w:r>
      <w:r w:rsidRPr="0023566B">
        <w:rPr>
          <w:rStyle w:val="StyleUnderline"/>
        </w:rPr>
        <w:t>, or improving the quality of people’s lives</w:t>
      </w:r>
      <w:r w:rsidRPr="002A3A7B">
        <w:rPr>
          <w:sz w:val="16"/>
        </w:rPr>
        <w:t xml:space="preserve">. It should not be provided to those gaming the system. </w:t>
      </w:r>
      <w:r w:rsidRPr="0023566B">
        <w:rPr>
          <w:rStyle w:val="Emphasis"/>
        </w:rPr>
        <w:t xml:space="preserve">If we can change that, </w:t>
      </w:r>
      <w:r w:rsidRPr="0073744B">
        <w:rPr>
          <w:rStyle w:val="Emphasis"/>
          <w:highlight w:val="yellow"/>
        </w:rPr>
        <w:t>we</w:t>
      </w:r>
      <w:r w:rsidRPr="0023566B">
        <w:rPr>
          <w:rStyle w:val="Emphasis"/>
        </w:rPr>
        <w:t xml:space="preserve"> </w:t>
      </w:r>
      <w:r w:rsidRPr="0073744B">
        <w:rPr>
          <w:rStyle w:val="Emphasis"/>
          <w:highlight w:val="yellow"/>
        </w:rPr>
        <w:t>can save</w:t>
      </w:r>
      <w:r w:rsidRPr="0023566B">
        <w:rPr>
          <w:rStyle w:val="Emphasis"/>
        </w:rPr>
        <w:t xml:space="preserve"> consumers, employers, and taxpayers many </w:t>
      </w:r>
      <w:r w:rsidRPr="0073744B">
        <w:rPr>
          <w:rStyle w:val="Emphasis"/>
          <w:highlight w:val="yellow"/>
        </w:rPr>
        <w:t>billions of dollars while increasing the incentives for pharmaceutical</w:t>
      </w:r>
      <w:r w:rsidRPr="0023566B">
        <w:rPr>
          <w:rStyle w:val="Emphasis"/>
        </w:rPr>
        <w:t xml:space="preserve"> companies to achieve </w:t>
      </w:r>
      <w:r w:rsidRPr="0073744B">
        <w:rPr>
          <w:rStyle w:val="Emphasis"/>
          <w:highlight w:val="yellow"/>
        </w:rPr>
        <w:t>breakthroughs</w:t>
      </w:r>
      <w:r w:rsidRPr="0023566B">
        <w:rPr>
          <w:rStyle w:val="Emphasis"/>
        </w:rPr>
        <w:t>."</w:t>
      </w:r>
    </w:p>
    <w:p w14:paraId="7C8F73C2" w14:textId="77777777" w:rsidR="009A6EAD" w:rsidRPr="00687D0D" w:rsidRDefault="009A6EAD" w:rsidP="009A6EAD">
      <w:pPr>
        <w:pStyle w:val="Heading4"/>
      </w:pPr>
      <w:r w:rsidRPr="00687D0D">
        <w:t>The plan is key – Other stratagies can’t solve patent abuse</w:t>
      </w:r>
    </w:p>
    <w:p w14:paraId="2658D82F" w14:textId="77777777" w:rsidR="009A6EAD" w:rsidRPr="00687D0D" w:rsidRDefault="009A6EAD" w:rsidP="009A6EAD">
      <w:r w:rsidRPr="00687D0D">
        <w:rPr>
          <w:rStyle w:val="Style13ptBold"/>
          <w:sz w:val="28"/>
        </w:rPr>
        <w:t>Foley 17</w:t>
      </w:r>
      <w:r w:rsidRPr="00687D0D">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1" w:history="1">
        <w:r w:rsidRPr="00687D0D">
          <w:rPr>
            <w:rStyle w:val="Hyperlink"/>
          </w:rPr>
          <w:t>https://qz.com/1125690/big-pharma-is-taking-advantage-of-patent-law-to-keep-oxycontin-from-ever-dying/</w:t>
        </w:r>
      </w:hyperlink>
      <w:r w:rsidRPr="00687D0D">
        <w:t xml:space="preserve"> ww </w:t>
      </w:r>
    </w:p>
    <w:p w14:paraId="396A3C8C" w14:textId="77777777" w:rsidR="009A6EAD" w:rsidRPr="007D2833" w:rsidRDefault="009A6EAD" w:rsidP="009A6EAD">
      <w:pPr>
        <w:rPr>
          <w:sz w:val="10"/>
        </w:rPr>
      </w:pPr>
      <w:r w:rsidRPr="00687D0D">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687D0D">
        <w:rPr>
          <w:rStyle w:val="Emphasis"/>
        </w:rPr>
        <w:t xml:space="preserve"> according to a recently published draft report, at least some of the blame should be attributed to the way </w:t>
      </w:r>
      <w:r w:rsidRPr="0073744B">
        <w:rPr>
          <w:rStyle w:val="Emphasis"/>
          <w:highlight w:val="yellow"/>
        </w:rPr>
        <w:t>pharmaceutical companies have manipulated patent extensions</w:t>
      </w:r>
      <w:r w:rsidRPr="00687D0D">
        <w:rPr>
          <w:rStyle w:val="Emphasis"/>
        </w:rPr>
        <w:t xml:space="preserve"> over the past decade.</w:t>
      </w:r>
      <w:r w:rsidRPr="00687D0D">
        <w:rPr>
          <w:sz w:val="12"/>
        </w:rPr>
        <w:t>¶</w:t>
      </w:r>
      <w:r w:rsidRPr="00687D0D">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687D0D">
        <w:rPr>
          <w:sz w:val="12"/>
        </w:rPr>
        <w:t>¶</w:t>
      </w:r>
      <w:r w:rsidRPr="00687D0D">
        <w:rPr>
          <w:sz w:val="8"/>
        </w:rPr>
        <w:t xml:space="preserve"> </w:t>
      </w:r>
      <w:r w:rsidRPr="00687D0D">
        <w:rPr>
          <w:rStyle w:val="Emphasis"/>
        </w:rPr>
        <w:t xml:space="preserve">Pharmaceutical </w:t>
      </w:r>
      <w:r w:rsidRPr="0073744B">
        <w:rPr>
          <w:rStyle w:val="Emphasis"/>
          <w:highlight w:val="yellow"/>
        </w:rPr>
        <w:t>companies profited from</w:t>
      </w:r>
      <w:r w:rsidRPr="00687D0D">
        <w:rPr>
          <w:rStyle w:val="Emphasis"/>
        </w:rPr>
        <w:t xml:space="preserve"> this demand, and </w:t>
      </w:r>
      <w:r w:rsidRPr="0073744B">
        <w:rPr>
          <w:rStyle w:val="Emphasis"/>
          <w:highlight w:val="yellow"/>
        </w:rPr>
        <w:t>the exclusive rights</w:t>
      </w:r>
      <w:r w:rsidRPr="00687D0D">
        <w:rPr>
          <w:rStyle w:val="Emphasis"/>
        </w:rPr>
        <w:t xml:space="preserve"> they had to make these compounds. This </w:t>
      </w:r>
      <w:r w:rsidRPr="0073744B">
        <w:rPr>
          <w:rStyle w:val="Emphasis"/>
          <w:highlight w:val="yellow"/>
        </w:rPr>
        <w:t>allowed them to pump even more money into marketing</w:t>
      </w:r>
      <w:r w:rsidRPr="00687D0D">
        <w:rPr>
          <w:rStyle w:val="Emphasis"/>
        </w:rPr>
        <w:t>, which inevitably led to doctors prescribing more of them.</w:t>
      </w:r>
      <w:r w:rsidRPr="00687D0D">
        <w:rPr>
          <w:rStyle w:val="Emphasis"/>
          <w:b w:val="0"/>
          <w:sz w:val="12"/>
          <w:u w:val="none"/>
        </w:rPr>
        <w:t>¶</w:t>
      </w:r>
      <w:r w:rsidRPr="00687D0D">
        <w:rPr>
          <w:rStyle w:val="Emphasis"/>
          <w:sz w:val="12"/>
        </w:rPr>
        <w:t xml:space="preserve"> </w:t>
      </w:r>
      <w:r w:rsidRPr="00687D0D">
        <w:rPr>
          <w:sz w:val="8"/>
        </w:rPr>
        <w:t xml:space="preserve">From the moment a drug company patents a compound, it has 20 years of exclusive manufacturing and selling rights on it. </w:t>
      </w:r>
      <w:r w:rsidRPr="00687D0D">
        <w:rPr>
          <w:rStyle w:val="StyleUnderline"/>
        </w:rPr>
        <w:t xml:space="preserve">In theory, a company’s monopoly on a drug dissolves after its patents expire and generics flood the market. But drug </w:t>
      </w:r>
      <w:r w:rsidRPr="0073744B">
        <w:rPr>
          <w:rStyle w:val="StyleUnderline"/>
          <w:highlight w:val="yellow"/>
        </w:rPr>
        <w:lastRenderedPageBreak/>
        <w:t>companies</w:t>
      </w:r>
      <w:r w:rsidRPr="00687D0D">
        <w:rPr>
          <w:rStyle w:val="StyleUnderline"/>
        </w:rPr>
        <w:t xml:space="preserve"> usually </w:t>
      </w:r>
      <w:r w:rsidRPr="0073744B">
        <w:rPr>
          <w:rStyle w:val="StyleUnderline"/>
          <w:highlight w:val="yellow"/>
        </w:rPr>
        <w:t>file</w:t>
      </w:r>
      <w:r w:rsidRPr="00687D0D">
        <w:rPr>
          <w:rStyle w:val="StyleUnderline"/>
        </w:rPr>
        <w:t xml:space="preserve"> for </w:t>
      </w:r>
      <w:r w:rsidRPr="0073744B">
        <w:rPr>
          <w:rStyle w:val="StyleUnderline"/>
          <w:highlight w:val="yellow"/>
        </w:rPr>
        <w:t>patents in the discovery stages</w:t>
      </w:r>
      <w:r w:rsidRPr="00687D0D">
        <w:rPr>
          <w:rStyle w:val="StyleUnderline"/>
        </w:rPr>
        <w:t xml:space="preserve"> as a way of staking their territory in the field. The approval process for drugs from the US Food and Drug Administration involves lengthy clinical trials, which usually take around 12 years—</w:t>
      </w:r>
      <w:r w:rsidRPr="0073744B">
        <w:rPr>
          <w:rStyle w:val="StyleUnderline"/>
          <w:highlight w:val="yellow"/>
        </w:rPr>
        <w:t>meaning</w:t>
      </w:r>
      <w:r w:rsidRPr="00687D0D">
        <w:rPr>
          <w:rStyle w:val="StyleUnderline"/>
        </w:rPr>
        <w:t xml:space="preserve"> that </w:t>
      </w:r>
      <w:r w:rsidRPr="0073744B">
        <w:rPr>
          <w:rStyle w:val="StyleUnderline"/>
          <w:highlight w:val="yellow"/>
        </w:rPr>
        <w:t>manufacturers</w:t>
      </w:r>
      <w:r w:rsidRPr="00687D0D">
        <w:rPr>
          <w:rStyle w:val="StyleUnderline"/>
        </w:rPr>
        <w:t xml:space="preserve"> </w:t>
      </w:r>
      <w:r w:rsidRPr="0073744B">
        <w:rPr>
          <w:rStyle w:val="StyleUnderline"/>
          <w:highlight w:val="yellow"/>
        </w:rPr>
        <w:t>typically</w:t>
      </w:r>
      <w:r w:rsidRPr="00687D0D">
        <w:rPr>
          <w:rStyle w:val="StyleUnderline"/>
        </w:rPr>
        <w:t xml:space="preserve"> only </w:t>
      </w:r>
      <w:r w:rsidRPr="0073744B">
        <w:rPr>
          <w:rStyle w:val="StyleUnderline"/>
          <w:highlight w:val="yellow"/>
        </w:rPr>
        <w:t>get</w:t>
      </w:r>
      <w:r w:rsidRPr="00687D0D">
        <w:rPr>
          <w:rStyle w:val="StyleUnderline"/>
        </w:rPr>
        <w:t xml:space="preserve"> to actually sell their drugs exclusively for </w:t>
      </w:r>
      <w:r w:rsidRPr="0073744B">
        <w:rPr>
          <w:rStyle w:val="StyleUnderline"/>
          <w:highlight w:val="yellow"/>
        </w:rPr>
        <w:t>about eight years before generics come</w:t>
      </w:r>
      <w:r w:rsidRPr="00687D0D">
        <w:rPr>
          <w:rStyle w:val="StyleUnderline"/>
        </w:rPr>
        <w:t xml:space="preserve"> onto the market. So </w:t>
      </w:r>
      <w:r w:rsidRPr="0073744B">
        <w:rPr>
          <w:rStyle w:val="StyleUnderline"/>
          <w:highlight w:val="yellow"/>
        </w:rPr>
        <w:t>they</w:t>
      </w:r>
      <w:r w:rsidRPr="00687D0D">
        <w:rPr>
          <w:rStyle w:val="StyleUnderline"/>
        </w:rPr>
        <w:t xml:space="preserve"> often </w:t>
      </w:r>
      <w:r w:rsidRPr="0073744B">
        <w:rPr>
          <w:rStyle w:val="StyleUnderline"/>
          <w:highlight w:val="yellow"/>
        </w:rPr>
        <w:t>seek ways to extend this exclusive period</w:t>
      </w:r>
      <w:r w:rsidRPr="00687D0D">
        <w:rPr>
          <w:rStyle w:val="StyleUnderline"/>
        </w:rPr>
        <w:t>.</w:t>
      </w:r>
      <w:r w:rsidRPr="00687D0D">
        <w:rPr>
          <w:rStyle w:val="StyleUnderline"/>
          <w:sz w:val="12"/>
          <w:u w:val="none"/>
        </w:rPr>
        <w:t>¶</w:t>
      </w:r>
      <w:r w:rsidRPr="00687D0D">
        <w:rPr>
          <w:rStyle w:val="StyleUnderline"/>
          <w:sz w:val="12"/>
        </w:rPr>
        <w:t xml:space="preserve"> </w:t>
      </w:r>
      <w:r w:rsidRPr="00687D0D">
        <w:rPr>
          <w:rStyle w:val="Emphasis"/>
        </w:rPr>
        <w:t xml:space="preserve">Perhaps the most </w:t>
      </w:r>
      <w:r w:rsidRPr="0073744B">
        <w:rPr>
          <w:rStyle w:val="Emphasis"/>
          <w:highlight w:val="yellow"/>
        </w:rPr>
        <w:t>common</w:t>
      </w:r>
      <w:r w:rsidRPr="00687D0D">
        <w:rPr>
          <w:rStyle w:val="Emphasis"/>
        </w:rPr>
        <w:t xml:space="preserve"> </w:t>
      </w:r>
      <w:r w:rsidRPr="0073744B">
        <w:rPr>
          <w:rStyle w:val="Emphasis"/>
          <w:highlight w:val="yellow"/>
        </w:rPr>
        <w:t>way is to change a drug</w:t>
      </w:r>
      <w:r w:rsidRPr="00687D0D">
        <w:rPr>
          <w:rStyle w:val="Emphasis"/>
        </w:rPr>
        <w:t xml:space="preserve"> ever so </w:t>
      </w:r>
      <w:r w:rsidRPr="0073744B">
        <w:rPr>
          <w:rStyle w:val="Emphasis"/>
          <w:highlight w:val="yellow"/>
        </w:rPr>
        <w:t>slightly</w:t>
      </w:r>
      <w:r w:rsidRPr="00687D0D">
        <w:rPr>
          <w:rStyle w:val="Emphasis"/>
        </w:rPr>
        <w:t>. For example, a company can file a new patent if it makes a version of a drug with a slightly different dosage, or with a different way it’s released in the body over time.</w:t>
      </w:r>
      <w:r w:rsidRPr="007D2833">
        <w:rPr>
          <w:rStyle w:val="Emphasis"/>
          <w:b w:val="0"/>
          <w:sz w:val="12"/>
          <w:u w:val="none"/>
        </w:rPr>
        <w:t>¶</w:t>
      </w:r>
      <w:r w:rsidRPr="00687D0D">
        <w:rPr>
          <w:rStyle w:val="Emphasis"/>
          <w:sz w:val="12"/>
        </w:rPr>
        <w:t xml:space="preserve"> </w:t>
      </w:r>
      <w:r w:rsidRPr="007D2833">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7D2833">
        <w:rPr>
          <w:sz w:val="12"/>
        </w:rPr>
        <w:t>¶</w:t>
      </w:r>
      <w:r w:rsidRPr="007D2833">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687D0D">
        <w:rPr>
          <w:rStyle w:val="Emphasis"/>
        </w:rPr>
        <w:t xml:space="preserve">They found that </w:t>
      </w:r>
      <w:r w:rsidRPr="0073744B">
        <w:rPr>
          <w:rStyle w:val="Emphasis"/>
          <w:highlight w:val="yellow"/>
        </w:rPr>
        <w:t>of the 100 best-selling drugs</w:t>
      </w:r>
      <w:r w:rsidRPr="00687D0D">
        <w:rPr>
          <w:rStyle w:val="Emphasis"/>
        </w:rPr>
        <w:t xml:space="preserve"> from 2005 to 2015, about 8</w:t>
      </w:r>
      <w:r w:rsidRPr="0073744B">
        <w:rPr>
          <w:rStyle w:val="Emphasis"/>
          <w:highlight w:val="yellow"/>
        </w:rPr>
        <w:t>0% had a patent extension filed on them at least on</w:t>
      </w:r>
      <w:r w:rsidRPr="00687D0D">
        <w:rPr>
          <w:rStyle w:val="Emphasis"/>
        </w:rPr>
        <w:t xml:space="preserve">ce. About </w:t>
      </w:r>
      <w:r w:rsidRPr="0073744B">
        <w:rPr>
          <w:rStyle w:val="Emphasis"/>
          <w:highlight w:val="yellow"/>
        </w:rPr>
        <w:t>50% of these drugs had multiple</w:t>
      </w:r>
      <w:r w:rsidRPr="00687D0D">
        <w:rPr>
          <w:rStyle w:val="Emphasis"/>
        </w:rPr>
        <w:t xml:space="preserve"> extensions.</w:t>
      </w:r>
      <w:r w:rsidRPr="007D2833">
        <w:rPr>
          <w:rStyle w:val="Emphasis"/>
          <w:b w:val="0"/>
          <w:sz w:val="12"/>
          <w:u w:val="none"/>
        </w:rPr>
        <w:t>¶</w:t>
      </w:r>
      <w:r w:rsidRPr="00687D0D">
        <w:rPr>
          <w:rStyle w:val="Emphasis"/>
          <w:sz w:val="12"/>
        </w:rPr>
        <w:t xml:space="preserve"> </w:t>
      </w:r>
      <w:r w:rsidRPr="007D2833">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7D2833">
        <w:rPr>
          <w:sz w:val="12"/>
        </w:rPr>
        <w:t>¶</w:t>
      </w:r>
      <w:r w:rsidRPr="007D2833">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7D2833">
        <w:rPr>
          <w:sz w:val="12"/>
        </w:rPr>
        <w:t>¶</w:t>
      </w:r>
      <w:r w:rsidRPr="007D2833">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7D2833">
        <w:rPr>
          <w:sz w:val="12"/>
        </w:rPr>
        <w:t>¶</w:t>
      </w:r>
      <w:r w:rsidRPr="007D2833">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7D2833">
        <w:rPr>
          <w:sz w:val="12"/>
        </w:rPr>
        <w:t>¶</w:t>
      </w:r>
      <w:r w:rsidRPr="007D2833">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7D2833">
        <w:rPr>
          <w:sz w:val="12"/>
        </w:rPr>
        <w:t>¶</w:t>
      </w:r>
      <w:r w:rsidRPr="007D2833">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7D2833">
        <w:rPr>
          <w:sz w:val="12"/>
        </w:rPr>
        <w:t>¶</w:t>
      </w:r>
      <w:r w:rsidRPr="007D2833">
        <w:rPr>
          <w:sz w:val="10"/>
        </w:rPr>
        <w:t xml:space="preserve"> That said, </w:t>
      </w:r>
      <w:r w:rsidRPr="0073744B">
        <w:rPr>
          <w:rStyle w:val="StyleUnderline"/>
          <w:highlight w:val="yellow"/>
        </w:rPr>
        <w:t>Purdue spent</w:t>
      </w:r>
      <w:r w:rsidRPr="00687D0D">
        <w:rPr>
          <w:rStyle w:val="StyleUnderline"/>
        </w:rPr>
        <w:t xml:space="preserve"> many years and </w:t>
      </w:r>
      <w:r w:rsidRPr="0073744B">
        <w:rPr>
          <w:rStyle w:val="StyleUnderline"/>
          <w:highlight w:val="yellow"/>
        </w:rPr>
        <w:t>huge sums of money convincing doctors that OxyContin was non addictive.</w:t>
      </w:r>
      <w:r w:rsidRPr="00687D0D">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7D2833">
        <w:rPr>
          <w:sz w:val="12"/>
        </w:rPr>
        <w:t>¶</w:t>
      </w:r>
      <w:r w:rsidRPr="007D2833">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3BA1868D" w14:textId="77777777" w:rsidR="009A6EAD" w:rsidRPr="00687D0D" w:rsidRDefault="009A6EAD" w:rsidP="009A6EAD"/>
    <w:p w14:paraId="3EB391D6" w14:textId="77777777" w:rsidR="009A6EAD" w:rsidRPr="002C7275" w:rsidRDefault="009A6EAD" w:rsidP="009A6EAD"/>
    <w:p w14:paraId="06F46921" w14:textId="77777777" w:rsidR="009A6EAD" w:rsidRPr="00687D0D" w:rsidRDefault="009A6EAD" w:rsidP="009A6EAD">
      <w:pPr>
        <w:pStyle w:val="Heading3"/>
      </w:pPr>
      <w:r w:rsidRPr="00687D0D">
        <w:lastRenderedPageBreak/>
        <w:t>1AC – Framing</w:t>
      </w:r>
    </w:p>
    <w:p w14:paraId="6971C285" w14:textId="77777777" w:rsidR="009A6EAD" w:rsidRPr="00687D0D" w:rsidRDefault="009A6EAD" w:rsidP="009A6EAD">
      <w:pPr>
        <w:pStyle w:val="Heading4"/>
      </w:pPr>
      <w:r w:rsidRPr="00687D0D">
        <w:t xml:space="preserve">The Standard is maximizing expected well-being – </w:t>
      </w:r>
    </w:p>
    <w:p w14:paraId="4C40569C" w14:textId="77777777" w:rsidR="009A6EAD" w:rsidRPr="00687D0D" w:rsidRDefault="009A6EAD" w:rsidP="009A6EAD">
      <w:pPr>
        <w:pStyle w:val="Heading4"/>
      </w:pPr>
      <w:r w:rsidRPr="00687D0D">
        <w:t>1] Binding – pain and pleasure are the only things with intrinsic value and disvalue – if I put my hand on a hot stove I will pull away – ethics must be binding bc if they arent then it’s impossible to generate obligations</w:t>
      </w:r>
    </w:p>
    <w:p w14:paraId="5B4786E5" w14:textId="77777777" w:rsidR="009A6EAD" w:rsidRPr="00687D0D" w:rsidRDefault="009A6EAD" w:rsidP="009A6EAD"/>
    <w:p w14:paraId="620EF26E" w14:textId="77777777" w:rsidR="009A6EAD" w:rsidRPr="00687D0D" w:rsidRDefault="009A6EAD" w:rsidP="009A6EAD">
      <w:pPr>
        <w:pStyle w:val="Heading4"/>
      </w:pPr>
      <w:r w:rsidRPr="00687D0D">
        <w:t xml:space="preserve">2] Actor specificity – Governments have the obligation to maximize the pleasure of their citizens – proven through laws that are designed to stop pain towards other subjects – Drunk driving laws, murder, robbery </w:t>
      </w:r>
    </w:p>
    <w:p w14:paraId="72774DBC" w14:textId="77777777" w:rsidR="009A6EAD" w:rsidRPr="00687D0D" w:rsidRDefault="009A6EAD" w:rsidP="009A6EAD"/>
    <w:p w14:paraId="65EE1517" w14:textId="77777777" w:rsidR="009A6EAD" w:rsidRPr="00687D0D" w:rsidRDefault="009A6EAD" w:rsidP="009A6EAD">
      <w:pPr>
        <w:pStyle w:val="Heading4"/>
      </w:pPr>
      <w:r w:rsidRPr="00687D0D">
        <w:t xml:space="preserve">3] Probability first – risk logic creates </w:t>
      </w:r>
      <w:r w:rsidRPr="00687D0D">
        <w:rPr>
          <w:i/>
          <w:u w:val="single"/>
        </w:rPr>
        <w:t>infinite deferral</w:t>
      </w:r>
      <w:r w:rsidRPr="00687D0D">
        <w:t xml:space="preserve"> and </w:t>
      </w:r>
      <w:r w:rsidRPr="00687D0D">
        <w:rPr>
          <w:i/>
          <w:u w:val="single"/>
        </w:rPr>
        <w:t>implodes</w:t>
      </w:r>
      <w:r w:rsidRPr="00687D0D">
        <w:t xml:space="preserve"> in on itself.</w:t>
      </w:r>
    </w:p>
    <w:p w14:paraId="79ABED7E" w14:textId="77777777" w:rsidR="009A6EAD" w:rsidRPr="00687D0D" w:rsidRDefault="009A6EAD" w:rsidP="009A6EAD">
      <w:r w:rsidRPr="00687D0D">
        <w:t xml:space="preserve">Oliver </w:t>
      </w:r>
      <w:r w:rsidRPr="000D67CC">
        <w:rPr>
          <w:rStyle w:val="Style13ptBold"/>
        </w:rPr>
        <w:t xml:space="preserve">Kessler and </w:t>
      </w:r>
      <w:r w:rsidRPr="00687D0D">
        <w:t xml:space="preserve">Christopher </w:t>
      </w:r>
      <w:r w:rsidRPr="000D67CC">
        <w:rPr>
          <w:rStyle w:val="Style13ptBold"/>
        </w:rPr>
        <w:t>Daase</w:t>
      </w:r>
      <w:r w:rsidRPr="00687D0D">
        <w:t xml:space="preserve"> 4-1-</w:t>
      </w:r>
      <w:r w:rsidRPr="000D67CC">
        <w:rPr>
          <w:rStyle w:val="Style13ptBold"/>
        </w:rPr>
        <w:t>2008</w:t>
      </w:r>
      <w:r w:rsidRPr="00687D0D">
        <w:rPr>
          <w:b/>
        </w:rPr>
        <w:t xml:space="preserve"> </w:t>
      </w:r>
      <w:r w:rsidRPr="00687D0D">
        <w:t>– Kessler has a PhD in International Relations and is a professor of sociology at The University of Bielefeld. Daase is a professor at the department of political science at the University of Munich. ["From Insecurity to Uncertainty: Risk and the Paradox of Security Politics", Accessible Online at: http://journals.sagepub.com/doi/abs/10.1177/030437540803300206?journalCode=alta] @ AG</w:t>
      </w:r>
    </w:p>
    <w:p w14:paraId="53C2E851" w14:textId="77777777" w:rsidR="009A6EAD" w:rsidRPr="00687D0D" w:rsidRDefault="009A6EAD" w:rsidP="009A6EAD">
      <w:pPr>
        <w:rPr>
          <w:sz w:val="16"/>
        </w:rPr>
      </w:pPr>
      <w:r w:rsidRPr="00687D0D">
        <w:rPr>
          <w:sz w:val="16"/>
        </w:rPr>
        <w:t xml:space="preserve">The problem of the second method is that </w:t>
      </w:r>
      <w:r w:rsidRPr="00687D0D">
        <w:rPr>
          <w:u w:val="single"/>
        </w:rPr>
        <w:t xml:space="preserve">it is very </w:t>
      </w:r>
      <w:r w:rsidRPr="0073744B">
        <w:rPr>
          <w:highlight w:val="yellow"/>
          <w:u w:val="single"/>
        </w:rPr>
        <w:t>difficult to "calculate" politically unacceptable losses</w:t>
      </w:r>
      <w:r w:rsidRPr="00687D0D">
        <w:rPr>
          <w:u w:val="single"/>
        </w:rPr>
        <w:t xml:space="preserve">. If the risk </w:t>
      </w:r>
      <w:r w:rsidRPr="00687D0D">
        <w:rPr>
          <w:sz w:val="16"/>
        </w:rPr>
        <w:t xml:space="preserve">of terrorism </w:t>
      </w:r>
      <w:r w:rsidRPr="00687D0D">
        <w:rPr>
          <w:u w:val="single"/>
        </w:rPr>
        <w:t xml:space="preserve">is defined in </w:t>
      </w:r>
      <w:r w:rsidRPr="0073744B">
        <w:rPr>
          <w:highlight w:val="yellow"/>
          <w:u w:val="single"/>
        </w:rPr>
        <w:t>traditional terms by</w:t>
      </w:r>
      <w:r w:rsidRPr="0073744B">
        <w:rPr>
          <w:sz w:val="16"/>
          <w:highlight w:val="yellow"/>
        </w:rPr>
        <w:t xml:space="preserve"> </w:t>
      </w:r>
      <w:r w:rsidRPr="0073744B">
        <w:rPr>
          <w:b/>
          <w:iCs/>
          <w:highlight w:val="yellow"/>
          <w:u w:val="single"/>
        </w:rPr>
        <w:t>probability and potential los</w:t>
      </w:r>
      <w:r w:rsidRPr="00687D0D">
        <w:rPr>
          <w:b/>
          <w:iCs/>
          <w:u w:val="single"/>
        </w:rPr>
        <w:t>s</w:t>
      </w:r>
      <w:r w:rsidRPr="00687D0D">
        <w:rPr>
          <w:sz w:val="16"/>
        </w:rPr>
        <w:t xml:space="preserve">, </w:t>
      </w:r>
      <w:r w:rsidRPr="00687D0D">
        <w:rPr>
          <w:u w:val="single"/>
        </w:rPr>
        <w:t xml:space="preserve">then the </w:t>
      </w:r>
      <w:r w:rsidRPr="0073744B">
        <w:rPr>
          <w:highlight w:val="yellow"/>
          <w:u w:val="single"/>
        </w:rPr>
        <w:t>focus on</w:t>
      </w:r>
      <w:r w:rsidRPr="00687D0D">
        <w:rPr>
          <w:u w:val="single"/>
        </w:rPr>
        <w:t xml:space="preserve"> </w:t>
      </w:r>
      <w:r w:rsidRPr="0073744B">
        <w:rPr>
          <w:highlight w:val="yellow"/>
          <w:u w:val="single"/>
        </w:rPr>
        <w:t>dramatic</w:t>
      </w:r>
      <w:r w:rsidRPr="00687D0D">
        <w:rPr>
          <w:sz w:val="16"/>
        </w:rPr>
        <w:t xml:space="preserve"> terror </w:t>
      </w:r>
      <w:r w:rsidRPr="0073744B">
        <w:rPr>
          <w:highlight w:val="yellow"/>
          <w:u w:val="single"/>
        </w:rPr>
        <w:t xml:space="preserve">attacks leads to </w:t>
      </w:r>
      <w:r w:rsidRPr="0073744B">
        <w:rPr>
          <w:b/>
          <w:iCs/>
          <w:highlight w:val="yellow"/>
          <w:u w:val="single"/>
        </w:rPr>
        <w:t>the marginalization of probabilities</w:t>
      </w:r>
      <w:r w:rsidRPr="00687D0D">
        <w:rPr>
          <w:sz w:val="16"/>
        </w:rPr>
        <w:t xml:space="preserve">. The reason is that </w:t>
      </w:r>
      <w:r w:rsidRPr="00687D0D">
        <w:rPr>
          <w:u w:val="single"/>
        </w:rPr>
        <w:t>even the highest degree of improbability becomes irrelevant as the measure of loss goes to infinity</w:t>
      </w:r>
      <w:r w:rsidRPr="00687D0D">
        <w:rPr>
          <w:sz w:val="16"/>
        </w:rPr>
        <w:t xml:space="preserve">.50 </w:t>
      </w:r>
      <w:r w:rsidRPr="00687D0D">
        <w:rPr>
          <w:u w:val="single"/>
        </w:rPr>
        <w:t>The mathematical calculation</w:t>
      </w:r>
      <w:r w:rsidRPr="00687D0D">
        <w:rPr>
          <w:sz w:val="16"/>
        </w:rPr>
        <w:t xml:space="preserve"> of the risk of terrorism </w:t>
      </w:r>
      <w:r w:rsidRPr="00687D0D">
        <w:rPr>
          <w:u w:val="single"/>
        </w:rPr>
        <w:t xml:space="preserve">thus tends to </w:t>
      </w:r>
      <w:r w:rsidRPr="0073744B">
        <w:rPr>
          <w:highlight w:val="yellow"/>
          <w:u w:val="single"/>
        </w:rPr>
        <w:t>overestimate and to dramatize the danger</w:t>
      </w:r>
      <w:r w:rsidRPr="00687D0D">
        <w:rPr>
          <w:u w:val="single"/>
        </w:rPr>
        <w:t>. This has consequences beyond the actual risk assessment for the formulation and execution of "risk policies": If one factor of the risk calculation approaches infinity</w:t>
      </w:r>
      <w:r w:rsidRPr="00687D0D">
        <w:rPr>
          <w:sz w:val="16"/>
        </w:rPr>
        <w:t xml:space="preserve"> (e.g., if a case of nuclear terrorism is envisaged), </w:t>
      </w:r>
      <w:r w:rsidRPr="00687D0D">
        <w:rPr>
          <w:u w:val="single"/>
        </w:rPr>
        <w:t>then there is no balanced measure for</w:t>
      </w:r>
      <w:r w:rsidRPr="00687D0D">
        <w:rPr>
          <w:sz w:val="16"/>
        </w:rPr>
        <w:t xml:space="preserve"> antiterrorist </w:t>
      </w:r>
      <w:r w:rsidRPr="00687D0D">
        <w:rPr>
          <w:u w:val="single"/>
        </w:rPr>
        <w:t>efforts, and risk management as a rational endeavor breaks down</w:t>
      </w:r>
      <w:r w:rsidRPr="00687D0D">
        <w:rPr>
          <w:sz w:val="16"/>
        </w:rPr>
        <w:t xml:space="preserve">. Under the historical con- dition of bipolari ty, the "ultimate" threat with nuclear weapons could be balanced by a similar counterthreat, and new equilibria could be achieved, albeit on higher levels of nuclear overkill. </w:t>
      </w:r>
      <w:r w:rsidRPr="00687D0D">
        <w:rPr>
          <w:u w:val="single"/>
        </w:rPr>
        <w:t>Under the</w:t>
      </w:r>
      <w:r w:rsidRPr="00687D0D">
        <w:rPr>
          <w:sz w:val="16"/>
        </w:rPr>
        <w:t xml:space="preserve"> new </w:t>
      </w:r>
      <w:r w:rsidRPr="00687D0D">
        <w:rPr>
          <w:u w:val="single"/>
        </w:rPr>
        <w:t>condition of uncertainty, no</w:t>
      </w:r>
      <w:r w:rsidRPr="00687D0D">
        <w:rPr>
          <w:sz w:val="16"/>
        </w:rPr>
        <w:t xml:space="preserve"> such </w:t>
      </w:r>
      <w:r w:rsidRPr="00687D0D">
        <w:rPr>
          <w:u w:val="single"/>
        </w:rPr>
        <w:t>rational balancing is possible since knowledge about actors, their motives and capabilities, is largely absent</w:t>
      </w:r>
      <w:r w:rsidRPr="00687D0D">
        <w:rPr>
          <w:sz w:val="16"/>
        </w:rPr>
        <w:t xml:space="preserve">. The second form of </w:t>
      </w:r>
      <w:r w:rsidRPr="0073744B">
        <w:rPr>
          <w:highlight w:val="yellow"/>
          <w:u w:val="single"/>
        </w:rPr>
        <w:t>security policy</w:t>
      </w:r>
      <w:r w:rsidRPr="00687D0D">
        <w:rPr>
          <w:sz w:val="16"/>
        </w:rPr>
        <w:t xml:space="preserve"> that emerges when the deterrence model collapses mirrors the "social probability" approach. It </w:t>
      </w:r>
      <w:r w:rsidRPr="0073744B">
        <w:rPr>
          <w:b/>
          <w:iCs/>
          <w:highlight w:val="yellow"/>
          <w:u w:val="single"/>
        </w:rPr>
        <w:t>represents a logic of catastrophe</w:t>
      </w:r>
      <w:r w:rsidRPr="00687D0D">
        <w:rPr>
          <w:sz w:val="16"/>
        </w:rPr>
        <w:t xml:space="preserve">. </w:t>
      </w:r>
      <w:r w:rsidRPr="00687D0D">
        <w:rPr>
          <w:u w:val="single"/>
        </w:rPr>
        <w:t>In contrast to</w:t>
      </w:r>
      <w:r w:rsidRPr="00687D0D">
        <w:rPr>
          <w:sz w:val="16"/>
        </w:rPr>
        <w:t xml:space="preserve"> risk management framed in line with </w:t>
      </w:r>
      <w:r w:rsidRPr="00687D0D">
        <w:rPr>
          <w:u w:val="single"/>
        </w:rPr>
        <w:t xml:space="preserve">logical probability theory, </w:t>
      </w:r>
      <w:r w:rsidRPr="0073744B">
        <w:rPr>
          <w:highlight w:val="yellow"/>
          <w:u w:val="single"/>
        </w:rPr>
        <w:t>the logic of catastrophe does not attempt to provide means of absorbing uncertainty</w:t>
      </w:r>
      <w:r w:rsidRPr="00687D0D">
        <w:rPr>
          <w:sz w:val="16"/>
        </w:rPr>
        <w:t xml:space="preserve">. Rather, </w:t>
      </w:r>
      <w:r w:rsidRPr="00687D0D">
        <w:rPr>
          <w:u w:val="single"/>
        </w:rPr>
        <w:t xml:space="preserve">it takes uncertainty as constitutive for the logic itself; </w:t>
      </w:r>
      <w:r w:rsidRPr="0073744B">
        <w:rPr>
          <w:highlight w:val="yellow"/>
          <w:u w:val="single"/>
        </w:rPr>
        <w:t>uncertainty is a</w:t>
      </w:r>
      <w:r w:rsidRPr="00687D0D">
        <w:rPr>
          <w:u w:val="single"/>
        </w:rPr>
        <w:t xml:space="preserve"> crucial </w:t>
      </w:r>
      <w:r w:rsidRPr="0073744B">
        <w:rPr>
          <w:highlight w:val="yellow"/>
          <w:u w:val="single"/>
        </w:rPr>
        <w:t>precondition for catastrophes</w:t>
      </w:r>
      <w:r w:rsidRPr="00687D0D">
        <w:rPr>
          <w:u w:val="single"/>
        </w:rPr>
        <w:t xml:space="preserve">. </w:t>
      </w:r>
      <w:r w:rsidRPr="00687D0D">
        <w:rPr>
          <w:sz w:val="16"/>
        </w:rPr>
        <w:t xml:space="preserve">In particular, </w:t>
      </w:r>
      <w:r w:rsidRPr="00687D0D">
        <w:rPr>
          <w:u w:val="single"/>
        </w:rPr>
        <w:t>catastrophes happen at once, without a warning, but with major implications</w:t>
      </w:r>
      <w:r w:rsidRPr="00687D0D">
        <w:rPr>
          <w:sz w:val="16"/>
        </w:rPr>
        <w:t xml:space="preserve"> for the world polity. </w:t>
      </w:r>
      <w:r w:rsidRPr="00687D0D">
        <w:rPr>
          <w:u w:val="single"/>
        </w:rPr>
        <w:t>In this category, we find the impact of meteorites, Mars attacks, the tsunami in South East Asia, and 9/11</w:t>
      </w:r>
      <w:r w:rsidRPr="00687D0D">
        <w:rPr>
          <w:sz w:val="16"/>
        </w:rPr>
        <w:t xml:space="preserve">. To conceive of terrorism as </w:t>
      </w:r>
      <w:r w:rsidRPr="00687D0D">
        <w:rPr>
          <w:u w:val="single"/>
        </w:rPr>
        <w:t>catastrophe has consequences for the formulation of an adequate security policy</w:t>
      </w:r>
      <w:r w:rsidRPr="00687D0D">
        <w:rPr>
          <w:sz w:val="16"/>
        </w:rPr>
        <w:t xml:space="preserve">. </w:t>
      </w:r>
      <w:r w:rsidRPr="00687D0D">
        <w:rPr>
          <w:u w:val="single"/>
        </w:rPr>
        <w:t>Since ca</w:t>
      </w:r>
      <w:r w:rsidRPr="0073744B">
        <w:rPr>
          <w:highlight w:val="yellow"/>
          <w:u w:val="single"/>
        </w:rPr>
        <w:t>tastrophes happen</w:t>
      </w:r>
      <w:r w:rsidRPr="0073744B">
        <w:rPr>
          <w:sz w:val="16"/>
          <w:highlight w:val="yellow"/>
        </w:rPr>
        <w:t xml:space="preserve"> </w:t>
      </w:r>
      <w:r w:rsidRPr="0073744B">
        <w:rPr>
          <w:b/>
          <w:iCs/>
          <w:highlight w:val="yellow"/>
          <w:u w:val="single"/>
        </w:rPr>
        <w:t>irrespectively of human activity</w:t>
      </w:r>
      <w:r w:rsidRPr="00687D0D">
        <w:rPr>
          <w:b/>
          <w:iCs/>
          <w:u w:val="single"/>
        </w:rPr>
        <w:t xml:space="preserve"> </w:t>
      </w:r>
      <w:r w:rsidRPr="00687D0D">
        <w:rPr>
          <w:u w:val="single"/>
        </w:rPr>
        <w:t>or inactivity</w:t>
      </w:r>
      <w:r w:rsidRPr="00687D0D">
        <w:rPr>
          <w:sz w:val="16"/>
        </w:rPr>
        <w:t xml:space="preserve">, </w:t>
      </w:r>
      <w:r w:rsidRPr="0073744B">
        <w:rPr>
          <w:b/>
          <w:iCs/>
          <w:highlight w:val="yellow"/>
          <w:u w:val="single"/>
        </w:rPr>
        <w:t>no political action could possibly prevent them</w:t>
      </w:r>
      <w:r w:rsidRPr="00687D0D">
        <w:rPr>
          <w:b/>
          <w:iCs/>
          <w:u w:val="single"/>
        </w:rPr>
        <w:t>.</w:t>
      </w:r>
      <w:r w:rsidRPr="00687D0D">
        <w:rPr>
          <w:sz w:val="16"/>
        </w:rPr>
        <w:t xml:space="preserve"> </w:t>
      </w:r>
      <w:r w:rsidRPr="00687D0D">
        <w:rPr>
          <w:u w:val="single"/>
        </w:rPr>
        <w:t>Of course, there are precautions that can be taken</w:t>
      </w:r>
      <w:r w:rsidRPr="00687D0D">
        <w:rPr>
          <w:sz w:val="16"/>
        </w:rPr>
        <w:t xml:space="preserve">, </w:t>
      </w:r>
      <w:r w:rsidRPr="00687D0D">
        <w:rPr>
          <w:u w:val="single"/>
        </w:rPr>
        <w:t>but the framing of</w:t>
      </w:r>
      <w:r w:rsidRPr="00687D0D">
        <w:rPr>
          <w:sz w:val="16"/>
        </w:rPr>
        <w:t xml:space="preserve"> terrorist attack as a </w:t>
      </w:r>
      <w:r w:rsidRPr="00687D0D">
        <w:rPr>
          <w:u w:val="single"/>
        </w:rPr>
        <w:t>catastrophe points to spatial and temporal characteristics that are beyond "ratio- nality."</w:t>
      </w:r>
      <w:r w:rsidRPr="00687D0D">
        <w:rPr>
          <w:sz w:val="16"/>
        </w:rPr>
        <w:t xml:space="preserve"> Thus, </w:t>
      </w:r>
      <w:r w:rsidRPr="00687D0D">
        <w:rPr>
          <w:u w:val="single"/>
        </w:rPr>
        <w:t xml:space="preserve">political </w:t>
      </w:r>
      <w:r w:rsidRPr="0073744B">
        <w:rPr>
          <w:b/>
          <w:iCs/>
          <w:highlight w:val="yellow"/>
          <w:u w:val="single"/>
        </w:rPr>
        <w:t>decision makers are exempted from</w:t>
      </w:r>
      <w:r w:rsidRPr="0073744B">
        <w:rPr>
          <w:sz w:val="16"/>
          <w:highlight w:val="yellow"/>
        </w:rPr>
        <w:t xml:space="preserve"> the </w:t>
      </w:r>
      <w:r w:rsidRPr="0073744B">
        <w:rPr>
          <w:b/>
          <w:iCs/>
          <w:highlight w:val="yellow"/>
          <w:u w:val="single"/>
        </w:rPr>
        <w:t>responsibility</w:t>
      </w:r>
      <w:r w:rsidRPr="00687D0D">
        <w:rPr>
          <w:sz w:val="16"/>
        </w:rPr>
        <w:t xml:space="preserve"> to provide security - </w:t>
      </w:r>
      <w:r w:rsidRPr="00687D0D">
        <w:rPr>
          <w:u w:val="single"/>
        </w:rPr>
        <w:t>as long as they at least try to preempt an attack.</w:t>
      </w:r>
      <w:r w:rsidRPr="00687D0D">
        <w:rPr>
          <w:sz w:val="16"/>
        </w:rPr>
        <w:t xml:space="preserve"> Interestingly enough, 9/11 was framed as catastro- phe in various commissions dealing with the question of who was responsible and whether it could have been prevented. This makes clear that </w:t>
      </w:r>
      <w:r w:rsidRPr="00687D0D">
        <w:rPr>
          <w:u w:val="single"/>
        </w:rPr>
        <w:t>under the condition of uncertainty</w:t>
      </w:r>
      <w:r w:rsidRPr="00687D0D">
        <w:rPr>
          <w:sz w:val="16"/>
        </w:rPr>
        <w:t xml:space="preserve">, </w:t>
      </w:r>
      <w:r w:rsidRPr="00687D0D">
        <w:rPr>
          <w:u w:val="single"/>
        </w:rPr>
        <w:t xml:space="preserve">there are no objective criteria that could serve as an anchor for measur- ing dangers and assessing the quality of </w:t>
      </w:r>
      <w:r w:rsidRPr="00687D0D">
        <w:rPr>
          <w:u w:val="single"/>
        </w:rPr>
        <w:lastRenderedPageBreak/>
        <w:t>political responses</w:t>
      </w:r>
      <w:r w:rsidRPr="00687D0D">
        <w:rPr>
          <w:sz w:val="16"/>
        </w:rPr>
        <w:t xml:space="preserve">. For ex- ample, as much as one might object to certain measures by the US administration, </w:t>
      </w:r>
      <w:r w:rsidRPr="00687D0D">
        <w:rPr>
          <w:u w:val="single"/>
        </w:rPr>
        <w:t xml:space="preserve">it is almost </w:t>
      </w:r>
      <w:r w:rsidRPr="0073744B">
        <w:rPr>
          <w:highlight w:val="yellow"/>
          <w:u w:val="single"/>
        </w:rPr>
        <w:t>impossible to "measure</w:t>
      </w:r>
      <w:r w:rsidRPr="00687D0D">
        <w:rPr>
          <w:u w:val="single"/>
        </w:rPr>
        <w:t xml:space="preserve">" </w:t>
      </w:r>
      <w:r w:rsidRPr="0073744B">
        <w:rPr>
          <w:highlight w:val="yellow"/>
          <w:u w:val="single"/>
        </w:rPr>
        <w:t>the success of countermeasures</w:t>
      </w:r>
      <w:r w:rsidRPr="00687D0D">
        <w:rPr>
          <w:u w:val="single"/>
        </w:rPr>
        <w:t>.</w:t>
      </w:r>
      <w:r w:rsidRPr="00687D0D">
        <w:rPr>
          <w:sz w:val="16"/>
        </w:rPr>
        <w:t xml:space="preserve"> Of course, there might be a subjective assessment of specific shortcomings or failures, but there is no "common" cur- rency to evaluate them. </w:t>
      </w:r>
      <w:r w:rsidRPr="00687D0D">
        <w:rPr>
          <w:u w:val="single"/>
        </w:rPr>
        <w:t xml:space="preserve">As a consequence, the framework of the security dilemma </w:t>
      </w:r>
      <w:r w:rsidRPr="0073744B">
        <w:rPr>
          <w:highlight w:val="yellow"/>
          <w:u w:val="single"/>
        </w:rPr>
        <w:t>fails to capture</w:t>
      </w:r>
      <w:r w:rsidRPr="00687D0D">
        <w:rPr>
          <w:sz w:val="16"/>
        </w:rPr>
        <w:t xml:space="preserve"> the </w:t>
      </w:r>
      <w:r w:rsidRPr="0073744B">
        <w:rPr>
          <w:b/>
          <w:iCs/>
          <w:highlight w:val="yellow"/>
          <w:u w:val="single"/>
        </w:rPr>
        <w:t>basic uncertainties</w:t>
      </w:r>
      <w:r w:rsidRPr="00687D0D">
        <w:rPr>
          <w:sz w:val="16"/>
        </w:rPr>
        <w:t xml:space="preserve">. Pushing the door open for the security paradox, </w:t>
      </w:r>
      <w:r w:rsidRPr="0073744B">
        <w:rPr>
          <w:b/>
          <w:iCs/>
          <w:highlight w:val="yellow"/>
          <w:u w:val="single"/>
        </w:rPr>
        <w:t>the main problem</w:t>
      </w:r>
      <w:r w:rsidRPr="00687D0D">
        <w:rPr>
          <w:u w:val="single"/>
        </w:rPr>
        <w:t xml:space="preserve"> of security analysis then </w:t>
      </w:r>
      <w:r w:rsidRPr="0073744B">
        <w:rPr>
          <w:b/>
          <w:iCs/>
          <w:highlight w:val="yellow"/>
          <w:u w:val="single"/>
        </w:rPr>
        <w:t>becomes</w:t>
      </w:r>
      <w:r w:rsidRPr="00687D0D">
        <w:rPr>
          <w:u w:val="single"/>
        </w:rPr>
        <w:t xml:space="preserve"> the question </w:t>
      </w:r>
      <w:r w:rsidRPr="0073744B">
        <w:rPr>
          <w:b/>
          <w:iCs/>
          <w:highlight w:val="yellow"/>
          <w:u w:val="single"/>
        </w:rPr>
        <w:t>how to integrate dangers</w:t>
      </w:r>
      <w:r w:rsidRPr="00687D0D">
        <w:rPr>
          <w:u w:val="single"/>
        </w:rPr>
        <w:t xml:space="preserve"> </w:t>
      </w:r>
      <w:r w:rsidRPr="0073744B">
        <w:rPr>
          <w:highlight w:val="yellow"/>
          <w:u w:val="single"/>
        </w:rPr>
        <w:t>in</w:t>
      </w:r>
      <w:r w:rsidRPr="00687D0D">
        <w:rPr>
          <w:u w:val="single"/>
        </w:rPr>
        <w:t xml:space="preserve"> risk assessments and security </w:t>
      </w:r>
      <w:r w:rsidRPr="0073744B">
        <w:rPr>
          <w:highlight w:val="yellow"/>
          <w:u w:val="single"/>
        </w:rPr>
        <w:t>policies</w:t>
      </w:r>
      <w:r w:rsidRPr="00687D0D">
        <w:rPr>
          <w:u w:val="single"/>
        </w:rPr>
        <w:t xml:space="preserve"> </w:t>
      </w:r>
      <w:r w:rsidRPr="0073744B">
        <w:rPr>
          <w:b/>
          <w:iCs/>
          <w:highlight w:val="yellow"/>
          <w:u w:val="single"/>
        </w:rPr>
        <w:t>about which simply nothing is known</w:t>
      </w:r>
      <w:r w:rsidRPr="00687D0D">
        <w:rPr>
          <w:sz w:val="16"/>
        </w:rPr>
        <w:t xml:space="preserve">. In the mid 1990s, a Rand study entitled "New Challenges for Defense Planning" addressed this issue arguing that "most striking is the fact that </w:t>
      </w:r>
      <w:r w:rsidRPr="00687D0D">
        <w:rPr>
          <w:u w:val="single"/>
        </w:rPr>
        <w:t>we do not even know who or what will constitute the most serious future threat</w:t>
      </w:r>
      <w:r w:rsidRPr="00687D0D">
        <w:rPr>
          <w:sz w:val="16"/>
        </w:rPr>
        <w:t xml:space="preserve">."51 </w:t>
      </w:r>
      <w:r w:rsidRPr="00687D0D">
        <w:rPr>
          <w:u w:val="single"/>
        </w:rPr>
        <w:t xml:space="preserve">In order to cope </w:t>
      </w:r>
      <w:r w:rsidRPr="00687D0D">
        <w:rPr>
          <w:sz w:val="16"/>
        </w:rPr>
        <w:t xml:space="preserve">with this challenge </w:t>
      </w:r>
      <w:r w:rsidRPr="00687D0D">
        <w:rPr>
          <w:u w:val="single"/>
        </w:rPr>
        <w:t>it would be essential</w:t>
      </w:r>
      <w:r w:rsidRPr="00687D0D">
        <w:rPr>
          <w:sz w:val="16"/>
        </w:rPr>
        <w:t xml:space="preserve">, another Rand researcher wrote, </w:t>
      </w:r>
      <w:r w:rsidRPr="00687D0D">
        <w:rPr>
          <w:u w:val="single"/>
        </w:rPr>
        <w:t>to break free from</w:t>
      </w:r>
      <w:r w:rsidRPr="00687D0D">
        <w:rPr>
          <w:sz w:val="16"/>
        </w:rPr>
        <w:t xml:space="preserve"> the "tyranny" of </w:t>
      </w:r>
      <w:r w:rsidRPr="00687D0D">
        <w:rPr>
          <w:u w:val="single"/>
        </w:rPr>
        <w:t>plausible scenario planning</w:t>
      </w:r>
      <w:r w:rsidRPr="00687D0D">
        <w:rPr>
          <w:sz w:val="16"/>
        </w:rPr>
        <w:t xml:space="preserve">. The decisive step would be </w:t>
      </w:r>
      <w:r w:rsidRPr="00687D0D">
        <w:rPr>
          <w:u w:val="single"/>
        </w:rPr>
        <w:t>to create "</w:t>
      </w:r>
      <w:r w:rsidRPr="0073744B">
        <w:rPr>
          <w:b/>
          <w:iCs/>
          <w:highlight w:val="yellow"/>
          <w:u w:val="single"/>
        </w:rPr>
        <w:t>discontinuous scenarios</w:t>
      </w:r>
      <w:r w:rsidRPr="00687D0D">
        <w:rPr>
          <w:sz w:val="16"/>
        </w:rPr>
        <w:t xml:space="preserve"> ... </w:t>
      </w:r>
      <w:r w:rsidRPr="00687D0D">
        <w:rPr>
          <w:u w:val="single"/>
        </w:rPr>
        <w:t>in which there is</w:t>
      </w:r>
      <w:r w:rsidRPr="00687D0D">
        <w:rPr>
          <w:sz w:val="16"/>
        </w:rPr>
        <w:t xml:space="preserve"> </w:t>
      </w:r>
      <w:r w:rsidRPr="0073744B">
        <w:rPr>
          <w:b/>
          <w:iCs/>
          <w:highlight w:val="yellow"/>
          <w:u w:val="single"/>
        </w:rPr>
        <w:t>no plausible audit trail</w:t>
      </w:r>
      <w:r w:rsidRPr="00687D0D">
        <w:rPr>
          <w:b/>
          <w:iCs/>
          <w:u w:val="single"/>
        </w:rPr>
        <w:t xml:space="preserve"> or storyline </w:t>
      </w:r>
      <w:r w:rsidRPr="0073744B">
        <w:rPr>
          <w:b/>
          <w:iCs/>
          <w:highlight w:val="yellow"/>
          <w:u w:val="single"/>
        </w:rPr>
        <w:t>from current events</w:t>
      </w:r>
      <w:r w:rsidRPr="00687D0D">
        <w:rPr>
          <w:sz w:val="16"/>
        </w:rPr>
        <w:t xml:space="preserve">"52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73744B">
        <w:rPr>
          <w:b/>
          <w:iCs/>
          <w:highlight w:val="yellow"/>
          <w:u w:val="single"/>
        </w:rPr>
        <w:t>even the most absurd scenarios can gain plausibility</w:t>
      </w:r>
      <w:r w:rsidRPr="00687D0D">
        <w:rPr>
          <w:sz w:val="16"/>
        </w:rPr>
        <w:t xml:space="preserve">. </w:t>
      </w:r>
      <w:r w:rsidRPr="00687D0D">
        <w:rPr>
          <w:u w:val="single"/>
        </w:rPr>
        <w:t>By constructing a chain of potentialities,</w:t>
      </w:r>
      <w:r w:rsidRPr="00687D0D">
        <w:rPr>
          <w:sz w:val="16"/>
        </w:rPr>
        <w:t xml:space="preserve"> </w:t>
      </w:r>
      <w:r w:rsidRPr="0073744B">
        <w:rPr>
          <w:highlight w:val="yellow"/>
          <w:u w:val="single"/>
        </w:rPr>
        <w:t>improbable events are</w:t>
      </w:r>
      <w:r w:rsidRPr="00687D0D">
        <w:rPr>
          <w:sz w:val="16"/>
        </w:rPr>
        <w:t xml:space="preserve"> </w:t>
      </w:r>
      <w:r w:rsidRPr="0073744B">
        <w:rPr>
          <w:b/>
          <w:iCs/>
          <w:highlight w:val="yellow"/>
          <w:u w:val="single"/>
        </w:rPr>
        <w:t>linked</w:t>
      </w:r>
      <w:r w:rsidRPr="00687D0D">
        <w:rPr>
          <w:sz w:val="16"/>
        </w:rPr>
        <w:t xml:space="preserve"> </w:t>
      </w:r>
      <w:r w:rsidRPr="0073744B">
        <w:rPr>
          <w:highlight w:val="yellow"/>
          <w:u w:val="single"/>
        </w:rPr>
        <w:t>and brought into the realm of the</w:t>
      </w:r>
      <w:r w:rsidRPr="00687D0D">
        <w:rPr>
          <w:sz w:val="16"/>
        </w:rPr>
        <w:t xml:space="preserve"> possible, if not even the </w:t>
      </w:r>
      <w:r w:rsidRPr="0073744B">
        <w:rPr>
          <w:b/>
          <w:iCs/>
          <w:highlight w:val="yellow"/>
          <w:u w:val="single"/>
        </w:rPr>
        <w:t>probable</w:t>
      </w:r>
      <w:r w:rsidRPr="00687D0D">
        <w:rPr>
          <w:sz w:val="16"/>
        </w:rPr>
        <w:t>. "</w:t>
      </w:r>
      <w:r w:rsidRPr="00687D0D">
        <w:rPr>
          <w:u w:val="single"/>
        </w:rPr>
        <w:t>Although the likelihood of the scenario dwindles with each step, the residual impression is one of plausibility</w:t>
      </w:r>
      <w:r w:rsidRPr="00687D0D">
        <w:rPr>
          <w:sz w:val="16"/>
        </w:rPr>
        <w:t>."54 This so-called Othello effect has been effective in the dawn of the recent war in Iraq. The connection between Saddam Hussein and AI Qaeda that the US government tried to prove was disputed from the very beginning. False evidence was again and again presented and refuted, but this did not prevent the administration from presenting as the main rationale for war the improbable yet possible connection between Iraq and the terrorist network and the improbable yet possible proliferation of an improbable yet possible nuclear weapon into the hands of Bin Laden. As Donald Rumsfeld famously said: "</w:t>
      </w:r>
      <w:r w:rsidRPr="0073744B">
        <w:rPr>
          <w:b/>
          <w:iCs/>
          <w:highlight w:val="yellow"/>
          <w:u w:val="single"/>
        </w:rPr>
        <w:t>Absence of evidence is not evidence of absence</w:t>
      </w:r>
      <w:r w:rsidRPr="00687D0D">
        <w:rPr>
          <w:b/>
          <w:iCs/>
          <w:u w:val="single"/>
        </w:rPr>
        <w:t>.</w:t>
      </w:r>
      <w:r w:rsidRPr="00687D0D">
        <w:rPr>
          <w:sz w:val="16"/>
        </w:rPr>
        <w:t>" This sentence indicates that under the condition of genuine uncertainty, different evidence criteria prevail than in situations where security problems can be assessed with relative certainty.</w:t>
      </w:r>
    </w:p>
    <w:p w14:paraId="77575AD7" w14:textId="77777777" w:rsidR="009A6EAD" w:rsidRPr="00687D0D" w:rsidRDefault="009A6EAD" w:rsidP="009A6EAD">
      <w:pPr>
        <w:pStyle w:val="Heading4"/>
      </w:pPr>
      <w:r w:rsidRPr="00687D0D">
        <w:t xml:space="preserve">4] Existential threats distort moral reasoning and ignore ongoing and urgent violence. </w:t>
      </w:r>
    </w:p>
    <w:p w14:paraId="6D44EE20" w14:textId="77777777" w:rsidR="009A6EAD" w:rsidRPr="00687D0D" w:rsidRDefault="009A6EAD" w:rsidP="009A6EAD">
      <w:r w:rsidRPr="000D67CC">
        <w:rPr>
          <w:rStyle w:val="Style13ptBold"/>
        </w:rPr>
        <w:t>Olson ‘15</w:t>
      </w:r>
      <w:r w:rsidRPr="00687D0D">
        <w:t xml:space="preserve"> – prof of geography @ UNC Chapel Hill (Elizabeth, ‘Geography and Ethics I: Waiting and Urgency,’ Progress in Human Geography, vol. 39 no. 4, pp. 517-526)</w:t>
      </w:r>
    </w:p>
    <w:p w14:paraId="087043EE" w14:textId="77777777" w:rsidR="009A6EAD" w:rsidRPr="00687D0D" w:rsidRDefault="009A6EAD" w:rsidP="009A6EAD">
      <w:pPr>
        <w:rPr>
          <w:rStyle w:val="Emphasis"/>
          <w:rFonts w:asciiTheme="minorHAnsi" w:hAnsiTheme="minorHAnsi" w:cstheme="minorHAnsi"/>
        </w:rPr>
      </w:pPr>
      <w:r w:rsidRPr="00687D0D">
        <w:rPr>
          <w:sz w:val="16"/>
          <w:szCs w:val="16"/>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687D0D">
        <w:rPr>
          <w:u w:val="single"/>
        </w:rPr>
        <w:t>the ethical work of urgency has been hijacked by an hierarchical organization of scales of moral deliberation</w:t>
      </w:r>
      <w:r w:rsidRPr="00687D0D">
        <w:rPr>
          <w:sz w:val="16"/>
          <w:szCs w:val="16"/>
        </w:rPr>
        <w:t xml:space="preserve">. Specifically, our research suggests that </w:t>
      </w:r>
      <w:r w:rsidRPr="00687D0D">
        <w:rPr>
          <w:u w:val="single"/>
        </w:rPr>
        <w:t>the urgent body is cast as subjective and impulsive, while larger scales, such as the region, state or society, emerge as the scale of a rational ethics</w:t>
      </w:r>
      <w:r w:rsidRPr="00687D0D">
        <w:rPr>
          <w:sz w:val="16"/>
          <w:szCs w:val="16"/>
        </w:rPr>
        <w:t xml:space="preserve">. While these are not new arguments about states (Scott, 1998) and their institutions (Foucault, 1995), geographic insights into toileting and securitizations suggest that </w:t>
      </w:r>
      <w:r w:rsidRPr="00687D0D">
        <w:rPr>
          <w:rFonts w:eastAsia="Times New Roman"/>
          <w:b/>
          <w:u w:val="single"/>
        </w:rPr>
        <w:t xml:space="preserve">technocratic </w:t>
      </w:r>
      <w:r w:rsidRPr="0073744B">
        <w:rPr>
          <w:rFonts w:eastAsia="Times New Roman"/>
          <w:b/>
          <w:highlight w:val="yellow"/>
          <w:u w:val="single"/>
        </w:rPr>
        <w:t>practices</w:t>
      </w:r>
      <w:r w:rsidRPr="00687D0D">
        <w:rPr>
          <w:rFonts w:eastAsia="Times New Roman"/>
          <w:b/>
          <w:u w:val="single"/>
        </w:rPr>
        <w:t xml:space="preserve"> both </w:t>
      </w:r>
      <w:r w:rsidRPr="0073744B">
        <w:rPr>
          <w:rFonts w:eastAsia="Times New Roman"/>
          <w:b/>
          <w:highlight w:val="yellow"/>
          <w:u w:val="single"/>
        </w:rPr>
        <w:t xml:space="preserve">require </w:t>
      </w:r>
      <w:r w:rsidRPr="00687D0D">
        <w:rPr>
          <w:rFonts w:eastAsia="Times New Roman"/>
          <w:b/>
          <w:u w:val="single"/>
        </w:rPr>
        <w:t xml:space="preserve">and perpetuate </w:t>
      </w:r>
      <w:r w:rsidRPr="0073744B">
        <w:rPr>
          <w:rFonts w:eastAsia="Times New Roman"/>
          <w:b/>
          <w:highlight w:val="yellow"/>
          <w:u w:val="single"/>
        </w:rPr>
        <w:t>a</w:t>
      </w:r>
      <w:r w:rsidRPr="00687D0D">
        <w:rPr>
          <w:rFonts w:eastAsia="Times New Roman"/>
          <w:b/>
          <w:u w:val="single"/>
        </w:rPr>
        <w:t>n</w:t>
      </w:r>
      <w:r w:rsidRPr="0073744B">
        <w:rPr>
          <w:rFonts w:eastAsia="Times New Roman"/>
          <w:b/>
          <w:highlight w:val="yellow"/>
          <w:u w:val="single"/>
        </w:rPr>
        <w:t xml:space="preserve"> </w:t>
      </w:r>
      <w:r w:rsidRPr="00687D0D">
        <w:rPr>
          <w:rFonts w:eastAsia="Times New Roman"/>
          <w:b/>
          <w:u w:val="single"/>
        </w:rPr>
        <w:t xml:space="preserve">ethical </w:t>
      </w:r>
      <w:r w:rsidRPr="0073744B">
        <w:rPr>
          <w:rFonts w:eastAsia="Times New Roman"/>
          <w:b/>
          <w:highlight w:val="yellow"/>
          <w:u w:val="single"/>
        </w:rPr>
        <w:t>distinction between the body and the large-scale future event</w:t>
      </w:r>
      <w:r w:rsidRPr="00687D0D">
        <w:rPr>
          <w:sz w:val="16"/>
          <w:szCs w:val="16"/>
        </w:rPr>
        <w:t xml:space="preserve">, </w:t>
      </w:r>
      <w:r w:rsidRPr="00687D0D">
        <w:rPr>
          <w:rFonts w:eastAsia="Times New Roman"/>
          <w:b/>
          <w:u w:val="single"/>
        </w:rPr>
        <w:t>with the latter emerging as the only legitimate site of urgent claims and thus the dominant subject of moral reasoning</w:t>
      </w:r>
      <w:r w:rsidRPr="00687D0D">
        <w:rPr>
          <w:sz w:val="16"/>
          <w:szCs w:val="16"/>
        </w:rPr>
        <w:t>.</w:t>
      </w:r>
      <w:r w:rsidRPr="00687D0D">
        <w:rPr>
          <w:u w:val="single"/>
        </w:rPr>
        <w:t xml:space="preserve">In research related to contemporary global toileting, the defecating body’s status as a legitimate ethical concern is more likely to be acknowledged when </w:t>
      </w:r>
      <w:r w:rsidRPr="00687D0D">
        <w:rPr>
          <w:rFonts w:eastAsia="Times New Roman"/>
          <w:b/>
          <w:u w:val="single"/>
        </w:rPr>
        <w:t>threatening the sanitation aims of cities and states</w:t>
      </w:r>
      <w:r w:rsidRPr="00687D0D">
        <w:rPr>
          <w:sz w:val="16"/>
          <w:szCs w:val="16"/>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687D0D">
        <w:rPr>
          <w:u w:val="single"/>
        </w:rPr>
        <w:t xml:space="preserve">The poor, </w:t>
      </w:r>
      <w:r w:rsidRPr="00687D0D">
        <w:rPr>
          <w:u w:val="single"/>
        </w:rPr>
        <w:lastRenderedPageBreak/>
        <w:t>illegal, marginalized body is not a reasonable scale of urgency, nor is it the product of a thoughtful weighing of circumstances; in the face of a morally rational prioritization of a future</w:t>
      </w:r>
      <w:r w:rsidRPr="00687D0D">
        <w:rPr>
          <w:sz w:val="16"/>
          <w:szCs w:val="16"/>
        </w:rPr>
        <w:t xml:space="preserve"> Kampala</w:t>
      </w:r>
      <w:r w:rsidRPr="00687D0D">
        <w:rPr>
          <w:u w:val="single"/>
        </w:rPr>
        <w:t>, these bodily urgencies literally have no place in the modern city</w:t>
      </w:r>
      <w:r w:rsidRPr="00687D0D">
        <w:rPr>
          <w:sz w:val="16"/>
          <w:szCs w:val="16"/>
        </w:rPr>
        <w:t xml:space="preserve">. </w:t>
      </w:r>
      <w:r w:rsidRPr="00687D0D">
        <w:rPr>
          <w:rFonts w:asciiTheme="minorHAnsi" w:hAnsiTheme="minorHAnsi" w:cstheme="minorHAnsi"/>
          <w:sz w:val="16"/>
        </w:rPr>
        <w:t xml:space="preserve">Though toileting might be thought of as a special case of bodily urgency, geographic research suggests that </w:t>
      </w:r>
      <w:r w:rsidRPr="00687D0D">
        <w:rPr>
          <w:rStyle w:val="StyleUnderline"/>
          <w:rFonts w:asciiTheme="minorHAnsi" w:hAnsiTheme="minorHAnsi" w:cstheme="minorHAnsi"/>
        </w:rPr>
        <w:t>the body is increasingly set at odds with large</w:t>
      </w:r>
      <w:r w:rsidRPr="00687D0D">
        <w:rPr>
          <w:rFonts w:asciiTheme="minorHAnsi" w:hAnsiTheme="minorHAnsi" w:cstheme="minorHAnsi"/>
          <w:sz w:val="16"/>
        </w:rPr>
        <w:t xml:space="preserve">r </w:t>
      </w:r>
      <w:r w:rsidRPr="00687D0D">
        <w:rPr>
          <w:rStyle w:val="StyleUnderline"/>
          <w:rFonts w:asciiTheme="minorHAnsi" w:hAnsiTheme="minorHAnsi" w:cstheme="minorHAnsi"/>
        </w:rPr>
        <w:t xml:space="preserve">scale ethical concerns, especially </w:t>
      </w:r>
      <w:r w:rsidRPr="00687D0D">
        <w:rPr>
          <w:rStyle w:val="Emphasis"/>
          <w:rFonts w:asciiTheme="minorHAnsi" w:hAnsiTheme="minorHAnsi" w:cstheme="minorHAnsi"/>
        </w:rPr>
        <w:t>large-scale future events of forecasted suffering</w:t>
      </w:r>
      <w:r w:rsidRPr="00687D0D">
        <w:rPr>
          <w:rFonts w:asciiTheme="minorHAnsi" w:hAnsiTheme="minorHAnsi" w:cstheme="minorHAnsi"/>
          <w:sz w:val="16"/>
        </w:rPr>
        <w:t xml:space="preserve">. Emergency planning is a particularly good example in which the </w:t>
      </w:r>
      <w:r w:rsidRPr="0073744B">
        <w:rPr>
          <w:rStyle w:val="StyleUnderline"/>
          <w:rFonts w:asciiTheme="minorHAnsi" w:hAnsiTheme="minorHAnsi" w:cstheme="minorHAnsi"/>
          <w:highlight w:val="yellow"/>
        </w:rPr>
        <w:t xml:space="preserve">large-scale threats of future suffering can </w:t>
      </w:r>
      <w:r w:rsidRPr="0073744B">
        <w:rPr>
          <w:rStyle w:val="Emphasis"/>
          <w:rFonts w:asciiTheme="minorHAnsi" w:hAnsiTheme="minorHAnsi" w:cstheme="minorHAnsi"/>
          <w:highlight w:val="yellow"/>
        </w:rPr>
        <w:t>distort moral reasoning</w:t>
      </w:r>
      <w:r w:rsidRPr="00687D0D">
        <w:rPr>
          <w:rFonts w:asciiTheme="minorHAnsi" w:hAnsiTheme="minorHAnsi" w:cstheme="minorHAnsi"/>
          <w:sz w:val="16"/>
        </w:rPr>
        <w:t xml:space="preserve">. Žižek (2006) lightly develops this point in the context of the war on terror, where in the presence of fictitious and real ticking clocks and warning systems, </w:t>
      </w:r>
      <w:r w:rsidRPr="0073744B">
        <w:rPr>
          <w:rStyle w:val="StyleUnderline"/>
          <w:rFonts w:asciiTheme="minorHAnsi" w:hAnsiTheme="minorHAnsi" w:cstheme="minorHAnsi"/>
          <w:highlight w:val="yellow"/>
        </w:rPr>
        <w:t xml:space="preserve">the urgent body must be </w:t>
      </w:r>
      <w:r w:rsidRPr="0073744B">
        <w:rPr>
          <w:rStyle w:val="Emphasis"/>
          <w:rFonts w:asciiTheme="minorHAnsi" w:hAnsiTheme="minorHAnsi" w:cstheme="minorHAnsi"/>
          <w:highlight w:val="yellow"/>
        </w:rPr>
        <w:t>bypassed</w:t>
      </w:r>
      <w:r w:rsidRPr="0073744B">
        <w:rPr>
          <w:rStyle w:val="StyleUnderline"/>
          <w:rFonts w:asciiTheme="minorHAnsi" w:hAnsiTheme="minorHAnsi" w:cstheme="minorHAnsi"/>
          <w:highlight w:val="yellow"/>
        </w:rPr>
        <w:t xml:space="preserve"> because </w:t>
      </w:r>
      <w:r w:rsidRPr="00687D0D">
        <w:rPr>
          <w:rStyle w:val="StyleUnderline"/>
          <w:rFonts w:asciiTheme="minorHAnsi" w:hAnsiTheme="minorHAnsi" w:cstheme="minorHAnsi"/>
        </w:rPr>
        <w:t xml:space="preserve">there are </w:t>
      </w:r>
      <w:r w:rsidRPr="0073744B">
        <w:rPr>
          <w:rStyle w:val="Emphasis"/>
          <w:rFonts w:asciiTheme="minorHAnsi" w:hAnsiTheme="minorHAnsi" w:cstheme="minorHAnsi"/>
          <w:highlight w:val="yellow"/>
        </w:rPr>
        <w:t>bigger scales to worry about</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687D0D">
        <w:rPr>
          <w:rFonts w:asciiTheme="minorHAnsi" w:hAnsiTheme="minorHAnsi" w:cstheme="minorHAnsi"/>
          <w:sz w:val="12"/>
        </w:rPr>
        <w:t>¶</w:t>
      </w:r>
      <w:r w:rsidRPr="00687D0D">
        <w:rPr>
          <w:rFonts w:asciiTheme="minorHAnsi" w:hAnsiTheme="minorHAnsi" w:cstheme="minorHAnsi"/>
          <w:sz w:val="16"/>
        </w:rPr>
        <w:t xml:space="preserve"> In the presence of large-scale future emergency, </w:t>
      </w:r>
      <w:r w:rsidRPr="0073744B">
        <w:rPr>
          <w:rStyle w:val="StyleUnderline"/>
          <w:rFonts w:asciiTheme="minorHAnsi" w:hAnsiTheme="minorHAnsi" w:cstheme="minorHAnsi"/>
          <w:highlight w:val="yellow"/>
        </w:rPr>
        <w:t>the urgency to secure the state</w:t>
      </w:r>
      <w:r w:rsidRPr="00687D0D">
        <w:rPr>
          <w:rStyle w:val="StyleUnderline"/>
          <w:rFonts w:asciiTheme="minorHAnsi" w:hAnsiTheme="minorHAnsi" w:cstheme="minorHAnsi"/>
        </w:rPr>
        <w:t xml:space="preserve">, the citizenry, </w:t>
      </w:r>
      <w:r w:rsidRPr="0073744B">
        <w:rPr>
          <w:rStyle w:val="StyleUnderline"/>
          <w:rFonts w:asciiTheme="minorHAnsi" w:hAnsiTheme="minorHAnsi" w:cstheme="minorHAnsi"/>
          <w:highlight w:val="yellow"/>
        </w:rPr>
        <w:t>the economy, or the climate creates new scales and</w:t>
      </w:r>
      <w:r w:rsidRPr="00687D0D">
        <w:rPr>
          <w:rStyle w:val="StyleUnderline"/>
          <w:rFonts w:asciiTheme="minorHAnsi" w:hAnsiTheme="minorHAnsi" w:cstheme="minorHAnsi"/>
        </w:rPr>
        <w:t xml:space="preserve"> new </w:t>
      </w:r>
      <w:r w:rsidRPr="0073744B">
        <w:rPr>
          <w:rStyle w:val="StyleUnderline"/>
          <w:rFonts w:asciiTheme="minorHAnsi" w:hAnsiTheme="minorHAnsi" w:cstheme="minorHAnsi"/>
          <w:highlight w:val="yellow"/>
        </w:rPr>
        <w:t>temporal orders</w:t>
      </w:r>
      <w:r w:rsidRPr="00687D0D">
        <w:rPr>
          <w:rStyle w:val="StyleUnderline"/>
          <w:rFonts w:asciiTheme="minorHAnsi" w:hAnsiTheme="minorHAnsi" w:cstheme="minorHAnsi"/>
        </w:rPr>
        <w:t xml:space="preserve"> of response</w:t>
      </w:r>
      <w:r w:rsidRPr="00687D0D">
        <w:rPr>
          <w:rFonts w:asciiTheme="minorHAnsi" w:hAnsiTheme="minorHAnsi" w:cstheme="minorHAnsi"/>
          <w:sz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73744B">
        <w:rPr>
          <w:rStyle w:val="Emphasis"/>
          <w:rFonts w:asciiTheme="minorHAnsi" w:hAnsiTheme="minorHAnsi" w:cstheme="minorHAnsi"/>
          <w:highlight w:val="yellow"/>
        </w:rPr>
        <w:t>Bodies</w:t>
      </w:r>
      <w:r w:rsidRPr="00687D0D">
        <w:rPr>
          <w:rStyle w:val="Emphasis"/>
          <w:rFonts w:asciiTheme="minorHAnsi" w:hAnsiTheme="minorHAnsi" w:cstheme="minorHAnsi"/>
        </w:rPr>
        <w:t xml:space="preserve"> that are currently </w:t>
      </w:r>
      <w:r w:rsidRPr="0073744B">
        <w:rPr>
          <w:rStyle w:val="Emphasis"/>
          <w:rFonts w:asciiTheme="minorHAnsi" w:hAnsiTheme="minorHAnsi" w:cstheme="minorHAnsi"/>
          <w:highlight w:val="yellow"/>
        </w:rPr>
        <w:t>suffering cannot be urgent</w:t>
      </w:r>
      <w:r w:rsidRPr="0073744B">
        <w:rPr>
          <w:rStyle w:val="StyleUnderline"/>
          <w:rFonts w:asciiTheme="minorHAnsi" w:hAnsiTheme="minorHAnsi" w:cstheme="minorHAnsi"/>
          <w:highlight w:val="yellow"/>
        </w:rPr>
        <w:t xml:space="preserve">, </w:t>
      </w:r>
      <w:r w:rsidRPr="00687D0D">
        <w:rPr>
          <w:rStyle w:val="StyleUnderline"/>
          <w:rFonts w:asciiTheme="minorHAnsi" w:hAnsiTheme="minorHAnsi" w:cstheme="minorHAnsi"/>
        </w:rPr>
        <w:t xml:space="preserve">because they are </w:t>
      </w:r>
      <w:r w:rsidRPr="0073744B">
        <w:rPr>
          <w:rStyle w:val="Emphasis"/>
          <w:rFonts w:asciiTheme="minorHAnsi" w:hAnsiTheme="minorHAnsi" w:cstheme="minorHAnsi"/>
          <w:highlight w:val="yellow"/>
        </w:rPr>
        <w:t xml:space="preserve">excluded from the </w:t>
      </w:r>
      <w:r w:rsidRPr="00687D0D">
        <w:rPr>
          <w:rStyle w:val="Emphasis"/>
          <w:rFonts w:asciiTheme="minorHAnsi" w:hAnsiTheme="minorHAnsi" w:cstheme="minorHAnsi"/>
        </w:rPr>
        <w:t xml:space="preserve">potential </w:t>
      </w:r>
      <w:r w:rsidRPr="0073744B">
        <w:rPr>
          <w:rStyle w:val="Emphasis"/>
          <w:rFonts w:asciiTheme="minorHAnsi" w:hAnsiTheme="minorHAnsi" w:cstheme="minorHAnsi"/>
          <w:highlight w:val="yellow"/>
        </w:rPr>
        <w:t>collectivity</w:t>
      </w:r>
      <w:r w:rsidRPr="00687D0D">
        <w:rPr>
          <w:rStyle w:val="StyleUnderline"/>
          <w:rFonts w:asciiTheme="minorHAnsi" w:hAnsiTheme="minorHAnsi" w:cstheme="minorHAnsi"/>
        </w:rPr>
        <w:t xml:space="preserve"> that could be </w:t>
      </w:r>
      <w:r w:rsidRPr="0073744B">
        <w:rPr>
          <w:rStyle w:val="Emphasis"/>
          <w:rFonts w:asciiTheme="minorHAnsi" w:hAnsiTheme="minorHAnsi" w:cstheme="minorHAnsi"/>
          <w:highlight w:val="yellow"/>
        </w:rPr>
        <w:t>suffering everywhere in some future time</w:t>
      </w:r>
      <w:r w:rsidRPr="00687D0D">
        <w:rPr>
          <w:rFonts w:asciiTheme="minorHAnsi" w:hAnsiTheme="minorHAnsi" w:cstheme="minorHAnsi"/>
          <w:sz w:val="16"/>
        </w:rPr>
        <w:t xml:space="preserve">. Similar </w:t>
      </w:r>
      <w:r w:rsidRPr="00687D0D">
        <w:rPr>
          <w:rStyle w:val="StyleUnderline"/>
          <w:rFonts w:asciiTheme="minorHAnsi" w:hAnsiTheme="minorHAnsi" w:cstheme="minorHAnsi"/>
        </w:rPr>
        <w:t xml:space="preserve">bypassing of existing bodily urgency is echoed in writing about </w:t>
      </w:r>
      <w:r w:rsidRPr="00687D0D">
        <w:rPr>
          <w:rFonts w:asciiTheme="minorHAnsi" w:hAnsiTheme="minorHAnsi" w:cstheme="minorHAnsi"/>
          <w:sz w:val="16"/>
        </w:rPr>
        <w:t xml:space="preserve">violent securitization, such as drone warfare (Shaw and Akhter, 2012), and also in </w:t>
      </w:r>
      <w:r w:rsidRPr="00687D0D">
        <w:rPr>
          <w:rStyle w:val="Emphasis"/>
          <w:rFonts w:asciiTheme="minorHAnsi" w:hAnsiTheme="minorHAnsi" w:cstheme="minorHAnsi"/>
        </w:rPr>
        <w:t>intimate scales</w:t>
      </w:r>
      <w:r w:rsidRPr="00687D0D">
        <w:rPr>
          <w:rStyle w:val="StyleUnderline"/>
          <w:rFonts w:asciiTheme="minorHAnsi" w:hAnsiTheme="minorHAnsi" w:cstheme="minorHAnsi"/>
        </w:rPr>
        <w:t xml:space="preserve"> like the street and the school, especially in relation to race</w:t>
      </w:r>
      <w:r w:rsidRPr="00687D0D">
        <w:rPr>
          <w:rFonts w:asciiTheme="minorHAnsi" w:hAnsiTheme="minorHAnsi" w:cstheme="minorHAnsi"/>
          <w:sz w:val="16"/>
        </w:rPr>
        <w:t xml:space="preserve"> (Mitchell, 2009; Young et al., 2014).</w:t>
      </w:r>
      <w:r w:rsidRPr="00687D0D">
        <w:rPr>
          <w:rFonts w:asciiTheme="minorHAnsi" w:hAnsiTheme="minorHAnsi" w:cstheme="minorHAnsi"/>
          <w:sz w:val="12"/>
        </w:rPr>
        <w:t>¶</w:t>
      </w:r>
      <w:r w:rsidRPr="00687D0D">
        <w:rPr>
          <w:rFonts w:asciiTheme="minorHAnsi" w:hAnsiTheme="minorHAnsi" w:cstheme="minorHAnsi"/>
          <w:sz w:val="16"/>
        </w:rPr>
        <w:t xml:space="preserve"> </w:t>
      </w:r>
      <w:r w:rsidRPr="00687D0D">
        <w:rPr>
          <w:rStyle w:val="StyleUnderline"/>
          <w:rFonts w:asciiTheme="minorHAnsi" w:hAnsiTheme="minorHAnsi" w:cstheme="minorHAnsi"/>
        </w:rPr>
        <w:t xml:space="preserve">As </w:t>
      </w:r>
      <w:r w:rsidRPr="00687D0D">
        <w:rPr>
          <w:rStyle w:val="Emphasis"/>
          <w:rFonts w:asciiTheme="minorHAnsi" w:hAnsiTheme="minorHAnsi" w:cstheme="minorHAnsi"/>
        </w:rPr>
        <w:t>large-scale urgent concerns are institutionalized</w:t>
      </w:r>
      <w:r w:rsidRPr="00687D0D">
        <w:rPr>
          <w:rStyle w:val="StyleUnderline"/>
          <w:rFonts w:asciiTheme="minorHAnsi" w:hAnsiTheme="minorHAnsi" w:cstheme="minorHAnsi"/>
        </w:rPr>
        <w:t xml:space="preserve">, </w:t>
      </w:r>
      <w:r w:rsidRPr="0073744B">
        <w:rPr>
          <w:rStyle w:val="StyleUnderline"/>
          <w:rFonts w:asciiTheme="minorHAnsi" w:hAnsiTheme="minorHAnsi" w:cstheme="minorHAnsi"/>
          <w:highlight w:val="yellow"/>
        </w:rPr>
        <w:t>the urgent body is</w:t>
      </w:r>
      <w:r w:rsidRPr="00687D0D">
        <w:rPr>
          <w:rStyle w:val="StyleUnderline"/>
          <w:rFonts w:asciiTheme="minorHAnsi" w:hAnsiTheme="minorHAnsi" w:cstheme="minorHAnsi"/>
        </w:rPr>
        <w:t xml:space="preserve"> increasingly </w:t>
      </w:r>
      <w:r w:rsidRPr="0073744B">
        <w:rPr>
          <w:rStyle w:val="Emphasis"/>
          <w:rFonts w:asciiTheme="minorHAnsi" w:hAnsiTheme="minorHAnsi" w:cstheme="minorHAnsi"/>
          <w:highlight w:val="yellow"/>
        </w:rPr>
        <w:t>obscured through technical planning</w:t>
      </w:r>
      <w:r w:rsidRPr="00687D0D">
        <w:rPr>
          <w:rStyle w:val="Emphasis"/>
          <w:rFonts w:asciiTheme="minorHAnsi" w:hAnsiTheme="minorHAnsi" w:cstheme="minorHAnsi"/>
        </w:rPr>
        <w:t xml:space="preserve"> and coordination</w:t>
      </w:r>
      <w:r w:rsidRPr="00687D0D">
        <w:rPr>
          <w:rFonts w:asciiTheme="minorHAnsi" w:hAnsiTheme="minorHAnsi" w:cstheme="minorHAnsi"/>
          <w:sz w:val="16"/>
        </w:rPr>
        <w:t xml:space="preserve"> (Anderson and Adey, 2012). </w:t>
      </w:r>
      <w:r w:rsidRPr="00687D0D">
        <w:rPr>
          <w:rStyle w:val="StyleUnderline"/>
          <w:rFonts w:asciiTheme="minorHAnsi" w:hAnsiTheme="minorHAnsi" w:cstheme="minorHAnsi"/>
        </w:rPr>
        <w:t xml:space="preserve">The predominant characteristic of </w:t>
      </w:r>
      <w:r w:rsidRPr="0073744B">
        <w:rPr>
          <w:rStyle w:val="StyleUnderline"/>
          <w:rFonts w:asciiTheme="minorHAnsi" w:hAnsiTheme="minorHAnsi" w:cstheme="minorHAnsi"/>
          <w:highlight w:val="yellow"/>
        </w:rPr>
        <w:t>this</w:t>
      </w:r>
      <w:r w:rsidRPr="00687D0D">
        <w:rPr>
          <w:rStyle w:val="StyleUnderline"/>
          <w:rFonts w:asciiTheme="minorHAnsi" w:hAnsiTheme="minorHAnsi" w:cstheme="minorHAnsi"/>
        </w:rPr>
        <w:t xml:space="preserve"> institutionalization</w:t>
      </w:r>
      <w:r w:rsidRPr="00687D0D">
        <w:rPr>
          <w:rFonts w:asciiTheme="minorHAnsi" w:hAnsiTheme="minorHAnsi" w:cstheme="minorHAnsi"/>
          <w:sz w:val="16"/>
        </w:rPr>
        <w:t xml:space="preserve"> of large-scale emergency </w:t>
      </w:r>
      <w:r w:rsidRPr="0073744B">
        <w:rPr>
          <w:rStyle w:val="StyleUnderline"/>
          <w:rFonts w:asciiTheme="minorHAnsi" w:hAnsiTheme="minorHAnsi" w:cstheme="minorHAnsi"/>
          <w:highlight w:val="yellow"/>
        </w:rPr>
        <w:t>is a ‘</w:t>
      </w:r>
      <w:r w:rsidRPr="0073744B">
        <w:rPr>
          <w:rStyle w:val="Emphasis"/>
          <w:rFonts w:asciiTheme="minorHAnsi" w:hAnsiTheme="minorHAnsi" w:cstheme="minorHAnsi"/>
          <w:highlight w:val="yellow"/>
        </w:rPr>
        <w:t>built-in bias for action’</w:t>
      </w:r>
      <w:r w:rsidRPr="00687D0D">
        <w:rPr>
          <w:rFonts w:asciiTheme="minorHAnsi" w:hAnsiTheme="minorHAnsi" w:cstheme="minorHAnsi"/>
          <w:sz w:val="16"/>
        </w:rPr>
        <w:t xml:space="preserve"> (Wuthnow, 2010: 212) </w:t>
      </w:r>
      <w:r w:rsidRPr="00687D0D">
        <w:rPr>
          <w:rStyle w:val="Emphasis"/>
          <w:rFonts w:asciiTheme="minorHAnsi" w:hAnsiTheme="minorHAnsi" w:cstheme="minorHAnsi"/>
        </w:rPr>
        <w:t>that circumvents contingencies</w:t>
      </w:r>
      <w:r w:rsidRPr="00687D0D">
        <w:rPr>
          <w:rFonts w:asciiTheme="minorHAnsi" w:hAnsiTheme="minorHAnsi" w:cstheme="minorHAnsi"/>
          <w:sz w:val="16"/>
        </w:rPr>
        <w:t xml:space="preserve">. </w:t>
      </w:r>
      <w:r w:rsidRPr="00687D0D">
        <w:rPr>
          <w:rStyle w:val="StyleUnderline"/>
          <w:rFonts w:asciiTheme="minorHAnsi" w:hAnsiTheme="minorHAnsi" w:cstheme="minorHAnsi"/>
        </w:rPr>
        <w:t>The urgent body is at best an assumed eventuality, one that will</w:t>
      </w:r>
      <w:r w:rsidRPr="00687D0D">
        <w:rPr>
          <w:rFonts w:asciiTheme="minorHAnsi" w:hAnsiTheme="minorHAnsi" w:cstheme="minorHAnsi"/>
          <w:sz w:val="16"/>
        </w:rPr>
        <w:t xml:space="preserve"> likely </w:t>
      </w:r>
      <w:r w:rsidRPr="00687D0D">
        <w:rPr>
          <w:rStyle w:val="StyleUnderline"/>
          <w:rFonts w:asciiTheme="minorHAnsi" w:hAnsiTheme="minorHAnsi" w:cstheme="minorHAnsi"/>
        </w:rPr>
        <w:t>require</w:t>
      </w:r>
      <w:r w:rsidRPr="00687D0D">
        <w:rPr>
          <w:rFonts w:asciiTheme="minorHAnsi" w:hAnsiTheme="minorHAnsi" w:cstheme="minorHAnsi"/>
          <w:sz w:val="16"/>
        </w:rPr>
        <w:t xml:space="preserve"> another state of waiting, such as </w:t>
      </w:r>
      <w:r w:rsidRPr="00687D0D">
        <w:rPr>
          <w:rStyle w:val="Emphasis"/>
          <w:rFonts w:asciiTheme="minorHAnsi" w:hAnsiTheme="minorHAnsi" w:cstheme="minorHAnsi"/>
        </w:rPr>
        <w:t>triage</w:t>
      </w:r>
      <w:r w:rsidRPr="00687D0D">
        <w:rPr>
          <w:rFonts w:asciiTheme="minorHAnsi" w:hAnsiTheme="minorHAnsi" w:cstheme="minorHAnsi"/>
          <w:sz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687D0D">
        <w:rPr>
          <w:rFonts w:asciiTheme="minorHAnsi" w:hAnsiTheme="minorHAnsi" w:cstheme="minorHAnsi"/>
          <w:sz w:val="12"/>
        </w:rPr>
        <w:t>¶</w:t>
      </w:r>
      <w:r w:rsidRPr="00687D0D">
        <w:rPr>
          <w:rFonts w:asciiTheme="minorHAnsi" w:hAnsiTheme="minorHAnsi" w:cstheme="minorHAnsi"/>
          <w:sz w:val="16"/>
        </w:rPr>
        <w:t xml:space="preserve"> In short, </w:t>
      </w:r>
      <w:r w:rsidRPr="00687D0D">
        <w:rPr>
          <w:rStyle w:val="StyleUnderline"/>
          <w:rFonts w:asciiTheme="minorHAnsi" w:hAnsiTheme="minorHAnsi" w:cstheme="minorHAnsi"/>
        </w:rPr>
        <w:t>the urgencies of the body provide justifications for social exclusion of the most marginalized based on</w:t>
      </w:r>
      <w:r w:rsidRPr="00687D0D">
        <w:rPr>
          <w:rFonts w:asciiTheme="minorHAnsi" w:hAnsiTheme="minorHAnsi" w:cstheme="minorHAnsi"/>
          <w:sz w:val="16"/>
        </w:rPr>
        <w:t xml:space="preserve"> impulse and </w:t>
      </w:r>
      <w:r w:rsidRPr="00687D0D">
        <w:rPr>
          <w:rStyle w:val="StyleUnderline"/>
          <w:rFonts w:asciiTheme="minorHAnsi" w:hAnsiTheme="minorHAnsi" w:cstheme="minorHAnsi"/>
        </w:rPr>
        <w:t>perceived threat</w:t>
      </w:r>
      <w:r w:rsidRPr="00687D0D">
        <w:rPr>
          <w:rFonts w:asciiTheme="minorHAnsi" w:hAnsiTheme="minorHAnsi" w:cstheme="minorHAnsi"/>
          <w:sz w:val="16"/>
        </w:rPr>
        <w:t xml:space="preserve">, while </w:t>
      </w:r>
      <w:r w:rsidRPr="0073744B">
        <w:rPr>
          <w:rStyle w:val="Emphasis"/>
          <w:rFonts w:asciiTheme="minorHAnsi" w:hAnsiTheme="minorHAnsi" w:cstheme="minorHAnsi"/>
          <w:highlight w:val="yellow"/>
        </w:rPr>
        <w:t>large-scale future emergencies</w:t>
      </w:r>
      <w:r w:rsidRPr="00687D0D">
        <w:rPr>
          <w:rStyle w:val="Emphasis"/>
          <w:rFonts w:asciiTheme="minorHAnsi" w:hAnsiTheme="minorHAnsi" w:cstheme="minorHAnsi"/>
        </w:rPr>
        <w:t xml:space="preserve"> effectively absorb the </w:t>
      </w:r>
      <w:r w:rsidRPr="0073744B">
        <w:rPr>
          <w:rStyle w:val="Emphasis"/>
          <w:rFonts w:asciiTheme="minorHAnsi" w:hAnsiTheme="minorHAnsi" w:cstheme="minorHAnsi"/>
          <w:highlight w:val="yellow"/>
        </w:rPr>
        <w:t>deliberative power of urgency into the institutions of</w:t>
      </w:r>
      <w:r w:rsidRPr="00687D0D">
        <w:rPr>
          <w:rStyle w:val="Emphasis"/>
          <w:rFonts w:asciiTheme="minorHAnsi" w:hAnsiTheme="minorHAnsi" w:cstheme="minorHAnsi"/>
        </w:rPr>
        <w:t xml:space="preserve"> preparedness and </w:t>
      </w:r>
      <w:r w:rsidRPr="0073744B">
        <w:rPr>
          <w:rStyle w:val="Emphasis"/>
          <w:rFonts w:asciiTheme="minorHAnsi" w:hAnsiTheme="minorHAnsi" w:cstheme="minorHAnsi"/>
          <w:highlight w:val="yellow"/>
        </w:rPr>
        <w:t>risk avoidance</w:t>
      </w:r>
      <w:r w:rsidRPr="00687D0D">
        <w:rPr>
          <w:rFonts w:asciiTheme="minorHAnsi" w:hAnsiTheme="minorHAnsi" w:cstheme="minorHAnsi"/>
          <w:sz w:val="16"/>
        </w:rPr>
        <w:t xml:space="preserve">. </w:t>
      </w:r>
      <w:r w:rsidRPr="00687D0D">
        <w:rPr>
          <w:rStyle w:val="StyleUnderline"/>
          <w:rFonts w:asciiTheme="minorHAnsi" w:hAnsiTheme="minorHAnsi" w:cstheme="minorHAnsi"/>
        </w:rPr>
        <w:t>Žižek references Arendt’s</w:t>
      </w:r>
      <w:r w:rsidRPr="00687D0D">
        <w:rPr>
          <w:rFonts w:asciiTheme="minorHAnsi" w:hAnsiTheme="minorHAnsi" w:cstheme="minorHAnsi"/>
          <w:sz w:val="16"/>
        </w:rPr>
        <w:t xml:space="preserve"> (2006) </w:t>
      </w:r>
      <w:r w:rsidRPr="00687D0D">
        <w:rPr>
          <w:rStyle w:val="StyleUnderline"/>
          <w:rFonts w:asciiTheme="minorHAnsi" w:hAnsiTheme="minorHAnsi" w:cstheme="minorHAnsi"/>
        </w:rPr>
        <w:t>analysis of the banality of evil to explain</w:t>
      </w:r>
      <w:r w:rsidRPr="00687D0D">
        <w:rPr>
          <w:rFonts w:asciiTheme="minorHAnsi" w:hAnsiTheme="minorHAnsi" w:cstheme="minorHAnsi"/>
          <w:sz w:val="16"/>
        </w:rPr>
        <w:t xml:space="preserve"> the </w:t>
      </w:r>
      <w:r w:rsidRPr="00687D0D">
        <w:rPr>
          <w:rStyle w:val="StyleUnderline"/>
          <w:rFonts w:asciiTheme="minorHAnsi" w:hAnsiTheme="minorHAnsi" w:cstheme="minorHAnsi"/>
        </w:rPr>
        <w:t>current</w:t>
      </w:r>
      <w:r w:rsidRPr="00687D0D">
        <w:rPr>
          <w:rFonts w:asciiTheme="minorHAnsi" w:hAnsiTheme="minorHAnsi" w:cstheme="minorHAnsi"/>
          <w:sz w:val="16"/>
        </w:rPr>
        <w:t xml:space="preserve"> state of </w:t>
      </w:r>
      <w:r w:rsidRPr="00687D0D">
        <w:rPr>
          <w:rStyle w:val="StyleUnderline"/>
          <w:rFonts w:asciiTheme="minorHAnsi" w:hAnsiTheme="minorHAnsi" w:cstheme="minorHAnsi"/>
        </w:rPr>
        <w:t>ethical reasoning</w:t>
      </w:r>
      <w:r w:rsidRPr="00687D0D">
        <w:rPr>
          <w:rFonts w:asciiTheme="minorHAnsi" w:hAnsiTheme="minorHAnsi" w:cstheme="minorHAnsi"/>
          <w:sz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73744B">
        <w:rPr>
          <w:rStyle w:val="StyleUnderline"/>
          <w:rFonts w:asciiTheme="minorHAnsi" w:hAnsiTheme="minorHAnsi" w:cstheme="minorHAnsi"/>
          <w:highlight w:val="yellow"/>
        </w:rPr>
        <w:t>In the</w:t>
      </w:r>
      <w:r w:rsidRPr="00687D0D">
        <w:rPr>
          <w:rFonts w:asciiTheme="minorHAnsi" w:hAnsiTheme="minorHAnsi" w:cstheme="minorHAnsi"/>
          <w:sz w:val="16"/>
        </w:rPr>
        <w:t xml:space="preserve"> context of the </w:t>
      </w:r>
      <w:r w:rsidRPr="0073744B">
        <w:rPr>
          <w:rStyle w:val="Emphasis"/>
          <w:rFonts w:asciiTheme="minorHAnsi" w:hAnsiTheme="minorHAnsi" w:cstheme="minorHAnsi"/>
          <w:highlight w:val="yellow"/>
        </w:rPr>
        <w:t>assumed priority of the</w:t>
      </w:r>
      <w:r w:rsidRPr="00687D0D">
        <w:rPr>
          <w:rStyle w:val="Emphasis"/>
          <w:rFonts w:asciiTheme="minorHAnsi" w:hAnsiTheme="minorHAnsi" w:cstheme="minorHAnsi"/>
        </w:rPr>
        <w:t xml:space="preserve"> large-scale </w:t>
      </w:r>
      <w:r w:rsidRPr="0073744B">
        <w:rPr>
          <w:rStyle w:val="Emphasis"/>
          <w:rFonts w:asciiTheme="minorHAnsi" w:hAnsiTheme="minorHAnsi" w:cstheme="minorHAnsi"/>
          <w:highlight w:val="yellow"/>
        </w:rPr>
        <w:t>future emergency</w:t>
      </w:r>
      <w:r w:rsidRPr="0073744B">
        <w:rPr>
          <w:rStyle w:val="StyleUnderline"/>
          <w:rFonts w:asciiTheme="minorHAnsi" w:hAnsiTheme="minorHAnsi" w:cstheme="minorHAnsi"/>
          <w:highlight w:val="yellow"/>
        </w:rPr>
        <w:t>, the urgent</w:t>
      </w:r>
      <w:r w:rsidRPr="00687D0D">
        <w:rPr>
          <w:rStyle w:val="StyleUnderline"/>
          <w:rFonts w:asciiTheme="minorHAnsi" w:hAnsiTheme="minorHAnsi" w:cstheme="minorHAnsi"/>
        </w:rPr>
        <w:t xml:space="preserve"> body </w:t>
      </w:r>
      <w:r w:rsidRPr="0073744B">
        <w:rPr>
          <w:rStyle w:val="StyleUnderline"/>
          <w:rFonts w:asciiTheme="minorHAnsi" w:hAnsiTheme="minorHAnsi" w:cstheme="minorHAnsi"/>
          <w:highlight w:val="yellow"/>
        </w:rPr>
        <w:t>becomes</w:t>
      </w:r>
      <w:r w:rsidRPr="00687D0D">
        <w:rPr>
          <w:rStyle w:val="StyleUnderline"/>
          <w:rFonts w:asciiTheme="minorHAnsi" w:hAnsiTheme="minorHAnsi" w:cstheme="minorHAnsi"/>
        </w:rPr>
        <w:t xml:space="preserve"> </w:t>
      </w:r>
      <w:r w:rsidRPr="00687D0D">
        <w:rPr>
          <w:rStyle w:val="Emphasis"/>
          <w:rFonts w:asciiTheme="minorHAnsi" w:hAnsiTheme="minorHAnsi" w:cstheme="minorHAnsi"/>
        </w:rPr>
        <w:t xml:space="preserve">literally </w:t>
      </w:r>
      <w:r w:rsidRPr="0073744B">
        <w:rPr>
          <w:rStyle w:val="Emphasis"/>
          <w:rFonts w:asciiTheme="minorHAnsi" w:hAnsiTheme="minorHAnsi" w:cstheme="minorHAnsi"/>
          <w:highlight w:val="yellow"/>
        </w:rPr>
        <w:t>nonsense</w:t>
      </w:r>
      <w:r w:rsidRPr="00687D0D">
        <w:rPr>
          <w:rStyle w:val="Emphasis"/>
          <w:rFonts w:asciiTheme="minorHAnsi" w:hAnsiTheme="minorHAnsi" w:cstheme="minorHAnsi"/>
        </w:rPr>
        <w:t>, a non sequitur</w:t>
      </w:r>
      <w:r w:rsidRPr="00687D0D">
        <w:rPr>
          <w:rStyle w:val="StyleUnderline"/>
          <w:rFonts w:asciiTheme="minorHAnsi" w:hAnsiTheme="minorHAnsi" w:cstheme="minorHAnsi"/>
        </w:rPr>
        <w:t xml:space="preserve"> within societies, </w:t>
      </w:r>
      <w:r w:rsidRPr="0073744B">
        <w:rPr>
          <w:rStyle w:val="StyleUnderline"/>
          <w:rFonts w:asciiTheme="minorHAnsi" w:hAnsiTheme="minorHAnsi" w:cstheme="minorHAnsi"/>
          <w:highlight w:val="yellow"/>
        </w:rPr>
        <w:t xml:space="preserve">states </w:t>
      </w:r>
      <w:r w:rsidRPr="00687D0D">
        <w:rPr>
          <w:rStyle w:val="StyleUnderline"/>
          <w:rFonts w:asciiTheme="minorHAnsi" w:hAnsiTheme="minorHAnsi" w:cstheme="minorHAnsi"/>
        </w:rPr>
        <w:t>and worlds tha</w:t>
      </w:r>
      <w:r w:rsidRPr="0073744B">
        <w:rPr>
          <w:rStyle w:val="StyleUnderline"/>
          <w:rFonts w:asciiTheme="minorHAnsi" w:hAnsiTheme="minorHAnsi" w:cstheme="minorHAnsi"/>
          <w:highlight w:val="yellow"/>
        </w:rPr>
        <w:t xml:space="preserve">t will </w:t>
      </w:r>
      <w:r w:rsidRPr="0073744B">
        <w:rPr>
          <w:rStyle w:val="Emphasis"/>
          <w:rFonts w:asciiTheme="minorHAnsi" w:hAnsiTheme="minorHAnsi" w:cstheme="minorHAnsi"/>
          <w:highlight w:val="yellow"/>
        </w:rPr>
        <w:t>always be more urgent</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687D0D">
        <w:rPr>
          <w:rStyle w:val="StyleUnderline"/>
          <w:rFonts w:asciiTheme="minorHAnsi" w:hAnsiTheme="minorHAnsi" w:cstheme="minorHAnsi"/>
        </w:rPr>
        <w:t xml:space="preserve">waiting </w:t>
      </w:r>
      <w:r w:rsidRPr="0073744B">
        <w:rPr>
          <w:rStyle w:val="StyleUnderline"/>
          <w:rFonts w:asciiTheme="minorHAnsi" w:hAnsiTheme="minorHAnsi" w:cstheme="minorHAnsi"/>
          <w:highlight w:val="yellow"/>
        </w:rPr>
        <w:t>… produces hierarchies</w:t>
      </w:r>
      <w:r w:rsidRPr="00687D0D">
        <w:rPr>
          <w:rStyle w:val="StyleUnderline"/>
          <w:rFonts w:asciiTheme="minorHAnsi" w:hAnsiTheme="minorHAnsi" w:cstheme="minorHAnsi"/>
        </w:rPr>
        <w:t xml:space="preserve"> which segregate people and places </w:t>
      </w:r>
      <w:r w:rsidRPr="0073744B">
        <w:rPr>
          <w:rStyle w:val="StyleUnderline"/>
          <w:rFonts w:asciiTheme="minorHAnsi" w:hAnsiTheme="minorHAnsi" w:cstheme="minorHAnsi"/>
          <w:highlight w:val="yellow"/>
        </w:rPr>
        <w:t>into those which matter and</w:t>
      </w:r>
      <w:r w:rsidRPr="00687D0D">
        <w:rPr>
          <w:rStyle w:val="StyleUnderline"/>
          <w:rFonts w:asciiTheme="minorHAnsi" w:hAnsiTheme="minorHAnsi" w:cstheme="minorHAnsi"/>
        </w:rPr>
        <w:t xml:space="preserve"> those which </w:t>
      </w:r>
      <w:r w:rsidRPr="0073744B">
        <w:rPr>
          <w:rStyle w:val="StyleUnderline"/>
          <w:rFonts w:asciiTheme="minorHAnsi" w:hAnsiTheme="minorHAnsi" w:cstheme="minorHAnsi"/>
          <w:highlight w:val="yellow"/>
        </w:rPr>
        <w:t>do not’</w:t>
      </w:r>
      <w:r w:rsidRPr="00687D0D">
        <w:rPr>
          <w:rFonts w:asciiTheme="minorHAnsi" w:hAnsiTheme="minorHAnsi" w:cstheme="minorHAnsi"/>
          <w:sz w:val="16"/>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687D0D">
        <w:rPr>
          <w:rFonts w:asciiTheme="minorHAnsi" w:hAnsiTheme="minorHAnsi" w:cstheme="minorHAnsi"/>
          <w:sz w:val="12"/>
        </w:rPr>
        <w:t>¶</w:t>
      </w:r>
      <w:r w:rsidRPr="00687D0D">
        <w:rPr>
          <w:rFonts w:asciiTheme="minorHAnsi" w:hAnsiTheme="minorHAnsi" w:cstheme="minorHAnsi"/>
          <w:sz w:val="16"/>
        </w:rPr>
        <w:t xml:space="preserve"> In other contexts, however, our descriptions of waiting indicate a strong </w:t>
      </w:r>
      <w:r w:rsidRPr="00687D0D">
        <w:rPr>
          <w:rFonts w:asciiTheme="minorHAnsi" w:hAnsiTheme="minorHAnsi" w:cstheme="minorHAnsi"/>
          <w:sz w:val="16"/>
        </w:rPr>
        <w:lastRenderedPageBreak/>
        <w:t xml:space="preserve">condemnation of its effects upon the subjects of study. </w:t>
      </w:r>
      <w:r w:rsidRPr="00687D0D">
        <w:rPr>
          <w:rStyle w:val="StyleUnderline"/>
          <w:rFonts w:asciiTheme="minorHAnsi" w:hAnsiTheme="minorHAnsi" w:cstheme="minorHAnsi"/>
        </w:rPr>
        <w:t>Waiting can demobilize radical reform</w:t>
      </w:r>
      <w:r w:rsidRPr="0073744B">
        <w:rPr>
          <w:rStyle w:val="StyleUnderline"/>
          <w:rFonts w:asciiTheme="minorHAnsi" w:hAnsiTheme="minorHAnsi" w:cstheme="minorHAnsi"/>
          <w:highlight w:val="yellow"/>
        </w:rPr>
        <w:t xml:space="preserve">, </w:t>
      </w:r>
      <w:r w:rsidRPr="0073744B">
        <w:rPr>
          <w:rStyle w:val="Emphasis"/>
          <w:rFonts w:asciiTheme="minorHAnsi" w:hAnsiTheme="minorHAnsi" w:cstheme="minorHAnsi"/>
          <w:highlight w:val="yellow"/>
        </w:rPr>
        <w:t>depoliticizing ‘the insurrectionary possibilities of the present by delaying</w:t>
      </w:r>
      <w:r w:rsidRPr="00687D0D">
        <w:rPr>
          <w:rStyle w:val="Emphasis"/>
          <w:rFonts w:asciiTheme="minorHAnsi" w:hAnsiTheme="minorHAnsi" w:cstheme="minorHAnsi"/>
        </w:rPr>
        <w:t xml:space="preserve"> the revolutionary imperative </w:t>
      </w:r>
      <w:r w:rsidRPr="0073744B">
        <w:rPr>
          <w:rStyle w:val="Emphasis"/>
          <w:rFonts w:asciiTheme="minorHAnsi" w:hAnsiTheme="minorHAnsi" w:cstheme="minorHAnsi"/>
          <w:highlight w:val="yellow"/>
        </w:rPr>
        <w:t>to a future moment</w:t>
      </w:r>
      <w:r w:rsidRPr="00687D0D">
        <w:rPr>
          <w:rStyle w:val="Emphasis"/>
          <w:rFonts w:asciiTheme="minorHAnsi" w:hAnsiTheme="minorHAnsi" w:cstheme="minorHAnsi"/>
        </w:rPr>
        <w:t xml:space="preserve"> that is </w:t>
      </w:r>
      <w:r w:rsidRPr="0073744B">
        <w:rPr>
          <w:rStyle w:val="Emphasis"/>
          <w:rFonts w:asciiTheme="minorHAnsi" w:hAnsiTheme="minorHAnsi" w:cstheme="minorHAnsi"/>
          <w:highlight w:val="yellow"/>
        </w:rPr>
        <w:t>forever drifting towards infinity’</w:t>
      </w:r>
      <w:r w:rsidRPr="00687D0D">
        <w:rPr>
          <w:rFonts w:asciiTheme="minorHAnsi" w:hAnsiTheme="minorHAnsi" w:cstheme="minorHAnsi"/>
          <w:sz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73744B">
        <w:rPr>
          <w:rStyle w:val="StyleUnderline"/>
          <w:rFonts w:asciiTheme="minorHAnsi" w:hAnsiTheme="minorHAnsi" w:cstheme="minorHAnsi"/>
          <w:highlight w:val="yellow"/>
        </w:rPr>
        <w:t xml:space="preserve">Waiting, </w:t>
      </w:r>
      <w:r w:rsidRPr="00687D0D">
        <w:rPr>
          <w:rStyle w:val="StyleUnderline"/>
          <w:rFonts w:asciiTheme="minorHAnsi" w:hAnsiTheme="minorHAnsi" w:cstheme="minorHAnsi"/>
        </w:rPr>
        <w:t xml:space="preserve">like urgency, can </w:t>
      </w:r>
      <w:r w:rsidRPr="0073744B">
        <w:rPr>
          <w:rStyle w:val="Emphasis"/>
          <w:rFonts w:asciiTheme="minorHAnsi" w:hAnsiTheme="minorHAnsi" w:cstheme="minorHAnsi"/>
          <w:highlight w:val="yellow"/>
        </w:rPr>
        <w:t>undermine the possibility of self-care</w:t>
      </w:r>
      <w:r w:rsidRPr="00687D0D">
        <w:rPr>
          <w:rFonts w:asciiTheme="minorHAnsi" w:hAnsiTheme="minorHAnsi" w:cstheme="minorHAnsi"/>
          <w:sz w:val="16"/>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687D0D">
        <w:rPr>
          <w:rFonts w:asciiTheme="minorHAnsi" w:hAnsiTheme="minorHAnsi" w:cstheme="minorHAnsi"/>
          <w:sz w:val="12"/>
        </w:rPr>
        <w:t>¶</w:t>
      </w:r>
      <w:r w:rsidRPr="00687D0D">
        <w:rPr>
          <w:rFonts w:asciiTheme="minorHAnsi" w:hAnsiTheme="minorHAnsi" w:cstheme="minorHAnsi"/>
          <w:sz w:val="16"/>
        </w:rPr>
        <w:t xml:space="preserve"> </w:t>
      </w:r>
      <w:r w:rsidRPr="0073744B">
        <w:rPr>
          <w:rStyle w:val="StyleUnderline"/>
          <w:rFonts w:asciiTheme="minorHAnsi" w:hAnsiTheme="minorHAnsi" w:cstheme="minorHAnsi"/>
          <w:highlight w:val="yellow"/>
        </w:rPr>
        <w:t>Waiting</w:t>
      </w:r>
      <w:r w:rsidRPr="00687D0D">
        <w:rPr>
          <w:rStyle w:val="StyleUnderline"/>
          <w:rFonts w:asciiTheme="minorHAnsi" w:hAnsiTheme="minorHAnsi" w:cstheme="minorHAnsi"/>
        </w:rPr>
        <w:t xml:space="preserve"> </w:t>
      </w:r>
      <w:r w:rsidRPr="0073744B">
        <w:rPr>
          <w:rStyle w:val="StyleUnderline"/>
          <w:rFonts w:asciiTheme="minorHAnsi" w:hAnsiTheme="minorHAnsi" w:cstheme="minorHAnsi"/>
          <w:highlight w:val="yellow"/>
        </w:rPr>
        <w:t>can</w:t>
      </w:r>
      <w:r w:rsidRPr="00687D0D">
        <w:rPr>
          <w:rFonts w:asciiTheme="minorHAnsi" w:hAnsiTheme="minorHAnsi" w:cstheme="minorHAnsi"/>
          <w:sz w:val="16"/>
        </w:rPr>
        <w:t xml:space="preserve"> therefore </w:t>
      </w:r>
      <w:r w:rsidRPr="0073744B">
        <w:rPr>
          <w:rStyle w:val="StyleUnderline"/>
          <w:rFonts w:asciiTheme="minorHAnsi" w:hAnsiTheme="minorHAnsi" w:cstheme="minorHAnsi"/>
          <w:highlight w:val="yellow"/>
        </w:rPr>
        <w:t>function as a</w:t>
      </w:r>
      <w:r w:rsidRPr="00687D0D">
        <w:rPr>
          <w:rStyle w:val="StyleUnderline"/>
          <w:rFonts w:asciiTheme="minorHAnsi" w:hAnsiTheme="minorHAnsi" w:cstheme="minorHAnsi"/>
        </w:rPr>
        <w:t xml:space="preserve"> potentially important spatial </w:t>
      </w:r>
      <w:r w:rsidRPr="0073744B">
        <w:rPr>
          <w:rStyle w:val="StyleUnderline"/>
          <w:rFonts w:asciiTheme="minorHAnsi" w:hAnsiTheme="minorHAnsi" w:cstheme="minorHAnsi"/>
          <w:highlight w:val="yellow"/>
        </w:rPr>
        <w:t>technology of the elite and powerful, mobilized not only for</w:t>
      </w:r>
      <w:r w:rsidRPr="00687D0D">
        <w:rPr>
          <w:rStyle w:val="StyleUnderline"/>
          <w:rFonts w:asciiTheme="minorHAnsi" w:hAnsiTheme="minorHAnsi" w:cstheme="minorHAnsi"/>
        </w:rPr>
        <w:t xml:space="preserve"> the purpose of </w:t>
      </w:r>
      <w:r w:rsidRPr="0073744B">
        <w:rPr>
          <w:rStyle w:val="Emphasis"/>
          <w:rFonts w:asciiTheme="minorHAnsi" w:hAnsiTheme="minorHAnsi" w:cstheme="minorHAnsi"/>
          <w:highlight w:val="yellow"/>
        </w:rPr>
        <w:t>governing individuals</w:t>
      </w:r>
      <w:r w:rsidRPr="0073744B">
        <w:rPr>
          <w:rStyle w:val="StyleUnderline"/>
          <w:rFonts w:asciiTheme="minorHAnsi" w:hAnsiTheme="minorHAnsi" w:cstheme="minorHAnsi"/>
          <w:highlight w:val="yellow"/>
        </w:rPr>
        <w:t>, but</w:t>
      </w:r>
      <w:r w:rsidRPr="00687D0D">
        <w:rPr>
          <w:rStyle w:val="StyleUnderline"/>
          <w:rFonts w:asciiTheme="minorHAnsi" w:hAnsiTheme="minorHAnsi" w:cstheme="minorHAnsi"/>
        </w:rPr>
        <w:t xml:space="preserve"> also </w:t>
      </w:r>
      <w:r w:rsidRPr="0073744B">
        <w:rPr>
          <w:rStyle w:val="StyleUnderline"/>
          <w:rFonts w:asciiTheme="minorHAnsi" w:hAnsiTheme="minorHAnsi" w:cstheme="minorHAnsi"/>
          <w:highlight w:val="yellow"/>
        </w:rPr>
        <w:t xml:space="preserve">to </w:t>
      </w:r>
      <w:r w:rsidRPr="0073744B">
        <w:rPr>
          <w:rStyle w:val="Emphasis"/>
          <w:rFonts w:asciiTheme="minorHAnsi" w:hAnsiTheme="minorHAnsi" w:cstheme="minorHAnsi"/>
          <w:highlight w:val="yellow"/>
        </w:rPr>
        <w:t>retain claims over moral urgency</w:t>
      </w:r>
      <w:r w:rsidRPr="00687D0D">
        <w:rPr>
          <w:rFonts w:asciiTheme="minorHAnsi" w:hAnsiTheme="minorHAnsi" w:cstheme="minorHAnsi"/>
          <w:sz w:val="16"/>
        </w:rPr>
        <w:t xml:space="preserve">. </w:t>
      </w:r>
      <w:r w:rsidRPr="0073744B">
        <w:rPr>
          <w:rStyle w:val="StyleUnderline"/>
          <w:rFonts w:asciiTheme="minorHAnsi" w:hAnsiTheme="minorHAnsi" w:cstheme="minorHAnsi"/>
          <w:highlight w:val="yellow"/>
        </w:rPr>
        <w:t xml:space="preserve">But there is </w:t>
      </w:r>
      <w:r w:rsidRPr="0073744B">
        <w:rPr>
          <w:rStyle w:val="Emphasis"/>
          <w:rFonts w:asciiTheme="minorHAnsi" w:hAnsiTheme="minorHAnsi" w:cstheme="minorHAnsi"/>
          <w:highlight w:val="yellow"/>
        </w:rPr>
        <w:t>growing resistance</w:t>
      </w:r>
      <w:r w:rsidRPr="0073744B">
        <w:rPr>
          <w:rStyle w:val="StyleUnderline"/>
          <w:rFonts w:asciiTheme="minorHAnsi" w:hAnsiTheme="minorHAnsi" w:cstheme="minorHAnsi"/>
          <w:highlight w:val="yellow"/>
        </w:rPr>
        <w:t xml:space="preserve"> to the capture of</w:t>
      </w:r>
      <w:r w:rsidRPr="00687D0D">
        <w:rPr>
          <w:rStyle w:val="StyleUnderline"/>
          <w:rFonts w:asciiTheme="minorHAnsi" w:hAnsiTheme="minorHAnsi" w:cstheme="minorHAnsi"/>
        </w:rPr>
        <w:t xml:space="preserve"> claims of </w:t>
      </w:r>
      <w:r w:rsidRPr="0073744B">
        <w:rPr>
          <w:rStyle w:val="StyleUnderline"/>
          <w:rFonts w:asciiTheme="minorHAnsi" w:hAnsiTheme="minorHAnsi" w:cstheme="minorHAnsi"/>
          <w:highlight w:val="yellow"/>
        </w:rPr>
        <w:t>urgency by the elite</w:t>
      </w:r>
      <w:r w:rsidRPr="00687D0D">
        <w:rPr>
          <w:rFonts w:asciiTheme="minorHAnsi" w:hAnsiTheme="minorHAnsi" w:cstheme="minorHAnsi"/>
          <w:sz w:val="16"/>
        </w:rPr>
        <w:t xml:space="preserve">, and it is important to note that even in cases where the material conditions of containment are currently impenetrable, </w:t>
      </w:r>
      <w:r w:rsidRPr="00687D0D">
        <w:rPr>
          <w:rStyle w:val="StyleUnderline"/>
          <w:rFonts w:asciiTheme="minorHAnsi" w:hAnsiTheme="minorHAnsi" w:cstheme="minorHAnsi"/>
        </w:rPr>
        <w:t xml:space="preserve">arguments based on human value are at the forefront of </w:t>
      </w:r>
      <w:r w:rsidRPr="00687D0D">
        <w:rPr>
          <w:rStyle w:val="Emphasis"/>
          <w:rFonts w:asciiTheme="minorHAnsi" w:hAnsiTheme="minorHAnsi" w:cstheme="minorHAnsi"/>
        </w:rPr>
        <w:t>reclaiming urgency for the body</w:t>
      </w:r>
      <w:r w:rsidRPr="00687D0D">
        <w:rPr>
          <w:rStyle w:val="StyleUnderline"/>
          <w:rFonts w:asciiTheme="minorHAnsi" w:hAnsiTheme="minorHAnsi" w:cstheme="minorHAnsi"/>
        </w:rPr>
        <w:t xml:space="preserve">. In </w:t>
      </w:r>
      <w:r w:rsidRPr="00687D0D">
        <w:rPr>
          <w:rStyle w:val="Emphasis"/>
          <w:rFonts w:asciiTheme="minorHAnsi" w:hAnsiTheme="minorHAnsi" w:cstheme="minorHAnsi"/>
        </w:rPr>
        <w:t>detention centers, clandestine prisons, state borders and refugee camps</w:t>
      </w:r>
      <w:r w:rsidRPr="00687D0D">
        <w:rPr>
          <w:rStyle w:val="StyleUnderline"/>
          <w:rFonts w:asciiTheme="minorHAnsi" w:hAnsiTheme="minorHAnsi" w:cstheme="minorHAnsi"/>
        </w:rPr>
        <w:t>, geographers point to</w:t>
      </w:r>
      <w:r w:rsidRPr="00687D0D">
        <w:rPr>
          <w:rFonts w:asciiTheme="minorHAnsi" w:hAnsiTheme="minorHAnsi" w:cstheme="minorHAnsi"/>
          <w:sz w:val="16"/>
        </w:rPr>
        <w:t xml:space="preserve"> ongoing struggles against </w:t>
      </w:r>
      <w:r w:rsidRPr="00687D0D">
        <w:rPr>
          <w:rStyle w:val="StyleUnderline"/>
          <w:rFonts w:asciiTheme="minorHAnsi" w:hAnsiTheme="minorHAnsi" w:cstheme="minorHAnsi"/>
        </w:rPr>
        <w:t>the ethical impossibility of bodily urgenc</w:t>
      </w:r>
      <w:r w:rsidRPr="0073744B">
        <w:rPr>
          <w:rStyle w:val="StyleUnderline"/>
          <w:rFonts w:asciiTheme="minorHAnsi" w:hAnsiTheme="minorHAnsi" w:cstheme="minorHAnsi"/>
          <w:highlight w:val="yellow"/>
        </w:rPr>
        <w:t>y</w:t>
      </w:r>
      <w:r w:rsidRPr="00687D0D">
        <w:rPr>
          <w:rFonts w:asciiTheme="minorHAnsi" w:hAnsiTheme="minorHAnsi" w:cstheme="minorHAnsi"/>
          <w:sz w:val="16"/>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687D0D">
        <w:rPr>
          <w:rStyle w:val="StyleUnderline"/>
          <w:rFonts w:asciiTheme="minorHAnsi" w:hAnsiTheme="minorHAnsi" w:cstheme="minorHAnsi"/>
        </w:rPr>
        <w:t xml:space="preserve">the challenge of exposing </w:t>
      </w:r>
      <w:r w:rsidRPr="0073744B">
        <w:rPr>
          <w:rStyle w:val="StyleUnderline"/>
          <w:rFonts w:asciiTheme="minorHAnsi" w:hAnsiTheme="minorHAnsi" w:cstheme="minorHAnsi"/>
          <w:highlight w:val="yellow"/>
        </w:rPr>
        <w:t xml:space="preserve">the urgent body </w:t>
      </w:r>
      <w:r w:rsidRPr="00687D0D">
        <w:rPr>
          <w:rStyle w:val="StyleUnderline"/>
          <w:rFonts w:asciiTheme="minorHAnsi" w:hAnsiTheme="minorHAnsi" w:cstheme="minorHAnsi"/>
        </w:rPr>
        <w:t xml:space="preserve">as a moral priority when it </w:t>
      </w:r>
      <w:r w:rsidRPr="0073744B">
        <w:rPr>
          <w:rStyle w:val="StyleUnderline"/>
          <w:rFonts w:asciiTheme="minorHAnsi" w:hAnsiTheme="minorHAnsi" w:cstheme="minorHAnsi"/>
          <w:highlight w:val="yellow"/>
        </w:rPr>
        <w:t xml:space="preserve">is </w:t>
      </w:r>
      <w:r w:rsidRPr="00687D0D">
        <w:rPr>
          <w:rStyle w:val="StyleUnderline"/>
          <w:rFonts w:asciiTheme="minorHAnsi" w:hAnsiTheme="minorHAnsi" w:cstheme="minorHAnsi"/>
        </w:rPr>
        <w:t xml:space="preserve">so </w:t>
      </w:r>
      <w:r w:rsidRPr="0073744B">
        <w:rPr>
          <w:rStyle w:val="StyleUnderline"/>
          <w:rFonts w:asciiTheme="minorHAnsi" w:hAnsiTheme="minorHAnsi" w:cstheme="minorHAnsi"/>
          <w:highlight w:val="yellow"/>
        </w:rPr>
        <w:t>easily hidden from view</w:t>
      </w:r>
      <w:r w:rsidRPr="00687D0D">
        <w:rPr>
          <w:rFonts w:asciiTheme="minorHAnsi" w:hAnsiTheme="minorHAnsi" w:cstheme="minorHAnsi"/>
          <w:sz w:val="16"/>
        </w:rPr>
        <w:t>, and also reminds us that our research can help to explain the relationships between normative dimensions and the political and social conditions of struggle.</w:t>
      </w:r>
      <w:r w:rsidRPr="00687D0D">
        <w:rPr>
          <w:rFonts w:asciiTheme="minorHAnsi" w:hAnsiTheme="minorHAnsi" w:cstheme="minorHAnsi"/>
          <w:sz w:val="12"/>
        </w:rPr>
        <w:t>¶</w:t>
      </w:r>
      <w:r w:rsidRPr="00687D0D">
        <w:rPr>
          <w:rFonts w:asciiTheme="minorHAnsi" w:hAnsiTheme="minorHAnsi" w:cstheme="minorHAnsi"/>
          <w:sz w:val="16"/>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687D0D">
        <w:rPr>
          <w:rStyle w:val="StyleUnderline"/>
          <w:rFonts w:asciiTheme="minorHAnsi" w:hAnsiTheme="minorHAnsi" w:cstheme="minorHAnsi"/>
        </w:rPr>
        <w:t>when the urgent body is rendered as only waiting</w:t>
      </w:r>
      <w:r w:rsidRPr="00687D0D">
        <w:rPr>
          <w:rFonts w:asciiTheme="minorHAnsi" w:hAnsiTheme="minorHAnsi" w:cstheme="minorHAnsi"/>
          <w:sz w:val="16"/>
        </w:rPr>
        <w:t xml:space="preserve">, both materially and discursively, </w:t>
      </w:r>
      <w:r w:rsidRPr="00687D0D">
        <w:rPr>
          <w:rStyle w:val="StyleUnderline"/>
          <w:rFonts w:asciiTheme="minorHAnsi" w:hAnsiTheme="minorHAnsi" w:cstheme="minorHAnsi"/>
        </w:rPr>
        <w:t>it is just as easily cast as impulsive, disgusting, animalistic</w:t>
      </w:r>
      <w:r w:rsidRPr="00687D0D">
        <w:rPr>
          <w:rFonts w:asciiTheme="minorHAnsi" w:hAnsiTheme="minorHAnsi" w:cstheme="minorHAnsi"/>
          <w:sz w:val="16"/>
        </w:rPr>
        <w:t xml:space="preserve"> (see also McKittrick, 2006). </w:t>
      </w:r>
      <w:r w:rsidRPr="00687D0D">
        <w:rPr>
          <w:rStyle w:val="StyleUnderline"/>
          <w:rFonts w:asciiTheme="minorHAnsi" w:hAnsiTheme="minorHAnsi" w:cstheme="minorHAnsi"/>
        </w:rPr>
        <w:t xml:space="preserve">Feminist theory insists that the urgent body, whose encounters of violence are ‘usually framed as </w:t>
      </w:r>
      <w:r w:rsidRPr="00687D0D">
        <w:rPr>
          <w:rStyle w:val="Emphasis"/>
          <w:rFonts w:asciiTheme="minorHAnsi" w:hAnsiTheme="minorHAnsi" w:cstheme="minorHAnsi"/>
        </w:rPr>
        <w:t>private, apolitical and mundane’</w:t>
      </w:r>
      <w:r w:rsidRPr="00687D0D">
        <w:rPr>
          <w:rFonts w:asciiTheme="minorHAnsi" w:hAnsiTheme="minorHAnsi" w:cstheme="minorHAnsi"/>
          <w:sz w:val="16"/>
        </w:rPr>
        <w:t xml:space="preserve"> (Pain, 2014: 8), </w:t>
      </w:r>
      <w:r w:rsidRPr="0073744B">
        <w:rPr>
          <w:rStyle w:val="StyleUnderline"/>
          <w:rFonts w:asciiTheme="minorHAnsi" w:hAnsiTheme="minorHAnsi" w:cstheme="minorHAnsi"/>
          <w:highlight w:val="yellow"/>
        </w:rPr>
        <w:t xml:space="preserve">are </w:t>
      </w:r>
      <w:r w:rsidRPr="00687D0D">
        <w:rPr>
          <w:rStyle w:val="StyleUnderline"/>
          <w:rFonts w:asciiTheme="minorHAnsi" w:hAnsiTheme="minorHAnsi" w:cstheme="minorHAnsi"/>
        </w:rPr>
        <w:t xml:space="preserve">as deeply </w:t>
      </w:r>
      <w:r w:rsidRPr="00687D0D">
        <w:rPr>
          <w:rStyle w:val="Emphasis"/>
          <w:rFonts w:asciiTheme="minorHAnsi" w:hAnsiTheme="minorHAnsi" w:cstheme="minorHAnsi"/>
        </w:rPr>
        <w:t>political, public, and exceptional</w:t>
      </w:r>
      <w:r w:rsidRPr="00687D0D">
        <w:rPr>
          <w:rStyle w:val="StyleUnderline"/>
          <w:rFonts w:asciiTheme="minorHAnsi" w:hAnsiTheme="minorHAnsi" w:cstheme="minorHAnsi"/>
        </w:rPr>
        <w:t xml:space="preserve"> as other forms of violence</w:t>
      </w:r>
      <w:r w:rsidRPr="00687D0D">
        <w:rPr>
          <w:rFonts w:asciiTheme="minorHAnsi" w:hAnsiTheme="minorHAnsi" w:cstheme="minorHAnsi"/>
          <w:sz w:val="16"/>
        </w:rPr>
        <w:t xml:space="preserve"> (Phillips, 2008; Pratt, 2005). </w:t>
      </w:r>
      <w:r w:rsidRPr="00687D0D">
        <w:rPr>
          <w:rStyle w:val="StyleUnderline"/>
          <w:rFonts w:asciiTheme="minorHAnsi" w:hAnsiTheme="minorHAnsi" w:cstheme="minorHAnsi"/>
        </w:rPr>
        <w:t xml:space="preserve">Insisting that </w:t>
      </w:r>
      <w:r w:rsidRPr="0073744B">
        <w:rPr>
          <w:rStyle w:val="Emphasis"/>
          <w:rFonts w:asciiTheme="minorHAnsi" w:hAnsiTheme="minorHAnsi" w:cstheme="minorHAnsi"/>
          <w:highlight w:val="yellow"/>
        </w:rPr>
        <w:t xml:space="preserve">a suffering body, </w:t>
      </w:r>
      <w:r w:rsidRPr="00687D0D">
        <w:rPr>
          <w:rStyle w:val="Emphasis"/>
          <w:rFonts w:asciiTheme="minorHAnsi" w:hAnsiTheme="minorHAnsi" w:cstheme="minorHAnsi"/>
        </w:rPr>
        <w:t xml:space="preserve">now, is that which </w:t>
      </w:r>
      <w:r w:rsidRPr="0073744B">
        <w:rPr>
          <w:rStyle w:val="Emphasis"/>
          <w:rFonts w:asciiTheme="minorHAnsi" w:hAnsiTheme="minorHAnsi" w:cstheme="minorHAnsi"/>
          <w:highlight w:val="yellow"/>
        </w:rPr>
        <w:t>cannot wait</w:t>
      </w:r>
      <w:r w:rsidRPr="0073744B">
        <w:rPr>
          <w:rStyle w:val="StyleUnderline"/>
          <w:rFonts w:asciiTheme="minorHAnsi" w:hAnsiTheme="minorHAnsi" w:cstheme="minorHAnsi"/>
          <w:highlight w:val="yellow"/>
        </w:rPr>
        <w:t xml:space="preserve">, has the </w:t>
      </w:r>
      <w:r w:rsidRPr="0073744B">
        <w:rPr>
          <w:rStyle w:val="Emphasis"/>
          <w:rFonts w:asciiTheme="minorHAnsi" w:hAnsiTheme="minorHAnsi" w:cstheme="minorHAnsi"/>
          <w:highlight w:val="yellow"/>
        </w:rPr>
        <w:t>ethical effect of drawing it into consideration alongside the</w:t>
      </w:r>
      <w:r w:rsidRPr="00687D0D">
        <w:rPr>
          <w:rStyle w:val="Emphasis"/>
          <w:rFonts w:asciiTheme="minorHAnsi" w:hAnsiTheme="minorHAnsi" w:cstheme="minorHAnsi"/>
        </w:rPr>
        <w:t xml:space="preserve"> political, public and exceptional </w:t>
      </w:r>
      <w:r w:rsidRPr="0073744B">
        <w:rPr>
          <w:rStyle w:val="Emphasis"/>
          <w:rFonts w:asciiTheme="minorHAnsi" w:hAnsiTheme="minorHAnsi" w:cstheme="minorHAnsi"/>
          <w:highlight w:val="yellow"/>
        </w:rPr>
        <w:t>scope of large-scale futures</w:t>
      </w:r>
      <w:r w:rsidRPr="0073744B">
        <w:rPr>
          <w:rFonts w:asciiTheme="minorHAnsi" w:hAnsiTheme="minorHAnsi" w:cstheme="minorHAnsi"/>
          <w:sz w:val="16"/>
          <w:highlight w:val="yellow"/>
        </w:rPr>
        <w:t xml:space="preserve">. </w:t>
      </w:r>
      <w:r w:rsidRPr="00687D0D">
        <w:rPr>
          <w:rStyle w:val="StyleUnderline"/>
          <w:rFonts w:asciiTheme="minorHAnsi" w:hAnsiTheme="minorHAnsi" w:cstheme="minorHAnsi"/>
        </w:rPr>
        <w:t xml:space="preserve">It may help us </w:t>
      </w:r>
      <w:r w:rsidRPr="0073744B">
        <w:rPr>
          <w:rStyle w:val="StyleUnderline"/>
          <w:rFonts w:asciiTheme="minorHAnsi" w:hAnsiTheme="minorHAnsi" w:cstheme="minorHAnsi"/>
          <w:highlight w:val="yellow"/>
        </w:rPr>
        <w:t>insist on the body</w:t>
      </w:r>
      <w:r w:rsidRPr="00687D0D">
        <w:rPr>
          <w:rFonts w:asciiTheme="minorHAnsi" w:hAnsiTheme="minorHAnsi" w:cstheme="minorHAnsi"/>
          <w:sz w:val="16"/>
        </w:rPr>
        <w:t xml:space="preserve">, both as a single unit and a plurality, </w:t>
      </w:r>
      <w:r w:rsidRPr="0073744B">
        <w:rPr>
          <w:rStyle w:val="StyleUnderline"/>
          <w:rFonts w:asciiTheme="minorHAnsi" w:hAnsiTheme="minorHAnsi" w:cstheme="minorHAnsi"/>
          <w:highlight w:val="yellow"/>
        </w:rPr>
        <w:t>as a</w:t>
      </w:r>
      <w:r w:rsidRPr="00687D0D">
        <w:rPr>
          <w:rStyle w:val="StyleUnderline"/>
          <w:rFonts w:asciiTheme="minorHAnsi" w:hAnsiTheme="minorHAnsi" w:cstheme="minorHAnsi"/>
        </w:rPr>
        <w:t xml:space="preserve"> legitimate </w:t>
      </w:r>
      <w:r w:rsidRPr="0073744B">
        <w:rPr>
          <w:rStyle w:val="StyleUnderline"/>
          <w:rFonts w:asciiTheme="minorHAnsi" w:hAnsiTheme="minorHAnsi" w:cstheme="minorHAnsi"/>
          <w:highlight w:val="yellow"/>
        </w:rPr>
        <w:t>scale of normative priority</w:t>
      </w:r>
      <w:r w:rsidRPr="00687D0D">
        <w:rPr>
          <w:rStyle w:val="StyleUnderline"/>
          <w:rFonts w:asciiTheme="minorHAnsi" w:hAnsiTheme="minorHAnsi" w:cstheme="minorHAnsi"/>
        </w:rPr>
        <w:t xml:space="preserve"> and social care</w:t>
      </w:r>
      <w:r w:rsidRPr="00687D0D">
        <w:rPr>
          <w:rFonts w:asciiTheme="minorHAnsi" w:hAnsiTheme="minorHAnsi" w:cstheme="minorHAnsi"/>
          <w:sz w:val="16"/>
        </w:rPr>
        <w:t>.</w:t>
      </w:r>
      <w:r w:rsidRPr="00687D0D">
        <w:rPr>
          <w:rFonts w:asciiTheme="minorHAnsi" w:hAnsiTheme="minorHAnsi" w:cstheme="minorHAnsi"/>
          <w:sz w:val="12"/>
        </w:rPr>
        <w:t>¶</w:t>
      </w:r>
      <w:r w:rsidRPr="00687D0D">
        <w:rPr>
          <w:rFonts w:asciiTheme="minorHAnsi" w:hAnsiTheme="minorHAnsi" w:cstheme="minorHAnsi"/>
          <w:sz w:val="16"/>
        </w:rPr>
        <w:t xml:space="preserve"> In this report, I have explored old and new reflections on the ethical work of urgency and waiting. Geographic </w:t>
      </w:r>
      <w:r w:rsidRPr="00687D0D">
        <w:rPr>
          <w:rStyle w:val="StyleUnderline"/>
          <w:rFonts w:asciiTheme="minorHAnsi" w:hAnsiTheme="minorHAnsi" w:cstheme="minorHAnsi"/>
        </w:rPr>
        <w:t xml:space="preserve">research suggests a contemporary </w:t>
      </w:r>
      <w:r w:rsidRPr="0073744B">
        <w:rPr>
          <w:rStyle w:val="StyleUnderline"/>
          <w:rFonts w:asciiTheme="minorHAnsi" w:hAnsiTheme="minorHAnsi" w:cstheme="minorHAnsi"/>
          <w:highlight w:val="yellow"/>
        </w:rPr>
        <w:t>popular bias towards the urgency of large-scale futures</w:t>
      </w:r>
      <w:r w:rsidRPr="00687D0D">
        <w:rPr>
          <w:rStyle w:val="StyleUnderline"/>
          <w:rFonts w:asciiTheme="minorHAnsi" w:hAnsiTheme="minorHAnsi" w:cstheme="minorHAnsi"/>
        </w:rPr>
        <w:t xml:space="preserve">, institutionalized </w:t>
      </w:r>
      <w:r w:rsidRPr="0073744B">
        <w:rPr>
          <w:rStyle w:val="StyleUnderline"/>
          <w:rFonts w:asciiTheme="minorHAnsi" w:hAnsiTheme="minorHAnsi" w:cstheme="minorHAnsi"/>
          <w:highlight w:val="yellow"/>
        </w:rPr>
        <w:t>in ways that</w:t>
      </w:r>
      <w:r w:rsidRPr="00687D0D">
        <w:rPr>
          <w:rFonts w:asciiTheme="minorHAnsi" w:hAnsiTheme="minorHAnsi" w:cstheme="minorHAnsi"/>
          <w:sz w:val="16"/>
        </w:rPr>
        <w:t xml:space="preserve"> further </w:t>
      </w:r>
      <w:r w:rsidRPr="0073744B">
        <w:rPr>
          <w:rStyle w:val="Emphasis"/>
          <w:rFonts w:asciiTheme="minorHAnsi" w:hAnsiTheme="minorHAnsi" w:cstheme="minorHAnsi"/>
          <w:highlight w:val="yellow"/>
        </w:rPr>
        <w:t xml:space="preserve">obscure </w:t>
      </w:r>
      <w:r w:rsidRPr="00687D0D">
        <w:rPr>
          <w:rStyle w:val="Emphasis"/>
          <w:rFonts w:asciiTheme="minorHAnsi" w:hAnsiTheme="minorHAnsi" w:cstheme="minorHAnsi"/>
        </w:rPr>
        <w:t xml:space="preserve">and discredit </w:t>
      </w:r>
      <w:r w:rsidRPr="0073744B">
        <w:rPr>
          <w:rStyle w:val="Emphasis"/>
          <w:rFonts w:asciiTheme="minorHAnsi" w:hAnsiTheme="minorHAnsi" w:cstheme="minorHAnsi"/>
          <w:highlight w:val="yellow"/>
        </w:rPr>
        <w:t>the urgencies of the body</w:t>
      </w:r>
      <w:r w:rsidRPr="0073744B">
        <w:rPr>
          <w:rFonts w:asciiTheme="minorHAnsi" w:hAnsiTheme="minorHAnsi" w:cstheme="minorHAnsi"/>
          <w:sz w:val="16"/>
          <w:highlight w:val="yellow"/>
        </w:rPr>
        <w:t xml:space="preserve">. </w:t>
      </w:r>
      <w:r w:rsidRPr="0073744B">
        <w:rPr>
          <w:rStyle w:val="StyleUnderline"/>
          <w:rFonts w:asciiTheme="minorHAnsi" w:hAnsiTheme="minorHAnsi" w:cstheme="minorHAnsi"/>
          <w:highlight w:val="yellow"/>
        </w:rPr>
        <w:t>This</w:t>
      </w:r>
      <w:r w:rsidRPr="00687D0D">
        <w:rPr>
          <w:rStyle w:val="StyleUnderline"/>
          <w:rFonts w:asciiTheme="minorHAnsi" w:hAnsiTheme="minorHAnsi" w:cstheme="minorHAnsi"/>
        </w:rPr>
        <w:t xml:space="preserve"> bias</w:t>
      </w:r>
      <w:r w:rsidRPr="00687D0D">
        <w:rPr>
          <w:rFonts w:asciiTheme="minorHAnsi" w:hAnsiTheme="minorHAnsi" w:cstheme="minorHAnsi"/>
          <w:sz w:val="16"/>
        </w:rPr>
        <w:t xml:space="preserve"> also </w:t>
      </w:r>
      <w:r w:rsidRPr="0073744B">
        <w:rPr>
          <w:rStyle w:val="StyleUnderline"/>
          <w:rFonts w:asciiTheme="minorHAnsi" w:hAnsiTheme="minorHAnsi" w:cstheme="minorHAnsi"/>
          <w:highlight w:val="yellow"/>
        </w:rPr>
        <w:t xml:space="preserve">justifies the production of new </w:t>
      </w:r>
      <w:r w:rsidRPr="0073744B">
        <w:rPr>
          <w:rStyle w:val="Emphasis"/>
          <w:rFonts w:asciiTheme="minorHAnsi" w:hAnsiTheme="minorHAnsi" w:cstheme="minorHAnsi"/>
          <w:highlight w:val="yellow"/>
        </w:rPr>
        <w:t>waiting places</w:t>
      </w:r>
      <w:r w:rsidRPr="00687D0D">
        <w:rPr>
          <w:rFonts w:asciiTheme="minorHAnsi" w:hAnsiTheme="minorHAnsi" w:cstheme="minorHAnsi"/>
          <w:sz w:val="16"/>
        </w:rPr>
        <w:t xml:space="preserve"> in our material landscape, </w:t>
      </w:r>
      <w:r w:rsidRPr="00687D0D">
        <w:rPr>
          <w:rStyle w:val="Emphasis"/>
          <w:rFonts w:asciiTheme="minorHAnsi" w:hAnsiTheme="minorHAnsi" w:cstheme="minorHAnsi"/>
        </w:rPr>
        <w:t>places like the detention center</w:t>
      </w:r>
      <w:r w:rsidRPr="00687D0D">
        <w:rPr>
          <w:rFonts w:asciiTheme="minorHAnsi" w:hAnsiTheme="minorHAnsi" w:cstheme="minorHAnsi"/>
          <w:sz w:val="16"/>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687D0D">
        <w:rPr>
          <w:rStyle w:val="Emphasis"/>
          <w:rFonts w:asciiTheme="minorHAnsi" w:hAnsiTheme="minorHAnsi" w:cstheme="minorHAnsi"/>
        </w:rPr>
        <w:t xml:space="preserve">moral </w:t>
      </w:r>
      <w:r w:rsidRPr="0073744B">
        <w:rPr>
          <w:rStyle w:val="Emphasis"/>
          <w:rFonts w:asciiTheme="minorHAnsi" w:hAnsiTheme="minorHAnsi" w:cstheme="minorHAnsi"/>
          <w:highlight w:val="yellow"/>
        </w:rPr>
        <w:t xml:space="preserve">reasoning </w:t>
      </w:r>
      <w:r w:rsidRPr="00687D0D">
        <w:rPr>
          <w:rStyle w:val="Emphasis"/>
          <w:rFonts w:asciiTheme="minorHAnsi" w:hAnsiTheme="minorHAnsi" w:cstheme="minorHAnsi"/>
        </w:rPr>
        <w:t xml:space="preserve">is </w:t>
      </w:r>
      <w:r w:rsidRPr="00687D0D">
        <w:rPr>
          <w:rStyle w:val="Emphasis"/>
          <w:rFonts w:asciiTheme="minorHAnsi" w:hAnsiTheme="minorHAnsi" w:cstheme="minorHAnsi"/>
        </w:rPr>
        <w:lastRenderedPageBreak/>
        <w:t>important</w:t>
      </w:r>
      <w:r w:rsidRPr="00687D0D">
        <w:rPr>
          <w:rStyle w:val="StyleUnderline"/>
          <w:rFonts w:asciiTheme="minorHAnsi" w:hAnsiTheme="minorHAnsi" w:cstheme="minorHAnsi"/>
        </w:rPr>
        <w:t xml:space="preserve"> both because it </w:t>
      </w:r>
      <w:r w:rsidRPr="0073744B">
        <w:rPr>
          <w:rStyle w:val="Emphasis"/>
          <w:rFonts w:asciiTheme="minorHAnsi" w:hAnsiTheme="minorHAnsi" w:cstheme="minorHAnsi"/>
          <w:highlight w:val="yellow"/>
        </w:rPr>
        <w:t>exposes normative biases against subjugated people</w:t>
      </w:r>
      <w:r w:rsidRPr="0073744B">
        <w:rPr>
          <w:rStyle w:val="StyleUnderline"/>
          <w:rFonts w:asciiTheme="minorHAnsi" w:hAnsiTheme="minorHAnsi" w:cstheme="minorHAnsi"/>
          <w:highlight w:val="yellow"/>
        </w:rPr>
        <w:t xml:space="preserve">, </w:t>
      </w:r>
      <w:r w:rsidRPr="00687D0D">
        <w:rPr>
          <w:rStyle w:val="StyleUnderline"/>
          <w:rFonts w:asciiTheme="minorHAnsi" w:hAnsiTheme="minorHAnsi" w:cstheme="minorHAnsi"/>
        </w:rPr>
        <w:t>and</w:t>
      </w:r>
      <w:r w:rsidRPr="00687D0D">
        <w:rPr>
          <w:rFonts w:asciiTheme="minorHAnsi" w:hAnsiTheme="minorHAnsi" w:cstheme="minorHAnsi"/>
          <w:sz w:val="16"/>
        </w:rPr>
        <w:t xml:space="preserve"> because it potentially </w:t>
      </w:r>
      <w:r w:rsidRPr="0073744B">
        <w:rPr>
          <w:rStyle w:val="Emphasis"/>
          <w:rFonts w:asciiTheme="minorHAnsi" w:hAnsiTheme="minorHAnsi" w:cstheme="minorHAnsi"/>
          <w:highlight w:val="yellow"/>
        </w:rPr>
        <w:t>provides routes toward struggle</w:t>
      </w:r>
      <w:r w:rsidRPr="00687D0D">
        <w:rPr>
          <w:rStyle w:val="Emphasis"/>
          <w:rFonts w:asciiTheme="minorHAnsi" w:hAnsiTheme="minorHAnsi" w:cstheme="minorHAnsi"/>
        </w:rPr>
        <w:t xml:space="preserve"> where claims to urgency seem to foreclose</w:t>
      </w:r>
      <w:r w:rsidRPr="00687D0D">
        <w:rPr>
          <w:rFonts w:asciiTheme="minorHAnsi" w:hAnsiTheme="minorHAnsi" w:cstheme="minorHAnsi"/>
          <w:sz w:val="16"/>
        </w:rPr>
        <w:t xml:space="preserve"> the </w:t>
      </w:r>
      <w:r w:rsidRPr="00687D0D">
        <w:rPr>
          <w:rStyle w:val="Emphasis"/>
          <w:rFonts w:asciiTheme="minorHAnsi" w:hAnsiTheme="minorHAnsi" w:cstheme="minorHAnsi"/>
        </w:rPr>
        <w:t>possibilities</w:t>
      </w:r>
      <w:r w:rsidRPr="00687D0D">
        <w:rPr>
          <w:rFonts w:asciiTheme="minorHAnsi" w:hAnsiTheme="minorHAnsi" w:cstheme="minorHAnsi"/>
          <w:sz w:val="16"/>
        </w:rPr>
        <w:t xml:space="preserve"> of alleviation of suffering. </w:t>
      </w:r>
      <w:r w:rsidRPr="0073744B">
        <w:rPr>
          <w:rStyle w:val="Emphasis"/>
          <w:rFonts w:asciiTheme="minorHAnsi" w:hAnsiTheme="minorHAnsi" w:cstheme="minorHAnsi"/>
          <w:highlight w:val="yellow"/>
        </w:rPr>
        <w:t>Saving the</w:t>
      </w:r>
      <w:r w:rsidRPr="00687D0D">
        <w:rPr>
          <w:rStyle w:val="Emphasis"/>
          <w:rFonts w:asciiTheme="minorHAnsi" w:hAnsiTheme="minorHAnsi" w:cstheme="minorHAnsi"/>
        </w:rPr>
        <w:t xml:space="preserve"> </w:t>
      </w:r>
      <w:r w:rsidRPr="0073744B">
        <w:rPr>
          <w:rStyle w:val="Emphasis"/>
          <w:rFonts w:asciiTheme="minorHAnsi" w:hAnsiTheme="minorHAnsi" w:cstheme="minorHAnsi"/>
          <w:highlight w:val="yellow"/>
        </w:rPr>
        <w:t>world</w:t>
      </w:r>
      <w:r w:rsidRPr="00687D0D">
        <w:rPr>
          <w:rStyle w:val="Emphasis"/>
          <w:rFonts w:asciiTheme="minorHAnsi" w:hAnsiTheme="minorHAnsi" w:cstheme="minorHAnsi"/>
        </w:rPr>
        <w:t xml:space="preserve"> still </w:t>
      </w:r>
      <w:r w:rsidRPr="0073744B">
        <w:rPr>
          <w:rStyle w:val="Emphasis"/>
          <w:rFonts w:asciiTheme="minorHAnsi" w:hAnsiTheme="minorHAnsi" w:cstheme="minorHAnsi"/>
          <w:highlight w:val="yellow"/>
        </w:rPr>
        <w:t>should</w:t>
      </w:r>
      <w:r w:rsidRPr="00687D0D">
        <w:rPr>
          <w:rStyle w:val="Emphasis"/>
          <w:rFonts w:asciiTheme="minorHAnsi" w:hAnsiTheme="minorHAnsi" w:cstheme="minorHAnsi"/>
        </w:rPr>
        <w:t xml:space="preserve"> require a </w:t>
      </w:r>
      <w:r w:rsidRPr="0073744B">
        <w:rPr>
          <w:rStyle w:val="Emphasis"/>
          <w:rFonts w:asciiTheme="minorHAnsi" w:hAnsiTheme="minorHAnsi" w:cstheme="minorHAnsi"/>
          <w:highlight w:val="yellow"/>
        </w:rPr>
        <w:t>debate about whose world is being saved</w:t>
      </w:r>
      <w:r w:rsidRPr="00687D0D">
        <w:rPr>
          <w:rStyle w:val="Emphasis"/>
          <w:rFonts w:asciiTheme="minorHAnsi" w:hAnsiTheme="minorHAnsi" w:cstheme="minorHAnsi"/>
        </w:rPr>
        <w:t xml:space="preserve">, when, and at what cost – and this requires </w:t>
      </w:r>
      <w:r w:rsidRPr="0073744B">
        <w:rPr>
          <w:rStyle w:val="Emphasis"/>
          <w:rFonts w:asciiTheme="minorHAnsi" w:hAnsiTheme="minorHAnsi" w:cstheme="minorHAnsi"/>
          <w:highlight w:val="yellow"/>
        </w:rPr>
        <w:t>a debate about what really cannot wait</w:t>
      </w:r>
      <w:r w:rsidRPr="00687D0D">
        <w:rPr>
          <w:rFonts w:asciiTheme="minorHAnsi" w:hAnsiTheme="minorHAnsi" w:cstheme="minorHAnsi"/>
          <w:sz w:val="16"/>
        </w:rPr>
        <w:t>. My next report will extend some of these concerns by reviewing how feelings of urgency, as well as hope, fear, and other emotions, have played a role in geography and ethical reasoning.</w:t>
      </w:r>
      <w:r w:rsidRPr="00687D0D">
        <w:rPr>
          <w:rFonts w:asciiTheme="minorHAnsi" w:hAnsiTheme="minorHAnsi" w:cstheme="minorHAnsi"/>
          <w:sz w:val="12"/>
        </w:rPr>
        <w:t>¶</w:t>
      </w:r>
      <w:r w:rsidRPr="00687D0D">
        <w:rPr>
          <w:rFonts w:asciiTheme="minorHAnsi" w:hAnsiTheme="minorHAnsi" w:cstheme="minorHAnsi"/>
          <w:sz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687D0D">
        <w:rPr>
          <w:rStyle w:val="StyleUnderline"/>
          <w:rFonts w:asciiTheme="minorHAnsi" w:hAnsiTheme="minorHAnsi" w:cstheme="minorHAnsi"/>
        </w:rPr>
        <w:t xml:space="preserve">the </w:t>
      </w:r>
      <w:r w:rsidRPr="0073744B">
        <w:rPr>
          <w:rStyle w:val="Emphasis"/>
          <w:rFonts w:asciiTheme="minorHAnsi" w:hAnsiTheme="minorHAnsi" w:cstheme="minorHAnsi"/>
          <w:highlight w:val="yellow"/>
        </w:rPr>
        <w:t>temporal characteristics of contemporary capitalism</w:t>
      </w:r>
      <w:r w:rsidRPr="0073744B">
        <w:rPr>
          <w:rStyle w:val="StyleUnderline"/>
          <w:rFonts w:asciiTheme="minorHAnsi" w:hAnsiTheme="minorHAnsi" w:cstheme="minorHAnsi"/>
          <w:highlight w:val="yellow"/>
        </w:rPr>
        <w:t xml:space="preserve"> can be interrupted in creative ways</w:t>
      </w:r>
      <w:r w:rsidRPr="00687D0D">
        <w:rPr>
          <w:rFonts w:asciiTheme="minorHAnsi" w:hAnsiTheme="minorHAnsi" w:cstheme="minorHAnsi"/>
          <w:sz w:val="16"/>
        </w:rPr>
        <w:t xml:space="preserve"> (Sharma, 2014), </w:t>
      </w:r>
      <w:r w:rsidRPr="0073744B">
        <w:rPr>
          <w:rStyle w:val="StyleUnderline"/>
          <w:rFonts w:asciiTheme="minorHAnsi" w:hAnsiTheme="minorHAnsi" w:cstheme="minorHAnsi"/>
          <w:highlight w:val="yellow"/>
        </w:rPr>
        <w:t>with the possibility of squaring the urgent body with</w:t>
      </w:r>
      <w:r w:rsidRPr="00687D0D">
        <w:rPr>
          <w:rStyle w:val="StyleUnderline"/>
          <w:rFonts w:asciiTheme="minorHAnsi" w:hAnsiTheme="minorHAnsi" w:cstheme="minorHAnsi"/>
        </w:rPr>
        <w:t xml:space="preserve"> our </w:t>
      </w:r>
      <w:r w:rsidRPr="0073744B">
        <w:rPr>
          <w:rStyle w:val="StyleUnderline"/>
          <w:rFonts w:asciiTheme="minorHAnsi" w:hAnsiTheme="minorHAnsi" w:cstheme="minorHAnsi"/>
          <w:highlight w:val="yellow"/>
        </w:rPr>
        <w:t>large-scale future concerns</w:t>
      </w:r>
      <w:r w:rsidRPr="0073744B">
        <w:rPr>
          <w:rFonts w:asciiTheme="minorHAnsi" w:hAnsiTheme="minorHAnsi" w:cstheme="minorHAnsi"/>
          <w:sz w:val="16"/>
          <w:highlight w:val="yellow"/>
        </w:rPr>
        <w:t xml:space="preserve">. </w:t>
      </w:r>
      <w:r w:rsidRPr="00687D0D">
        <w:rPr>
          <w:rStyle w:val="Emphasis"/>
          <w:rFonts w:asciiTheme="minorHAnsi" w:hAnsiTheme="minorHAnsi" w:cstheme="minorHAnsi"/>
        </w:rPr>
        <w:t>Temporal alternatives already exist in ongoing and emerging revolutions</w:t>
      </w:r>
      <w:r w:rsidRPr="00687D0D">
        <w:rPr>
          <w:rStyle w:val="StyleUnderline"/>
          <w:rFonts w:asciiTheme="minorHAnsi" w:hAnsiTheme="minorHAnsi" w:cstheme="minorHAnsi"/>
        </w:rPr>
        <w:t xml:space="preserve"> and the disruption of</w:t>
      </w:r>
      <w:r w:rsidRPr="00687D0D">
        <w:rPr>
          <w:rFonts w:asciiTheme="minorHAnsi" w:hAnsiTheme="minorHAnsi" w:cstheme="minorHAnsi"/>
          <w:sz w:val="16"/>
        </w:rPr>
        <w:t xml:space="preserve"> claims of cycles and </w:t>
      </w:r>
      <w:r w:rsidRPr="00687D0D">
        <w:rPr>
          <w:rStyle w:val="StyleUnderline"/>
          <w:rFonts w:asciiTheme="minorHAnsi" w:hAnsiTheme="minorHAnsi" w:cstheme="minorHAnsi"/>
        </w:rPr>
        <w:t>circular political processes</w:t>
      </w:r>
      <w:r w:rsidRPr="00687D0D">
        <w:rPr>
          <w:rFonts w:asciiTheme="minorHAnsi" w:hAnsiTheme="minorHAnsi" w:cstheme="minorHAnsi"/>
          <w:sz w:val="16"/>
        </w:rPr>
        <w:t xml:space="preserve"> (e.g. Lombard, 2013; Reyes, 2012). </w:t>
      </w:r>
      <w:r w:rsidRPr="00687D0D">
        <w:rPr>
          <w:rStyle w:val="StyleUnderline"/>
          <w:rFonts w:asciiTheme="minorHAnsi" w:hAnsiTheme="minorHAnsi" w:cstheme="minorHAnsi"/>
        </w:rPr>
        <w:t xml:space="preserve">Though </w:t>
      </w:r>
      <w:r w:rsidRPr="0073744B">
        <w:rPr>
          <w:rStyle w:val="Emphasis"/>
          <w:rFonts w:asciiTheme="minorHAnsi" w:hAnsiTheme="minorHAnsi" w:cstheme="minorHAnsi"/>
          <w:highlight w:val="yellow"/>
        </w:rPr>
        <w:t>calls for urgency will certainly be used to obscure evasion of responsibility</w:t>
      </w:r>
      <w:r w:rsidRPr="00687D0D">
        <w:rPr>
          <w:rFonts w:asciiTheme="minorHAnsi" w:hAnsiTheme="minorHAnsi" w:cstheme="minorHAnsi"/>
          <w:sz w:val="16"/>
        </w:rPr>
        <w:t xml:space="preserve"> (e.g. Gilmore, 2008: 56, fn 6), </w:t>
      </w:r>
      <w:r w:rsidRPr="00687D0D">
        <w:rPr>
          <w:rStyle w:val="StyleUnderline"/>
          <w:rFonts w:asciiTheme="minorHAnsi" w:hAnsiTheme="minorHAnsi" w:cstheme="minorHAnsi"/>
        </w:rPr>
        <w:t xml:space="preserve">they may </w:t>
      </w:r>
      <w:r w:rsidRPr="0073744B">
        <w:rPr>
          <w:rStyle w:val="Emphasis"/>
          <w:rFonts w:asciiTheme="minorHAnsi" w:hAnsiTheme="minorHAnsi" w:cstheme="minorHAnsi"/>
          <w:highlight w:val="yellow"/>
        </w:rPr>
        <w:t>also serve as fertile ground for radical critique</w:t>
      </w:r>
      <w:r w:rsidRPr="00687D0D">
        <w:rPr>
          <w:rStyle w:val="StyleUnderline"/>
          <w:rFonts w:asciiTheme="minorHAnsi" w:hAnsiTheme="minorHAnsi" w:cstheme="minorHAnsi"/>
        </w:rPr>
        <w:t xml:space="preserve">, a truly fierce </w:t>
      </w:r>
      <w:r w:rsidRPr="0073744B">
        <w:rPr>
          <w:rStyle w:val="Emphasis"/>
          <w:rFonts w:asciiTheme="minorHAnsi" w:hAnsiTheme="minorHAnsi" w:cstheme="minorHAnsi"/>
          <w:highlight w:val="yellow"/>
        </w:rPr>
        <w:t>urgency for now.</w:t>
      </w:r>
    </w:p>
    <w:p w14:paraId="3B0D46BB" w14:textId="77777777" w:rsidR="009A6EAD" w:rsidRPr="00687D0D" w:rsidRDefault="009A6EAD" w:rsidP="009A6EAD">
      <w:pPr>
        <w:pStyle w:val="Heading3"/>
      </w:pPr>
      <w:bookmarkStart w:id="0" w:name="_Hlk80632551"/>
      <w:r w:rsidRPr="00687D0D">
        <w:lastRenderedPageBreak/>
        <w:t>1AC – Underview – Generic</w:t>
      </w:r>
    </w:p>
    <w:p w14:paraId="075F37E6" w14:textId="77777777" w:rsidR="009A6EAD" w:rsidRPr="00DA75A9" w:rsidRDefault="009A6EAD" w:rsidP="009A6EAD">
      <w:pPr>
        <w:pStyle w:val="Heading4"/>
      </w:pPr>
      <w:r w:rsidRPr="00DA75A9">
        <w:t xml:space="preserve">1] 1ar theory is legit, DTD, CI, No RVI’s and the highest layer of the round– </w:t>
      </w:r>
    </w:p>
    <w:p w14:paraId="6AF01C5D" w14:textId="77777777" w:rsidR="009A6EAD" w:rsidRPr="00DA75A9" w:rsidRDefault="009A6EAD" w:rsidP="009A6EAD">
      <w:pPr>
        <w:pStyle w:val="Heading4"/>
      </w:pPr>
      <w:r w:rsidRPr="00DA75A9">
        <w:t>A] The neg could be infinitely abusive in the 1nc and I would have no recourse which makes it impossible for the aff to win</w:t>
      </w:r>
    </w:p>
    <w:p w14:paraId="187D0344" w14:textId="77777777" w:rsidR="009A6EAD" w:rsidRPr="00DA75A9" w:rsidRDefault="009A6EAD" w:rsidP="009A6EAD">
      <w:pPr>
        <w:pStyle w:val="Heading4"/>
      </w:pPr>
      <w:r w:rsidRPr="00DA75A9">
        <w:t xml:space="preserve">B] They shouldn’t get an RVI because it encourages them to bait theory in the 1nc and prep it out which makes allows for abuse to be encouraged because they will win it every time. </w:t>
      </w:r>
    </w:p>
    <w:p w14:paraId="0EF2F556" w14:textId="77777777" w:rsidR="009A6EAD" w:rsidRPr="00DA75A9" w:rsidRDefault="009A6EAD" w:rsidP="009A6EAD">
      <w:pPr>
        <w:pStyle w:val="Heading4"/>
      </w:pPr>
      <w:r w:rsidRPr="00DA75A9">
        <w:t>C] They have 6 mins to answer it while I only have 3 mins to flesh it out and make it a voter which means they don’t need the RVI</w:t>
      </w:r>
    </w:p>
    <w:p w14:paraId="19BAAF79" w14:textId="77777777" w:rsidR="009A6EAD" w:rsidRPr="00DA75A9" w:rsidRDefault="009A6EAD" w:rsidP="009A6EAD">
      <w:pPr>
        <w:pStyle w:val="Heading4"/>
      </w:pPr>
    </w:p>
    <w:p w14:paraId="29EA7685" w14:textId="77777777" w:rsidR="009A6EAD" w:rsidRPr="00DA75A9" w:rsidRDefault="009A6EAD" w:rsidP="009A6EAD">
      <w:pPr>
        <w:pStyle w:val="Heading4"/>
      </w:pPr>
      <w:r w:rsidRPr="00DA75A9">
        <w:t xml:space="preserve">2] P&amp;P affirm – </w:t>
      </w:r>
    </w:p>
    <w:p w14:paraId="22D1A3AF" w14:textId="77777777" w:rsidR="009A6EAD" w:rsidRPr="00DA75A9" w:rsidRDefault="009A6EAD" w:rsidP="009A6EAD">
      <w:pPr>
        <w:pStyle w:val="Heading4"/>
      </w:pPr>
      <w:r w:rsidRPr="00DA75A9">
        <w:t xml:space="preserve">1] Statements are true before false since if I told you my name, you’d believe me. </w:t>
      </w:r>
    </w:p>
    <w:p w14:paraId="5F814278" w14:textId="77777777" w:rsidR="009A6EAD" w:rsidRPr="00DA75A9" w:rsidRDefault="009A6EAD" w:rsidP="009A6EAD">
      <w:pPr>
        <w:pStyle w:val="Heading4"/>
      </w:pPr>
      <w:r w:rsidRPr="00DA75A9">
        <w:t xml:space="preserve">2] Illogical – presuming statements false is illogical since you can’t say things like P and ~P are both wrong. </w:t>
      </w:r>
    </w:p>
    <w:p w14:paraId="7CDFE3E3" w14:textId="77777777" w:rsidR="009A6EAD" w:rsidRPr="00DA75A9" w:rsidRDefault="009A6EAD" w:rsidP="009A6EAD">
      <w:pPr>
        <w:pStyle w:val="Heading4"/>
      </w:pPr>
      <w:r w:rsidRPr="00DA75A9">
        <w:t xml:space="preserve">3] To negate means to deny the truth of, which means if there isn’t offense to deny the truth of you should affirm. </w:t>
      </w:r>
    </w:p>
    <w:p w14:paraId="343663B1" w14:textId="77777777" w:rsidR="009A6EAD" w:rsidRPr="00DA75A9" w:rsidRDefault="009A6EAD" w:rsidP="009A6EAD">
      <w:pPr>
        <w:pStyle w:val="Heading4"/>
      </w:pPr>
      <w:r w:rsidRPr="00DA75A9">
        <w:t xml:space="preserve">4] Otherwise we’d have to have a proactive justification to do things like drink water. </w:t>
      </w:r>
    </w:p>
    <w:p w14:paraId="259B4A41" w14:textId="77777777" w:rsidR="009A6EAD" w:rsidRPr="00DA75A9" w:rsidRDefault="009A6EAD" w:rsidP="009A6EAD">
      <w:pPr>
        <w:pStyle w:val="Heading4"/>
      </w:pPr>
      <w:r w:rsidRPr="00DA75A9">
        <w:t xml:space="preserve">5] Affirming is harder – aff flex outweighs – 13-7 time skew and 6-minute collapse gives the negative the strategic advantage and forces me to split 1AR time. The NC can up layer, restart the round and have time to generate offense that matters. </w:t>
      </w:r>
    </w:p>
    <w:p w14:paraId="517C67FE" w14:textId="77777777" w:rsidR="009A6EAD" w:rsidRPr="00DA75A9" w:rsidRDefault="009A6EAD" w:rsidP="009A6EAD">
      <w:pPr>
        <w:pStyle w:val="Heading4"/>
      </w:pPr>
    </w:p>
    <w:p w14:paraId="2CAE66F2" w14:textId="77777777" w:rsidR="009A6EAD" w:rsidRPr="00DA75A9" w:rsidRDefault="009A6EAD" w:rsidP="009A6EAD">
      <w:pPr>
        <w:pStyle w:val="Heading4"/>
      </w:pPr>
      <w:r w:rsidRPr="00DA75A9">
        <w:t xml:space="preserve">3] The neg must check interps in cross, the aff speaks in the dark, and an infinite number of bidirectional interps means that I will always violate something, they need to ask me in cross for us to check </w:t>
      </w:r>
    </w:p>
    <w:p w14:paraId="39B02C6E" w14:textId="77777777" w:rsidR="009A6EAD" w:rsidRPr="00DA75A9" w:rsidRDefault="009A6EAD" w:rsidP="009A6EAD">
      <w:pPr>
        <w:pStyle w:val="Heading4"/>
      </w:pPr>
    </w:p>
    <w:p w14:paraId="36A53B9F" w14:textId="77777777" w:rsidR="009A6EAD" w:rsidRDefault="009A6EAD" w:rsidP="009A6EAD">
      <w:pPr>
        <w:pStyle w:val="Heading4"/>
      </w:pPr>
      <w:r w:rsidRPr="00DA75A9">
        <w:t xml:space="preserve">4] I get the RVI on any 1NC theory shell </w:t>
      </w:r>
    </w:p>
    <w:p w14:paraId="7BED1D6C" w14:textId="77777777" w:rsidR="009A6EAD" w:rsidRPr="00DA75A9" w:rsidRDefault="009A6EAD" w:rsidP="009A6EAD">
      <w:pPr>
        <w:pStyle w:val="Heading4"/>
      </w:pPr>
      <w:r>
        <w:t xml:space="preserve">A]Time skew – </w:t>
      </w:r>
      <w:r w:rsidRPr="00DA75A9">
        <w:t>I only have 4 mins to answer the shells – the shell prob takes 20 seconds to read but at least 40 seconds to answer well enough to not auto lose that means I should get the RVI because it’s the only way for the aff to have any chance of winning</w:t>
      </w:r>
    </w:p>
    <w:p w14:paraId="528EB032" w14:textId="77777777" w:rsidR="009A6EAD" w:rsidRPr="00687D0D" w:rsidRDefault="009A6EAD" w:rsidP="009A6EAD">
      <w:pPr>
        <w:pStyle w:val="Heading4"/>
      </w:pPr>
      <w:r>
        <w:t>B] Deterrence – deters people from reading friv theory and encourages a substantive debate</w:t>
      </w:r>
    </w:p>
    <w:p w14:paraId="470A40A9" w14:textId="77777777" w:rsidR="009A6EAD" w:rsidRPr="00687D0D" w:rsidRDefault="009A6EAD" w:rsidP="009A6EAD"/>
    <w:bookmarkEnd w:id="0"/>
    <w:p w14:paraId="27FC2B1F" w14:textId="77777777" w:rsidR="008F1034" w:rsidRPr="00E133B3" w:rsidRDefault="008F1034" w:rsidP="008F1034">
      <w:pPr>
        <w:pStyle w:val="Heading4"/>
        <w:rPr>
          <w:rFonts w:cs="Calibri"/>
        </w:rPr>
      </w:pPr>
      <w:r w:rsidRPr="00E133B3">
        <w:rPr>
          <w:rFonts w:cs="Calibri"/>
        </w:rPr>
        <w:lastRenderedPageBreak/>
        <w:t>Use of legal solutions as a heuristic recodes hegemonic conceptions of agency and articulates power as a contingently created system that can be infiltrated and changed – refusing the law fails to capture any of the dialogic benefits of this methodology.</w:t>
      </w:r>
    </w:p>
    <w:p w14:paraId="100F0DB2" w14:textId="77777777" w:rsidR="008F1034" w:rsidRPr="00E133B3" w:rsidRDefault="008F1034" w:rsidP="008F1034">
      <w:pPr>
        <w:tabs>
          <w:tab w:val="center" w:pos="8640"/>
        </w:tabs>
        <w:rPr>
          <w:rFonts w:eastAsia="Times New Roman"/>
          <w:color w:val="000000"/>
          <w:sz w:val="16"/>
          <w:szCs w:val="16"/>
        </w:rPr>
      </w:pPr>
      <w:r w:rsidRPr="00E133B3">
        <w:rPr>
          <w:rStyle w:val="Style13ptBold"/>
        </w:rPr>
        <w:t xml:space="preserve">Zanotti 14 </w:t>
      </w:r>
      <w:r w:rsidRPr="00E133B3">
        <w:rPr>
          <w:rFonts w:eastAsia="Times New Roman"/>
          <w:color w:val="000000"/>
          <w:sz w:val="16"/>
          <w:szCs w:val="16"/>
        </w:rPr>
        <w:t>Dr. Laura Zanotti, Associate Professor of PoliSci, Virginia Tech. “Governmentality, Ontology, Methodology: Re-thinking Political Agency in the Global World.” Alternatives: Global, Local, Political, Vol. 38, p. 288-304. A little unclear if this is late 2013 or early 2014 – the stated “Version of Record” is Feb 20, 2014, but was originally published online on December 30</w:t>
      </w:r>
      <w:r w:rsidRPr="00E133B3">
        <w:rPr>
          <w:rFonts w:eastAsia="Times New Roman"/>
          <w:color w:val="000000"/>
          <w:sz w:val="16"/>
          <w:szCs w:val="16"/>
          <w:vertAlign w:val="superscript"/>
        </w:rPr>
        <w:t>th</w:t>
      </w:r>
      <w:r w:rsidRPr="00E133B3">
        <w:rPr>
          <w:rFonts w:eastAsia="Times New Roman"/>
          <w:color w:val="000000"/>
          <w:sz w:val="16"/>
          <w:szCs w:val="16"/>
        </w:rPr>
        <w:t>, 2013.</w:t>
      </w:r>
    </w:p>
    <w:p w14:paraId="2C8D1971" w14:textId="77777777" w:rsidR="008F1034" w:rsidRPr="00E133B3" w:rsidRDefault="008F1034" w:rsidP="008F1034">
      <w:pPr>
        <w:rPr>
          <w:sz w:val="8"/>
        </w:rPr>
      </w:pPr>
      <w:r w:rsidRPr="00E133B3">
        <w:rPr>
          <w:sz w:val="8"/>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73744B">
        <w:rPr>
          <w:highlight w:val="yellow"/>
          <w:u w:val="single"/>
        </w:rPr>
        <w:t>Options for resistance</w:t>
      </w:r>
      <w:r w:rsidRPr="00E133B3">
        <w:rPr>
          <w:u w:val="single"/>
        </w:rPr>
        <w:t xml:space="preserve"> to governmental scripts </w:t>
      </w:r>
      <w:r w:rsidRPr="0073744B">
        <w:rPr>
          <w:highlight w:val="yellow"/>
          <w:u w:val="single"/>
        </w:rPr>
        <w:t xml:space="preserve">are not limited to </w:t>
      </w:r>
      <w:r w:rsidRPr="00E133B3">
        <w:rPr>
          <w:u w:val="single"/>
        </w:rPr>
        <w:t>‘‘</w:t>
      </w:r>
      <w:r w:rsidRPr="0073744B">
        <w:rPr>
          <w:highlight w:val="yellow"/>
          <w:u w:val="single"/>
        </w:rPr>
        <w:t>rejection</w:t>
      </w:r>
      <w:r w:rsidRPr="00E133B3">
        <w:rPr>
          <w:sz w:val="8"/>
        </w:rPr>
        <w:t xml:space="preserve">,’’ ‘‘revolution,’’ or ‘‘dispossession’’ to regain a pristine ‘‘freedom from all constraints’’ or an immanent ideal social order. </w:t>
      </w:r>
      <w:r w:rsidRPr="0073744B">
        <w:rPr>
          <w:sz w:val="8"/>
          <w:highlight w:val="yellow"/>
        </w:rPr>
        <w:t xml:space="preserve">It </w:t>
      </w:r>
      <w:r w:rsidRPr="0073744B">
        <w:rPr>
          <w:highlight w:val="yellow"/>
          <w:u w:val="single"/>
        </w:rPr>
        <w:t>is found</w:t>
      </w:r>
      <w:r w:rsidRPr="00E133B3">
        <w:rPr>
          <w:u w:val="single"/>
        </w:rPr>
        <w:t xml:space="preserve"> instead </w:t>
      </w:r>
      <w:r w:rsidRPr="0073744B">
        <w:rPr>
          <w:highlight w:val="yellow"/>
          <w:u w:val="single"/>
        </w:rPr>
        <w:t>in</w:t>
      </w:r>
      <w:r w:rsidRPr="00E133B3">
        <w:rPr>
          <w:u w:val="single"/>
        </w:rPr>
        <w:t xml:space="preserve"> multifarious and </w:t>
      </w:r>
      <w:r w:rsidRPr="0073744B">
        <w:rPr>
          <w:highlight w:val="yellow"/>
          <w:u w:val="single"/>
        </w:rPr>
        <w:t xml:space="preserve">contingent struggles that are constituted within the </w:t>
      </w:r>
      <w:r w:rsidRPr="0073744B">
        <w:rPr>
          <w:rStyle w:val="Emphasis"/>
          <w:highlight w:val="yellow"/>
        </w:rPr>
        <w:t>scripts of governmental rationalities</w:t>
      </w:r>
      <w:r w:rsidRPr="0073744B">
        <w:rPr>
          <w:highlight w:val="yellow"/>
          <w:u w:val="single"/>
        </w:rPr>
        <w:t xml:space="preserve"> and</w:t>
      </w:r>
      <w:r w:rsidRPr="00E133B3">
        <w:rPr>
          <w:u w:val="single"/>
        </w:rPr>
        <w:t xml:space="preserve"> at the same time exceed and </w:t>
      </w:r>
      <w:r w:rsidRPr="0073744B">
        <w:rPr>
          <w:highlight w:val="yellow"/>
          <w:u w:val="single"/>
        </w:rPr>
        <w:t>transform them. This approach questions oversimplifications</w:t>
      </w:r>
      <w:r w:rsidRPr="00E133B3">
        <w:rPr>
          <w:sz w:val="8"/>
        </w:rPr>
        <w:t xml:space="preserve"> of the complexities of liberal political rationalities and of their interactions with non-liberal political players and nurtures a radical skepticism about identifying universally good or bad actors or abstract solutions to political problems. </w:t>
      </w:r>
      <w:r w:rsidRPr="00E133B3">
        <w:rPr>
          <w:u w:val="single"/>
        </w:rPr>
        <w:t xml:space="preserve">International </w:t>
      </w:r>
      <w:r w:rsidRPr="0073744B">
        <w:rPr>
          <w:highlight w:val="yellow"/>
          <w:u w:val="single"/>
        </w:rPr>
        <w:t xml:space="preserve">power interacts in complex ways with </w:t>
      </w:r>
      <w:r w:rsidRPr="0073744B">
        <w:rPr>
          <w:rStyle w:val="Emphasis"/>
          <w:highlight w:val="yellow"/>
        </w:rPr>
        <w:t>diverse political spaces</w:t>
      </w:r>
      <w:r w:rsidRPr="00E133B3">
        <w:rPr>
          <w:u w:val="single"/>
        </w:rPr>
        <w:t xml:space="preserve"> and within these spaces it is appropriated, hybridized, redescribed, hijacked, and tinkered with. </w:t>
      </w:r>
      <w:r w:rsidRPr="0073744B">
        <w:rPr>
          <w:highlight w:val="yellow"/>
          <w:u w:val="single"/>
        </w:rPr>
        <w:t>Governmentality as a heuristic</w:t>
      </w:r>
      <w:r w:rsidRPr="00E133B3">
        <w:rPr>
          <w:u w:val="single"/>
        </w:rPr>
        <w:t xml:space="preserve"> focuses on performing complex diagnostics of events. It </w:t>
      </w:r>
      <w:r w:rsidRPr="0073744B">
        <w:rPr>
          <w:highlight w:val="yellow"/>
          <w:u w:val="single"/>
        </w:rPr>
        <w:t>invites</w:t>
      </w:r>
      <w:r w:rsidRPr="00E133B3">
        <w:rPr>
          <w:u w:val="single"/>
        </w:rPr>
        <w:t xml:space="preserve"> historically </w:t>
      </w:r>
      <w:r w:rsidRPr="0073744B">
        <w:rPr>
          <w:highlight w:val="yellow"/>
          <w:u w:val="single"/>
        </w:rPr>
        <w:t xml:space="preserve">situated explorations and careful </w:t>
      </w:r>
      <w:r w:rsidRPr="0073744B">
        <w:rPr>
          <w:rStyle w:val="Emphasis"/>
          <w:highlight w:val="yellow"/>
        </w:rPr>
        <w:t xml:space="preserve">differentiations rather than overarching demonizations of </w:t>
      </w:r>
      <w:r w:rsidRPr="00E133B3">
        <w:rPr>
          <w:rStyle w:val="Emphasis"/>
        </w:rPr>
        <w:t>‘‘</w:t>
      </w:r>
      <w:r w:rsidRPr="0073744B">
        <w:rPr>
          <w:rStyle w:val="Emphasis"/>
          <w:highlight w:val="yellow"/>
        </w:rPr>
        <w:t>power</w:t>
      </w:r>
      <w:r w:rsidRPr="00E133B3">
        <w:rPr>
          <w:sz w:val="8"/>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E133B3">
        <w:rPr>
          <w:u w:val="single"/>
        </w:rPr>
        <w:t xml:space="preserve">These </w:t>
      </w:r>
      <w:r w:rsidRPr="0073744B">
        <w:rPr>
          <w:highlight w:val="yellow"/>
          <w:u w:val="single"/>
        </w:rPr>
        <w:t>alternative formulations</w:t>
      </w:r>
      <w:r w:rsidRPr="00E133B3">
        <w:rPr>
          <w:u w:val="single"/>
        </w:rPr>
        <w:t xml:space="preserve"> also </w:t>
      </w:r>
      <w:r w:rsidRPr="0073744B">
        <w:rPr>
          <w:highlight w:val="yellow"/>
          <w:u w:val="single"/>
        </w:rPr>
        <w:t xml:space="preserve">foster an </w:t>
      </w:r>
      <w:r w:rsidRPr="0073744B">
        <w:rPr>
          <w:rStyle w:val="Emphasis"/>
          <w:highlight w:val="yellow"/>
        </w:rPr>
        <w:t>ethics of political engagement</w:t>
      </w:r>
      <w:r w:rsidRPr="00E133B3">
        <w:rPr>
          <w:u w:val="single"/>
        </w:rPr>
        <w:t xml:space="preserve">, to be continuously taken up through plural and uncertain practices, </w:t>
      </w:r>
      <w:r w:rsidRPr="0073744B">
        <w:rPr>
          <w:highlight w:val="yellow"/>
          <w:u w:val="single"/>
        </w:rPr>
        <w:t>that demand continuous attention to</w:t>
      </w:r>
      <w:r w:rsidRPr="00E133B3">
        <w:rPr>
          <w:u w:val="single"/>
        </w:rPr>
        <w:t xml:space="preserve"> ‘‘</w:t>
      </w:r>
      <w:r w:rsidRPr="0073744B">
        <w:rPr>
          <w:highlight w:val="yellow"/>
          <w:u w:val="single"/>
        </w:rPr>
        <w:t>what happens</w:t>
      </w:r>
      <w:r w:rsidRPr="00E133B3">
        <w:rPr>
          <w:u w:val="single"/>
        </w:rPr>
        <w:t xml:space="preserve">’’ </w:t>
      </w:r>
      <w:r w:rsidRPr="0073744B">
        <w:rPr>
          <w:highlight w:val="yellow"/>
          <w:u w:val="single"/>
        </w:rPr>
        <w:t>instead of fixations on</w:t>
      </w:r>
      <w:r w:rsidRPr="00E133B3">
        <w:rPr>
          <w:u w:val="single"/>
        </w:rPr>
        <w:t xml:space="preserve"> ‘‘</w:t>
      </w:r>
      <w:r w:rsidRPr="0073744B">
        <w:rPr>
          <w:highlight w:val="yellow"/>
          <w:u w:val="single"/>
        </w:rPr>
        <w:t>what ought to be</w:t>
      </w:r>
      <w:r w:rsidRPr="00E133B3">
        <w:rPr>
          <w:u w:val="single"/>
        </w:rPr>
        <w:t xml:space="preserve">.’’83 </w:t>
      </w:r>
      <w:r w:rsidRPr="0073744B">
        <w:rPr>
          <w:highlight w:val="yellow"/>
          <w:u w:val="single"/>
        </w:rPr>
        <w:t>Such ethics of engagement would</w:t>
      </w:r>
      <w:r w:rsidRPr="00E133B3">
        <w:rPr>
          <w:u w:val="single"/>
        </w:rPr>
        <w:t xml:space="preserve"> not await the revolution to come or hope for a pristine ‘‘freedom’’ to be </w:t>
      </w:r>
      <w:r w:rsidRPr="00E133B3">
        <w:rPr>
          <w:sz w:val="8"/>
        </w:rPr>
        <w:t xml:space="preserve">regained. Instead, it would constantly attempt to twist the working of power by playing with whatever cards are available and would </w:t>
      </w:r>
      <w:r w:rsidRPr="0073744B">
        <w:rPr>
          <w:highlight w:val="yellow"/>
          <w:u w:val="single"/>
        </w:rPr>
        <w:t>require intense processes of reflexivity on the consequences of political choices</w:t>
      </w:r>
      <w:r w:rsidRPr="00E133B3">
        <w:rPr>
          <w:sz w:val="8"/>
        </w:rPr>
        <w:t>. 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activism.’’84</w:t>
      </w:r>
    </w:p>
    <w:p w14:paraId="3C15CB3C" w14:textId="77777777" w:rsidR="008F1034" w:rsidRPr="00E133B3" w:rsidRDefault="008F1034" w:rsidP="008F1034">
      <w:pPr>
        <w:pStyle w:val="Heading4"/>
        <w:rPr>
          <w:rFonts w:cs="Calibri"/>
        </w:rPr>
      </w:pPr>
      <w:r w:rsidRPr="00E133B3">
        <w:rPr>
          <w:rFonts w:cs="Calibri"/>
        </w:rPr>
        <w:t>Fiat is illusory but using the state as a heuristic still means we learn contingent strategies that avoid pitfalls of overly foundational theorizing</w:t>
      </w:r>
    </w:p>
    <w:p w14:paraId="2B2285B4" w14:textId="77777777" w:rsidR="008F1034" w:rsidRPr="00E133B3" w:rsidRDefault="008F1034" w:rsidP="008F1034">
      <w:pPr>
        <w:tabs>
          <w:tab w:val="center" w:pos="8640"/>
        </w:tabs>
        <w:rPr>
          <w:rFonts w:eastAsia="Times New Roman"/>
          <w:color w:val="000000"/>
          <w:sz w:val="16"/>
          <w:szCs w:val="16"/>
        </w:rPr>
      </w:pPr>
      <w:r w:rsidRPr="00E133B3">
        <w:rPr>
          <w:rStyle w:val="Style13ptBold"/>
        </w:rPr>
        <w:t xml:space="preserve">Zanotti 14 </w:t>
      </w:r>
      <w:r w:rsidRPr="00E133B3">
        <w:rPr>
          <w:rFonts w:eastAsia="Times New Roman"/>
          <w:color w:val="000000"/>
          <w:sz w:val="16"/>
          <w:szCs w:val="16"/>
        </w:rPr>
        <w:t>Dr. Laura Zanotti, Associate Professor of PoliSci, Virginia Tech. “Governmentality, Ontology, Methodology: Re-thinking Political Agency in the Global World.” Alternatives: Global, Local, Political, Vol. 38, p. 288-304. A little unclear if this is late 2013 or early 2014 – the stated “Version of Record” is Feb 20, 2014, but was originally published online on December 30</w:t>
      </w:r>
      <w:r w:rsidRPr="00E133B3">
        <w:rPr>
          <w:rFonts w:eastAsia="Times New Roman"/>
          <w:color w:val="000000"/>
          <w:sz w:val="16"/>
          <w:szCs w:val="16"/>
          <w:vertAlign w:val="superscript"/>
        </w:rPr>
        <w:t>th</w:t>
      </w:r>
      <w:r w:rsidRPr="00E133B3">
        <w:rPr>
          <w:rFonts w:eastAsia="Times New Roman"/>
          <w:color w:val="000000"/>
          <w:sz w:val="16"/>
          <w:szCs w:val="16"/>
        </w:rPr>
        <w:t>, 2013.</w:t>
      </w:r>
    </w:p>
    <w:p w14:paraId="66701A1D" w14:textId="77777777" w:rsidR="008F1034" w:rsidRPr="00E133B3" w:rsidRDefault="008F1034" w:rsidP="008F1034">
      <w:pPr>
        <w:rPr>
          <w:sz w:val="16"/>
        </w:rPr>
      </w:pPr>
      <w:r w:rsidRPr="00E133B3">
        <w:rPr>
          <w:sz w:val="16"/>
        </w:rPr>
        <w:t xml:space="preserve">While there are important variations in the way international relations scholars use governmentality theory, for the purpose of my argument I identify two broad trajectories.2 </w:t>
      </w:r>
      <w:r w:rsidRPr="0073744B">
        <w:rPr>
          <w:b/>
          <w:bCs/>
          <w:highlight w:val="yellow"/>
          <w:u w:val="single"/>
        </w:rPr>
        <w:t>One body of scholarship uses government</w:t>
      </w:r>
      <w:r w:rsidRPr="00E133B3">
        <w:rPr>
          <w:sz w:val="16"/>
        </w:rPr>
        <w:t xml:space="preserve">ality </w:t>
      </w:r>
      <w:r w:rsidRPr="0073744B">
        <w:rPr>
          <w:b/>
          <w:bCs/>
          <w:highlight w:val="yellow"/>
          <w:u w:val="single"/>
        </w:rPr>
        <w:t>as a</w:t>
      </w:r>
      <w:r w:rsidRPr="0073744B">
        <w:rPr>
          <w:b/>
          <w:iCs/>
          <w:highlight w:val="yellow"/>
          <w:u w:val="single"/>
        </w:rPr>
        <w:t xml:space="preserve"> heuristic </w:t>
      </w:r>
      <w:r w:rsidRPr="0073744B">
        <w:rPr>
          <w:b/>
          <w:bCs/>
          <w:highlight w:val="yellow"/>
          <w:u w:val="single"/>
        </w:rPr>
        <w:t>tool</w:t>
      </w:r>
      <w:r w:rsidRPr="00E133B3">
        <w:rPr>
          <w:sz w:val="16"/>
        </w:rPr>
        <w:t xml:space="preserve"> </w:t>
      </w:r>
      <w:r w:rsidRPr="0073744B">
        <w:rPr>
          <w:b/>
          <w:bCs/>
          <w:highlight w:val="yellow"/>
          <w:u w:val="single"/>
        </w:rPr>
        <w:t>to explore</w:t>
      </w:r>
      <w:r w:rsidRPr="00E133B3">
        <w:rPr>
          <w:sz w:val="16"/>
        </w:rPr>
        <w:t xml:space="preserve"> modalities of local and international </w:t>
      </w:r>
      <w:r w:rsidRPr="0073744B">
        <w:rPr>
          <w:b/>
          <w:bCs/>
          <w:highlight w:val="yellow"/>
          <w:u w:val="single"/>
        </w:rPr>
        <w:t>government and to assess</w:t>
      </w:r>
      <w:r w:rsidRPr="00E133B3">
        <w:rPr>
          <w:sz w:val="16"/>
        </w:rPr>
        <w:t xml:space="preserve"> their </w:t>
      </w:r>
      <w:r w:rsidRPr="0073744B">
        <w:rPr>
          <w:b/>
          <w:bCs/>
          <w:highlight w:val="yellow"/>
          <w:u w:val="single"/>
        </w:rPr>
        <w:t>effects in</w:t>
      </w:r>
      <w:r w:rsidRPr="00E133B3">
        <w:rPr>
          <w:sz w:val="16"/>
        </w:rPr>
        <w:t xml:space="preserve"> the </w:t>
      </w:r>
      <w:r w:rsidRPr="0073744B">
        <w:rPr>
          <w:b/>
          <w:bCs/>
          <w:highlight w:val="yellow"/>
          <w:u w:val="single"/>
        </w:rPr>
        <w:t>contexts where they are deployed</w:t>
      </w:r>
      <w:r w:rsidRPr="00E133B3">
        <w:rPr>
          <w:sz w:val="16"/>
        </w:rPr>
        <w:t xml:space="preserve">; </w:t>
      </w:r>
      <w:r w:rsidRPr="0073744B">
        <w:rPr>
          <w:b/>
          <w:bCs/>
          <w:highlight w:val="yellow"/>
          <w:u w:val="single"/>
        </w:rPr>
        <w:t>the other adopts</w:t>
      </w:r>
      <w:r w:rsidRPr="00E133B3">
        <w:rPr>
          <w:sz w:val="16"/>
        </w:rPr>
        <w:t xml:space="preserve"> this notion as </w:t>
      </w:r>
      <w:r w:rsidRPr="0073744B">
        <w:rPr>
          <w:b/>
          <w:bCs/>
          <w:highlight w:val="yellow"/>
          <w:u w:val="single"/>
        </w:rPr>
        <w:t xml:space="preserve">a </w:t>
      </w:r>
      <w:r w:rsidRPr="0073744B">
        <w:rPr>
          <w:b/>
          <w:iCs/>
          <w:highlight w:val="yellow"/>
          <w:u w:val="single"/>
        </w:rPr>
        <w:t>descriptive</w:t>
      </w:r>
      <w:r w:rsidRPr="0073744B">
        <w:rPr>
          <w:b/>
          <w:bCs/>
          <w:highlight w:val="yellow"/>
          <w:u w:val="single"/>
        </w:rPr>
        <w:t xml:space="preserve"> tool</w:t>
      </w:r>
      <w:r w:rsidRPr="00E133B3">
        <w:rPr>
          <w:sz w:val="16"/>
        </w:rPr>
        <w:t xml:space="preserve"> to theorize the globally oppressive features of international liberalism. </w:t>
      </w:r>
      <w:r w:rsidRPr="0073744B">
        <w:rPr>
          <w:b/>
          <w:bCs/>
          <w:highlight w:val="yellow"/>
          <w:u w:val="single"/>
        </w:rPr>
        <w:t>Scholars who use government</w:t>
      </w:r>
      <w:r w:rsidRPr="00E133B3">
        <w:rPr>
          <w:sz w:val="16"/>
        </w:rPr>
        <w:t xml:space="preserve">ality </w:t>
      </w:r>
      <w:r w:rsidRPr="0073744B">
        <w:rPr>
          <w:b/>
          <w:bCs/>
          <w:highlight w:val="yellow"/>
          <w:u w:val="single"/>
        </w:rPr>
        <w:t>as a heuristic tool</w:t>
      </w:r>
      <w:r w:rsidRPr="00E133B3">
        <w:rPr>
          <w:sz w:val="16"/>
        </w:rPr>
        <w:t xml:space="preserve"> </w:t>
      </w:r>
      <w:r w:rsidRPr="0073744B">
        <w:rPr>
          <w:b/>
          <w:bCs/>
          <w:highlight w:val="yellow"/>
          <w:u w:val="single"/>
        </w:rPr>
        <w:t>tend to</w:t>
      </w:r>
      <w:r w:rsidRPr="00E133B3">
        <w:rPr>
          <w:sz w:val="16"/>
        </w:rPr>
        <w:t xml:space="preserve"> </w:t>
      </w:r>
      <w:r w:rsidRPr="0073744B">
        <w:rPr>
          <w:b/>
          <w:bCs/>
          <w:highlight w:val="yellow"/>
          <w:u w:val="single"/>
        </w:rPr>
        <w:t>conduct inquiries based upon</w:t>
      </w:r>
      <w:r w:rsidRPr="00E133B3">
        <w:rPr>
          <w:sz w:val="16"/>
        </w:rPr>
        <w:t xml:space="preserve"> analyses of practices of government and resistance. These scholars </w:t>
      </w:r>
      <w:r w:rsidRPr="0073744B">
        <w:rPr>
          <w:b/>
          <w:bCs/>
          <w:highlight w:val="yellow"/>
          <w:u w:val="single"/>
        </w:rPr>
        <w:t>rely on</w:t>
      </w:r>
      <w:r w:rsidRPr="00E133B3">
        <w:rPr>
          <w:sz w:val="16"/>
        </w:rPr>
        <w:t xml:space="preserve"> ethnographic inquiries, emphasizes </w:t>
      </w:r>
      <w:r w:rsidRPr="0073744B">
        <w:rPr>
          <w:b/>
          <w:bCs/>
          <w:highlight w:val="yellow"/>
          <w:u w:val="single"/>
        </w:rPr>
        <w:t>the</w:t>
      </w:r>
      <w:r w:rsidRPr="00E133B3">
        <w:rPr>
          <w:b/>
          <w:bCs/>
          <w:u w:val="single"/>
        </w:rPr>
        <w:t xml:space="preserve"> </w:t>
      </w:r>
      <w:r w:rsidRPr="00E133B3">
        <w:rPr>
          <w:sz w:val="16"/>
        </w:rPr>
        <w:t xml:space="preserve">multifarious </w:t>
      </w:r>
      <w:r w:rsidRPr="0073744B">
        <w:rPr>
          <w:b/>
          <w:bCs/>
          <w:highlight w:val="yellow"/>
          <w:u w:val="single"/>
        </w:rPr>
        <w:t>ways government works in practice</w:t>
      </w:r>
      <w:r w:rsidRPr="00E133B3">
        <w:rPr>
          <w:sz w:val="16"/>
        </w:rPr>
        <w:t xml:space="preserve"> (</w:t>
      </w:r>
      <w:r w:rsidRPr="0073744B">
        <w:rPr>
          <w:b/>
          <w:bCs/>
          <w:highlight w:val="yellow"/>
          <w:u w:val="single"/>
        </w:rPr>
        <w:t>to include its oppressive trajectories</w:t>
      </w:r>
      <w:r w:rsidRPr="00E133B3">
        <w:rPr>
          <w:sz w:val="16"/>
        </w:rPr>
        <w:t xml:space="preserve">) </w:t>
      </w:r>
      <w:r w:rsidRPr="0073744B">
        <w:rPr>
          <w:b/>
          <w:bCs/>
          <w:highlight w:val="yellow"/>
          <w:u w:val="single"/>
        </w:rPr>
        <w:t>and the ways</w:t>
      </w:r>
      <w:r w:rsidRPr="00E133B3">
        <w:rPr>
          <w:sz w:val="16"/>
        </w:rPr>
        <w:t xml:space="preserve"> uneven interactions of </w:t>
      </w:r>
      <w:r w:rsidRPr="0073744B">
        <w:rPr>
          <w:b/>
          <w:bCs/>
          <w:highlight w:val="yellow"/>
          <w:u w:val="single"/>
        </w:rPr>
        <w:t>government</w:t>
      </w:r>
      <w:r w:rsidRPr="00E133B3">
        <w:rPr>
          <w:sz w:val="16"/>
        </w:rPr>
        <w:t xml:space="preserve">al </w:t>
      </w:r>
      <w:r w:rsidRPr="0073744B">
        <w:rPr>
          <w:b/>
          <w:bCs/>
          <w:highlight w:val="yellow"/>
          <w:u w:val="single"/>
        </w:rPr>
        <w:t>strategies</w:t>
      </w:r>
      <w:r w:rsidRPr="00E133B3">
        <w:rPr>
          <w:sz w:val="16"/>
        </w:rPr>
        <w:t xml:space="preserve"> and resistance </w:t>
      </w:r>
      <w:r w:rsidRPr="0073744B">
        <w:rPr>
          <w:b/>
          <w:bCs/>
          <w:highlight w:val="yellow"/>
          <w:u w:val="single"/>
        </w:rPr>
        <w:t>are contingently enacted.</w:t>
      </w:r>
      <w:r w:rsidRPr="00E133B3">
        <w:rPr>
          <w:sz w:val="16"/>
        </w:rPr>
        <w:t xml:space="preserve"> As examples, Didier Bigo, building upon Pierre Bourdieu, has encouraged a research methodology that privileges a relational approach and focuses on practice;3 William Walters has advocated considering governmentality as a research program rather than as a ‘‘depiction of discrete systems of power;’’4 and Michael Merlingen has criticized the downplaying of resistance and the use of ‘‘governmentality’’ as interchangeable with liberalism.5 Many other scholars have engaged in contextualized analyses of governmental tactics and resistance. Oded Lowenheim has shown how ‘‘responsibilization’’ has become an instrument for governing individual travelers through ‘‘travel warnings’’ as well as for ‘‘developing states’’ through performance indicators;6 Wendy Larner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economy;7 Ronnie D. Lipschutz and James K. Rowe have looked at how localized practices of resistance may engage and transform power relations;8 and in my own work, I have studied the deployment of disciplinary and governmental tools for reforming governments in peacekeeping operations and how these practices were hijacked and resisted and by their targets. </w:t>
      </w:r>
      <w:r w:rsidRPr="0073744B">
        <w:rPr>
          <w:b/>
          <w:bCs/>
          <w:highlight w:val="yellow"/>
          <w:u w:val="single"/>
        </w:rPr>
        <w:t xml:space="preserve">Scholars who use </w:t>
      </w:r>
      <w:r w:rsidRPr="0073744B">
        <w:rPr>
          <w:b/>
          <w:bCs/>
          <w:highlight w:val="yellow"/>
          <w:u w:val="single"/>
        </w:rPr>
        <w:lastRenderedPageBreak/>
        <w:t>government</w:t>
      </w:r>
      <w:r w:rsidRPr="00E133B3">
        <w:rPr>
          <w:sz w:val="16"/>
        </w:rPr>
        <w:t xml:space="preserve">ality </w:t>
      </w:r>
      <w:r w:rsidRPr="0073744B">
        <w:rPr>
          <w:b/>
          <w:bCs/>
          <w:highlight w:val="yellow"/>
          <w:u w:val="single"/>
        </w:rPr>
        <w:t xml:space="preserve">as a </w:t>
      </w:r>
      <w:r w:rsidRPr="0073744B">
        <w:rPr>
          <w:b/>
          <w:iCs/>
          <w:highlight w:val="yellow"/>
          <w:u w:val="single"/>
        </w:rPr>
        <w:t>descriptive tool</w:t>
      </w:r>
      <w:r w:rsidRPr="00E133B3">
        <w:rPr>
          <w:sz w:val="16"/>
        </w:rPr>
        <w:t xml:space="preserve"> </w:t>
      </w:r>
      <w:r w:rsidRPr="0073744B">
        <w:rPr>
          <w:b/>
          <w:bCs/>
          <w:highlight w:val="yellow"/>
          <w:u w:val="single"/>
        </w:rPr>
        <w:t>focus instead on one particular trajectory of</w:t>
      </w:r>
      <w:r w:rsidRPr="00E133B3">
        <w:rPr>
          <w:sz w:val="16"/>
        </w:rPr>
        <w:t xml:space="preserve"> global </w:t>
      </w:r>
      <w:r w:rsidRPr="0073744B">
        <w:rPr>
          <w:b/>
          <w:bCs/>
          <w:highlight w:val="yellow"/>
          <w:u w:val="single"/>
        </w:rPr>
        <w:t xml:space="preserve">liberalism, that </w:t>
      </w:r>
      <w:r w:rsidRPr="00E133B3">
        <w:rPr>
          <w:sz w:val="16"/>
        </w:rPr>
        <w:t xml:space="preserve">is on the convergence of knowledge and scrutiny of life processes (or biopolitics) and violence and theorize global </w:t>
      </w:r>
      <w:r w:rsidRPr="0073744B">
        <w:rPr>
          <w:b/>
          <w:bCs/>
          <w:highlight w:val="yellow"/>
          <w:u w:val="single"/>
        </w:rPr>
        <w:t>liberalism as a</w:t>
      </w:r>
      <w:r w:rsidRPr="00E133B3">
        <w:rPr>
          <w:sz w:val="16"/>
        </w:rPr>
        <w:t xml:space="preserve">n extremely effective formation, a coherent and </w:t>
      </w:r>
      <w:r w:rsidRPr="0073744B">
        <w:rPr>
          <w:b/>
          <w:bCs/>
          <w:highlight w:val="yellow"/>
          <w:u w:val="single"/>
        </w:rPr>
        <w:t>powerful Leviathan</w:t>
      </w:r>
      <w:r w:rsidRPr="00E133B3">
        <w:rPr>
          <w:sz w:val="16"/>
        </w:rPr>
        <w:t xml:space="preserve">, </w:t>
      </w:r>
      <w:r w:rsidRPr="0073744B">
        <w:rPr>
          <w:b/>
          <w:bCs/>
          <w:highlight w:val="yellow"/>
          <w:u w:val="single"/>
        </w:rPr>
        <w:t>where</w:t>
      </w:r>
      <w:r w:rsidRPr="00E133B3">
        <w:rPr>
          <w:sz w:val="16"/>
        </w:rPr>
        <w:t xml:space="preserve"> biopolitical </w:t>
      </w:r>
      <w:r w:rsidRPr="0073744B">
        <w:rPr>
          <w:b/>
          <w:bCs/>
          <w:highlight w:val="yellow"/>
          <w:u w:val="single"/>
        </w:rPr>
        <w:t>tools and violence come together to serve</w:t>
      </w:r>
      <w:r w:rsidRPr="00E133B3">
        <w:rPr>
          <w:sz w:val="16"/>
        </w:rPr>
        <w:t xml:space="preserve"> </w:t>
      </w:r>
      <w:r w:rsidRPr="0073744B">
        <w:rPr>
          <w:b/>
          <w:bCs/>
          <w:highlight w:val="yellow"/>
          <w:u w:val="single"/>
        </w:rPr>
        <w:t>dominant</w:t>
      </w:r>
      <w:r w:rsidRPr="00E133B3">
        <w:rPr>
          <w:sz w:val="16"/>
        </w:rPr>
        <w:t xml:space="preserve"> classes or </w:t>
      </w:r>
      <w:r w:rsidRPr="0073744B">
        <w:rPr>
          <w:b/>
          <w:bCs/>
          <w:highlight w:val="yellow"/>
          <w:u w:val="single"/>
        </w:rPr>
        <w:t>state</w:t>
      </w:r>
      <w:r w:rsidRPr="00E133B3">
        <w:rPr>
          <w:sz w:val="16"/>
        </w:rPr>
        <w:t xml:space="preserve">s’ political </w:t>
      </w:r>
      <w:r w:rsidRPr="0073744B">
        <w:rPr>
          <w:b/>
          <w:bCs/>
          <w:highlight w:val="yellow"/>
          <w:u w:val="single"/>
        </w:rPr>
        <w:t>agendas</w:t>
      </w:r>
      <w:r w:rsidRPr="00E133B3">
        <w:rPr>
          <w:sz w:val="16"/>
        </w:rPr>
        <w:t xml:space="preserve">. As I will show, Giorgio Agamben, Michael Hardt and Antonio Negri, and Sergei Prozorov tend to embrace this position.10 </w:t>
      </w:r>
      <w:r w:rsidRPr="0073744B">
        <w:rPr>
          <w:b/>
          <w:bCs/>
          <w:highlight w:val="yellow"/>
          <w:u w:val="single"/>
        </w:rPr>
        <w:t>The distinction between government</w:t>
      </w:r>
      <w:r w:rsidRPr="00E133B3">
        <w:rPr>
          <w:sz w:val="16"/>
        </w:rPr>
        <w:t xml:space="preserve">ality </w:t>
      </w:r>
      <w:r w:rsidRPr="0073744B">
        <w:rPr>
          <w:b/>
          <w:iCs/>
          <w:highlight w:val="yellow"/>
          <w:u w:val="single"/>
        </w:rPr>
        <w:t>as a heuristic</w:t>
      </w:r>
      <w:r w:rsidRPr="00E133B3">
        <w:rPr>
          <w:sz w:val="16"/>
        </w:rPr>
        <w:t xml:space="preserve"> </w:t>
      </w:r>
      <w:r w:rsidRPr="0073744B">
        <w:rPr>
          <w:b/>
          <w:bCs/>
          <w:highlight w:val="yellow"/>
          <w:u w:val="single"/>
        </w:rPr>
        <w:t>and government</w:t>
      </w:r>
      <w:r w:rsidRPr="00E133B3">
        <w:rPr>
          <w:sz w:val="16"/>
        </w:rPr>
        <w:t xml:space="preserve">ality </w:t>
      </w:r>
      <w:r w:rsidRPr="0073744B">
        <w:rPr>
          <w:b/>
          <w:iCs/>
          <w:highlight w:val="yellow"/>
          <w:u w:val="single"/>
        </w:rPr>
        <w:t>as a descriptive tool</w:t>
      </w:r>
      <w:r w:rsidRPr="0073744B">
        <w:rPr>
          <w:b/>
          <w:bCs/>
          <w:highlight w:val="yellow"/>
          <w:u w:val="single"/>
        </w:rPr>
        <w:t xml:space="preserve"> is central </w:t>
      </w:r>
      <w:r w:rsidRPr="0073744B">
        <w:rPr>
          <w:b/>
          <w:iCs/>
          <w:highlight w:val="yellow"/>
          <w:u w:val="single"/>
        </w:rPr>
        <w:t>for debating political agency</w:t>
      </w:r>
      <w:r w:rsidRPr="00E133B3">
        <w:rPr>
          <w:sz w:val="16"/>
        </w:rPr>
        <w:t xml:space="preserve">. </w:t>
      </w:r>
      <w:r w:rsidRPr="00E133B3">
        <w:rPr>
          <w:b/>
          <w:bCs/>
          <w:u w:val="single"/>
        </w:rPr>
        <w:t>I argue that</w:t>
      </w:r>
      <w:r w:rsidRPr="00E133B3">
        <w:rPr>
          <w:sz w:val="16"/>
        </w:rPr>
        <w:t xml:space="preserve">, notwithstanding their critique of liberalism, </w:t>
      </w:r>
      <w:r w:rsidRPr="0073744B">
        <w:rPr>
          <w:b/>
          <w:bCs/>
          <w:highlight w:val="yellow"/>
          <w:u w:val="single"/>
        </w:rPr>
        <w:t xml:space="preserve">scholars who use </w:t>
      </w:r>
      <w:r w:rsidRPr="0073744B">
        <w:rPr>
          <w:b/>
          <w:iCs/>
          <w:highlight w:val="yellow"/>
          <w:u w:val="single"/>
        </w:rPr>
        <w:t>government</w:t>
      </w:r>
      <w:r w:rsidRPr="00E133B3">
        <w:rPr>
          <w:sz w:val="16"/>
        </w:rPr>
        <w:t xml:space="preserve">ality </w:t>
      </w:r>
      <w:r w:rsidRPr="0073744B">
        <w:rPr>
          <w:b/>
          <w:iCs/>
          <w:highlight w:val="yellow"/>
          <w:u w:val="single"/>
        </w:rPr>
        <w:t>as a descriptive tool</w:t>
      </w:r>
      <w:r w:rsidRPr="00E133B3">
        <w:rPr>
          <w:sz w:val="16"/>
        </w:rPr>
        <w:t xml:space="preserve"> </w:t>
      </w:r>
      <w:r w:rsidRPr="0073744B">
        <w:rPr>
          <w:b/>
          <w:bCs/>
          <w:highlight w:val="yellow"/>
          <w:u w:val="single"/>
        </w:rPr>
        <w:t>rely on the same ontological assumptions as the liberal order they criticize</w:t>
      </w:r>
      <w:r w:rsidRPr="00E133B3">
        <w:rPr>
          <w:sz w:val="16"/>
        </w:rPr>
        <w:t xml:space="preserve"> </w:t>
      </w:r>
      <w:r w:rsidRPr="0073744B">
        <w:rPr>
          <w:b/>
          <w:bCs/>
          <w:highlight w:val="yellow"/>
          <w:u w:val="single"/>
        </w:rPr>
        <w:t>and</w:t>
      </w:r>
      <w:r w:rsidRPr="00E133B3">
        <w:rPr>
          <w:sz w:val="16"/>
        </w:rPr>
        <w:t xml:space="preserve"> do move away from Foucault’s focus on historical practices in order to </w:t>
      </w:r>
      <w:r w:rsidRPr="0073744B">
        <w:rPr>
          <w:b/>
          <w:bCs/>
          <w:highlight w:val="yellow"/>
          <w:u w:val="single"/>
        </w:rPr>
        <w:t>privilege abstract theorizations</w:t>
      </w:r>
      <w:r w:rsidRPr="00E133B3">
        <w:rPr>
          <w:sz w:val="16"/>
        </w:rPr>
        <w:t xml:space="preserve">. </w:t>
      </w:r>
      <w:r w:rsidRPr="0073744B">
        <w:rPr>
          <w:b/>
          <w:bCs/>
          <w:highlight w:val="yellow"/>
          <w:u w:val="single"/>
        </w:rPr>
        <w:t xml:space="preserve">By using </w:t>
      </w:r>
      <w:r w:rsidRPr="0073744B">
        <w:rPr>
          <w:b/>
          <w:iCs/>
          <w:highlight w:val="yellow"/>
          <w:u w:val="single"/>
        </w:rPr>
        <w:t>government</w:t>
      </w:r>
      <w:r w:rsidRPr="00E133B3">
        <w:rPr>
          <w:sz w:val="16"/>
        </w:rPr>
        <w:t xml:space="preserve">ality </w:t>
      </w:r>
      <w:r w:rsidRPr="0073744B">
        <w:rPr>
          <w:b/>
          <w:iCs/>
          <w:highlight w:val="yellow"/>
          <w:u w:val="single"/>
        </w:rPr>
        <w:t>as a description</w:t>
      </w:r>
      <w:r w:rsidRPr="00E133B3">
        <w:rPr>
          <w:sz w:val="16"/>
        </w:rPr>
        <w:t xml:space="preserve"> of ‘‘liberalism’’ or ‘‘capitalism’’ instead of as a methodology of inquiry on power’s contingent modalities and technologies, </w:t>
      </w:r>
      <w:r w:rsidRPr="0073744B">
        <w:rPr>
          <w:b/>
          <w:bCs/>
          <w:highlight w:val="yellow"/>
          <w:u w:val="single"/>
        </w:rPr>
        <w:t xml:space="preserve">these scholars tend to reify </w:t>
      </w:r>
      <w:r w:rsidRPr="00E133B3">
        <w:rPr>
          <w:sz w:val="16"/>
        </w:rPr>
        <w:t>a substantialist ontology that ultimately reinforces a liberal conceptualization of subjects and power as standing in a relation of externality and stifles the possibility of reimagining political agency on different grounds. ‘‘</w:t>
      </w:r>
      <w:r w:rsidRPr="0073744B">
        <w:rPr>
          <w:b/>
          <w:bCs/>
          <w:highlight w:val="yellow"/>
          <w:u w:val="single"/>
        </w:rPr>
        <w:t>Descriptive governmentality’’</w:t>
      </w:r>
      <w:r w:rsidRPr="00E133B3">
        <w:rPr>
          <w:sz w:val="16"/>
        </w:rPr>
        <w:t xml:space="preserve"> </w:t>
      </w:r>
      <w:r w:rsidRPr="0073744B">
        <w:rPr>
          <w:b/>
          <w:bCs/>
          <w:highlight w:val="yellow"/>
          <w:u w:val="single"/>
        </w:rPr>
        <w:t>constructs a critique</w:t>
      </w:r>
      <w:r w:rsidRPr="00E133B3">
        <w:rPr>
          <w:sz w:val="16"/>
        </w:rPr>
        <w:t xml:space="preserve"> of the liberal international order </w:t>
      </w:r>
      <w:r w:rsidRPr="0073744B">
        <w:rPr>
          <w:b/>
          <w:bCs/>
          <w:highlight w:val="yellow"/>
          <w:u w:val="single"/>
        </w:rPr>
        <w:t>based</w:t>
      </w:r>
      <w:r w:rsidRPr="00E133B3">
        <w:rPr>
          <w:b/>
          <w:bCs/>
          <w:u w:val="single"/>
        </w:rPr>
        <w:t xml:space="preserve"> </w:t>
      </w:r>
      <w:r w:rsidRPr="00E133B3">
        <w:rPr>
          <w:sz w:val="16"/>
        </w:rPr>
        <w:t>up</w:t>
      </w:r>
      <w:r w:rsidRPr="0073744B">
        <w:rPr>
          <w:b/>
          <w:bCs/>
          <w:highlight w:val="yellow"/>
          <w:u w:val="single"/>
        </w:rPr>
        <w:t>on</w:t>
      </w:r>
      <w:r w:rsidRPr="00E133B3">
        <w:rPr>
          <w:sz w:val="16"/>
        </w:rPr>
        <w:t xml:space="preserve"> </w:t>
      </w:r>
      <w:r w:rsidRPr="0073744B">
        <w:rPr>
          <w:b/>
          <w:bCs/>
          <w:highlight w:val="yellow"/>
          <w:u w:val="single"/>
        </w:rPr>
        <w:t>a</w:t>
      </w:r>
      <w:r w:rsidRPr="00E133B3">
        <w:rPr>
          <w:sz w:val="16"/>
        </w:rPr>
        <w:t xml:space="preserve">n ontological </w:t>
      </w:r>
      <w:r w:rsidRPr="0073744B">
        <w:rPr>
          <w:b/>
          <w:bCs/>
          <w:highlight w:val="yellow"/>
          <w:u w:val="single"/>
        </w:rPr>
        <w:t>framework that presupposes that power and subjects are entities</w:t>
      </w:r>
      <w:r w:rsidRPr="00E133B3">
        <w:rPr>
          <w:sz w:val="16"/>
        </w:rPr>
        <w:t xml:space="preserve"> possessing qualities </w:t>
      </w:r>
      <w:r w:rsidRPr="0073744B">
        <w:rPr>
          <w:b/>
          <w:bCs/>
          <w:highlight w:val="yellow"/>
          <w:u w:val="single"/>
        </w:rPr>
        <w:t>that preexist relations</w:t>
      </w:r>
      <w:r w:rsidRPr="00E133B3">
        <w:rPr>
          <w:sz w:val="16"/>
        </w:rPr>
        <w:t xml:space="preserve">. Power is imagined as a ‘‘mighty totality,’’ and subjects as monads endowed with potentia. As a result, the problematique of political agency is portrayed as a quest for the ‘‘liberation’’ of a subject ontologically gifted with a freedom that power inevitably oppresses. In this way, the conceptualization of political agency remains confined within the liberal struggle of ‘‘freedom’’ and ‘‘oppression.’’ Even researchers who adopt a Foucauldian vocabulary end up falling into what Bigo has identified as ‘‘traps’’ of political science and international relations theorizing, specifically essentialization and ahistoricism. </w:t>
      </w:r>
      <w:r w:rsidRPr="0073744B">
        <w:rPr>
          <w:b/>
          <w:bCs/>
          <w:highlight w:val="yellow"/>
          <w:u w:val="single"/>
        </w:rPr>
        <w:t>I argue</w:t>
      </w:r>
      <w:r w:rsidRPr="00E133B3">
        <w:rPr>
          <w:sz w:val="16"/>
        </w:rPr>
        <w:t xml:space="preserve"> here </w:t>
      </w:r>
      <w:r w:rsidRPr="0073744B">
        <w:rPr>
          <w:b/>
          <w:bCs/>
          <w:highlight w:val="yellow"/>
          <w:u w:val="single"/>
        </w:rPr>
        <w:t>that</w:t>
      </w:r>
      <w:r w:rsidRPr="00E133B3">
        <w:rPr>
          <w:b/>
          <w:bCs/>
          <w:u w:val="single"/>
        </w:rPr>
        <w:t xml:space="preserve"> </w:t>
      </w:r>
      <w:r w:rsidRPr="00E133B3">
        <w:rPr>
          <w:sz w:val="16"/>
        </w:rPr>
        <w:t xml:space="preserve">in order to reimagine political agency an ontological and epistemological turn is necessary, one that relies upon a relational ontology. Relational ontological positions question adopting abstract stable entities, such as ‘‘structures,’’ ‘‘power,’’ or ‘‘subjects,’’ as explanations for what happens. Instead, they explore how these pillar concepts of the Western political thought came to being, what kind of practices they facilitate, consolidate and result from, what ambiguities and aporias they contain, and how they are transformed.12 Relational ontologies nurture </w:t>
      </w:r>
      <w:r w:rsidRPr="0073744B">
        <w:rPr>
          <w:b/>
          <w:iCs/>
          <w:highlight w:val="yellow"/>
          <w:u w:val="single"/>
        </w:rPr>
        <w:t>‘‘modest’’</w:t>
      </w:r>
      <w:r w:rsidRPr="00E133B3">
        <w:rPr>
          <w:sz w:val="16"/>
        </w:rPr>
        <w:t xml:space="preserve"> </w:t>
      </w:r>
      <w:r w:rsidRPr="0073744B">
        <w:rPr>
          <w:b/>
          <w:bCs/>
          <w:highlight w:val="yellow"/>
          <w:u w:val="single"/>
        </w:rPr>
        <w:t>conceptualizations of political agency</w:t>
      </w:r>
      <w:r w:rsidRPr="00E133B3">
        <w:rPr>
          <w:sz w:val="16"/>
        </w:rPr>
        <w:t xml:space="preserve"> and also </w:t>
      </w:r>
      <w:r w:rsidRPr="0073744B">
        <w:rPr>
          <w:b/>
          <w:bCs/>
          <w:highlight w:val="yellow"/>
          <w:u w:val="single"/>
        </w:rPr>
        <w:t>question the</w:t>
      </w:r>
      <w:r w:rsidRPr="00E133B3">
        <w:rPr>
          <w:sz w:val="16"/>
        </w:rPr>
        <w:t xml:space="preserve"> overwhelming stability of ‘‘mighty totalities,’’ such as for instance the international liberal order or </w:t>
      </w:r>
      <w:r w:rsidRPr="0073744B">
        <w:rPr>
          <w:b/>
          <w:bCs/>
          <w:highlight w:val="yellow"/>
          <w:u w:val="single"/>
        </w:rPr>
        <w:t>the state</w:t>
      </w:r>
      <w:r w:rsidRPr="00E133B3">
        <w:rPr>
          <w:sz w:val="16"/>
        </w:rPr>
        <w:t xml:space="preserve">. </w:t>
      </w:r>
      <w:r w:rsidRPr="0073744B">
        <w:rPr>
          <w:b/>
          <w:bCs/>
          <w:highlight w:val="yellow"/>
          <w:u w:val="single"/>
        </w:rPr>
        <w:t xml:space="preserve">In this </w:t>
      </w:r>
      <w:r w:rsidRPr="0073744B">
        <w:rPr>
          <w:b/>
          <w:iCs/>
          <w:highlight w:val="yellow"/>
          <w:u w:val="single"/>
        </w:rPr>
        <w:t>framework</w:t>
      </w:r>
      <w:r w:rsidRPr="00E133B3">
        <w:rPr>
          <w:sz w:val="16"/>
        </w:rPr>
        <w:t xml:space="preserve">, </w:t>
      </w:r>
      <w:r w:rsidRPr="0073744B">
        <w:rPr>
          <w:b/>
          <w:bCs/>
          <w:highlight w:val="yellow"/>
          <w:u w:val="single"/>
        </w:rPr>
        <w:t>political action has more to do with playing with the cards</w:t>
      </w:r>
      <w:r w:rsidRPr="00E133B3">
        <w:rPr>
          <w:sz w:val="16"/>
        </w:rPr>
        <w:t xml:space="preserve"> that are </w:t>
      </w:r>
      <w:r w:rsidRPr="0073744B">
        <w:rPr>
          <w:b/>
          <w:bCs/>
          <w:highlight w:val="yellow"/>
          <w:u w:val="single"/>
        </w:rPr>
        <w:t>dealt to us to produce practical effects in specific contexts than</w:t>
      </w:r>
      <w:r w:rsidRPr="00E133B3">
        <w:rPr>
          <w:sz w:val="16"/>
        </w:rPr>
        <w:t xml:space="preserve"> with </w:t>
      </w:r>
      <w:r w:rsidRPr="0073744B">
        <w:rPr>
          <w:b/>
          <w:bCs/>
          <w:highlight w:val="yellow"/>
          <w:u w:val="single"/>
        </w:rPr>
        <w:t>building idealized</w:t>
      </w:r>
      <w:r w:rsidRPr="00E133B3">
        <w:rPr>
          <w:sz w:val="16"/>
        </w:rPr>
        <w:t xml:space="preserve"> ‘‘new totalities’’ </w:t>
      </w:r>
      <w:r w:rsidRPr="0073744B">
        <w:rPr>
          <w:b/>
          <w:bCs/>
          <w:highlight w:val="yellow"/>
          <w:u w:val="single"/>
        </w:rPr>
        <w:t>where perfect conditions might exist.</w:t>
      </w:r>
      <w:r w:rsidRPr="00E133B3">
        <w:rPr>
          <w:b/>
          <w:bCs/>
          <w:u w:val="single"/>
        </w:rPr>
        <w:t xml:space="preserve"> </w:t>
      </w:r>
      <w:r w:rsidRPr="0073744B">
        <w:rPr>
          <w:b/>
          <w:bCs/>
          <w:highlight w:val="yellow"/>
          <w:u w:val="single"/>
        </w:rPr>
        <w:t>The political ethics that results</w:t>
      </w:r>
      <w:r w:rsidRPr="00E133B3">
        <w:rPr>
          <w:sz w:val="16"/>
        </w:rPr>
        <w:t xml:space="preserve"> from non-substantialist ontological positions is one that privileges ‘‘modest’’ engagements and </w:t>
      </w:r>
      <w:r w:rsidRPr="0073744B">
        <w:rPr>
          <w:b/>
          <w:bCs/>
          <w:highlight w:val="yellow"/>
          <w:u w:val="single"/>
        </w:rPr>
        <w:t>weights political choices with regard to the consequences and</w:t>
      </w:r>
      <w:r w:rsidRPr="00E133B3">
        <w:rPr>
          <w:sz w:val="16"/>
        </w:rPr>
        <w:t xml:space="preserve"> distributive </w:t>
      </w:r>
      <w:r w:rsidRPr="0073744B">
        <w:rPr>
          <w:b/>
          <w:bCs/>
          <w:highlight w:val="yellow"/>
          <w:u w:val="single"/>
        </w:rPr>
        <w:t>effects they may produce</w:t>
      </w:r>
      <w:r w:rsidRPr="00E133B3">
        <w:rPr>
          <w:sz w:val="16"/>
        </w:rPr>
        <w:t xml:space="preserve"> in the context where they are made </w:t>
      </w:r>
      <w:r w:rsidRPr="0073744B">
        <w:rPr>
          <w:b/>
          <w:bCs/>
          <w:highlight w:val="yellow"/>
          <w:u w:val="single"/>
        </w:rPr>
        <w:t xml:space="preserve">rather than based upon </w:t>
      </w:r>
      <w:r w:rsidRPr="00E133B3">
        <w:rPr>
          <w:b/>
          <w:bCs/>
          <w:u w:val="single"/>
        </w:rPr>
        <w:t xml:space="preserve">their </w:t>
      </w:r>
      <w:r w:rsidRPr="0073744B">
        <w:rPr>
          <w:b/>
          <w:bCs/>
          <w:highlight w:val="yellow"/>
          <w:u w:val="single"/>
        </w:rPr>
        <w:t>universal normative aspirations.</w:t>
      </w:r>
      <w:r w:rsidRPr="00E133B3">
        <w:rPr>
          <w:sz w:val="16"/>
        </w:rPr>
        <w:t>13</w:t>
      </w:r>
    </w:p>
    <w:p w14:paraId="75A6AE90" w14:textId="77777777" w:rsidR="008F1034" w:rsidRPr="00687D0D" w:rsidRDefault="008F1034" w:rsidP="008F1034"/>
    <w:p w14:paraId="10ACB3A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46539E"/>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6539E"/>
    <w:rsid w:val="004C60E8"/>
    <w:rsid w:val="004E3579"/>
    <w:rsid w:val="004E4262"/>
    <w:rsid w:val="004E728B"/>
    <w:rsid w:val="004F39E0"/>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8F1034"/>
    <w:rsid w:val="0091627E"/>
    <w:rsid w:val="0097032B"/>
    <w:rsid w:val="009A6EAD"/>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E0A8B"/>
  <w15:chartTrackingRefBased/>
  <w15:docId w15:val="{941F86BA-BB8F-45F3-81D0-1164F345E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539E"/>
    <w:rPr>
      <w:rFonts w:ascii="Calibri" w:hAnsi="Calibri" w:cs="Calibri"/>
    </w:rPr>
  </w:style>
  <w:style w:type="paragraph" w:styleId="Heading1">
    <w:name w:val="heading 1"/>
    <w:aliases w:val="Pocket"/>
    <w:basedOn w:val="Normal"/>
    <w:next w:val="Normal"/>
    <w:link w:val="Heading1Char"/>
    <w:qFormat/>
    <w:rsid w:val="004653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53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4653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4653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53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39E"/>
  </w:style>
  <w:style w:type="character" w:customStyle="1" w:styleId="Heading1Char">
    <w:name w:val="Heading 1 Char"/>
    <w:aliases w:val="Pocket Char"/>
    <w:basedOn w:val="DefaultParagraphFont"/>
    <w:link w:val="Heading1"/>
    <w:rsid w:val="004653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539E"/>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46539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46539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6539E"/>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539E"/>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46539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46539E"/>
    <w:rPr>
      <w:color w:val="auto"/>
      <w:u w:val="none"/>
    </w:rPr>
  </w:style>
  <w:style w:type="character" w:styleId="FollowedHyperlink">
    <w:name w:val="FollowedHyperlink"/>
    <w:basedOn w:val="DefaultParagraphFont"/>
    <w:uiPriority w:val="99"/>
    <w:semiHidden/>
    <w:unhideWhenUsed/>
    <w:rsid w:val="0046539E"/>
    <w:rPr>
      <w:color w:val="auto"/>
      <w:u w:val="none"/>
    </w:rPr>
  </w:style>
  <w:style w:type="paragraph" w:customStyle="1" w:styleId="textbold">
    <w:name w:val="text bold"/>
    <w:basedOn w:val="Normal"/>
    <w:link w:val="Emphasis"/>
    <w:uiPriority w:val="7"/>
    <w:qFormat/>
    <w:rsid w:val="009A6EA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qz.com/1125690/big-pharma-is-taking-advantage-of-patent-law-to-keep-oxycontin-from-ever-dying/"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16</Pages>
  <Words>12048</Words>
  <Characters>68676</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3</cp:revision>
  <dcterms:created xsi:type="dcterms:W3CDTF">2021-09-20T00:10:00Z</dcterms:created>
  <dcterms:modified xsi:type="dcterms:W3CDTF">2021-09-20T00:15:00Z</dcterms:modified>
</cp:coreProperties>
</file>