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7FB43" w14:textId="5D23BD2A" w:rsidR="00966806" w:rsidRPr="00912205" w:rsidRDefault="007D048B" w:rsidP="0072593E">
      <w:pPr>
        <w:pStyle w:val="Heading1"/>
      </w:pPr>
      <w:r>
        <w:t>1AC</w:t>
      </w:r>
    </w:p>
    <w:p w14:paraId="00AF1D4C" w14:textId="77777777" w:rsidR="00966806" w:rsidRPr="00912205" w:rsidRDefault="00966806" w:rsidP="00966806">
      <w:pPr>
        <w:pStyle w:val="Heading4"/>
      </w:pPr>
      <w:bookmarkStart w:id="0" w:name="_Hlk84528393"/>
      <w:r w:rsidRPr="00912205">
        <w:t xml:space="preserve">Welcome to the age of the </w:t>
      </w:r>
      <w:r w:rsidRPr="00912205">
        <w:rPr>
          <w:u w:val="single"/>
        </w:rPr>
        <w:t>World Computer</w:t>
      </w:r>
      <w:r w:rsidRPr="00912205">
        <w:t xml:space="preserve"> where society codifies life through 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5903ABEC" w14:textId="77777777" w:rsidR="00966806" w:rsidRPr="00912205" w:rsidRDefault="00966806" w:rsidP="00966806">
      <w:pPr>
        <w:pStyle w:val="ListParagraph"/>
        <w:numPr>
          <w:ilvl w:val="0"/>
          <w:numId w:val="1"/>
        </w:numPr>
        <w:rPr>
          <w:sz w:val="16"/>
          <w:szCs w:val="16"/>
        </w:rPr>
      </w:pPr>
      <w:r w:rsidRPr="00912205">
        <w:rPr>
          <w:sz w:val="16"/>
          <w:szCs w:val="16"/>
        </w:rPr>
        <w:t xml:space="preserve">For spec purposes: </w:t>
      </w:r>
    </w:p>
    <w:p w14:paraId="7CE7693A" w14:textId="77777777" w:rsidR="00966806" w:rsidRPr="00912205" w:rsidRDefault="00966806" w:rsidP="00966806">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54BCE256" w14:textId="77777777" w:rsidR="00966806" w:rsidRPr="00912205" w:rsidRDefault="00966806" w:rsidP="00966806">
      <w:pPr>
        <w:pStyle w:val="ListParagraph"/>
        <w:numPr>
          <w:ilvl w:val="1"/>
          <w:numId w:val="1"/>
        </w:numPr>
        <w:rPr>
          <w:sz w:val="16"/>
          <w:szCs w:val="16"/>
        </w:rPr>
      </w:pPr>
      <w:r w:rsidRPr="00912205">
        <w:rPr>
          <w:sz w:val="16"/>
          <w:szCs w:val="16"/>
        </w:rPr>
        <w:t>Weighing between how each method functions, and indicting separate methods</w:t>
      </w:r>
    </w:p>
    <w:p w14:paraId="6D43D847" w14:textId="77777777" w:rsidR="00966806" w:rsidRPr="00912205" w:rsidRDefault="00966806" w:rsidP="00966806">
      <w:pPr>
        <w:pStyle w:val="ListParagraph"/>
        <w:numPr>
          <w:ilvl w:val="1"/>
          <w:numId w:val="1"/>
        </w:numPr>
        <w:rPr>
          <w:sz w:val="16"/>
          <w:szCs w:val="16"/>
        </w:rPr>
      </w:pPr>
      <w:r w:rsidRPr="00912205">
        <w:rPr>
          <w:sz w:val="16"/>
          <w:szCs w:val="16"/>
        </w:rPr>
        <w:t>Any advocacy that challenges the World Computer is acceptable</w:t>
      </w:r>
    </w:p>
    <w:p w14:paraId="5ECD103B" w14:textId="77777777" w:rsidR="00966806" w:rsidRPr="00912205" w:rsidRDefault="00966806" w:rsidP="00966806">
      <w:pPr>
        <w:rPr>
          <w:rStyle w:val="Style13ptBold"/>
          <w:b w:val="0"/>
          <w:bCs/>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6-17) HB</w:t>
      </w:r>
    </w:p>
    <w:p w14:paraId="6FA299FE" w14:textId="0E8A7C18" w:rsidR="00966806" w:rsidRPr="00825012" w:rsidRDefault="00966806" w:rsidP="00966806">
      <w:pPr>
        <w:rPr>
          <w:rStyle w:val="Style13ptBold"/>
          <w:b w:val="0"/>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w:t>
      </w:r>
      <w:r w:rsidRPr="00912205">
        <w:rPr>
          <w:rStyle w:val="StyleUnderline"/>
        </w:rPr>
        <w:lastRenderedPageBreak/>
        <w:t>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 xml:space="preserve">The </w:t>
      </w:r>
      <w:r w:rsidRPr="00545BEB">
        <w:rPr>
          <w:rStyle w:val="StyleUnderline"/>
          <w:highlight w:val="green"/>
        </w:rPr>
        <w:lastRenderedPageBreak/>
        <w:t>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 xml:space="preserve">development of capital as </w:t>
      </w:r>
      <w:proofErr w:type="gramStart"/>
      <w:r w:rsidRPr="003D7787">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w:t>
      </w:r>
      <w:r w:rsidRPr="00912205">
        <w:rPr>
          <w:rStyle w:val="StyleUnderline"/>
        </w:rPr>
        <w:lastRenderedPageBreak/>
        <w:t>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science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w:t>
      </w:r>
      <w:r w:rsidRPr="00912205">
        <w:rPr>
          <w:rStyle w:val="StyleUnderline"/>
        </w:rPr>
        <w:lastRenderedPageBreak/>
        <w:t xml:space="preserve">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bookmarkEnd w:id="0"/>
    </w:p>
    <w:p w14:paraId="4BFAA3AD" w14:textId="77777777" w:rsidR="00966806" w:rsidRPr="00513F91" w:rsidRDefault="00966806" w:rsidP="00966806">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69660E2B" w14:textId="77777777" w:rsidR="00966806" w:rsidRPr="002613BF" w:rsidRDefault="00966806" w:rsidP="00966806">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12/10</w:t>
      </w:r>
      <w:r w:rsidRPr="00912205">
        <w:rPr>
          <w:rStyle w:val="Style13ptBold"/>
          <w:sz w:val="16"/>
          <w:szCs w:val="12"/>
        </w:rPr>
        <w:t xml:space="preserve">/21;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71</w:t>
      </w:r>
      <w:r w:rsidRPr="00912205">
        <w:rPr>
          <w:rStyle w:val="Style13ptBold"/>
          <w:sz w:val="16"/>
          <w:szCs w:val="12"/>
        </w:rPr>
        <w:t>-</w:t>
      </w:r>
      <w:r>
        <w:rPr>
          <w:rStyle w:val="Style13ptBold"/>
          <w:sz w:val="16"/>
          <w:szCs w:val="12"/>
        </w:rPr>
        <w:t>74</w:t>
      </w:r>
      <w:r w:rsidRPr="00912205">
        <w:rPr>
          <w:rStyle w:val="Style13ptBold"/>
          <w:sz w:val="16"/>
          <w:szCs w:val="12"/>
        </w:rPr>
        <w:t>) HB</w:t>
      </w:r>
    </w:p>
    <w:p w14:paraId="0B3A7E29" w14:textId="77777777" w:rsidR="00966806" w:rsidRPr="008C55B9" w:rsidRDefault="00966806" w:rsidP="00966806">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w:t>
      </w:r>
      <w:r w:rsidRPr="007E5C65">
        <w:rPr>
          <w:sz w:val="8"/>
        </w:rPr>
        <w:lastRenderedPageBreak/>
        <w:t xml:space="preserve">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9A2363">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w:t>
      </w:r>
      <w:proofErr w:type="gramStart"/>
      <w:r w:rsidRPr="007E5C65">
        <w:rPr>
          <w:sz w:val="8"/>
        </w:rPr>
        <w:t>no</w:t>
      </w:r>
      <w:proofErr w:type="gramEnd"/>
      <w:r w:rsidRPr="007E5C65">
        <w:rPr>
          <w:sz w:val="8"/>
        </w:rPr>
        <w:t xml:space="preserve"> outside since it may only render an outside in its own terms—unless, or perhaps, even if or even as that encounter is catastrophic.</w:t>
      </w:r>
    </w:p>
    <w:p w14:paraId="5E06AC01" w14:textId="77777777" w:rsidR="00966806" w:rsidRPr="00A611D7" w:rsidRDefault="00966806" w:rsidP="00966806"/>
    <w:p w14:paraId="41019CA6" w14:textId="77777777" w:rsidR="00966806" w:rsidRPr="00912205" w:rsidRDefault="00966806" w:rsidP="00966806">
      <w:pPr>
        <w:pStyle w:val="Heading4"/>
        <w:rPr>
          <w:rStyle w:val="StyleUnderline"/>
          <w:sz w:val="26"/>
          <w:u w:val="none"/>
        </w:rPr>
      </w:pPr>
      <w:r w:rsidRPr="00912205">
        <w:rPr>
          <w:rStyle w:val="StyleUnderline"/>
          <w:sz w:val="26"/>
          <w:u w:val="none"/>
        </w:rPr>
        <w:lastRenderedPageBreak/>
        <w:t xml:space="preserve">From this closed system arises </w:t>
      </w:r>
      <w:proofErr w:type="gramStart"/>
      <w:r>
        <w:rPr>
          <w:rStyle w:val="StyleUnderline"/>
          <w:sz w:val="26"/>
          <w:u w:val="none"/>
        </w:rPr>
        <w:t xml:space="preserve">a </w:t>
      </w:r>
      <w:r w:rsidRPr="00912205">
        <w:rPr>
          <w:rStyle w:val="StyleUnderline"/>
          <w:sz w:val="26"/>
          <w:u w:val="none"/>
        </w:rPr>
        <w:t>feedback</w:t>
      </w:r>
      <w:proofErr w:type="gram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75E35090" w14:textId="77777777" w:rsidR="00966806" w:rsidRPr="00912205" w:rsidRDefault="00966806" w:rsidP="00966806">
      <w:pPr>
        <w:rPr>
          <w:rStyle w:val="Style13ptBold"/>
          <w:b w:val="0"/>
          <w:bCs/>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5/22/19; ŠUM Journal of Contemporary Art, Criticism and Theory, Special Issue Number 11; </w:t>
      </w:r>
      <w:r w:rsidRPr="00912205">
        <w:rPr>
          <w:rStyle w:val="Style13ptBold"/>
          <w:i/>
          <w:iCs/>
          <w:sz w:val="16"/>
          <w:szCs w:val="12"/>
        </w:rPr>
        <w:t>“</w:t>
      </w:r>
      <w:proofErr w:type="spellStart"/>
      <w:r w:rsidRPr="00912205">
        <w:rPr>
          <w:rStyle w:val="Style13ptBold"/>
          <w:i/>
          <w:iCs/>
          <w:sz w:val="16"/>
          <w:szCs w:val="12"/>
        </w:rPr>
        <w:t>Surrational</w:t>
      </w:r>
      <w:proofErr w:type="spellEnd"/>
      <w:r w:rsidRPr="00912205">
        <w:rPr>
          <w:rStyle w:val="Style13ptBold"/>
          <w:i/>
          <w:iCs/>
          <w:sz w:val="16"/>
          <w:szCs w:val="12"/>
        </w:rPr>
        <w:t xml:space="preserve"> Fugitives”</w:t>
      </w:r>
      <w:r w:rsidRPr="00912205">
        <w:rPr>
          <w:rStyle w:val="Style13ptBold"/>
          <w:sz w:val="16"/>
          <w:szCs w:val="12"/>
        </w:rPr>
        <w:t xml:space="preserve"> from </w:t>
      </w:r>
      <w:proofErr w:type="spellStart"/>
      <w:r w:rsidRPr="00912205">
        <w:rPr>
          <w:rStyle w:val="Style13ptBold"/>
          <w:sz w:val="16"/>
          <w:szCs w:val="12"/>
        </w:rPr>
        <w:t>Hypersonics</w:t>
      </w:r>
      <w:proofErr w:type="spellEnd"/>
      <w:r w:rsidRPr="00912205">
        <w:rPr>
          <w:rStyle w:val="Style13ptBold"/>
          <w:sz w:val="16"/>
          <w:szCs w:val="12"/>
        </w:rPr>
        <w:t xml:space="preserve"> </w:t>
      </w:r>
      <w:proofErr w:type="spellStart"/>
      <w:r w:rsidRPr="00912205">
        <w:rPr>
          <w:rStyle w:val="Style13ptBold"/>
          <w:sz w:val="16"/>
          <w:szCs w:val="12"/>
        </w:rPr>
        <w:t>Hyperstitions</w:t>
      </w:r>
      <w:proofErr w:type="spellEnd"/>
      <w:r w:rsidRPr="00912205">
        <w:rPr>
          <w:rStyle w:val="Style13ptBold"/>
          <w:sz w:val="16"/>
          <w:szCs w:val="12"/>
        </w:rPr>
        <w:t xml:space="preserve">; </w:t>
      </w:r>
      <w:hyperlink r:id="rId9" w:history="1">
        <w:r w:rsidRPr="00912205">
          <w:rPr>
            <w:rStyle w:val="Hyperlink"/>
            <w:sz w:val="16"/>
            <w:szCs w:val="12"/>
          </w:rPr>
          <w:t>http://sumrevija.si/wp-content/uploads/2019/05/SUM-11_FINAL_pages.pdf</w:t>
        </w:r>
      </w:hyperlink>
      <w:r w:rsidRPr="00912205">
        <w:rPr>
          <w:rStyle w:val="Style13ptBold"/>
          <w:sz w:val="16"/>
          <w:szCs w:val="12"/>
        </w:rPr>
        <w:t xml:space="preserve">; Luciana </w:t>
      </w:r>
      <w:proofErr w:type="spellStart"/>
      <w:r w:rsidRPr="00912205">
        <w:rPr>
          <w:rStyle w:val="Style13ptBold"/>
          <w:sz w:val="16"/>
          <w:szCs w:val="12"/>
        </w:rPr>
        <w:t>Parisi</w:t>
      </w:r>
      <w:proofErr w:type="spellEnd"/>
      <w:r w:rsidRPr="00912205">
        <w:rPr>
          <w:rStyle w:val="Style13ptBold"/>
          <w:sz w:val="16"/>
          <w:szCs w:val="12"/>
        </w:rPr>
        <w:t xml:space="preserve"> is Reader in Cultural Theory, Chair of the PhD </w:t>
      </w:r>
      <w:proofErr w:type="spellStart"/>
      <w:r w:rsidRPr="00912205">
        <w:rPr>
          <w:rStyle w:val="Style13ptBold"/>
          <w:sz w:val="16"/>
          <w:szCs w:val="12"/>
        </w:rPr>
        <w:t>programme</w:t>
      </w:r>
      <w:proofErr w:type="spellEnd"/>
      <w:r w:rsidRPr="00912205">
        <w:rPr>
          <w:rStyle w:val="Style13ptBold"/>
          <w:sz w:val="16"/>
          <w:szCs w:val="12"/>
        </w:rPr>
        <w:t xml:space="preserv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sz w:val="16"/>
          <w:szCs w:val="12"/>
        </w:rPr>
        <w:t>as a general reference to the human*</w:t>
      </w:r>
    </w:p>
    <w:p w14:paraId="2C96905C" w14:textId="77777777" w:rsidR="00966806" w:rsidRPr="00912205" w:rsidRDefault="00966806" w:rsidP="00966806">
      <w:pPr>
        <w:rPr>
          <w:sz w:val="8"/>
        </w:rPr>
      </w:pPr>
      <w:r w:rsidRPr="008622BD">
        <w:rPr>
          <w:rStyle w:val="StyleUnderline"/>
        </w:rPr>
        <w:t>The</w:t>
      </w:r>
      <w:r w:rsidRPr="00912205">
        <w:rPr>
          <w:rStyle w:val="StyleUnderline"/>
        </w:rPr>
        <w:t xml:space="preserve"> metaphysical </w:t>
      </w:r>
      <w:proofErr w:type="spellStart"/>
      <w:r w:rsidRPr="003D7787">
        <w:rPr>
          <w:rStyle w:val="StyleUnderline"/>
          <w:highlight w:val="green"/>
        </w:rPr>
        <w:t>overcoding</w:t>
      </w:r>
      <w:proofErr w:type="spellEnd"/>
      <w:r w:rsidRPr="003D7787">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w:t>
      </w:r>
      <w:proofErr w:type="spellStart"/>
      <w:r w:rsidRPr="003D7787">
        <w:rPr>
          <w:rStyle w:val="StyleUnderline"/>
          <w:highlight w:val="green"/>
        </w:rPr>
        <w:t>overcoded</w:t>
      </w:r>
      <w:proofErr w:type="spellEnd"/>
      <w:r w:rsidRPr="003D7787">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t>
      </w:r>
      <w:r w:rsidRPr="00912205">
        <w:rPr>
          <w:rStyle w:val="StyleUnderline"/>
        </w:rPr>
        <w:lastRenderedPageBreak/>
        <w:t xml:space="preserve">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272CF091" w14:textId="77777777" w:rsidR="00966806" w:rsidRDefault="00966806" w:rsidP="00966806">
      <w:pPr>
        <w:rPr>
          <w:rStyle w:val="StyleUnderline"/>
        </w:rPr>
      </w:pPr>
    </w:p>
    <w:p w14:paraId="0215A7AC" w14:textId="77777777" w:rsidR="00966806" w:rsidRPr="00912205" w:rsidRDefault="00966806" w:rsidP="00966806">
      <w:pPr>
        <w:rPr>
          <w:rStyle w:val="StyleUnderline"/>
        </w:rPr>
      </w:pPr>
    </w:p>
    <w:p w14:paraId="13CE1F6B" w14:textId="77777777" w:rsidR="00966806" w:rsidRPr="00912205" w:rsidRDefault="00966806" w:rsidP="00966806">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65980C9C" w14:textId="77777777" w:rsidR="00966806" w:rsidRPr="00912205" w:rsidRDefault="00966806" w:rsidP="00966806"/>
    <w:p w14:paraId="1528AB1E" w14:textId="77777777" w:rsidR="00966806" w:rsidRPr="00912205" w:rsidRDefault="00966806" w:rsidP="00966806">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54396DB2" w14:textId="77777777" w:rsidR="00966806" w:rsidRPr="00912205" w:rsidRDefault="00966806" w:rsidP="00966806"/>
    <w:p w14:paraId="3A3230AA" w14:textId="77777777" w:rsidR="00966806" w:rsidRPr="00912205" w:rsidRDefault="00966806" w:rsidP="00966806">
      <w:pPr>
        <w:pStyle w:val="Heading4"/>
      </w:pPr>
      <w:r w:rsidRPr="00912205">
        <w:t>Thus, I affirm</w:t>
      </w:r>
      <w:r>
        <w:t xml:space="preserve"> that t</w:t>
      </w:r>
      <w:r w:rsidRPr="00D30512">
        <w:t>he appropriation of outer space by private entities is unjust</w:t>
      </w:r>
      <w:r>
        <w:t>.</w:t>
      </w:r>
    </w:p>
    <w:p w14:paraId="3281ABEC" w14:textId="77777777" w:rsidR="00966806" w:rsidRPr="00912205" w:rsidRDefault="00966806" w:rsidP="00966806">
      <w:pPr>
        <w:rPr>
          <w:rStyle w:val="StyleUnderline"/>
        </w:rPr>
      </w:pPr>
    </w:p>
    <w:p w14:paraId="33AD3F1F" w14:textId="77777777" w:rsidR="00966806" w:rsidRPr="00912205" w:rsidRDefault="00966806" w:rsidP="00966806">
      <w:pPr>
        <w:pStyle w:val="Heading4"/>
        <w:rPr>
          <w:rStyle w:val="StyleUnderline"/>
          <w:sz w:val="26"/>
          <w:u w:val="none"/>
        </w:rPr>
      </w:pPr>
      <w:r w:rsidRPr="00912205">
        <w:rPr>
          <w:rStyle w:val="StyleUnderline"/>
          <w:sz w:val="26"/>
          <w:u w:val="none"/>
        </w:rPr>
        <w:lastRenderedPageBreak/>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185B5F8E" w14:textId="77777777" w:rsidR="00966806" w:rsidRPr="00912205" w:rsidRDefault="00966806" w:rsidP="00966806">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sz w:val="16"/>
          <w:szCs w:val="12"/>
        </w:rPr>
        <w:t xml:space="preserve"> (Jonathan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4/11/21;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pages 184-195) HB</w:t>
      </w:r>
    </w:p>
    <w:p w14:paraId="046D9585" w14:textId="77777777" w:rsidR="00966806" w:rsidRDefault="00966806" w:rsidP="00966806">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 xml:space="preserve">the </w:t>
      </w:r>
      <w:proofErr w:type="spellStart"/>
      <w:r w:rsidRPr="003D7787">
        <w:rPr>
          <w:rStyle w:val="StyleUnderline"/>
          <w:highlight w:val="green"/>
        </w:rPr>
        <w:t>dif-ficulty</w:t>
      </w:r>
      <w:proofErr w:type="spellEnd"/>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fuck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racism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 xml:space="preserve">as an </w:t>
      </w:r>
      <w:r w:rsidRPr="00E94E5E">
        <w:rPr>
          <w:rStyle w:val="StyleUnderline"/>
        </w:rPr>
        <w:lastRenderedPageBreak/>
        <w:t>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 xml:space="preserve">hijacking of </w:t>
      </w:r>
      <w:proofErr w:type="spellStart"/>
      <w:r w:rsidRPr="003D7787">
        <w:rPr>
          <w:rStyle w:val="StyleUnderline"/>
          <w:highlight w:val="green"/>
        </w:rPr>
        <w:t>communi</w:t>
      </w:r>
      <w:proofErr w:type="spellEnd"/>
      <w:r w:rsidRPr="003D7787">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3D7787">
        <w:rPr>
          <w:rStyle w:val="StyleUnderline"/>
          <w:highlight w:val="green"/>
        </w:rPr>
        <w:t>communi</w:t>
      </w:r>
      <w:proofErr w:type="spellEnd"/>
      <w:r w:rsidRPr="003D7787">
        <w:rPr>
          <w:rStyle w:val="StyleUnderline"/>
          <w:highlight w:val="green"/>
        </w:rPr>
        <w:t xml:space="preserve">-cation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w:t>
      </w:r>
      <w:proofErr w:type="spellStart"/>
      <w:r w:rsidRPr="00912205">
        <w:rPr>
          <w:sz w:val="8"/>
        </w:rPr>
        <w:t>lates</w:t>
      </w:r>
      <w:proofErr w:type="spellEnd"/>
      <w:r w:rsidRPr="00912205">
        <w:rPr>
          <w:sz w:val="8"/>
        </w:rPr>
        <w:t xml:space="preserve">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w:t>
      </w:r>
      <w:r w:rsidRPr="00912205">
        <w:rPr>
          <w:sz w:val="8"/>
        </w:rPr>
        <w:lastRenderedPageBreak/>
        <w:t xml:space="preserve">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w:t>
      </w:r>
      <w:proofErr w:type="spellStart"/>
      <w:r w:rsidRPr="00912205">
        <w:rPr>
          <w:sz w:val="8"/>
        </w:rPr>
        <w:t>its</w:t>
      </w:r>
      <w:proofErr w:type="spellEnd"/>
      <w:r w:rsidRPr="00912205">
        <w:rPr>
          <w:sz w:val="8"/>
        </w:rPr>
        <w:t xml:space="preserve">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w:t>
      </w:r>
      <w:proofErr w:type="spellStart"/>
      <w:r w:rsidRPr="003D7787">
        <w:rPr>
          <w:rStyle w:val="StyleUnderline"/>
          <w:highlight w:val="green"/>
        </w:rPr>
        <w:t>ist</w:t>
      </w:r>
      <w:proofErr w:type="spellEnd"/>
      <w:r w:rsidRPr="003D7787">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w:t>
      </w:r>
      <w:r w:rsidRPr="00912205">
        <w:rPr>
          <w:sz w:val="8"/>
        </w:rPr>
        <w:lastRenderedPageBreak/>
        <w:t xml:space="preserve">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3D7787">
        <w:rPr>
          <w:rStyle w:val="StyleUnderline"/>
          <w:highlight w:val="green"/>
        </w:rPr>
        <w:t xml:space="preserve">it wages war on </w:t>
      </w:r>
      <w:proofErr w:type="gramStart"/>
      <w:r w:rsidRPr="003D7787">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3D7787">
        <w:rPr>
          <w:rStyle w:val="StyleUnderline"/>
          <w:highlight w:val="green"/>
        </w:rPr>
        <w:t>solidary social-</w:t>
      </w:r>
      <w:proofErr w:type="spellStart"/>
      <w:r w:rsidRPr="003D7787">
        <w:rPr>
          <w:rStyle w:val="StyleUnderline"/>
          <w:highlight w:val="green"/>
        </w:rPr>
        <w:t>ity</w:t>
      </w:r>
      <w:proofErr w:type="spellEnd"/>
      <w:r w:rsidRPr="003D7787">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7B0DB501" w14:textId="77777777" w:rsidR="00966806" w:rsidRDefault="00966806" w:rsidP="00966806">
      <w:pPr>
        <w:rPr>
          <w:rStyle w:val="StyleUnderline"/>
        </w:rPr>
      </w:pPr>
    </w:p>
    <w:bookmarkEnd w:id="1"/>
    <w:p w14:paraId="57E5CF36" w14:textId="77777777" w:rsidR="00966806" w:rsidRPr="001E61ED" w:rsidRDefault="00966806" w:rsidP="00966806">
      <w:pPr>
        <w:pStyle w:val="Heading4"/>
      </w:pPr>
      <w:r>
        <w:t xml:space="preserve">Capitalism is unsustainable – it generates several intertwined crises that make it </w:t>
      </w:r>
      <w:r>
        <w:rPr>
          <w:u w:val="single"/>
        </w:rPr>
        <w:t>try or die</w:t>
      </w:r>
      <w:r>
        <w:t xml:space="preserve"> for the affirmative – we’ve got charts!</w:t>
      </w:r>
    </w:p>
    <w:p w14:paraId="264B4188" w14:textId="77777777" w:rsidR="00966806" w:rsidRDefault="00966806" w:rsidP="00966806">
      <w:pPr>
        <w:rPr>
          <w:sz w:val="16"/>
          <w:szCs w:val="16"/>
        </w:rPr>
      </w:pPr>
      <w:r w:rsidRPr="00805571">
        <w:rPr>
          <w:b/>
          <w:bCs/>
          <w:iCs/>
          <w:sz w:val="26"/>
          <w:lang w:val="de-DE"/>
        </w:rPr>
        <w:t xml:space="preserve">von Weizsäcker &amp; </w:t>
      </w:r>
      <w:proofErr w:type="spellStart"/>
      <w:r w:rsidRPr="00805571">
        <w:rPr>
          <w:b/>
          <w:bCs/>
          <w:iCs/>
          <w:sz w:val="26"/>
          <w:lang w:val="de-DE"/>
        </w:rPr>
        <w:t>Wijkman</w:t>
      </w:r>
      <w:proofErr w:type="spellEnd"/>
      <w:r w:rsidRPr="00805571">
        <w:rPr>
          <w:b/>
          <w:bCs/>
          <w:iCs/>
          <w:sz w:val="26"/>
          <w:lang w:val="de-DE"/>
        </w:rPr>
        <w:t xml:space="preserve"> 17</w:t>
      </w:r>
      <w:r w:rsidRPr="00805571">
        <w:rPr>
          <w:iCs/>
          <w:sz w:val="16"/>
          <w:szCs w:val="12"/>
          <w:lang w:val="de-DE"/>
        </w:rPr>
        <w:t xml:space="preserve"> (Ernest Ulrich von Weizsäcker </w:t>
      </w:r>
      <w:proofErr w:type="spellStart"/>
      <w:r w:rsidRPr="00805571">
        <w:rPr>
          <w:iCs/>
          <w:sz w:val="16"/>
          <w:szCs w:val="12"/>
          <w:lang w:val="de-DE"/>
        </w:rPr>
        <w:t>and</w:t>
      </w:r>
      <w:proofErr w:type="spellEnd"/>
      <w:r w:rsidRPr="00805571">
        <w:rPr>
          <w:iCs/>
          <w:sz w:val="16"/>
          <w:szCs w:val="12"/>
          <w:lang w:val="de-DE"/>
        </w:rPr>
        <w:t xml:space="preserve"> </w:t>
      </w:r>
      <w:r w:rsidRPr="00805571">
        <w:rPr>
          <w:sz w:val="16"/>
          <w:szCs w:val="16"/>
          <w:lang w:val="de-DE"/>
        </w:rPr>
        <w:t xml:space="preserve">Anders </w:t>
      </w:r>
      <w:proofErr w:type="spellStart"/>
      <w:r w:rsidRPr="00805571">
        <w:rPr>
          <w:sz w:val="16"/>
          <w:szCs w:val="16"/>
          <w:lang w:val="de-DE"/>
        </w:rPr>
        <w:t>Wijkman</w:t>
      </w:r>
      <w:proofErr w:type="spellEnd"/>
      <w:r w:rsidRPr="00805571">
        <w:rPr>
          <w:sz w:val="16"/>
          <w:szCs w:val="16"/>
          <w:lang w:val="de-DE"/>
        </w:rPr>
        <w:t xml:space="preserve">; 2018; Springer Publishing; </w:t>
      </w:r>
      <w:r w:rsidRPr="00805571">
        <w:rPr>
          <w:i/>
          <w:iCs/>
          <w:sz w:val="16"/>
          <w:szCs w:val="16"/>
          <w:lang w:val="de-DE"/>
        </w:rPr>
        <w:t>“</w:t>
      </w:r>
      <w:proofErr w:type="spellStart"/>
      <w:r w:rsidRPr="00805571">
        <w:rPr>
          <w:i/>
          <w:iCs/>
          <w:sz w:val="16"/>
          <w:szCs w:val="16"/>
          <w:lang w:val="de-DE"/>
        </w:rPr>
        <w:t>Come</w:t>
      </w:r>
      <w:proofErr w:type="spellEnd"/>
      <w:r w:rsidRPr="00805571">
        <w:rPr>
          <w:i/>
          <w:iCs/>
          <w:sz w:val="16"/>
          <w:szCs w:val="16"/>
          <w:lang w:val="de-DE"/>
        </w:rPr>
        <w:t xml:space="preserve"> On!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xml:space="preserve">,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w:t>
      </w:r>
      <w:r w:rsidRPr="004B3654">
        <w:rPr>
          <w:sz w:val="16"/>
          <w:szCs w:val="16"/>
        </w:rPr>
        <w:lastRenderedPageBreak/>
        <w:t>Cooperation with Developing Countries, Member of the Swedish Royal Academy of Sciences, the World Future Council and the International Resource Panel</w:t>
      </w:r>
      <w:r>
        <w:rPr>
          <w:sz w:val="16"/>
          <w:szCs w:val="16"/>
        </w:rPr>
        <w:t>; pages 1-9; ask me for the pdf) RC/HB</w:t>
      </w:r>
    </w:p>
    <w:p w14:paraId="301DBC00" w14:textId="77777777" w:rsidR="00966806" w:rsidRPr="00E44973" w:rsidRDefault="00966806" w:rsidP="00966806">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 xml:space="preserve">and gross </w:t>
      </w:r>
      <w:proofErr w:type="gramStart"/>
      <w:r w:rsidRPr="00A97F62">
        <w:rPr>
          <w:rStyle w:val="StyleUnderline"/>
          <w:highlight w:val="green"/>
        </w:rPr>
        <w:t>inequalities’</w:t>
      </w:r>
      <w:proofErr w:type="gramEnd"/>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7FC20B50" w14:textId="77777777" w:rsidR="00966806" w:rsidRDefault="00966806" w:rsidP="00966806">
      <w:pPr>
        <w:rPr>
          <w:sz w:val="16"/>
          <w:szCs w:val="12"/>
        </w:rPr>
      </w:pPr>
      <w:r>
        <w:rPr>
          <w:noProof/>
        </w:rPr>
        <w:lastRenderedPageBreak/>
        <w:drawing>
          <wp:inline distT="0" distB="0" distL="0" distR="0" wp14:anchorId="550D9655" wp14:editId="054D1D0A">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5105662" cy="4381725"/>
                    </a:xfrm>
                    <a:prstGeom prst="rect">
                      <a:avLst/>
                    </a:prstGeom>
                  </pic:spPr>
                </pic:pic>
              </a:graphicData>
            </a:graphic>
          </wp:inline>
        </w:drawing>
      </w:r>
    </w:p>
    <w:p w14:paraId="5238E88F" w14:textId="77777777" w:rsidR="00966806" w:rsidRPr="004B3654" w:rsidRDefault="00966806" w:rsidP="00966806">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w:t>
      </w:r>
      <w:r w:rsidRPr="001D618B">
        <w:rPr>
          <w:rStyle w:val="StyleUnderline"/>
        </w:rPr>
        <w:lastRenderedPageBreak/>
        <w:t>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t>
      </w:r>
      <w:r w:rsidRPr="001E61ED">
        <w:rPr>
          <w:rStyle w:val="underline"/>
        </w:rPr>
        <w:lastRenderedPageBreak/>
        <w:t xml:space="preserve">wetlands drained and the exploitation of oil, gas and coal accelerating, </w:t>
      </w:r>
      <w:proofErr w:type="gramStart"/>
      <w:r w:rsidRPr="001E61ED">
        <w:rPr>
          <w:rStyle w:val="underline"/>
        </w:rPr>
        <w:t>as long as</w:t>
      </w:r>
      <w:proofErr w:type="gramEnd"/>
      <w:r w:rsidRPr="001E61ED">
        <w:rPr>
          <w:rStyle w:val="underline"/>
        </w:rPr>
        <w:t xml:space="preserve"> there is demand</w:t>
      </w:r>
      <w:r w:rsidRPr="001E61ED">
        <w:rPr>
          <w:sz w:val="8"/>
          <w:szCs w:val="18"/>
        </w:rPr>
        <w:t>. It also means that huge savings, among them pension funds, are locked into investments in fossil-based assets. Such assets are increasingly looked upon as high-risk assets (see Sect. 3.4).</w:t>
      </w:r>
    </w:p>
    <w:p w14:paraId="6C3E9063" w14:textId="77777777" w:rsidR="00966806" w:rsidRPr="00C16B27" w:rsidRDefault="00966806" w:rsidP="00966806"/>
    <w:p w14:paraId="37360905" w14:textId="77777777" w:rsidR="00966806" w:rsidRDefault="00966806" w:rsidP="00966806">
      <w:pPr>
        <w:rPr>
          <w:rStyle w:val="StyleUnderline"/>
        </w:rPr>
      </w:pPr>
    </w:p>
    <w:p w14:paraId="2F04E3C0" w14:textId="77777777" w:rsidR="00966806" w:rsidRPr="009E53C0" w:rsidRDefault="00966806" w:rsidP="00966806">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69A21BE8" w14:textId="77777777" w:rsidR="00966806" w:rsidRDefault="00966806" w:rsidP="00966806">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sz w:val="16"/>
          <w:szCs w:val="12"/>
        </w:rPr>
        <w:t xml:space="preserve">(Jonathan </w:t>
      </w:r>
      <w:proofErr w:type="spellStart"/>
      <w:r w:rsidRPr="00912205">
        <w:rPr>
          <w:rStyle w:val="Style13ptBold"/>
          <w:sz w:val="16"/>
          <w:szCs w:val="12"/>
        </w:rPr>
        <w:t>Beller</w:t>
      </w:r>
      <w:proofErr w:type="spellEnd"/>
      <w:r w:rsidRPr="00912205">
        <w:rPr>
          <w:rStyle w:val="Style13ptBold"/>
          <w:sz w:val="16"/>
          <w:szCs w:val="12"/>
        </w:rPr>
        <w:t xml:space="preserve">; 2021; Duke University Press; </w:t>
      </w:r>
      <w:r w:rsidRPr="00912205">
        <w:rPr>
          <w:rStyle w:val="Style13ptBold"/>
          <w:i/>
          <w:iCs/>
          <w:sz w:val="16"/>
          <w:szCs w:val="12"/>
        </w:rPr>
        <w:t>“The World Computer: Derivative Conditions of Racial Capitalism”</w:t>
      </w:r>
      <w:r w:rsidRPr="00912205">
        <w:rPr>
          <w:rStyle w:val="Style13ptBold"/>
          <w:sz w:val="16"/>
          <w:szCs w:val="12"/>
        </w:rPr>
        <w:t xml:space="preserve">; accessed </w:t>
      </w:r>
      <w:r>
        <w:rPr>
          <w:rStyle w:val="Style13ptBold"/>
          <w:sz w:val="16"/>
          <w:szCs w:val="12"/>
        </w:rPr>
        <w:t>4/11/21</w:t>
      </w:r>
      <w:r w:rsidRPr="00912205">
        <w:rPr>
          <w:rStyle w:val="Style13ptBold"/>
          <w:sz w:val="16"/>
          <w:szCs w:val="12"/>
        </w:rPr>
        <w:t xml:space="preserve">; ask me for the pdf; Jonathan </w:t>
      </w:r>
      <w:proofErr w:type="spellStart"/>
      <w:r w:rsidRPr="00912205">
        <w:rPr>
          <w:rStyle w:val="Style13ptBold"/>
          <w:sz w:val="16"/>
          <w:szCs w:val="12"/>
        </w:rPr>
        <w:t>Beller</w:t>
      </w:r>
      <w:proofErr w:type="spellEnd"/>
      <w:r w:rsidRPr="00912205">
        <w:rPr>
          <w:rStyle w:val="Style13ptBold"/>
          <w:sz w:val="16"/>
          <w:szCs w:val="12"/>
        </w:rPr>
        <w:t xml:space="preserve"> is a film theorist, culture critic and </w:t>
      </w:r>
      <w:proofErr w:type="spellStart"/>
      <w:r w:rsidRPr="00912205">
        <w:rPr>
          <w:rStyle w:val="Style13ptBold"/>
          <w:sz w:val="16"/>
          <w:szCs w:val="12"/>
        </w:rPr>
        <w:t>mediologist</w:t>
      </w:r>
      <w:proofErr w:type="spellEnd"/>
      <w:r w:rsidRPr="00912205">
        <w:rPr>
          <w:rStyle w:val="Style13ptBold"/>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sz w:val="16"/>
          <w:szCs w:val="12"/>
        </w:rPr>
        <w:t>honours</w:t>
      </w:r>
      <w:proofErr w:type="spellEnd"/>
      <w:r w:rsidRPr="00912205">
        <w:rPr>
          <w:rStyle w:val="Style13ptBold"/>
          <w:sz w:val="16"/>
          <w:szCs w:val="12"/>
        </w:rPr>
        <w:t xml:space="preserve">.; pages </w:t>
      </w:r>
      <w:r>
        <w:rPr>
          <w:rStyle w:val="Style13ptBold"/>
          <w:sz w:val="16"/>
          <w:szCs w:val="12"/>
        </w:rPr>
        <w:t>58-59</w:t>
      </w:r>
      <w:r w:rsidRPr="00912205">
        <w:rPr>
          <w:rStyle w:val="Style13ptBold"/>
          <w:sz w:val="16"/>
          <w:szCs w:val="12"/>
        </w:rPr>
        <w:t xml:space="preserve">) </w:t>
      </w:r>
      <w:r>
        <w:rPr>
          <w:rStyle w:val="Style13ptBold"/>
          <w:sz w:val="16"/>
          <w:szCs w:val="12"/>
        </w:rPr>
        <w:t>RC/</w:t>
      </w:r>
      <w:r w:rsidRPr="00912205">
        <w:rPr>
          <w:rStyle w:val="Style13ptBold"/>
          <w:sz w:val="16"/>
          <w:szCs w:val="12"/>
        </w:rPr>
        <w:t>HB</w:t>
      </w:r>
      <w:r w:rsidRPr="00EE6BFE">
        <w:rPr>
          <w:rStyle w:val="StyleUnderline"/>
          <w:u w:val="none"/>
        </w:rPr>
        <w:t xml:space="preserve"> </w:t>
      </w:r>
    </w:p>
    <w:p w14:paraId="0B158759" w14:textId="77777777" w:rsidR="00966806" w:rsidRDefault="00966806" w:rsidP="00966806">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3F622AB" w14:textId="77777777" w:rsidR="00966806" w:rsidRPr="0052501B" w:rsidRDefault="00966806" w:rsidP="00966806">
      <w:pPr>
        <w:rPr>
          <w:sz w:val="8"/>
        </w:rPr>
      </w:pPr>
    </w:p>
    <w:p w14:paraId="249CE2F3" w14:textId="77777777" w:rsidR="00966806" w:rsidRPr="00B145FC" w:rsidRDefault="00966806" w:rsidP="00966806">
      <w:pPr>
        <w:pStyle w:val="Heading4"/>
      </w:pPr>
      <w:r>
        <w:t>The drive to space exploration is just an attachment of the same unsustainability of capital that renders life calculable and controllable</w:t>
      </w:r>
    </w:p>
    <w:p w14:paraId="31BB3C2D" w14:textId="77777777" w:rsidR="00966806" w:rsidRDefault="00966806" w:rsidP="00966806">
      <w:pPr>
        <w:rPr>
          <w:rStyle w:val="Style13ptBold"/>
          <w:b w:val="0"/>
          <w:bCs/>
          <w:sz w:val="16"/>
          <w:szCs w:val="12"/>
        </w:rPr>
      </w:pPr>
      <w:r>
        <w:rPr>
          <w:rStyle w:val="Style13ptBold"/>
        </w:rPr>
        <w:t xml:space="preserve">Dunker and Hui 20 </w:t>
      </w:r>
      <w:r>
        <w:rPr>
          <w:rStyle w:val="Style13ptBold"/>
          <w:sz w:val="16"/>
          <w:szCs w:val="12"/>
        </w:rPr>
        <w:t xml:space="preserve">(Anders Dunker and Yuk Hui; 6/9/20; LA Review of Books; </w:t>
      </w:r>
      <w:r>
        <w:rPr>
          <w:rStyle w:val="Style13ptBold"/>
          <w:i/>
          <w:iCs/>
          <w:sz w:val="16"/>
          <w:szCs w:val="12"/>
        </w:rPr>
        <w:t>“</w:t>
      </w:r>
      <w:r w:rsidRPr="00FD687B">
        <w:rPr>
          <w:rStyle w:val="Style13ptBold"/>
          <w:i/>
          <w:iCs/>
          <w:sz w:val="16"/>
          <w:szCs w:val="12"/>
        </w:rPr>
        <w:t xml:space="preserve">On </w:t>
      </w:r>
      <w:proofErr w:type="spellStart"/>
      <w:r w:rsidRPr="00FD687B">
        <w:rPr>
          <w:rStyle w:val="Style13ptBold"/>
          <w:i/>
          <w:iCs/>
          <w:sz w:val="16"/>
          <w:szCs w:val="12"/>
        </w:rPr>
        <w:t>Technodiversity</w:t>
      </w:r>
      <w:proofErr w:type="spellEnd"/>
      <w:r w:rsidRPr="00FD687B">
        <w:rPr>
          <w:rStyle w:val="Style13ptBold"/>
          <w:i/>
          <w:iCs/>
          <w:sz w:val="16"/>
          <w:szCs w:val="12"/>
        </w:rPr>
        <w:t>: A Conversation with Yuk Hui</w:t>
      </w:r>
      <w:r>
        <w:rPr>
          <w:rStyle w:val="Style13ptBold"/>
          <w:i/>
          <w:iCs/>
          <w:sz w:val="16"/>
          <w:szCs w:val="12"/>
        </w:rPr>
        <w:t>”</w:t>
      </w:r>
      <w:r>
        <w:rPr>
          <w:rStyle w:val="Style13ptBold"/>
          <w:sz w:val="16"/>
          <w:szCs w:val="12"/>
        </w:rPr>
        <w:t xml:space="preserve">; accessed 12/11/21; </w:t>
      </w:r>
      <w:hyperlink r:id="rId11" w:history="1">
        <w:r w:rsidRPr="0096718E">
          <w:rPr>
            <w:rStyle w:val="Hyperlink"/>
            <w:sz w:val="16"/>
            <w:szCs w:val="12"/>
          </w:rPr>
          <w:t>https://lareviewofbooks.org/article/on-technodiversity-a-conversation-with-yuk-hui/</w:t>
        </w:r>
      </w:hyperlink>
      <w:r>
        <w:rPr>
          <w:rStyle w:val="Style13ptBold"/>
          <w:sz w:val="16"/>
          <w:szCs w:val="12"/>
        </w:rPr>
        <w:t xml:space="preserve">; </w:t>
      </w:r>
      <w:r w:rsidRPr="00FD687B">
        <w:rPr>
          <w:rStyle w:val="Style13ptBold"/>
          <w:sz w:val="16"/>
          <w:szCs w:val="12"/>
        </w:rPr>
        <w:t>Anders Dunker is a Norwegian writer and journalist, currently living in Los Angeles</w:t>
      </w:r>
      <w:r>
        <w:rPr>
          <w:rStyle w:val="Style13ptBold"/>
          <w:sz w:val="16"/>
          <w:szCs w:val="12"/>
        </w:rPr>
        <w:t xml:space="preserve">; </w:t>
      </w:r>
      <w:r w:rsidRPr="00FD687B">
        <w:rPr>
          <w:rStyle w:val="Style13ptBold"/>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sz w:val="16"/>
          <w:szCs w:val="12"/>
        </w:rPr>
        <w:t>Leuphana</w:t>
      </w:r>
      <w:proofErr w:type="spellEnd"/>
      <w:r w:rsidRPr="00FD687B">
        <w:rPr>
          <w:rStyle w:val="Style13ptBold"/>
          <w:sz w:val="16"/>
          <w:szCs w:val="12"/>
        </w:rPr>
        <w:t xml:space="preserve"> University and Bauhaus University in Germany</w:t>
      </w:r>
      <w:r>
        <w:rPr>
          <w:rStyle w:val="Style13ptBold"/>
          <w:sz w:val="16"/>
          <w:szCs w:val="12"/>
        </w:rPr>
        <w:t>) RC/HB</w:t>
      </w:r>
    </w:p>
    <w:p w14:paraId="77005127" w14:textId="77777777" w:rsidR="00966806" w:rsidRPr="00B145FC" w:rsidRDefault="00966806" w:rsidP="00966806">
      <w:pPr>
        <w:rPr>
          <w:rStyle w:val="Style13ptBold"/>
          <w:b w:val="0"/>
          <w:bCs/>
          <w:sz w:val="8"/>
          <w:szCs w:val="18"/>
        </w:rPr>
      </w:pPr>
      <w:r w:rsidRPr="00B145FC">
        <w:rPr>
          <w:rStyle w:val="Style13ptBold"/>
          <w:sz w:val="8"/>
          <w:szCs w:val="18"/>
        </w:rPr>
        <w:t xml:space="preserve">What about people who want to develop new technologies in order to establish a new life in outer space? Does this also represent a </w:t>
      </w:r>
      <w:proofErr w:type="spellStart"/>
      <w:r w:rsidRPr="00B145FC">
        <w:rPr>
          <w:rStyle w:val="Style13ptBold"/>
          <w:sz w:val="8"/>
          <w:szCs w:val="18"/>
        </w:rPr>
        <w:t>cosmotechnics</w:t>
      </w:r>
      <w:proofErr w:type="spellEnd"/>
      <w:r w:rsidRPr="00B145FC">
        <w:rPr>
          <w:rStyle w:val="Style13ptBold"/>
          <w:sz w:val="8"/>
          <w:szCs w:val="18"/>
        </w:rPr>
        <w:t xml:space="preserve">? For instance, the rocket billionaires, Bezos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F6649F">
        <w:rPr>
          <w:rStyle w:val="StyleUnderline"/>
          <w:highlight w:val="green"/>
        </w:rPr>
        <w:t>there is nothing more fearful than</w:t>
      </w:r>
      <w:r w:rsidRPr="00C30F1F">
        <w:rPr>
          <w:rStyle w:val="StyleUnderline"/>
        </w:rPr>
        <w:t xml:space="preserve"> the infinite — there is </w:t>
      </w:r>
      <w:r w:rsidRPr="00F6649F">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F6649F">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sz w:val="8"/>
          <w:szCs w:val="18"/>
        </w:rPr>
        <w:t xml:space="preserve"> The desire of the moderns, described by Nietzsche, </w:t>
      </w:r>
      <w:r w:rsidRPr="00F6649F">
        <w:rPr>
          <w:rStyle w:val="StyleUnderline"/>
          <w:highlight w:val="green"/>
        </w:rPr>
        <w:t>continues to produce</w:t>
      </w:r>
      <w:r w:rsidRPr="00C30F1F">
        <w:rPr>
          <w:rStyle w:val="StyleUnderline"/>
        </w:rPr>
        <w:t xml:space="preserve"> an effect of </w:t>
      </w:r>
      <w:r w:rsidRPr="00F6649F">
        <w:rPr>
          <w:rStyle w:val="StyleUnderline"/>
          <w:highlight w:val="green"/>
        </w:rPr>
        <w:t>disorientation</w:t>
      </w:r>
      <w:r w:rsidRPr="00C30F1F">
        <w:rPr>
          <w:rStyle w:val="StyleUnderline"/>
        </w:rPr>
        <w:t xml:space="preserve">, while the sentiment that there is no </w:t>
      </w:r>
      <w:r w:rsidRPr="00C30F1F">
        <w:rPr>
          <w:rStyle w:val="StyleUnderline"/>
        </w:rPr>
        <w:lastRenderedPageBreak/>
        <w:t xml:space="preserve">longer any home to return to </w:t>
      </w:r>
      <w:r w:rsidRPr="00F6649F">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F6649F">
        <w:rPr>
          <w:rStyle w:val="StyleUnderline"/>
          <w:highlight w:val="green"/>
        </w:rPr>
        <w:t>transport</w:t>
      </w:r>
      <w:r w:rsidRPr="00F6649F">
        <w:rPr>
          <w:rStyle w:val="StyleUnderline"/>
        </w:rPr>
        <w:t xml:space="preserve">s us </w:t>
      </w:r>
      <w:r w:rsidRPr="00F6649F">
        <w:rPr>
          <w:rStyle w:val="StyleUnderline"/>
          <w:highlight w:val="green"/>
        </w:rPr>
        <w:t>toward the inhuman</w:t>
      </w:r>
      <w:r w:rsidRPr="00B145FC">
        <w:rPr>
          <w:rStyle w:val="Style13ptBold"/>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sz w:val="8"/>
          <w:szCs w:val="18"/>
        </w:rPr>
        <w:t>human</w:t>
      </w:r>
      <w:proofErr w:type="gramEnd"/>
      <w:r w:rsidRPr="00B145FC">
        <w:rPr>
          <w:rStyle w:val="Style13ptBold"/>
          <w:sz w:val="8"/>
          <w:szCs w:val="18"/>
        </w:rPr>
        <w:t xml:space="preserve"> and which maintains the highest intimacy with us. At the outset of his book </w:t>
      </w:r>
      <w:proofErr w:type="spellStart"/>
      <w:r w:rsidRPr="00B145FC">
        <w:rPr>
          <w:rStyle w:val="Style13ptBold"/>
          <w:sz w:val="8"/>
          <w:szCs w:val="18"/>
        </w:rPr>
        <w:t>L’Inhumain</w:t>
      </w:r>
      <w:proofErr w:type="spellEnd"/>
      <w:r w:rsidRPr="00B145FC">
        <w:rPr>
          <w:rStyle w:val="Style13ptBold"/>
          <w:sz w:val="8"/>
          <w:szCs w:val="18"/>
        </w:rPr>
        <w:t xml:space="preserve"> (1998), Lyotard asks if the ultimate goal for science </w:t>
      </w:r>
      <w:proofErr w:type="gramStart"/>
      <w:r w:rsidRPr="00B145FC">
        <w:rPr>
          <w:rStyle w:val="Style13ptBold"/>
          <w:sz w:val="8"/>
          <w:szCs w:val="18"/>
        </w:rPr>
        <w:t>is not that</w:t>
      </w:r>
      <w:proofErr w:type="gramEnd"/>
      <w:r w:rsidRPr="00B145FC">
        <w:rPr>
          <w:rStyle w:val="Style13ptBold"/>
          <w:sz w:val="8"/>
          <w:szCs w:val="18"/>
        </w:rPr>
        <w:t xml:space="preserve"> of preparing for the death of the sun, which, granted, lies unimaginably in the future, but which also entails the destruction of all living beings on Earth. </w:t>
      </w:r>
      <w:r w:rsidRPr="009B3638">
        <w:rPr>
          <w:rStyle w:val="StyleUnderline"/>
          <w:highlight w:val="green"/>
        </w:rPr>
        <w:t>Rocket billionaires</w:t>
      </w:r>
      <w:r w:rsidRPr="00C30F1F">
        <w:rPr>
          <w:rStyle w:val="StyleUnderline"/>
        </w:rPr>
        <w:t xml:space="preserve">, who are all transhumanists, </w:t>
      </w:r>
      <w:r w:rsidRPr="009B3638">
        <w:rPr>
          <w:rStyle w:val="StyleUnderline"/>
          <w:highlight w:val="green"/>
        </w:rPr>
        <w:t>want to overcome finitude</w:t>
      </w:r>
      <w:r w:rsidRPr="00C30F1F">
        <w:rPr>
          <w:rStyle w:val="StyleUnderline"/>
        </w:rPr>
        <w:t xml:space="preserve">: the finitude of human life and </w:t>
      </w:r>
      <w:r w:rsidRPr="009B3638">
        <w:rPr>
          <w:rStyle w:val="StyleUnderline"/>
          <w:highlight w:val="green"/>
        </w:rPr>
        <w:t>of life</w:t>
      </w:r>
      <w:r w:rsidRPr="00C30F1F">
        <w:rPr>
          <w:rStyle w:val="StyleUnderline"/>
        </w:rPr>
        <w:t xml:space="preserve"> as such. </w:t>
      </w:r>
      <w:r w:rsidRPr="00F6649F">
        <w:rPr>
          <w:rStyle w:val="StyleUnderline"/>
          <w:highlight w:val="green"/>
        </w:rPr>
        <w:t>This longing for</w:t>
      </w:r>
      <w:r w:rsidRPr="00C30F1F">
        <w:rPr>
          <w:rStyle w:val="StyleUnderline"/>
        </w:rPr>
        <w:t xml:space="preserve"> the </w:t>
      </w:r>
      <w:r w:rsidRPr="00F6649F">
        <w:rPr>
          <w:rStyle w:val="StyleUnderline"/>
          <w:highlight w:val="green"/>
        </w:rPr>
        <w:t>infinite</w:t>
      </w:r>
      <w:r w:rsidRPr="00C30F1F">
        <w:rPr>
          <w:rStyle w:val="StyleUnderline"/>
        </w:rPr>
        <w:t xml:space="preserve"> also </w:t>
      </w:r>
      <w:r w:rsidRPr="00F6649F">
        <w:rPr>
          <w:rStyle w:val="StyleUnderline"/>
          <w:highlight w:val="green"/>
        </w:rPr>
        <w:t>implies no limit to capital accumulation. Overcoming</w:t>
      </w:r>
      <w:r w:rsidRPr="00C30F1F">
        <w:rPr>
          <w:rStyle w:val="StyleUnderline"/>
        </w:rPr>
        <w:t xml:space="preserve"> human </w:t>
      </w:r>
      <w:r w:rsidRPr="00F6649F">
        <w:rPr>
          <w:rStyle w:val="StyleUnderline"/>
          <w:highlight w:val="green"/>
        </w:rPr>
        <w:t>limitations</w:t>
      </w:r>
      <w:r w:rsidRPr="00C30F1F">
        <w:rPr>
          <w:rStyle w:val="StyleUnderline"/>
        </w:rPr>
        <w:t xml:space="preserve"> — the search for eternal life — also </w:t>
      </w:r>
      <w:r w:rsidRPr="00F6649F">
        <w:rPr>
          <w:rStyle w:val="StyleUnderline"/>
          <w:highlight w:val="green"/>
        </w:rPr>
        <w:t>implies an infinite market</w:t>
      </w:r>
      <w:r w:rsidRPr="00B145FC">
        <w:rPr>
          <w:rStyle w:val="Style13ptBold"/>
          <w:sz w:val="8"/>
          <w:szCs w:val="18"/>
        </w:rPr>
        <w:t xml:space="preserve">. In a way, the same happens in space exploration: </w:t>
      </w:r>
      <w:r w:rsidRPr="00F6649F">
        <w:rPr>
          <w:rStyle w:val="StyleUnderline"/>
          <w:highlight w:val="green"/>
        </w:rPr>
        <w:t>investors want to profit from</w:t>
      </w:r>
      <w:r w:rsidRPr="00B145FC">
        <w:rPr>
          <w:rStyle w:val="StyleUnderline"/>
        </w:rPr>
        <w:t xml:space="preserve"> the </w:t>
      </w:r>
      <w:r w:rsidRPr="00F6649F">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sz w:val="8"/>
          <w:szCs w:val="18"/>
        </w:rPr>
        <w:t xml:space="preserve">. I don’t think it is wrong to explore, or to try to understand the universe, but </w:t>
      </w:r>
      <w:r w:rsidRPr="00F6649F">
        <w:rPr>
          <w:rStyle w:val="StyleUnderline"/>
          <w:highlight w:val="green"/>
        </w:rPr>
        <w:t>the conquest</w:t>
      </w:r>
      <w:r w:rsidRPr="00B145FC">
        <w:rPr>
          <w:rStyle w:val="Style13ptBold"/>
          <w:sz w:val="8"/>
          <w:szCs w:val="18"/>
        </w:rPr>
        <w:t xml:space="preserve"> we see today </w:t>
      </w:r>
      <w:r w:rsidRPr="00B145FC">
        <w:rPr>
          <w:rStyle w:val="StyleUnderline"/>
        </w:rPr>
        <w:t>seems to</w:t>
      </w:r>
      <w:r w:rsidRPr="00B145FC">
        <w:rPr>
          <w:rStyle w:val="Style13ptBold"/>
          <w:sz w:val="8"/>
          <w:szCs w:val="18"/>
        </w:rPr>
        <w:t xml:space="preserve"> me to </w:t>
      </w:r>
      <w:r w:rsidRPr="00B145FC">
        <w:rPr>
          <w:rStyle w:val="StyleUnderline"/>
        </w:rPr>
        <w:t xml:space="preserve">be merely </w:t>
      </w:r>
      <w:r w:rsidRPr="00F6649F">
        <w:rPr>
          <w:rStyle w:val="StyleUnderline"/>
          <w:highlight w:val="green"/>
        </w:rPr>
        <w:t>a preparation for tomorrow’s consumerism</w:t>
      </w:r>
      <w:r w:rsidRPr="00F6649F">
        <w:rPr>
          <w:rStyle w:val="Style13ptBold"/>
          <w:sz w:val="8"/>
          <w:szCs w:val="18"/>
          <w:highlight w:val="green"/>
        </w:rPr>
        <w:t>.</w:t>
      </w:r>
      <w:r w:rsidRPr="00B145FC">
        <w:rPr>
          <w:rStyle w:val="Style13ptBold"/>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sz w:val="8"/>
          <w:szCs w:val="18"/>
        </w:rPr>
        <w:t>dangerous in itself</w:t>
      </w:r>
      <w:proofErr w:type="gramEnd"/>
      <w:r w:rsidRPr="00B145FC">
        <w:rPr>
          <w:rStyle w:val="Style13ptBold"/>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sz w:val="8"/>
          <w:szCs w:val="18"/>
        </w:rPr>
        <w:t xml:space="preserve">. The progressives choose </w:t>
      </w:r>
      <w:proofErr w:type="gramStart"/>
      <w:r w:rsidRPr="00B145FC">
        <w:rPr>
          <w:rStyle w:val="Style13ptBold"/>
          <w:sz w:val="8"/>
          <w:szCs w:val="18"/>
        </w:rPr>
        <w:t>science</w:t>
      </w:r>
      <w:proofErr w:type="gramEnd"/>
      <w:r w:rsidRPr="00B145FC">
        <w:rPr>
          <w:rStyle w:val="Style13ptBold"/>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sz w:val="8"/>
          <w:szCs w:val="18"/>
        </w:rPr>
        <w:t>tragist</w:t>
      </w:r>
      <w:proofErr w:type="spellEnd"/>
      <w:r w:rsidRPr="00B145FC">
        <w:rPr>
          <w:rStyle w:val="Style13ptBold"/>
          <w:sz w:val="8"/>
          <w:szCs w:val="18"/>
        </w:rPr>
        <w:t xml:space="preserve">.” This is a main subject of my new book Art and </w:t>
      </w:r>
      <w:proofErr w:type="spellStart"/>
      <w:r w:rsidRPr="00B145FC">
        <w:rPr>
          <w:rStyle w:val="Style13ptBold"/>
          <w:sz w:val="8"/>
          <w:szCs w:val="18"/>
        </w:rPr>
        <w:t>Cosmotechnics</w:t>
      </w:r>
      <w:proofErr w:type="spellEnd"/>
      <w:r w:rsidRPr="00B145FC">
        <w:rPr>
          <w:rStyle w:val="Style13ptBold"/>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sz w:val="8"/>
          <w:szCs w:val="18"/>
        </w:rPr>
        <w:t>—  whereby</w:t>
      </w:r>
      <w:proofErr w:type="gramEnd"/>
      <w:r w:rsidRPr="00B145FC">
        <w:rPr>
          <w:rStyle w:val="Style13ptBold"/>
          <w:sz w:val="8"/>
          <w:szCs w:val="18"/>
        </w:rPr>
        <w:t xml:space="preserve"> the use of technology must follow Dao, as a philosophy of nature and a philosophy of life.</w:t>
      </w:r>
    </w:p>
    <w:p w14:paraId="623637F5" w14:textId="77777777" w:rsidR="00966806" w:rsidRDefault="00966806" w:rsidP="00966806"/>
    <w:p w14:paraId="6DDC553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ortrait Text Regular">
    <w:altName w:val="Cambria"/>
    <w:panose1 w:val="020B06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ortraitText_AN-Regular">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42F37"/>
    <w:multiLevelType w:val="hybridMultilevel"/>
    <w:tmpl w:val="EB48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5"/>
  </w:num>
  <w:num w:numId="4">
    <w:abstractNumId w:val="14"/>
  </w:num>
  <w:num w:numId="5">
    <w:abstractNumId w:val="12"/>
  </w:num>
  <w:num w:numId="6">
    <w:abstractNumId w:val="1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53D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C2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38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4D1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D00"/>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44C"/>
    <w:rsid w:val="004875F2"/>
    <w:rsid w:val="00496BB2"/>
    <w:rsid w:val="004A486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66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9CE"/>
    <w:rsid w:val="00674A78"/>
    <w:rsid w:val="00696A16"/>
    <w:rsid w:val="006A4840"/>
    <w:rsid w:val="006A52A0"/>
    <w:rsid w:val="006A7E1D"/>
    <w:rsid w:val="006C3A56"/>
    <w:rsid w:val="006D13F4"/>
    <w:rsid w:val="006D233A"/>
    <w:rsid w:val="006D6AED"/>
    <w:rsid w:val="006E6D0B"/>
    <w:rsid w:val="006F126E"/>
    <w:rsid w:val="006F32C9"/>
    <w:rsid w:val="006F3834"/>
    <w:rsid w:val="006F5693"/>
    <w:rsid w:val="006F5D4C"/>
    <w:rsid w:val="00717B01"/>
    <w:rsid w:val="007227D9"/>
    <w:rsid w:val="0072491F"/>
    <w:rsid w:val="00725598"/>
    <w:rsid w:val="0072593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48B"/>
    <w:rsid w:val="007D2DF5"/>
    <w:rsid w:val="007D451A"/>
    <w:rsid w:val="007D5E3E"/>
    <w:rsid w:val="007D7596"/>
    <w:rsid w:val="007E242C"/>
    <w:rsid w:val="007E6631"/>
    <w:rsid w:val="00803A12"/>
    <w:rsid w:val="00805417"/>
    <w:rsid w:val="00825012"/>
    <w:rsid w:val="008266F9"/>
    <w:rsid w:val="008267E2"/>
    <w:rsid w:val="00826A9B"/>
    <w:rsid w:val="00834842"/>
    <w:rsid w:val="00840E7B"/>
    <w:rsid w:val="008536AF"/>
    <w:rsid w:val="00853D40"/>
    <w:rsid w:val="008564FC"/>
    <w:rsid w:val="00864E76"/>
    <w:rsid w:val="00866CA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805"/>
    <w:rsid w:val="00901726"/>
    <w:rsid w:val="00920E6A"/>
    <w:rsid w:val="00931816"/>
    <w:rsid w:val="00932C71"/>
    <w:rsid w:val="00946A72"/>
    <w:rsid w:val="009509D5"/>
    <w:rsid w:val="009538F5"/>
    <w:rsid w:val="00957187"/>
    <w:rsid w:val="00960255"/>
    <w:rsid w:val="009603E1"/>
    <w:rsid w:val="00961C9D"/>
    <w:rsid w:val="00963065"/>
    <w:rsid w:val="00966806"/>
    <w:rsid w:val="0097151F"/>
    <w:rsid w:val="00973777"/>
    <w:rsid w:val="00976E78"/>
    <w:rsid w:val="009775C0"/>
    <w:rsid w:val="00981F23"/>
    <w:rsid w:val="00990634"/>
    <w:rsid w:val="00991733"/>
    <w:rsid w:val="00991F9C"/>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A8D"/>
    <w:rsid w:val="00AF2516"/>
    <w:rsid w:val="00AF4760"/>
    <w:rsid w:val="00AF55D4"/>
    <w:rsid w:val="00B0505F"/>
    <w:rsid w:val="00B05C2D"/>
    <w:rsid w:val="00B12933"/>
    <w:rsid w:val="00B12B88"/>
    <w:rsid w:val="00B137E0"/>
    <w:rsid w:val="00B13BC8"/>
    <w:rsid w:val="00B24662"/>
    <w:rsid w:val="00B3569C"/>
    <w:rsid w:val="00B43676"/>
    <w:rsid w:val="00B4726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EC8"/>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480"/>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EB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87599"/>
  <w14:defaultImageDpi w14:val="300"/>
  <w15:docId w15:val="{FADC51EE-4728-4746-988B-F1C721918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04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04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Aligned Card Text,CD Tag,TAG Char3,Heading 2 Char1 Char Char11,Heading 2 Char Char Char Char11"/>
    <w:basedOn w:val="Normal"/>
    <w:next w:val="Normal"/>
    <w:link w:val="Heading2Char"/>
    <w:uiPriority w:val="9"/>
    <w:unhideWhenUsed/>
    <w:qFormat/>
    <w:rsid w:val="007D04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9"/>
    <w:unhideWhenUsed/>
    <w:qFormat/>
    <w:rsid w:val="007D04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9"/>
    <w:unhideWhenUsed/>
    <w:qFormat/>
    <w:rsid w:val="007D04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04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48B"/>
  </w:style>
  <w:style w:type="character" w:customStyle="1" w:styleId="Heading1Char">
    <w:name w:val="Heading 1 Char"/>
    <w:aliases w:val="Pocket Char"/>
    <w:basedOn w:val="DefaultParagraphFont"/>
    <w:link w:val="Heading1"/>
    <w:uiPriority w:val="9"/>
    <w:rsid w:val="007D048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1,Heading 2 Char Char1 Char1,cite_tag Char,Super Script Char,Aligned Card Text Char,CD Tag Char,TAG Char3 Char,Heading 2 Char1 Char Char11 Char"/>
    <w:basedOn w:val="DefaultParagraphFont"/>
    <w:link w:val="Heading2"/>
    <w:uiPriority w:val="9"/>
    <w:rsid w:val="007D048B"/>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9"/>
    <w:rsid w:val="007D048B"/>
    <w:rPr>
      <w:rFonts w:ascii="Calibri" w:eastAsiaTheme="majorEastAsia" w:hAnsi="Calibri" w:cstheme="majorBidi"/>
      <w:b/>
      <w:bCs/>
      <w:sz w:val="32"/>
      <w:szCs w:val="32"/>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9"/>
    <w:rsid w:val="007D04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048B"/>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D048B"/>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20"/>
    <w:qFormat/>
    <w:rsid w:val="007D048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D048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D048B"/>
    <w:rPr>
      <w:color w:val="auto"/>
      <w:u w:val="none"/>
    </w:rPr>
  </w:style>
  <w:style w:type="paragraph" w:styleId="DocumentMap">
    <w:name w:val="Document Map"/>
    <w:basedOn w:val="Normal"/>
    <w:link w:val="DocumentMapChar"/>
    <w:uiPriority w:val="99"/>
    <w:semiHidden/>
    <w:unhideWhenUsed/>
    <w:rsid w:val="007D04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048B"/>
    <w:rPr>
      <w:rFonts w:ascii="Lucida Grande" w:hAnsi="Lucida Grande" w:cs="Lucida Grande"/>
    </w:rPr>
  </w:style>
  <w:style w:type="character" w:styleId="UnresolvedMention">
    <w:name w:val="Unresolved Mention"/>
    <w:basedOn w:val="DefaultParagraphFont"/>
    <w:uiPriority w:val="99"/>
    <w:semiHidden/>
    <w:unhideWhenUsed/>
    <w:rsid w:val="00966806"/>
    <w:rPr>
      <w:color w:val="605E5C"/>
      <w:shd w:val="clear" w:color="auto" w:fill="E1DFDD"/>
    </w:rPr>
  </w:style>
  <w:style w:type="paragraph" w:styleId="ListParagraph">
    <w:name w:val="List Paragraph"/>
    <w:basedOn w:val="Normal"/>
    <w:uiPriority w:val="34"/>
    <w:qFormat/>
    <w:rsid w:val="00966806"/>
    <w:pPr>
      <w:ind w:left="720"/>
      <w:contextualSpacing/>
    </w:pPr>
    <w:rPr>
      <w:rFonts w:cstheme="minorBidi"/>
    </w:rPr>
  </w:style>
  <w:style w:type="paragraph" w:customStyle="1" w:styleId="Default">
    <w:name w:val="Default"/>
    <w:rsid w:val="00966806"/>
    <w:pPr>
      <w:autoSpaceDE w:val="0"/>
      <w:autoSpaceDN w:val="0"/>
      <w:adjustRightInd w:val="0"/>
    </w:pPr>
    <w:rPr>
      <w:rFonts w:ascii="Portrait Text Regular" w:eastAsiaTheme="minorHAnsi" w:hAnsi="Portrait Text Regular" w:cs="Portrait Text Regular"/>
      <w:color w:val="000000"/>
    </w:rPr>
  </w:style>
  <w:style w:type="paragraph" w:customStyle="1" w:styleId="Emphasis1">
    <w:name w:val="Emphasis1"/>
    <w:basedOn w:val="Normal"/>
    <w:link w:val="Emphasis"/>
    <w:uiPriority w:val="20"/>
    <w:qFormat/>
    <w:rsid w:val="00966806"/>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styleId="NormalWeb">
    <w:name w:val="Normal (Web)"/>
    <w:basedOn w:val="Normal"/>
    <w:uiPriority w:val="99"/>
    <w:unhideWhenUsed/>
    <w:rsid w:val="00966806"/>
    <w:pPr>
      <w:spacing w:before="100" w:beforeAutospacing="1" w:after="100" w:afterAutospacing="1"/>
    </w:pPr>
  </w:style>
  <w:style w:type="paragraph" w:customStyle="1" w:styleId="textbold">
    <w:name w:val="text bold"/>
    <w:basedOn w:val="Normal"/>
    <w:uiPriority w:val="7"/>
    <w:qFormat/>
    <w:rsid w:val="00966806"/>
    <w:pPr>
      <w:widowControl w:val="0"/>
      <w:ind w:left="720"/>
      <w:jc w:val="both"/>
    </w:pPr>
    <w:rPr>
      <w:rFonts w:cstheme="minorBidi"/>
      <w:b/>
      <w:iCs/>
      <w:sz w:val="26"/>
      <w:u w:val="single"/>
      <w:bdr w:val="single" w:sz="18" w:space="0" w:color="auto"/>
    </w:rPr>
  </w:style>
  <w:style w:type="paragraph" w:customStyle="1" w:styleId="Emphasize">
    <w:name w:val="Emphasize"/>
    <w:basedOn w:val="Normal"/>
    <w:autoRedefine/>
    <w:uiPriority w:val="7"/>
    <w:qFormat/>
    <w:rsid w:val="00966806"/>
    <w:pPr>
      <w:pBdr>
        <w:top w:val="single" w:sz="18" w:space="0" w:color="auto"/>
        <w:left w:val="single" w:sz="18" w:space="0" w:color="auto"/>
        <w:bottom w:val="single" w:sz="18" w:space="0" w:color="auto"/>
        <w:right w:val="single" w:sz="18" w:space="0" w:color="auto"/>
      </w:pBdr>
      <w:ind w:left="720"/>
      <w:jc w:val="both"/>
    </w:pPr>
    <w:rPr>
      <w:rFonts w:cstheme="minorBidi"/>
      <w:b/>
      <w:iCs/>
      <w:u w:val="single"/>
    </w:rPr>
  </w:style>
  <w:style w:type="paragraph" w:customStyle="1" w:styleId="Analytics">
    <w:name w:val="Analytics"/>
    <w:link w:val="AnalyticsChar"/>
    <w:uiPriority w:val="4"/>
    <w:qFormat/>
    <w:rsid w:val="00966806"/>
    <w:pPr>
      <w:spacing w:after="160" w:line="259" w:lineRule="auto"/>
    </w:pPr>
    <w:rPr>
      <w:rFonts w:ascii="Georgia" w:eastAsiaTheme="majorEastAsia" w:hAnsi="Georgia" w:cstheme="majorBidi"/>
      <w:b/>
      <w:iCs/>
      <w:color w:val="262626" w:themeColor="text1" w:themeTint="D9"/>
      <w:sz w:val="26"/>
      <w:szCs w:val="22"/>
    </w:rPr>
  </w:style>
  <w:style w:type="character" w:customStyle="1" w:styleId="AnalyticsChar">
    <w:name w:val="Analytics Char"/>
    <w:basedOn w:val="DefaultParagraphFont"/>
    <w:link w:val="Analytics"/>
    <w:uiPriority w:val="4"/>
    <w:rsid w:val="00966806"/>
    <w:rPr>
      <w:rFonts w:ascii="Georgia" w:eastAsiaTheme="majorEastAsia" w:hAnsi="Georgia" w:cstheme="majorBidi"/>
      <w:b/>
      <w:iCs/>
      <w:color w:val="262626" w:themeColor="text1" w:themeTint="D9"/>
      <w:sz w:val="26"/>
      <w:szCs w:val="22"/>
    </w:rPr>
  </w:style>
  <w:style w:type="character" w:styleId="CommentReference">
    <w:name w:val="annotation reference"/>
    <w:basedOn w:val="DefaultParagraphFont"/>
    <w:uiPriority w:val="99"/>
    <w:semiHidden/>
    <w:unhideWhenUsed/>
    <w:rsid w:val="00966806"/>
    <w:rPr>
      <w:sz w:val="16"/>
      <w:szCs w:val="16"/>
    </w:rPr>
  </w:style>
  <w:style w:type="paragraph" w:styleId="CommentText">
    <w:name w:val="annotation text"/>
    <w:basedOn w:val="Normal"/>
    <w:link w:val="CommentTextChar"/>
    <w:uiPriority w:val="99"/>
    <w:semiHidden/>
    <w:unhideWhenUsed/>
    <w:rsid w:val="00966806"/>
    <w:rPr>
      <w:rFonts w:cstheme="minorBidi"/>
      <w:sz w:val="20"/>
      <w:szCs w:val="20"/>
    </w:rPr>
  </w:style>
  <w:style w:type="character" w:customStyle="1" w:styleId="CommentTextChar">
    <w:name w:val="Comment Text Char"/>
    <w:basedOn w:val="DefaultParagraphFont"/>
    <w:link w:val="CommentText"/>
    <w:uiPriority w:val="99"/>
    <w:semiHidden/>
    <w:rsid w:val="00966806"/>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66806"/>
    <w:rPr>
      <w:b/>
      <w:bCs/>
    </w:rPr>
  </w:style>
  <w:style w:type="character" w:customStyle="1" w:styleId="CommentSubjectChar">
    <w:name w:val="Comment Subject Char"/>
    <w:basedOn w:val="CommentTextChar"/>
    <w:link w:val="CommentSubject"/>
    <w:uiPriority w:val="99"/>
    <w:semiHidden/>
    <w:rsid w:val="00966806"/>
    <w:rPr>
      <w:rFonts w:ascii="Calibri" w:hAnsi="Calibri"/>
      <w:b/>
      <w:bCs/>
      <w:sz w:val="20"/>
      <w:szCs w:val="20"/>
    </w:rPr>
  </w:style>
  <w:style w:type="paragraph" w:customStyle="1" w:styleId="Body">
    <w:name w:val="Body"/>
    <w:rsid w:val="00966806"/>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966806"/>
    <w:rPr>
      <w:outline w:val="0"/>
      <w:color w:val="000000"/>
      <w:sz w:val="16"/>
      <w:szCs w:val="16"/>
      <w:u w:val="none" w:color="000000"/>
    </w:rPr>
  </w:style>
  <w:style w:type="paragraph" w:customStyle="1" w:styleId="card">
    <w:name w:val="card"/>
    <w:basedOn w:val="Normal"/>
    <w:next w:val="Normal"/>
    <w:link w:val="cardChar"/>
    <w:qFormat/>
    <w:rsid w:val="00966806"/>
    <w:pPr>
      <w:ind w:left="288" w:right="288"/>
    </w:pPr>
    <w:rPr>
      <w:rFonts w:cstheme="minorBidi"/>
    </w:rPr>
  </w:style>
  <w:style w:type="character" w:customStyle="1" w:styleId="cardChar">
    <w:name w:val="card Char"/>
    <w:link w:val="card"/>
    <w:rsid w:val="00966806"/>
    <w:rPr>
      <w:rFonts w:ascii="Calibri" w:hAnsi="Calibri"/>
      <w:sz w:val="22"/>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96680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966806"/>
    <w:rPr>
      <w:u w:val="single"/>
    </w:rPr>
  </w:style>
  <w:style w:type="character" w:customStyle="1" w:styleId="UnderlineBold">
    <w:name w:val="Underline + Bold"/>
    <w:basedOn w:val="DefaultParagraphFont"/>
    <w:uiPriority w:val="1"/>
    <w:qFormat/>
    <w:rsid w:val="00966806"/>
    <w:rPr>
      <w:b/>
      <w:bCs w:val="0"/>
      <w:sz w:val="20"/>
      <w:u w:val="single"/>
    </w:rPr>
  </w:style>
  <w:style w:type="character" w:styleId="Strong">
    <w:name w:val="Strong"/>
    <w:basedOn w:val="DefaultParagraphFont"/>
    <w:uiPriority w:val="22"/>
    <w:qFormat/>
    <w:rsid w:val="00966806"/>
    <w:rPr>
      <w:b/>
      <w:bCs/>
    </w:rPr>
  </w:style>
  <w:style w:type="character" w:customStyle="1" w:styleId="ata-controlscomplain-btn">
    <w:name w:val="ata-controls__complain-btn"/>
    <w:basedOn w:val="DefaultParagraphFont"/>
    <w:rsid w:val="00966806"/>
  </w:style>
  <w:style w:type="character" w:customStyle="1" w:styleId="org">
    <w:name w:val="org"/>
    <w:basedOn w:val="DefaultParagraphFont"/>
    <w:rsid w:val="00966806"/>
  </w:style>
  <w:style w:type="paragraph" w:customStyle="1" w:styleId="has-vivid-red-color">
    <w:name w:val="has-vivid-red-color"/>
    <w:basedOn w:val="Normal"/>
    <w:rsid w:val="00966806"/>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aragraph-paragraph-2bgue">
    <w:name w:val="paragraph-paragraph-2bgue"/>
    <w:basedOn w:val="Normal"/>
    <w:rsid w:val="00966806"/>
    <w:pPr>
      <w:spacing w:before="100" w:beforeAutospacing="1" w:after="100" w:afterAutospacing="1" w:line="240" w:lineRule="auto"/>
    </w:pPr>
    <w:rPr>
      <w:rFonts w:ascii="Times New Roman" w:eastAsia="Times New Roman" w:hAnsi="Times New Roman" w:cs="Times New Roman"/>
      <w:sz w:val="24"/>
      <w:lang w:eastAsia="zh-CN"/>
    </w:rPr>
  </w:style>
  <w:style w:type="paragraph" w:styleId="BalloonText">
    <w:name w:val="Balloon Text"/>
    <w:basedOn w:val="Normal"/>
    <w:link w:val="BalloonTextChar"/>
    <w:uiPriority w:val="99"/>
    <w:semiHidden/>
    <w:unhideWhenUsed/>
    <w:rsid w:val="009668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66806"/>
    <w:rPr>
      <w:rFonts w:ascii="Times New Roman" w:hAnsi="Times New Roman" w:cs="Times New Roman"/>
      <w:sz w:val="18"/>
      <w:szCs w:val="18"/>
    </w:rPr>
  </w:style>
  <w:style w:type="character" w:customStyle="1" w:styleId="newsletter-shortcode-link-cta">
    <w:name w:val="newsletter-shortcode-link-cta"/>
    <w:basedOn w:val="DefaultParagraphFont"/>
    <w:rsid w:val="00966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reviewofbooks.org/article/on-technodiversity-a-conversation-with-yuk-hui/"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umrevija.si/wp-content/uploads/2019/05/SUM-11_FINAL_pag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i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17</Pages>
  <Words>18074</Words>
  <Characters>103025</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will walker</cp:lastModifiedBy>
  <cp:revision>18</cp:revision>
  <dcterms:created xsi:type="dcterms:W3CDTF">2022-01-16T00:29:00Z</dcterms:created>
  <dcterms:modified xsi:type="dcterms:W3CDTF">2022-01-18T19:40:00Z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