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F10AE" w14:textId="77777777" w:rsidR="00C67E59" w:rsidRDefault="00C67E59" w:rsidP="00C67E59"/>
    <w:p w14:paraId="3DC8031C" w14:textId="77777777" w:rsidR="00C67E59" w:rsidRDefault="00C67E59" w:rsidP="00C67E59">
      <w:pPr>
        <w:pStyle w:val="Heading3"/>
      </w:pPr>
      <w:r>
        <w:lastRenderedPageBreak/>
        <w:t>Definitions – Outer Space</w:t>
      </w:r>
    </w:p>
    <w:p w14:paraId="3D2C1DB1" w14:textId="77777777" w:rsidR="00C67E59" w:rsidRDefault="00C67E59" w:rsidP="00C67E59">
      <w:pPr>
        <w:pStyle w:val="Heading4"/>
      </w:pPr>
      <w:r>
        <w:t>“Outer space” is the empty vacuum – excludes planets and starts</w:t>
      </w:r>
    </w:p>
    <w:p w14:paraId="607BE4F1" w14:textId="77777777" w:rsidR="00C67E59" w:rsidRPr="00175796" w:rsidRDefault="00C67E59" w:rsidP="00C67E59">
      <w:r w:rsidRPr="00175796">
        <w:rPr>
          <w:b/>
          <w:bCs/>
          <w:sz w:val="24"/>
          <w:szCs w:val="24"/>
        </w:rPr>
        <w:t>Baird ’13</w:t>
      </w:r>
      <w:r w:rsidRPr="00175796">
        <w:t xml:space="preserve"> (Christopher Baird; Assistant Professor of Physics at West Texas A&amp;M University. “How does the expansion of the universe make outer space a vacuum?</w:t>
      </w:r>
      <w:r>
        <w:t xml:space="preserve">” </w:t>
      </w:r>
      <w:hyperlink r:id="rId6" w:history="1">
        <w:r w:rsidRPr="00CB2A10">
          <w:rPr>
            <w:rStyle w:val="Hyperlink"/>
          </w:rPr>
          <w:t>https://www.wtamu.edu/~cbaird/sq/2013/10/08/how-does-the-expansion-of-the-universe-make-outer-space-a-vacuum/</w:t>
        </w:r>
      </w:hyperlink>
      <w:r>
        <w:t xml:space="preserve"> 8 October 2013) // </w:t>
      </w:r>
      <w:proofErr w:type="spellStart"/>
      <w:r>
        <w:t>ELog</w:t>
      </w:r>
      <w:proofErr w:type="spellEnd"/>
    </w:p>
    <w:p w14:paraId="0C0AE2FF" w14:textId="77777777" w:rsidR="00C67E59" w:rsidRDefault="00C67E59" w:rsidP="00C67E59">
      <w:pPr>
        <w:rPr>
          <w:sz w:val="16"/>
          <w:szCs w:val="16"/>
        </w:rPr>
      </w:pPr>
      <w:r w:rsidRPr="00175796">
        <w:rPr>
          <w:sz w:val="16"/>
          <w:szCs w:val="16"/>
        </w:rPr>
        <w:t xml:space="preserve">The vacuum of outer space is not caused by the expansion of the </w:t>
      </w:r>
      <w:proofErr w:type="gramStart"/>
      <w:r w:rsidRPr="00175796">
        <w:rPr>
          <w:sz w:val="16"/>
          <w:szCs w:val="16"/>
        </w:rPr>
        <w:t>universe, but</w:t>
      </w:r>
      <w:proofErr w:type="gramEnd"/>
      <w:r w:rsidRPr="00175796">
        <w:rPr>
          <w:sz w:val="16"/>
          <w:szCs w:val="16"/>
        </w:rPr>
        <w:t xml:space="preserve"> is caused by gravity.</w:t>
      </w:r>
      <w:r w:rsidRPr="00175796">
        <w:t xml:space="preserve"> </w:t>
      </w:r>
      <w:proofErr w:type="gramStart"/>
      <w:r w:rsidRPr="00175796">
        <w:rPr>
          <w:u w:val="single"/>
        </w:rPr>
        <w:t>First of all</w:t>
      </w:r>
      <w:proofErr w:type="gramEnd"/>
      <w:r w:rsidRPr="00175796">
        <w:rPr>
          <w:u w:val="single"/>
        </w:rPr>
        <w:t xml:space="preserve">, </w:t>
      </w:r>
      <w:r w:rsidRPr="00175796">
        <w:rPr>
          <w:highlight w:val="green"/>
          <w:u w:val="single"/>
        </w:rPr>
        <w:t>when we say outer space</w:t>
      </w:r>
      <w:r w:rsidRPr="00175796">
        <w:rPr>
          <w:u w:val="single"/>
        </w:rPr>
        <w:t xml:space="preserve"> (the </w:t>
      </w:r>
      <w:r w:rsidRPr="00175796">
        <w:rPr>
          <w:highlight w:val="green"/>
          <w:u w:val="single"/>
        </w:rPr>
        <w:t>space outside the atmosphere of planets and stars</w:t>
      </w:r>
      <w:r w:rsidRPr="00175796">
        <w:rPr>
          <w:u w:val="single"/>
        </w:rPr>
        <w:t xml:space="preserve">) is a "vacuum" or is "empty", </w:t>
      </w:r>
      <w:r w:rsidRPr="00175796">
        <w:rPr>
          <w:highlight w:val="green"/>
          <w:u w:val="single"/>
        </w:rPr>
        <w:t>we</w:t>
      </w:r>
      <w:r w:rsidRPr="00175796">
        <w:rPr>
          <w:u w:val="single"/>
        </w:rPr>
        <w:t xml:space="preserve"> really </w:t>
      </w:r>
      <w:r w:rsidRPr="00175796">
        <w:rPr>
          <w:highlight w:val="green"/>
          <w:u w:val="single"/>
        </w:rPr>
        <w:t>mean</w:t>
      </w:r>
      <w:r w:rsidRPr="00175796">
        <w:rPr>
          <w:u w:val="single"/>
        </w:rPr>
        <w:t xml:space="preserve"> that </w:t>
      </w:r>
      <w:r w:rsidRPr="00175796">
        <w:rPr>
          <w:highlight w:val="green"/>
          <w:u w:val="single"/>
        </w:rPr>
        <w:t>outer space is nearly empty or almost a perfect vacuum</w:t>
      </w:r>
      <w:r w:rsidRPr="00175796">
        <w:rPr>
          <w:u w:val="single"/>
        </w:rPr>
        <w:t>.</w:t>
      </w:r>
      <w:r w:rsidRPr="00175796">
        <w:t xml:space="preserve"> </w:t>
      </w:r>
      <w:proofErr w:type="gramStart"/>
      <w:r w:rsidRPr="00175796">
        <w:rPr>
          <w:sz w:val="16"/>
          <w:szCs w:val="16"/>
        </w:rPr>
        <w:t>In reality, even</w:t>
      </w:r>
      <w:proofErr w:type="gramEnd"/>
      <w:r w:rsidRPr="00175796">
        <w:rPr>
          <w:sz w:val="16"/>
          <w:szCs w:val="16"/>
        </w:rPr>
        <w:t xml:space="preserve"> the most remote spot of outer space has gas, dust, radiation, gravity, and a </w:t>
      </w:r>
      <w:hyperlink r:id="rId7" w:history="1">
        <w:r w:rsidRPr="00175796">
          <w:rPr>
            <w:rStyle w:val="Hyperlink"/>
            <w:sz w:val="16"/>
            <w:szCs w:val="16"/>
          </w:rPr>
          <w:t>whole host of other things</w:t>
        </w:r>
      </w:hyperlink>
      <w:r w:rsidRPr="00175796">
        <w:rPr>
          <w:sz w:val="16"/>
          <w:szCs w:val="16"/>
        </w:rPr>
        <w:t>. There is no such thing as truly empty space. If we tried to suck all the particles out of a certain volume, we could still never get it empty. There would still be things like vacuum fluctuations, gravity, and dark matter, which can't be sucked out. With that said, outer space is very close to empty compared to earth's atmosphere. Why?</w:t>
      </w:r>
    </w:p>
    <w:p w14:paraId="18B30444" w14:textId="552B4AFD" w:rsidR="00C67E59" w:rsidRDefault="00C67E59" w:rsidP="00C67E59">
      <w:pPr>
        <w:pStyle w:val="Heading4"/>
      </w:pPr>
      <w:r>
        <w:t xml:space="preserve">Violation: The affirmative’s advantages are about Mars </w:t>
      </w:r>
      <w:r w:rsidR="000200FB">
        <w:t xml:space="preserve">and Moon </w:t>
      </w:r>
      <w:r>
        <w:t>colonization</w:t>
      </w:r>
    </w:p>
    <w:p w14:paraId="26B75DF3" w14:textId="77777777" w:rsidR="00C67E59" w:rsidRDefault="00C67E59" w:rsidP="00C67E59">
      <w:pPr>
        <w:pStyle w:val="Heading4"/>
      </w:pPr>
      <w:r>
        <w:t>Prefer our definition:</w:t>
      </w:r>
    </w:p>
    <w:p w14:paraId="639C046C" w14:textId="77777777" w:rsidR="00C67E59" w:rsidRDefault="00C67E59" w:rsidP="00C67E59">
      <w:pPr>
        <w:pStyle w:val="Heading4"/>
        <w:numPr>
          <w:ilvl w:val="0"/>
          <w:numId w:val="14"/>
        </w:numPr>
      </w:pPr>
      <w:r>
        <w:t>Intent to define – it’s from an explanation of what outer space is</w:t>
      </w:r>
    </w:p>
    <w:p w14:paraId="73629892" w14:textId="77777777" w:rsidR="00C67E59" w:rsidRDefault="00C67E59" w:rsidP="00C67E59">
      <w:pPr>
        <w:pStyle w:val="Heading4"/>
        <w:numPr>
          <w:ilvl w:val="0"/>
          <w:numId w:val="14"/>
        </w:numPr>
      </w:pPr>
      <w:r>
        <w:t xml:space="preserve">Limits – outer space is literally infinite – letting the </w:t>
      </w:r>
      <w:proofErr w:type="spellStart"/>
      <w:r>
        <w:t>Aff</w:t>
      </w:r>
      <w:proofErr w:type="spellEnd"/>
      <w:r>
        <w:t xml:space="preserve"> have planets and stars gives them extra ground like mining, colonization, alien settlements, solar energy, etc. that’s unpredictable</w:t>
      </w:r>
    </w:p>
    <w:p w14:paraId="2884041D" w14:textId="77777777" w:rsidR="00C67E59" w:rsidRPr="00305D3C" w:rsidRDefault="00C67E59" w:rsidP="00C67E59">
      <w:pPr>
        <w:pStyle w:val="Heading4"/>
      </w:pPr>
      <w:proofErr w:type="gramStart"/>
      <w:r>
        <w:t>Cross</w:t>
      </w:r>
      <w:proofErr w:type="gramEnd"/>
      <w:r>
        <w:t xml:space="preserve"> apply the voters from above</w:t>
      </w:r>
    </w:p>
    <w:p w14:paraId="2C9DD383" w14:textId="77777777" w:rsidR="00C67E59" w:rsidRDefault="00C67E59" w:rsidP="00C67E59"/>
    <w:p w14:paraId="0C25E396" w14:textId="39D49D28" w:rsidR="00581265" w:rsidRDefault="00581265" w:rsidP="00581265">
      <w:pPr>
        <w:pStyle w:val="Heading3"/>
      </w:pPr>
      <w:r>
        <w:t>Framework</w:t>
      </w:r>
    </w:p>
    <w:p w14:paraId="61BBE9B7" w14:textId="023F5096" w:rsidR="00C67E59" w:rsidRDefault="00C67E59" w:rsidP="00581265">
      <w:pPr>
        <w:pStyle w:val="Heading4"/>
        <w:rPr>
          <w:rFonts w:eastAsia="Calibri"/>
        </w:rPr>
      </w:pPr>
      <w:r>
        <w:rPr>
          <w:rFonts w:eastAsia="Calibri"/>
        </w:rPr>
        <w:t xml:space="preserve">Use util – no conceding the </w:t>
      </w:r>
      <w:proofErr w:type="spellStart"/>
      <w:r>
        <w:rPr>
          <w:rFonts w:eastAsia="Calibri"/>
        </w:rPr>
        <w:t>aff’s</w:t>
      </w:r>
      <w:proofErr w:type="spellEnd"/>
      <w:r>
        <w:rPr>
          <w:rFonts w:eastAsia="Calibri"/>
        </w:rPr>
        <w:t xml:space="preserve"> v/c is bad – this is nonsensical and justifies </w:t>
      </w:r>
      <w:proofErr w:type="spellStart"/>
      <w:r>
        <w:rPr>
          <w:rFonts w:eastAsia="Calibri"/>
        </w:rPr>
        <w:t>aff’s</w:t>
      </w:r>
      <w:proofErr w:type="spellEnd"/>
      <w:r>
        <w:rPr>
          <w:rFonts w:eastAsia="Calibri"/>
        </w:rPr>
        <w:t xml:space="preserve"> using abusive </w:t>
      </w:r>
      <w:proofErr w:type="spellStart"/>
      <w:r>
        <w:rPr>
          <w:rFonts w:eastAsia="Calibri"/>
        </w:rPr>
        <w:t>vcs</w:t>
      </w:r>
      <w:proofErr w:type="spellEnd"/>
      <w:r>
        <w:rPr>
          <w:rFonts w:eastAsia="Calibri"/>
        </w:rPr>
        <w:t xml:space="preserve"> which makes being neg impossible</w:t>
      </w:r>
    </w:p>
    <w:p w14:paraId="2498A39F" w14:textId="63B2E9B0" w:rsidR="00581265" w:rsidRDefault="00581265" w:rsidP="00581265">
      <w:pPr>
        <w:pStyle w:val="Heading4"/>
        <w:rPr>
          <w:rFonts w:eastAsia="Calibri"/>
        </w:rPr>
      </w:pPr>
      <w:r>
        <w:rPr>
          <w:rFonts w:eastAsia="Calibri"/>
        </w:rPr>
        <w:t xml:space="preserve">[1] Pleasure and pain are intrinsically valuable. People consistently regard pleasure and pain as good reasons for action.  </w:t>
      </w:r>
    </w:p>
    <w:p w14:paraId="0EC9D219" w14:textId="77777777" w:rsidR="00581265" w:rsidRPr="00B62331" w:rsidRDefault="00581265" w:rsidP="00581265">
      <w:r w:rsidRPr="00B62331">
        <w:rPr>
          <w:rFonts w:eastAsiaTheme="majorEastAsia" w:cstheme="majorBidi"/>
          <w:b/>
          <w:iCs/>
          <w:sz w:val="26"/>
        </w:rPr>
        <w:t>Moen 16</w:t>
      </w:r>
      <w:r w:rsidRPr="00B62331">
        <w:t xml:space="preserve"> [Ole Martin Moen, Research Fellow in Philosophy at University of Oslo “An Argument for Hedonism” Journal of Value Inquiry (Spr778777u88888888888hyju7=6inger), 50 (2) 2016: 267–281] GI</w:t>
      </w:r>
    </w:p>
    <w:p w14:paraId="6F8DB98F" w14:textId="77777777" w:rsidR="00581265" w:rsidRDefault="00581265" w:rsidP="00581265">
      <w:pPr>
        <w:spacing w:after="120" w:line="240" w:lineRule="auto"/>
        <w:ind w:left="540"/>
        <w:jc w:val="both"/>
        <w:rPr>
          <w:rFonts w:ascii="Times New Roman" w:eastAsia="Times New Roman" w:hAnsi="Times New Roman" w:cs="Times New Roman"/>
          <w:sz w:val="26"/>
          <w:szCs w:val="26"/>
        </w:rPr>
      </w:pPr>
      <w:r>
        <w:rPr>
          <w:rFonts w:eastAsia="Calibri"/>
          <w:sz w:val="10"/>
          <w:szCs w:val="10"/>
        </w:rPr>
        <w:t xml:space="preserve">I think several things should be said in response to Moore’s challenge to hedonists. First, 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 Possibly, this could be done through thought experiments analogous to those employed in the previous section. Second, there is something peculiar about the list of </w:t>
      </w:r>
      <w:r>
        <w:rPr>
          <w:rFonts w:eastAsia="Calibri"/>
          <w:b/>
          <w:sz w:val="21"/>
          <w:szCs w:val="21"/>
          <w:u w:val="single"/>
          <w:shd w:val="clear" w:color="auto" w:fill="21FFFF"/>
        </w:rPr>
        <w:t>additional intrinsic values</w:t>
      </w:r>
      <w:r>
        <w:rPr>
          <w:rFonts w:eastAsia="Calibri"/>
          <w:sz w:val="10"/>
          <w:szCs w:val="10"/>
        </w:rPr>
        <w:t xml:space="preserve"> that counts in hedonism’s favor: the listed values have a strong </w:t>
      </w:r>
      <w:r>
        <w:rPr>
          <w:rFonts w:eastAsia="Calibri"/>
          <w:b/>
          <w:sz w:val="21"/>
          <w:szCs w:val="21"/>
          <w:u w:val="single"/>
          <w:shd w:val="clear" w:color="auto" w:fill="21FFFF"/>
        </w:rPr>
        <w:t>tend</w:t>
      </w:r>
      <w:r>
        <w:rPr>
          <w:rFonts w:eastAsia="Calibri"/>
          <w:sz w:val="10"/>
          <w:szCs w:val="10"/>
        </w:rPr>
        <w:t xml:space="preserve">ency </w:t>
      </w:r>
      <w:r>
        <w:rPr>
          <w:rFonts w:eastAsia="Calibri"/>
          <w:b/>
          <w:sz w:val="21"/>
          <w:szCs w:val="21"/>
          <w:u w:val="single"/>
          <w:shd w:val="clear" w:color="auto" w:fill="21FFFF"/>
        </w:rPr>
        <w:t>to be</w:t>
      </w:r>
      <w:r>
        <w:rPr>
          <w:rFonts w:eastAsia="Calibri"/>
          <w:sz w:val="10"/>
          <w:szCs w:val="10"/>
        </w:rPr>
        <w:t xml:space="preserve"> well </w:t>
      </w:r>
      <w:r>
        <w:rPr>
          <w:rFonts w:eastAsia="Calibri"/>
          <w:b/>
          <w:sz w:val="21"/>
          <w:szCs w:val="21"/>
          <w:u w:val="single"/>
          <w:shd w:val="clear" w:color="auto" w:fill="21FFFF"/>
        </w:rPr>
        <w:t xml:space="preserve">explained as things that </w:t>
      </w:r>
      <w:r>
        <w:rPr>
          <w:rFonts w:eastAsia="Calibri"/>
          <w:sz w:val="10"/>
          <w:szCs w:val="10"/>
        </w:rPr>
        <w:t xml:space="preserve">help </w:t>
      </w:r>
      <w:r>
        <w:rPr>
          <w:rFonts w:eastAsia="Calibri"/>
          <w:b/>
          <w:sz w:val="21"/>
          <w:szCs w:val="21"/>
          <w:u w:val="single"/>
          <w:shd w:val="clear" w:color="auto" w:fill="21FFFF"/>
        </w:rPr>
        <w:t xml:space="preserve">promote pleasure and avert pain. </w:t>
      </w:r>
      <w:r>
        <w:rPr>
          <w:rFonts w:eastAsia="Calibri"/>
          <w:sz w:val="10"/>
          <w:szCs w:val="10"/>
        </w:rPr>
        <w:t xml:space="preserve">To go through </w:t>
      </w:r>
      <w:proofErr w:type="spellStart"/>
      <w:r>
        <w:rPr>
          <w:rFonts w:eastAsia="Calibri"/>
          <w:sz w:val="10"/>
          <w:szCs w:val="10"/>
        </w:rPr>
        <w:t>Frankena’s</w:t>
      </w:r>
      <w:proofErr w:type="spellEnd"/>
      <w:r>
        <w:rPr>
          <w:rFonts w:eastAsia="Calibri"/>
          <w:sz w:val="10"/>
          <w:szCs w:val="10"/>
        </w:rPr>
        <w:t xml:space="preserve"> list, </w:t>
      </w:r>
      <w:r>
        <w:rPr>
          <w:rFonts w:eastAsia="Calibri"/>
          <w:b/>
          <w:sz w:val="21"/>
          <w:szCs w:val="21"/>
          <w:u w:val="single"/>
          <w:shd w:val="clear" w:color="auto" w:fill="21FFFF"/>
        </w:rPr>
        <w:t xml:space="preserve">life </w:t>
      </w:r>
      <w:r>
        <w:rPr>
          <w:rFonts w:eastAsia="Calibri"/>
          <w:sz w:val="10"/>
          <w:szCs w:val="10"/>
        </w:rPr>
        <w:t xml:space="preserve">and </w:t>
      </w:r>
      <w:r>
        <w:rPr>
          <w:rFonts w:eastAsia="Calibri"/>
          <w:b/>
          <w:sz w:val="21"/>
          <w:szCs w:val="21"/>
          <w:u w:val="single"/>
          <w:shd w:val="clear" w:color="auto" w:fill="21FFFF"/>
        </w:rPr>
        <w:t xml:space="preserve">consciousness </w:t>
      </w:r>
      <w:r>
        <w:rPr>
          <w:rFonts w:eastAsia="Calibri"/>
          <w:sz w:val="10"/>
          <w:szCs w:val="10"/>
        </w:rPr>
        <w:t xml:space="preserve">are necessary presuppositions for pleasure; </w:t>
      </w:r>
      <w:r>
        <w:rPr>
          <w:rFonts w:eastAsia="Calibri"/>
          <w:b/>
          <w:sz w:val="21"/>
          <w:szCs w:val="21"/>
          <w:u w:val="single"/>
          <w:shd w:val="clear" w:color="auto" w:fill="21FFFF"/>
        </w:rPr>
        <w:t>activity</w:t>
      </w:r>
      <w:r>
        <w:rPr>
          <w:rFonts w:eastAsia="Calibri"/>
          <w:sz w:val="10"/>
          <w:szCs w:val="10"/>
        </w:rPr>
        <w:t xml:space="preserve">, health, and strength </w:t>
      </w:r>
      <w:r>
        <w:rPr>
          <w:rFonts w:eastAsia="Calibri"/>
          <w:b/>
          <w:sz w:val="21"/>
          <w:szCs w:val="21"/>
          <w:u w:val="single"/>
          <w:shd w:val="clear" w:color="auto" w:fill="21FFFF"/>
        </w:rPr>
        <w:t>bring about pleasure;</w:t>
      </w:r>
      <w:r>
        <w:rPr>
          <w:rFonts w:eastAsia="Calibri"/>
          <w:sz w:val="10"/>
          <w:szCs w:val="10"/>
        </w:rPr>
        <w:t xml:space="preserve"> and happiness, beatitude, and contentment are regarded by </w:t>
      </w:r>
      <w:proofErr w:type="spellStart"/>
      <w:r>
        <w:rPr>
          <w:rFonts w:eastAsia="Calibri"/>
          <w:sz w:val="10"/>
          <w:szCs w:val="10"/>
        </w:rPr>
        <w:t>Frankena</w:t>
      </w:r>
      <w:proofErr w:type="spellEnd"/>
      <w:r>
        <w:rPr>
          <w:rFonts w:eastAsia="Calibri"/>
          <w:sz w:val="10"/>
          <w:szCs w:val="10"/>
        </w:rPr>
        <w:t xml:space="preserve"> himself as “pleasures and satisfactions.” The same is arguably true of beauty, harmony, and “proportion in objects contemplated,” </w:t>
      </w:r>
      <w:proofErr w:type="gramStart"/>
      <w:r>
        <w:rPr>
          <w:rFonts w:eastAsia="Calibri"/>
          <w:sz w:val="10"/>
          <w:szCs w:val="10"/>
        </w:rPr>
        <w:t>and also</w:t>
      </w:r>
      <w:proofErr w:type="gramEnd"/>
      <w:r>
        <w:rPr>
          <w:rFonts w:eastAsia="Calibri"/>
          <w:sz w:val="10"/>
          <w:szCs w:val="10"/>
        </w:rPr>
        <w:t xml:space="preserve"> of affection, friendship, harmony, and proportion in life, experiences of achievement, adventure and novelty, self-expression, good reputation, honor and esteem. Other things on </w:t>
      </w:r>
      <w:proofErr w:type="spellStart"/>
      <w:r>
        <w:rPr>
          <w:rFonts w:eastAsia="Calibri"/>
          <w:sz w:val="10"/>
          <w:szCs w:val="10"/>
        </w:rPr>
        <w:t>Frankena’s</w:t>
      </w:r>
      <w:proofErr w:type="spellEnd"/>
      <w:r>
        <w:rPr>
          <w:rFonts w:eastAsia="Calibri"/>
          <w:sz w:val="10"/>
          <w:szCs w:val="10"/>
        </w:rPr>
        <w:t xml:space="preserve"> list, such as understanding, wisdom, freedom, peace, and security, although they are perhaps not themselves pleasurable, are important means to achieve a happy life,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 To a very large extent, the intrinsic values suggested by pluralists tend to be hedonic instrumental values. Indeed, </w:t>
      </w:r>
      <w:proofErr w:type="gramStart"/>
      <w:r>
        <w:rPr>
          <w:rFonts w:eastAsia="Calibri"/>
          <w:sz w:val="10"/>
          <w:szCs w:val="10"/>
        </w:rPr>
        <w:t>pluralists’</w:t>
      </w:r>
      <w:proofErr w:type="gramEnd"/>
      <w:r>
        <w:rPr>
          <w:rFonts w:eastAsia="Calibri"/>
          <w:sz w:val="10"/>
          <w:szCs w:val="10"/>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Pr>
          <w:rFonts w:eastAsia="Calibri"/>
          <w:sz w:val="10"/>
          <w:szCs w:val="10"/>
        </w:rPr>
        <w:t>i</w:t>
      </w:r>
      <w:proofErr w:type="spellEnd"/>
      <w:r>
        <w:rPr>
          <w:rFonts w:eastAsia="Calibri"/>
          <w:sz w:val="10"/>
          <w:szCs w:val="10"/>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that*7if the suggested non-hedonic intrinsic values are potentially explainable by appeal to just pleasure and pain (which, following my argument in the previous chapter, we should accept as intrinsically valuable and </w:t>
      </w:r>
      <w:proofErr w:type="spellStart"/>
      <w:r>
        <w:rPr>
          <w:rFonts w:eastAsia="Calibri"/>
          <w:sz w:val="10"/>
          <w:szCs w:val="10"/>
        </w:rPr>
        <w:t>disvaluable</w:t>
      </w:r>
      <w:proofErr w:type="spellEnd"/>
      <w:r>
        <w:rPr>
          <w:rFonts w:eastAsia="Calibri"/>
          <w:sz w:val="10"/>
          <w:szCs w:val="10"/>
        </w:rPr>
        <w:t xml:space="preserve">), then—by appeal to Occam’s razor—we have at least a pro tanto reason to resist the introduction of any further intrinsic values and disvalues. </w:t>
      </w:r>
      <w:r>
        <w:rPr>
          <w:rFonts w:eastAsia="Calibri"/>
          <w:b/>
          <w:sz w:val="21"/>
          <w:szCs w:val="21"/>
          <w:u w:val="single"/>
          <w:shd w:val="clear" w:color="auto" w:fill="21FFFF"/>
        </w:rPr>
        <w:t>It is ontologically</w:t>
      </w:r>
      <w:r>
        <w:rPr>
          <w:rFonts w:eastAsia="Calibri"/>
          <w:sz w:val="10"/>
          <w:szCs w:val="10"/>
        </w:rPr>
        <w:t xml:space="preserve"> more </w:t>
      </w:r>
      <w:r>
        <w:rPr>
          <w:rFonts w:eastAsia="Calibri"/>
          <w:b/>
          <w:sz w:val="21"/>
          <w:szCs w:val="21"/>
          <w:u w:val="single"/>
          <w:shd w:val="clear" w:color="auto" w:fill="21FFFF"/>
        </w:rPr>
        <w:t>costly to posit a plurality of intrinsic values and disvalues</w:t>
      </w:r>
      <w:r>
        <w:rPr>
          <w:rFonts w:eastAsia="Calibri"/>
          <w:b/>
          <w:sz w:val="21"/>
          <w:szCs w:val="21"/>
          <w:u w:val="single"/>
        </w:rPr>
        <w:t xml:space="preserve">, </w:t>
      </w:r>
      <w:r>
        <w:rPr>
          <w:rFonts w:eastAsia="Calibri"/>
          <w:b/>
          <w:sz w:val="21"/>
          <w:szCs w:val="21"/>
          <w:u w:val="single"/>
          <w:shd w:val="clear" w:color="auto" w:fill="21FFFF"/>
        </w:rPr>
        <w:t>so in case all values admit</w:t>
      </w:r>
      <w:r>
        <w:rPr>
          <w:rFonts w:eastAsia="Calibri"/>
          <w:b/>
          <w:sz w:val="21"/>
          <w:szCs w:val="21"/>
          <w:u w:val="single"/>
        </w:rPr>
        <w:t xml:space="preserve"> </w:t>
      </w:r>
      <w:r>
        <w:rPr>
          <w:rFonts w:eastAsia="Calibri"/>
          <w:sz w:val="10"/>
          <w:szCs w:val="10"/>
        </w:rPr>
        <w:t xml:space="preserve">of </w:t>
      </w:r>
      <w:r>
        <w:rPr>
          <w:rFonts w:eastAsia="Calibri"/>
          <w:b/>
          <w:sz w:val="21"/>
          <w:szCs w:val="21"/>
          <w:u w:val="single"/>
          <w:shd w:val="clear" w:color="auto" w:fill="21FFFF"/>
        </w:rPr>
        <w:t>explanation by</w:t>
      </w:r>
      <w:r>
        <w:rPr>
          <w:rFonts w:eastAsia="Calibri"/>
          <w:b/>
          <w:sz w:val="21"/>
          <w:szCs w:val="21"/>
          <w:u w:val="single"/>
        </w:rPr>
        <w:t xml:space="preserve"> </w:t>
      </w:r>
      <w:r>
        <w:rPr>
          <w:rFonts w:eastAsia="Calibri"/>
          <w:sz w:val="10"/>
          <w:szCs w:val="10"/>
        </w:rPr>
        <w:t xml:space="preserve">reference to </w:t>
      </w:r>
      <w:r>
        <w:rPr>
          <w:rFonts w:eastAsia="Calibri"/>
          <w:b/>
          <w:sz w:val="21"/>
          <w:szCs w:val="21"/>
          <w:u w:val="single"/>
          <w:shd w:val="clear" w:color="auto" w:fill="21FFFF"/>
        </w:rPr>
        <w:t xml:space="preserve">a single intrinsic value and </w:t>
      </w:r>
      <w:r>
        <w:rPr>
          <w:rFonts w:eastAsia="Calibri"/>
          <w:sz w:val="10"/>
          <w:szCs w:val="10"/>
        </w:rPr>
        <w:t xml:space="preserve">a single intrinsic </w:t>
      </w:r>
      <w:r>
        <w:rPr>
          <w:rFonts w:eastAsia="Calibri"/>
          <w:b/>
          <w:sz w:val="21"/>
          <w:szCs w:val="21"/>
          <w:u w:val="single"/>
          <w:shd w:val="clear" w:color="auto" w:fill="21FFFF"/>
        </w:rPr>
        <w:t>disvalue, we have reason to reject more complicated accounts.</w:t>
      </w:r>
      <w:r>
        <w:rPr>
          <w:rFonts w:eastAsia="Calibri"/>
          <w:sz w:val="10"/>
          <w:szCs w:val="10"/>
        </w:rPr>
        <w:t xml:space="preserve">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w:t>
      </w:r>
      <w:proofErr w:type="gramStart"/>
      <w:r>
        <w:rPr>
          <w:rFonts w:eastAsia="Calibri"/>
          <w:sz w:val="10"/>
          <w:szCs w:val="10"/>
        </w:rPr>
        <w:t>values in their own right, then</w:t>
      </w:r>
      <w:proofErr w:type="gramEnd"/>
      <w:r>
        <w:rPr>
          <w:rFonts w:eastAsia="Calibri"/>
          <w:sz w:val="10"/>
          <w:szCs w:val="10"/>
        </w:rPr>
        <w:t xml:space="preserve"> why do they </w:t>
      </w:r>
      <w:proofErr w:type="spellStart"/>
      <w:r>
        <w:rPr>
          <w:rFonts w:eastAsia="Calibri"/>
          <w:sz w:val="10"/>
          <w:szCs w:val="10"/>
        </w:rPr>
        <w:t>te</w:t>
      </w:r>
      <w:proofErr w:type="spellEnd"/>
      <w:r>
        <w:rPr>
          <w:rFonts w:eastAsia="Calibri"/>
          <w:sz w:val="10"/>
          <w:szCs w:val="10"/>
        </w:rPr>
        <w:t xml:space="preserve"> </w:t>
      </w:r>
      <w:proofErr w:type="spellStart"/>
      <w:r>
        <w:rPr>
          <w:rFonts w:eastAsia="Calibri"/>
          <w:sz w:val="10"/>
          <w:szCs w:val="10"/>
        </w:rPr>
        <w:t>nd</w:t>
      </w:r>
      <w:proofErr w:type="spellEnd"/>
      <w:r>
        <w:rPr>
          <w:rFonts w:eastAsia="Calibri"/>
          <w:sz w:val="10"/>
          <w:szCs w:val="10"/>
        </w:rPr>
        <w:t xml:space="preserve"> to point toward pleasure and away from pain?27</w:t>
      </w:r>
    </w:p>
    <w:p w14:paraId="2B1490CC" w14:textId="77777777" w:rsidR="00581265" w:rsidRDefault="00581265" w:rsidP="00581265">
      <w:pPr>
        <w:pStyle w:val="Heading4"/>
        <w:rPr>
          <w:rFonts w:eastAsia="Calibri"/>
        </w:rPr>
      </w:pPr>
      <w:bookmarkStart w:id="0" w:name="_tk4eihammt27" w:colFirst="0" w:colLast="0"/>
      <w:bookmarkEnd w:id="0"/>
      <w:r>
        <w:rPr>
          <w:rFonts w:eastAsia="Calibri"/>
        </w:rPr>
        <w:t>[2] Moral uncertainty means preventing extinction should be our highest priority.</w:t>
      </w:r>
    </w:p>
    <w:p w14:paraId="4F03A0AD" w14:textId="77777777" w:rsidR="00581265" w:rsidRPr="00B62331" w:rsidRDefault="00581265" w:rsidP="00581265">
      <w:r w:rsidRPr="00B62331">
        <w:rPr>
          <w:rFonts w:eastAsiaTheme="majorEastAsia" w:cstheme="majorBidi"/>
          <w:b/>
          <w:iCs/>
          <w:sz w:val="26"/>
        </w:rPr>
        <w:t>Bostrom 12</w:t>
      </w:r>
      <w:r w:rsidRPr="00B62331">
        <w:t xml:space="preserve"> [(Nick Bostrom, Faculty of Philosophy &amp; Oxford Martin School University of Oxford) “Existential Risk Prevention as Global Priority.” Global Policy, 2012] TDI</w:t>
      </w:r>
    </w:p>
    <w:p w14:paraId="5937DA06" w14:textId="77777777" w:rsidR="00581265" w:rsidRDefault="00581265" w:rsidP="00581265">
      <w:pPr>
        <w:rPr>
          <w:rFonts w:eastAsia="Calibri"/>
          <w:b/>
          <w:sz w:val="30"/>
          <w:szCs w:val="30"/>
        </w:rPr>
      </w:pPr>
      <w:r>
        <w:rPr>
          <w:rFonts w:eastAsia="Calibri"/>
          <w:sz w:val="12"/>
          <w:szCs w:val="12"/>
        </w:rPr>
        <w:t xml:space="preserve">These </w:t>
      </w:r>
      <w:r>
        <w:rPr>
          <w:rFonts w:eastAsia="Calibri"/>
          <w:u w:val="single"/>
        </w:rPr>
        <w:t xml:space="preserve">reflections on </w:t>
      </w:r>
      <w:r w:rsidRPr="00011B80">
        <w:rPr>
          <w:rFonts w:eastAsia="Calibri"/>
          <w:highlight w:val="cyan"/>
          <w:u w:val="single"/>
        </w:rPr>
        <w:t xml:space="preserve">moral uncertainty </w:t>
      </w:r>
      <w:r>
        <w:rPr>
          <w:rFonts w:eastAsia="Calibri"/>
          <w:u w:val="single"/>
        </w:rPr>
        <w:t>suggest an alternative, complementary way of looking at existential risk</w:t>
      </w:r>
      <w:r>
        <w:rPr>
          <w:rFonts w:eastAsia="Calibri"/>
          <w:sz w:val="12"/>
          <w:szCs w:val="12"/>
        </w:rPr>
        <w:t xml:space="preserve">; they also suggest a new way of thinking about the ideal of sustainability. Let me </w:t>
      </w:r>
      <w:proofErr w:type="gramStart"/>
      <w:r>
        <w:rPr>
          <w:rFonts w:eastAsia="Calibri"/>
          <w:sz w:val="12"/>
          <w:szCs w:val="12"/>
        </w:rPr>
        <w:t>elaborate.¶</w:t>
      </w:r>
      <w:proofErr w:type="gramEnd"/>
      <w:r>
        <w:rPr>
          <w:rFonts w:eastAsia="Calibri"/>
          <w:sz w:val="12"/>
          <w:szCs w:val="12"/>
        </w:rPr>
        <w:t xml:space="preserve"> </w:t>
      </w:r>
      <w:r>
        <w:rPr>
          <w:rFonts w:eastAsia="Calibri"/>
          <w:u w:val="single"/>
        </w:rPr>
        <w:t xml:space="preserve">Our </w:t>
      </w:r>
      <w:r w:rsidRPr="00011B80">
        <w:rPr>
          <w:rFonts w:eastAsia="Calibri"/>
          <w:highlight w:val="cyan"/>
          <w:u w:val="single"/>
        </w:rPr>
        <w:t>present understanding</w:t>
      </w:r>
      <w:r>
        <w:rPr>
          <w:rFonts w:eastAsia="Calibri"/>
          <w:u w:val="single"/>
        </w:rPr>
        <w:t xml:space="preserve"> of axiology </w:t>
      </w:r>
      <w:r w:rsidRPr="00011B80">
        <w:rPr>
          <w:rFonts w:eastAsia="Calibri"/>
          <w:highlight w:val="cyan"/>
          <w:u w:val="single"/>
        </w:rPr>
        <w:t xml:space="preserve">might </w:t>
      </w:r>
      <w:r>
        <w:rPr>
          <w:rFonts w:eastAsia="Calibri"/>
          <w:u w:val="single"/>
        </w:rPr>
        <w:t xml:space="preserve">well </w:t>
      </w:r>
      <w:r w:rsidRPr="00011B80">
        <w:rPr>
          <w:rFonts w:eastAsia="Calibri"/>
          <w:highlight w:val="cyan"/>
          <w:u w:val="single"/>
        </w:rPr>
        <w:t>be confused</w:t>
      </w:r>
      <w:r>
        <w:rPr>
          <w:rFonts w:eastAsia="Calibri"/>
          <w:u w:val="single"/>
        </w:rPr>
        <w:t xml:space="preserve">. We may not now know — at least not in concrete detail — what outcomes would count as a big win for humanity; we might not even yet be able to imagine the best ends of our journey. If we are indeed profoundly </w:t>
      </w:r>
      <w:r w:rsidRPr="00011B80">
        <w:rPr>
          <w:rFonts w:eastAsia="Calibri"/>
          <w:highlight w:val="cyan"/>
          <w:u w:val="single"/>
        </w:rPr>
        <w:t>uncertain about our ultimate aims</w:t>
      </w:r>
      <w:r>
        <w:rPr>
          <w:rFonts w:eastAsia="Calibri"/>
          <w:u w:val="single"/>
        </w:rPr>
        <w:t xml:space="preserve">, then we should </w:t>
      </w:r>
      <w:r w:rsidRPr="00011B80">
        <w:rPr>
          <w:rFonts w:eastAsia="Calibri"/>
          <w:highlight w:val="cyan"/>
          <w:u w:val="single"/>
        </w:rPr>
        <w:t xml:space="preserve">recognize that there is a </w:t>
      </w:r>
      <w:r>
        <w:rPr>
          <w:rFonts w:eastAsia="Calibri"/>
          <w:u w:val="single"/>
        </w:rPr>
        <w:t xml:space="preserve">great option </w:t>
      </w:r>
      <w:r w:rsidRPr="00011B80">
        <w:rPr>
          <w:rFonts w:eastAsia="Calibri"/>
          <w:highlight w:val="cyan"/>
          <w:u w:val="single"/>
        </w:rPr>
        <w:t>value in preserving</w:t>
      </w:r>
      <w:r>
        <w:rPr>
          <w:rFonts w:eastAsia="Calibri"/>
          <w:u w:val="single"/>
        </w:rPr>
        <w:t xml:space="preserve"> — and ideally improving — our </w:t>
      </w:r>
      <w:r w:rsidRPr="00011B80">
        <w:rPr>
          <w:rFonts w:eastAsia="Calibri"/>
          <w:highlight w:val="cyan"/>
          <w:u w:val="single"/>
        </w:rPr>
        <w:t xml:space="preserve">ability to recognize value and </w:t>
      </w:r>
      <w:r>
        <w:rPr>
          <w:rFonts w:eastAsia="Calibri"/>
          <w:u w:val="single"/>
        </w:rPr>
        <w:t xml:space="preserve">to </w:t>
      </w:r>
      <w:r w:rsidRPr="00011B80">
        <w:rPr>
          <w:rFonts w:eastAsia="Calibri"/>
          <w:highlight w:val="cyan"/>
          <w:u w:val="single"/>
        </w:rPr>
        <w:t xml:space="preserve">steer the future </w:t>
      </w:r>
      <w:r>
        <w:rPr>
          <w:rFonts w:eastAsia="Calibri"/>
          <w:u w:val="single"/>
        </w:rPr>
        <w:t xml:space="preserve">accordingly. Ensuring that there will be a </w:t>
      </w:r>
      <w:r w:rsidRPr="00011B80">
        <w:rPr>
          <w:rFonts w:eastAsia="Calibri"/>
          <w:highlight w:val="cyan"/>
          <w:u w:val="single"/>
        </w:rPr>
        <w:t>future version of humanity</w:t>
      </w:r>
      <w:r>
        <w:rPr>
          <w:rFonts w:eastAsia="Calibri"/>
          <w:u w:val="single"/>
        </w:rPr>
        <w:t xml:space="preserve"> with great powers and a propensity to </w:t>
      </w:r>
      <w:r w:rsidRPr="00011B80">
        <w:rPr>
          <w:rFonts w:eastAsia="Calibri"/>
          <w:highlight w:val="cyan"/>
          <w:u w:val="single"/>
        </w:rPr>
        <w:t>use them wisely</w:t>
      </w:r>
      <w:r>
        <w:rPr>
          <w:rFonts w:eastAsia="Calibri"/>
          <w:u w:val="single"/>
        </w:rPr>
        <w:t xml:space="preserve"> is plausibly the best way available to us to increase the probability that the future will contain a lot of value. To do this, we must </w:t>
      </w:r>
      <w:r w:rsidRPr="00011B80">
        <w:rPr>
          <w:rFonts w:eastAsia="Calibri"/>
          <w:highlight w:val="cyan"/>
          <w:u w:val="single"/>
        </w:rPr>
        <w:t>prevent any existential catastrophe</w:t>
      </w:r>
      <w:r>
        <w:rPr>
          <w:rFonts w:eastAsia="Calibri"/>
          <w:u w:val="single"/>
        </w:rPr>
        <w:t>.</w:t>
      </w:r>
    </w:p>
    <w:p w14:paraId="4EB3F577" w14:textId="77777777" w:rsidR="00581265" w:rsidRDefault="00581265" w:rsidP="00581265">
      <w:pPr>
        <w:rPr>
          <w:rFonts w:eastAsia="Calibri"/>
        </w:rPr>
      </w:pPr>
    </w:p>
    <w:p w14:paraId="68DCB589" w14:textId="77777777" w:rsidR="00581265" w:rsidRDefault="00581265" w:rsidP="00581265">
      <w:pPr>
        <w:rPr>
          <w:rFonts w:eastAsia="Calibri"/>
          <w:b/>
          <w:sz w:val="26"/>
          <w:szCs w:val="26"/>
        </w:rPr>
      </w:pPr>
    </w:p>
    <w:p w14:paraId="762D4AC4" w14:textId="77777777" w:rsidR="00581265" w:rsidRDefault="00581265" w:rsidP="00581265">
      <w:pPr>
        <w:pStyle w:val="Heading4"/>
        <w:rPr>
          <w:rFonts w:eastAsia="Calibri"/>
        </w:rPr>
      </w:pPr>
      <w:r>
        <w:rPr>
          <w:rFonts w:eastAsia="Calibri"/>
        </w:rPr>
        <w:t>Prefer-</w:t>
      </w:r>
    </w:p>
    <w:p w14:paraId="429A4706" w14:textId="77777777" w:rsidR="00581265" w:rsidRDefault="00581265" w:rsidP="00581265">
      <w:pPr>
        <w:pStyle w:val="Heading4"/>
        <w:rPr>
          <w:rFonts w:eastAsia="Calibri"/>
        </w:rPr>
      </w:pPr>
      <w:r>
        <w:rPr>
          <w:rFonts w:eastAsia="Calibri"/>
        </w:rPr>
        <w:t xml:space="preserve">1~ Bindingness— I could put my hand on a hot </w:t>
      </w:r>
      <w:proofErr w:type="gramStart"/>
      <w:r>
        <w:rPr>
          <w:rFonts w:eastAsia="Calibri"/>
        </w:rPr>
        <w:t>stove</w:t>
      </w:r>
      <w:proofErr w:type="gramEnd"/>
      <w:r>
        <w:rPr>
          <w:rFonts w:eastAsia="Calibri"/>
        </w:rPr>
        <w:t xml:space="preserve"> and I’d automatically pull it back before a signal is sent to my brain— Anything else fails to be morally binding because one could always ask "why not?"</w:t>
      </w:r>
    </w:p>
    <w:p w14:paraId="33A39AE8" w14:textId="77777777" w:rsidR="00581265" w:rsidRDefault="00581265" w:rsidP="00581265">
      <w:pPr>
        <w:pStyle w:val="Heading4"/>
        <w:rPr>
          <w:rFonts w:eastAsia="Calibri"/>
        </w:rPr>
      </w:pPr>
      <w:r>
        <w:rPr>
          <w:rFonts w:eastAsia="Calibri"/>
        </w:rPr>
        <w:t>2~Degrees of wrongness – only consequentialism can explain why breaking a promise to take someone to the hospital is worse than breaking a promise to play video games – absolutist frameworks fail because you can’t weigh between violations of framework That outweighs:</w:t>
      </w:r>
    </w:p>
    <w:p w14:paraId="267A7513" w14:textId="77777777" w:rsidR="00581265" w:rsidRDefault="00581265" w:rsidP="00581265">
      <w:pPr>
        <w:pStyle w:val="Heading4"/>
        <w:rPr>
          <w:rFonts w:eastAsia="Calibri"/>
        </w:rPr>
      </w:pPr>
      <w:r>
        <w:rPr>
          <w:rFonts w:eastAsia="Calibri"/>
        </w:rPr>
        <w:t>3~ Extinction first under any framework</w:t>
      </w:r>
    </w:p>
    <w:p w14:paraId="42EA159F" w14:textId="77777777" w:rsidR="00581265" w:rsidRDefault="00581265" w:rsidP="00581265">
      <w:pPr>
        <w:pStyle w:val="Heading4"/>
        <w:rPr>
          <w:rFonts w:eastAsia="Calibri"/>
        </w:rPr>
      </w:pPr>
      <w:r>
        <w:rPr>
          <w:rFonts w:eastAsia="Calibri"/>
        </w:rPr>
        <w:t>A~ Future lives — trillions of future lives are lost. They are just as valuable as current ones – anything else says some lives are worth less than others which is genocidal rhetoric</w:t>
      </w:r>
    </w:p>
    <w:p w14:paraId="294C45B0" w14:textId="1CC6A729" w:rsidR="00581265" w:rsidRDefault="00581265" w:rsidP="00581265">
      <w:pPr>
        <w:pStyle w:val="Heading4"/>
        <w:rPr>
          <w:rFonts w:eastAsia="Calibri"/>
        </w:rPr>
      </w:pPr>
      <w:r>
        <w:rPr>
          <w:rFonts w:eastAsia="Calibri"/>
        </w:rPr>
        <w:t>B~ Reversibility — extinction forecloses future improvement; prefer — if we’re unsure about which interpretation of the world is true, we should preserve it to figure things out.</w:t>
      </w:r>
    </w:p>
    <w:p w14:paraId="0C078074" w14:textId="77777777" w:rsidR="00581265" w:rsidRPr="00581265" w:rsidRDefault="00581265" w:rsidP="00581265"/>
    <w:p w14:paraId="3D58A1B4" w14:textId="77777777" w:rsidR="00C67E59" w:rsidRDefault="00C67E59" w:rsidP="00C67E59">
      <w:pPr>
        <w:pStyle w:val="Heading4"/>
      </w:pPr>
      <w:r>
        <w:t xml:space="preserve">1. Social contract – you give up rights to get out of the state of nature. The contract doesn’t give you a method to what rights you give up </w:t>
      </w:r>
      <w:proofErr w:type="gramStart"/>
      <w:r>
        <w:t>in order to</w:t>
      </w:r>
      <w:proofErr w:type="gramEnd"/>
      <w:r>
        <w:t xml:space="preserve"> enter society. I don’t give up the right to not be tortured to death or the right to freedom of movement to get out of the state of nature. </w:t>
      </w:r>
    </w:p>
    <w:p w14:paraId="0C404598" w14:textId="77777777" w:rsidR="00C67E59" w:rsidRPr="00466FD8" w:rsidRDefault="00C67E59" w:rsidP="00C67E59"/>
    <w:p w14:paraId="18BA8B79" w14:textId="77777777" w:rsidR="00C67E59" w:rsidRDefault="00C67E59" w:rsidP="00C67E59">
      <w:pPr>
        <w:pStyle w:val="Heading4"/>
      </w:pPr>
      <w:r>
        <w:t>2. The Lockean philosophy is outdated and does NOT assume the digital and globalized age that we live in today. It is strictly a philosophy on the way that society functions in the idea of property and ownership, and no country has adopted such a paradigm in the 21</w:t>
      </w:r>
      <w:r w:rsidRPr="00084495">
        <w:rPr>
          <w:vertAlign w:val="superscript"/>
        </w:rPr>
        <w:t>st</w:t>
      </w:r>
      <w:r>
        <w:t xml:space="preserve"> globalized century.</w:t>
      </w:r>
    </w:p>
    <w:p w14:paraId="5F3C2575" w14:textId="7C0652F8" w:rsidR="00581265" w:rsidRDefault="00581265" w:rsidP="00581265">
      <w:pPr>
        <w:pStyle w:val="Heading3"/>
      </w:pPr>
      <w:r>
        <w:t>1</w:t>
      </w:r>
    </w:p>
    <w:p w14:paraId="2261C83F" w14:textId="64C18C16" w:rsidR="00705A2F" w:rsidRDefault="00705A2F" w:rsidP="00581265">
      <w:pPr>
        <w:pStyle w:val="Heading4"/>
      </w:pPr>
      <w:r>
        <w:t>Their rejection of privatization at large collapses capitalism</w:t>
      </w:r>
    </w:p>
    <w:p w14:paraId="1D6D9AEE" w14:textId="5410C4FC" w:rsidR="00581265" w:rsidRDefault="00581265" w:rsidP="00581265">
      <w:pPr>
        <w:pStyle w:val="Heading4"/>
      </w:pPr>
      <w:r>
        <w:t xml:space="preserve">Space-for-space economic growth is sustainable and </w:t>
      </w:r>
      <w:r w:rsidRPr="002F7FD9">
        <w:rPr>
          <w:u w:val="single"/>
        </w:rPr>
        <w:t>critical</w:t>
      </w:r>
      <w:r>
        <w:t xml:space="preserve"> to economic preservation </w:t>
      </w:r>
    </w:p>
    <w:p w14:paraId="10DD56E9" w14:textId="77777777" w:rsidR="00581265" w:rsidRPr="00970619" w:rsidRDefault="00581265" w:rsidP="00581265">
      <w:proofErr w:type="spellStart"/>
      <w:r w:rsidRPr="007574DB">
        <w:rPr>
          <w:rStyle w:val="Style13ptBold"/>
        </w:rPr>
        <w:t>Weinzierl</w:t>
      </w:r>
      <w:proofErr w:type="spellEnd"/>
      <w:r w:rsidRPr="007574DB">
        <w:rPr>
          <w:rStyle w:val="Style13ptBold"/>
        </w:rPr>
        <w:t xml:space="preserve"> and Sarang 21</w:t>
      </w:r>
      <w:r>
        <w:t xml:space="preserve"> – </w:t>
      </w:r>
      <w:r w:rsidRPr="007574DB">
        <w:rPr>
          <w:i/>
          <w:iCs/>
        </w:rPr>
        <w:t xml:space="preserve">Joseph and Jacqueline </w:t>
      </w:r>
      <w:proofErr w:type="spellStart"/>
      <w:r w:rsidRPr="007574DB">
        <w:rPr>
          <w:i/>
          <w:iCs/>
        </w:rPr>
        <w:t>Elbling</w:t>
      </w:r>
      <w:proofErr w:type="spellEnd"/>
      <w:r w:rsidRPr="007574DB">
        <w:rPr>
          <w:i/>
          <w:iCs/>
        </w:rPr>
        <w:t xml:space="preserve"> Professor of Business Administration at HBS and a Research Associate at the NBER; Research Associate at Harvard Business School and the Lunar Exploration Projects Lead for the MIT Space Exploration Initiative</w:t>
      </w:r>
      <w:r>
        <w:t xml:space="preserve"> (</w:t>
      </w:r>
      <w:r w:rsidRPr="007574DB">
        <w:t xml:space="preserve">Matt </w:t>
      </w:r>
      <w:proofErr w:type="spellStart"/>
      <w:r w:rsidRPr="007574DB">
        <w:t>Weinzierl</w:t>
      </w:r>
      <w:proofErr w:type="spellEnd"/>
      <w:r>
        <w:t xml:space="preserve"> and </w:t>
      </w:r>
      <w:r w:rsidRPr="007574DB">
        <w:t>Mehak Sarang, 2-12-2021, "The Commercial Space Age Is Here," Harvard Business Review, https://hbr.org/2021/02/the-commercial-space-age-is-here</w:t>
      </w:r>
      <w:r>
        <w:t>)//kh</w:t>
      </w:r>
    </w:p>
    <w:p w14:paraId="165BCFD6" w14:textId="77777777" w:rsidR="00581265" w:rsidRPr="000942C4" w:rsidRDefault="00581265" w:rsidP="00581265">
      <w:pPr>
        <w:rPr>
          <w:sz w:val="16"/>
        </w:rPr>
      </w:pPr>
      <w:r w:rsidRPr="000942C4">
        <w:rPr>
          <w:sz w:val="16"/>
        </w:rPr>
        <w:t xml:space="preserve">There’s no shortage of hype surrounding the commercial space industry. But while tech leaders promise us moon bases and settlements on Mars, the space economy has thus far remained distinctly local — at least in a cosmic sense. </w:t>
      </w:r>
      <w:r w:rsidRPr="000942C4">
        <w:rPr>
          <w:u w:val="single"/>
        </w:rPr>
        <w:t xml:space="preserve">Last year, however, </w:t>
      </w:r>
      <w:r w:rsidRPr="00F35617">
        <w:rPr>
          <w:highlight w:val="cyan"/>
          <w:u w:val="single"/>
        </w:rPr>
        <w:t>we crossed an important threshold</w:t>
      </w:r>
      <w:r w:rsidRPr="000942C4">
        <w:rPr>
          <w:u w:val="single"/>
        </w:rPr>
        <w:t xml:space="preserve">: For the first time in human history, </w:t>
      </w:r>
      <w:r w:rsidRPr="00F35617">
        <w:rPr>
          <w:highlight w:val="cyan"/>
          <w:u w:val="single"/>
        </w:rPr>
        <w:t>humans access</w:t>
      </w:r>
      <w:r w:rsidRPr="000942C4">
        <w:rPr>
          <w:u w:val="single"/>
        </w:rPr>
        <w:t xml:space="preserve">ed </w:t>
      </w:r>
      <w:r w:rsidRPr="00F35617">
        <w:rPr>
          <w:highlight w:val="cyan"/>
          <w:u w:val="single"/>
        </w:rPr>
        <w:t>space via</w:t>
      </w:r>
      <w:r w:rsidRPr="000942C4">
        <w:rPr>
          <w:u w:val="single"/>
        </w:rPr>
        <w:t xml:space="preserve"> a vehicle built and owned not by any government, but by a </w:t>
      </w:r>
      <w:r w:rsidRPr="00F35617">
        <w:rPr>
          <w:highlight w:val="cyan"/>
          <w:u w:val="single"/>
        </w:rPr>
        <w:t>private corporation</w:t>
      </w:r>
      <w:r w:rsidRPr="000942C4">
        <w:rPr>
          <w:u w:val="single"/>
        </w:rPr>
        <w:t xml:space="preserve"> with its sights set on affordable space settlement</w:t>
      </w:r>
      <w:r w:rsidRPr="000942C4">
        <w:rPr>
          <w:sz w:val="16"/>
        </w:rPr>
        <w:t xml:space="preserve">. </w:t>
      </w:r>
      <w:r w:rsidRPr="000942C4">
        <w:rPr>
          <w:u w:val="single"/>
        </w:rPr>
        <w:t xml:space="preserve">It was the first </w:t>
      </w:r>
      <w:r w:rsidRPr="00F35617">
        <w:rPr>
          <w:highlight w:val="cyan"/>
          <w:u w:val="single"/>
        </w:rPr>
        <w:t>significant step towards building an economy</w:t>
      </w:r>
      <w:r w:rsidRPr="000942C4">
        <w:rPr>
          <w:u w:val="single"/>
        </w:rPr>
        <w:t xml:space="preserve"> both </w:t>
      </w:r>
      <w:r w:rsidRPr="00F35617">
        <w:rPr>
          <w:highlight w:val="cyan"/>
          <w:u w:val="single"/>
        </w:rPr>
        <w:t>in space</w:t>
      </w:r>
      <w:r w:rsidRPr="000942C4">
        <w:rPr>
          <w:u w:val="single"/>
        </w:rPr>
        <w:t xml:space="preserve"> and for space</w:t>
      </w:r>
      <w:r w:rsidRPr="000942C4">
        <w:rPr>
          <w:sz w:val="16"/>
        </w:rPr>
        <w:t>. The implications — for business, policy, and society at large — are hard to overstate.</w:t>
      </w:r>
    </w:p>
    <w:p w14:paraId="5B40F824" w14:textId="77777777" w:rsidR="00581265" w:rsidRPr="000942C4" w:rsidRDefault="00581265" w:rsidP="00581265">
      <w:pPr>
        <w:rPr>
          <w:sz w:val="16"/>
        </w:rPr>
      </w:pPr>
      <w:r w:rsidRPr="000942C4">
        <w:rPr>
          <w:sz w:val="16"/>
        </w:rPr>
        <w:t>In 2019</w:t>
      </w:r>
      <w:r w:rsidRPr="000942C4">
        <w:rPr>
          <w:u w:val="single"/>
        </w:rPr>
        <w:t xml:space="preserve">, </w:t>
      </w:r>
      <w:r w:rsidRPr="00F35617">
        <w:rPr>
          <w:highlight w:val="cyan"/>
          <w:u w:val="single"/>
        </w:rPr>
        <w:t xml:space="preserve">95% of the </w:t>
      </w:r>
      <w:r w:rsidRPr="00626BCA">
        <w:rPr>
          <w:u w:val="single"/>
        </w:rPr>
        <w:t>estimated $366 billion</w:t>
      </w:r>
      <w:r w:rsidRPr="000942C4">
        <w:rPr>
          <w:u w:val="single"/>
        </w:rPr>
        <w:t xml:space="preserve"> in </w:t>
      </w:r>
      <w:r w:rsidRPr="00F35617">
        <w:rPr>
          <w:highlight w:val="cyan"/>
          <w:u w:val="single"/>
        </w:rPr>
        <w:t>revenue</w:t>
      </w:r>
      <w:r w:rsidRPr="000942C4">
        <w:rPr>
          <w:u w:val="single"/>
        </w:rPr>
        <w:t xml:space="preserve"> earned in the space sector </w:t>
      </w:r>
      <w:r w:rsidRPr="00F35617">
        <w:rPr>
          <w:highlight w:val="cyan"/>
          <w:u w:val="single"/>
        </w:rPr>
        <w:t xml:space="preserve">was from the space-for-earth economy: </w:t>
      </w:r>
      <w:r w:rsidRPr="00626BCA">
        <w:rPr>
          <w:u w:val="single"/>
        </w:rPr>
        <w:t>that</w:t>
      </w:r>
      <w:r w:rsidRPr="000942C4">
        <w:rPr>
          <w:u w:val="single"/>
        </w:rPr>
        <w:t xml:space="preserve"> is, goods or services produced in space for use on earth.</w:t>
      </w:r>
      <w:r w:rsidRPr="000942C4">
        <w:rPr>
          <w:sz w:val="16"/>
        </w:rPr>
        <w:t xml:space="preserve"> The space-for-earth economy includes </w:t>
      </w:r>
      <w:r w:rsidRPr="00F35617">
        <w:rPr>
          <w:highlight w:val="cyan"/>
          <w:u w:val="single"/>
        </w:rPr>
        <w:t>telecommunications</w:t>
      </w:r>
      <w:r w:rsidRPr="000942C4">
        <w:rPr>
          <w:u w:val="single"/>
        </w:rPr>
        <w:t xml:space="preserve"> and </w:t>
      </w:r>
      <w:r w:rsidRPr="00F35617">
        <w:rPr>
          <w:highlight w:val="cyan"/>
          <w:u w:val="single"/>
        </w:rPr>
        <w:t>internet</w:t>
      </w:r>
      <w:r w:rsidRPr="000942C4">
        <w:rPr>
          <w:u w:val="single"/>
        </w:rPr>
        <w:t xml:space="preserve"> infrastructure, earth observation capabilities, national security satellites, and more. This </w:t>
      </w:r>
      <w:r w:rsidRPr="00F35617">
        <w:rPr>
          <w:highlight w:val="cyan"/>
          <w:u w:val="single"/>
        </w:rPr>
        <w:t>economy is booming</w:t>
      </w:r>
      <w:r w:rsidRPr="000942C4">
        <w:rPr>
          <w:u w:val="single"/>
        </w:rPr>
        <w:t>,</w:t>
      </w:r>
      <w:r w:rsidRPr="000942C4">
        <w:rPr>
          <w:sz w:val="16"/>
        </w:rPr>
        <w:t xml:space="preserve"> and though research shows that it faces the challenges of overcrowding and monopolization that tend to arise whenever companies compete for a scarce natural resource, </w:t>
      </w:r>
      <w:r w:rsidRPr="00F35617">
        <w:rPr>
          <w:highlight w:val="cyan"/>
          <w:u w:val="single"/>
        </w:rPr>
        <w:t>projections</w:t>
      </w:r>
      <w:r w:rsidRPr="000942C4">
        <w:rPr>
          <w:u w:val="single"/>
        </w:rPr>
        <w:t xml:space="preserve"> for its future </w:t>
      </w:r>
      <w:r w:rsidRPr="00F35617">
        <w:rPr>
          <w:highlight w:val="cyan"/>
          <w:u w:val="single"/>
        </w:rPr>
        <w:t>are optimistic</w:t>
      </w:r>
      <w:r w:rsidRPr="000942C4">
        <w:rPr>
          <w:u w:val="single"/>
        </w:rPr>
        <w:t xml:space="preserve">. </w:t>
      </w:r>
      <w:r w:rsidRPr="00F35617">
        <w:rPr>
          <w:highlight w:val="cyan"/>
          <w:u w:val="single"/>
        </w:rPr>
        <w:t>Decreasing costs</w:t>
      </w:r>
      <w:r w:rsidRPr="000942C4">
        <w:rPr>
          <w:u w:val="single"/>
        </w:rPr>
        <w:t xml:space="preserve"> for launch and space hardware in general have </w:t>
      </w:r>
      <w:r w:rsidRPr="00F35617">
        <w:rPr>
          <w:highlight w:val="cyan"/>
          <w:u w:val="single"/>
        </w:rPr>
        <w:t>enticed new entrants</w:t>
      </w:r>
      <w:r w:rsidRPr="000942C4">
        <w:rPr>
          <w:u w:val="single"/>
        </w:rPr>
        <w:t xml:space="preserve"> into this market, and companies in a variety of industries have already begun leveraging satellite technology</w:t>
      </w:r>
      <w:r w:rsidRPr="000942C4">
        <w:rPr>
          <w:sz w:val="16"/>
        </w:rPr>
        <w:t xml:space="preserve"> and access to space to drive innovation and efficiency in their earthbound products and services.</w:t>
      </w:r>
    </w:p>
    <w:p w14:paraId="667C6E25" w14:textId="77777777" w:rsidR="00581265" w:rsidRPr="000942C4" w:rsidRDefault="00581265" w:rsidP="00581265">
      <w:pPr>
        <w:rPr>
          <w:sz w:val="16"/>
        </w:rPr>
      </w:pPr>
      <w:r w:rsidRPr="000942C4">
        <w:rPr>
          <w:sz w:val="16"/>
        </w:rPr>
        <w:t>In contrast, the space-for-space economy — that is, go</w:t>
      </w:r>
      <w:r w:rsidRPr="000942C4">
        <w:rPr>
          <w:u w:val="single"/>
        </w:rPr>
        <w:t xml:space="preserve">ods and </w:t>
      </w:r>
      <w:r w:rsidRPr="00F35617">
        <w:rPr>
          <w:highlight w:val="cyan"/>
          <w:u w:val="single"/>
        </w:rPr>
        <w:t>services</w:t>
      </w:r>
      <w:r w:rsidRPr="000942C4">
        <w:rPr>
          <w:u w:val="single"/>
        </w:rPr>
        <w:t xml:space="preserve"> </w:t>
      </w:r>
      <w:r w:rsidRPr="00F35617">
        <w:rPr>
          <w:highlight w:val="cyan"/>
          <w:u w:val="single"/>
        </w:rPr>
        <w:t>produced in space for</w:t>
      </w:r>
      <w:r w:rsidRPr="000942C4">
        <w:rPr>
          <w:u w:val="single"/>
        </w:rPr>
        <w:t xml:space="preserve"> use in </w:t>
      </w:r>
      <w:r w:rsidRPr="00F35617">
        <w:rPr>
          <w:highlight w:val="cyan"/>
          <w:u w:val="single"/>
        </w:rPr>
        <w:t>space</w:t>
      </w:r>
      <w:r w:rsidRPr="000942C4">
        <w:rPr>
          <w:u w:val="single"/>
        </w:rPr>
        <w:t xml:space="preserve">, such as </w:t>
      </w:r>
      <w:r w:rsidRPr="00F35617">
        <w:rPr>
          <w:highlight w:val="cyan"/>
          <w:u w:val="single"/>
        </w:rPr>
        <w:t>mining the Moon or asteroids</w:t>
      </w:r>
      <w:r w:rsidRPr="000942C4">
        <w:rPr>
          <w:u w:val="single"/>
        </w:rPr>
        <w:t xml:space="preserve"> for material with which to construct in-space habitats or supply refueling depots — has struggled to get off the ground.</w:t>
      </w:r>
      <w:r w:rsidRPr="000942C4">
        <w:rPr>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w:t>
      </w:r>
      <w:r w:rsidRPr="000942C4">
        <w:rPr>
          <w:u w:val="single"/>
        </w:rPr>
        <w:t xml:space="preserve">The realization of such a vision would </w:t>
      </w:r>
      <w:r w:rsidRPr="00F35617">
        <w:rPr>
          <w:highlight w:val="cyan"/>
          <w:u w:val="single"/>
        </w:rPr>
        <w:t>change how all of us do business</w:t>
      </w:r>
      <w:r w:rsidRPr="000942C4">
        <w:rPr>
          <w:u w:val="single"/>
        </w:rPr>
        <w:t xml:space="preserve">, live our lives, and govern our societies </w:t>
      </w:r>
      <w:r w:rsidRPr="000942C4">
        <w:rPr>
          <w:sz w:val="16"/>
        </w:rPr>
        <w:t>— but to date, we’ve never even had more than 13 people in space at one time, leaving that dream as little more than science fiction.</w:t>
      </w:r>
    </w:p>
    <w:p w14:paraId="4E9A5EF4" w14:textId="77777777" w:rsidR="00581265" w:rsidRPr="000942C4" w:rsidRDefault="00581265" w:rsidP="00581265">
      <w:pPr>
        <w:rPr>
          <w:rStyle w:val="StyleUnderline"/>
        </w:rPr>
      </w:pPr>
      <w:r w:rsidRPr="000942C4">
        <w:rPr>
          <w:u w:val="single"/>
        </w:rPr>
        <w:t xml:space="preserve">Today, however, there is reason to think that </w:t>
      </w:r>
      <w:r w:rsidRPr="00F35617">
        <w:rPr>
          <w:highlight w:val="cyan"/>
          <w:u w:val="single"/>
        </w:rPr>
        <w:t>we may</w:t>
      </w:r>
      <w:r w:rsidRPr="000942C4">
        <w:rPr>
          <w:u w:val="single"/>
        </w:rPr>
        <w:t xml:space="preserve"> finally </w:t>
      </w:r>
      <w:r w:rsidRPr="00F35617">
        <w:rPr>
          <w:highlight w:val="cyan"/>
          <w:u w:val="single"/>
        </w:rPr>
        <w:t>be reaching the first stages of a</w:t>
      </w:r>
      <w:r w:rsidRPr="000942C4">
        <w:rPr>
          <w:u w:val="single"/>
        </w:rPr>
        <w:t xml:space="preserve"> true </w:t>
      </w:r>
      <w:r w:rsidRPr="00F35617">
        <w:rPr>
          <w:highlight w:val="cyan"/>
          <w:u w:val="single"/>
        </w:rPr>
        <w:t>space-for-space economy</w:t>
      </w:r>
      <w:r w:rsidRPr="000942C4">
        <w:rPr>
          <w:u w:val="single"/>
        </w:rPr>
        <w:t>. SpaceX’s recent achievements</w:t>
      </w:r>
      <w:r w:rsidRPr="000942C4">
        <w:rPr>
          <w:sz w:val="16"/>
        </w:rPr>
        <w:t xml:space="preserve"> (in cooperation with NASA), as well as upcoming efforts by Boeing, Blue Origin, and Virgin Galactic to put people in space sustainably and at scale, mark the opening of a new chapter of spaceflight led by private firms. These </w:t>
      </w:r>
      <w:r w:rsidRPr="000942C4">
        <w:rPr>
          <w:rStyle w:val="StyleUnderline"/>
        </w:rPr>
        <w:t xml:space="preserve">firms have both the intention and </w:t>
      </w:r>
      <w:r w:rsidRPr="00F35617">
        <w:rPr>
          <w:rStyle w:val="StyleUnderline"/>
          <w:highlight w:val="cyan"/>
        </w:rPr>
        <w:t>capability to bring private citizens to space</w:t>
      </w:r>
      <w:r w:rsidRPr="000942C4">
        <w:rPr>
          <w:rStyle w:val="StyleUnderline"/>
        </w:rPr>
        <w:t xml:space="preserve"> as passengers, tourists, and — eventually — settlers, </w:t>
      </w:r>
      <w:r w:rsidRPr="00F35617">
        <w:rPr>
          <w:rStyle w:val="StyleUnderline"/>
          <w:highlight w:val="cyan"/>
        </w:rPr>
        <w:t>opening the door for businesses</w:t>
      </w:r>
      <w:r w:rsidRPr="000942C4">
        <w:rPr>
          <w:rStyle w:val="StyleUnderline"/>
        </w:rPr>
        <w:t xml:space="preserve"> to start meeting the demand those people create over the next several decades with an array of space-for-space goods and services.</w:t>
      </w:r>
    </w:p>
    <w:p w14:paraId="1339847F" w14:textId="77777777" w:rsidR="00581265" w:rsidRPr="00364222" w:rsidRDefault="00581265" w:rsidP="00581265">
      <w:pPr>
        <w:rPr>
          <w:sz w:val="16"/>
          <w:szCs w:val="16"/>
        </w:rPr>
      </w:pPr>
      <w:r w:rsidRPr="00364222">
        <w:rPr>
          <w:sz w:val="16"/>
          <w:szCs w:val="16"/>
        </w:rPr>
        <w:t>Welcome to the (Commercial) Space Age</w:t>
      </w:r>
    </w:p>
    <w:p w14:paraId="209CA50D" w14:textId="77777777" w:rsidR="00581265" w:rsidRPr="00364222" w:rsidRDefault="00581265" w:rsidP="00581265">
      <w:pPr>
        <w:rPr>
          <w:sz w:val="16"/>
          <w:szCs w:val="16"/>
        </w:rPr>
      </w:pPr>
      <w:r w:rsidRPr="00364222">
        <w:rPr>
          <w:sz w:val="16"/>
          <w:szCs w:val="16"/>
        </w:rPr>
        <w:t xml:space="preserve">In our recent research, we examined how the model of centralized, government-directed human space activity born in the 1960s has, over the last two decades, made way for a new model, in which public initiatives in space increasingly share the stage with private priorities. Centralized, government-led space programs will inevitably focus on space-for-earth activities that are in the public interest, such as national security, basic science, and national pride. This is only natural, as expenditures for these programs must </w:t>
      </w:r>
      <w:proofErr w:type="spellStart"/>
      <w:r w:rsidRPr="00364222">
        <w:rPr>
          <w:sz w:val="16"/>
          <w:szCs w:val="16"/>
        </w:rPr>
        <w:t>qbe</w:t>
      </w:r>
      <w:proofErr w:type="spellEnd"/>
      <w:r w:rsidRPr="00364222">
        <w:rPr>
          <w:sz w:val="16"/>
          <w:szCs w:val="16"/>
        </w:rPr>
        <w:t xml:space="preserve"> justified by demonstrating benefits for citizens — and the citizens these governments represent are (nearly) all on earth.</w:t>
      </w:r>
    </w:p>
    <w:p w14:paraId="34749DF1" w14:textId="77777777" w:rsidR="00581265" w:rsidRPr="000942C4" w:rsidRDefault="00581265" w:rsidP="00581265">
      <w:pPr>
        <w:rPr>
          <w:sz w:val="16"/>
        </w:rPr>
      </w:pPr>
      <w:r w:rsidRPr="000942C4">
        <w:rPr>
          <w:sz w:val="16"/>
        </w:rPr>
        <w:t xml:space="preserve">In contrast to governments, </w:t>
      </w:r>
      <w:r w:rsidRPr="000942C4">
        <w:rPr>
          <w:u w:val="single"/>
        </w:rPr>
        <w:t>the private sector is eager to put people in space to pursue their own personal interests, not the state’s — and then supply the demand they create. This is the vision driving SpaceX</w:t>
      </w:r>
      <w:r w:rsidRPr="000942C4">
        <w:rPr>
          <w:sz w:val="16"/>
        </w:rPr>
        <w:t>,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w:t>
      </w:r>
    </w:p>
    <w:p w14:paraId="78DC058F" w14:textId="77777777" w:rsidR="00581265" w:rsidRPr="00364222" w:rsidRDefault="00581265" w:rsidP="00581265">
      <w:pPr>
        <w:rPr>
          <w:sz w:val="16"/>
          <w:szCs w:val="16"/>
        </w:rPr>
      </w:pPr>
      <w:r w:rsidRPr="00364222">
        <w:rPr>
          <w:sz w:val="16"/>
          <w:szCs w:val="16"/>
        </w:rPr>
        <w:t>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w:t>
      </w:r>
    </w:p>
    <w:p w14:paraId="2BCE2514" w14:textId="77777777" w:rsidR="00581265" w:rsidRPr="00364222" w:rsidRDefault="00581265" w:rsidP="00581265">
      <w:pPr>
        <w:rPr>
          <w:sz w:val="16"/>
        </w:rPr>
      </w:pPr>
      <w:r w:rsidRPr="00364222">
        <w:rPr>
          <w:sz w:val="16"/>
        </w:rPr>
        <w:t>Thi</w:t>
      </w:r>
      <w:r w:rsidRPr="000942C4">
        <w:rPr>
          <w:rStyle w:val="StyleUnderline"/>
        </w:rPr>
        <w:t xml:space="preserve">s </w:t>
      </w:r>
      <w:r w:rsidRPr="00F35617">
        <w:rPr>
          <w:rStyle w:val="StyleUnderline"/>
          <w:highlight w:val="cyan"/>
        </w:rPr>
        <w:t>model</w:t>
      </w:r>
      <w:r w:rsidRPr="000942C4">
        <w:rPr>
          <w:rStyle w:val="StyleUnderline"/>
        </w:rPr>
        <w:t xml:space="preserve"> — of </w:t>
      </w:r>
      <w:r w:rsidRPr="00F35617">
        <w:rPr>
          <w:rStyle w:val="StyleUnderline"/>
          <w:highlight w:val="cyan"/>
        </w:rPr>
        <w:t>selling to NASA</w:t>
      </w:r>
      <w:r w:rsidRPr="000942C4">
        <w:rPr>
          <w:rStyle w:val="StyleUnderline"/>
        </w:rPr>
        <w:t xml:space="preserve"> with the hopes of eventually creating and </w:t>
      </w:r>
      <w:r w:rsidRPr="00F35617">
        <w:rPr>
          <w:rStyle w:val="StyleUnderline"/>
          <w:highlight w:val="cyan"/>
        </w:rPr>
        <w:t>expanding into a larger private</w:t>
      </w:r>
      <w:r w:rsidRPr="000942C4">
        <w:rPr>
          <w:rStyle w:val="StyleUnderline"/>
        </w:rPr>
        <w:t xml:space="preserve"> </w:t>
      </w:r>
      <w:r w:rsidRPr="00F35617">
        <w:rPr>
          <w:rStyle w:val="StyleUnderline"/>
          <w:highlight w:val="cyan"/>
        </w:rPr>
        <w:t>market</w:t>
      </w:r>
      <w:r w:rsidRPr="000942C4">
        <w:rPr>
          <w:rStyle w:val="StyleUnderline"/>
        </w:rPr>
        <w:t xml:space="preserve"> — is </w:t>
      </w:r>
      <w:r w:rsidRPr="00F35617">
        <w:rPr>
          <w:rStyle w:val="StyleUnderline"/>
          <w:highlight w:val="cyan"/>
        </w:rPr>
        <w:t>exemplified by SpaceX,</w:t>
      </w:r>
      <w:r w:rsidRPr="000942C4">
        <w:rPr>
          <w:rStyle w:val="StyleUnderline"/>
        </w:rPr>
        <w:t xml:space="preserve"> but the company is by no means the only player taking this approach. </w:t>
      </w:r>
      <w:r w:rsidRPr="00364222">
        <w:rPr>
          <w:sz w:val="16"/>
        </w:rPr>
        <w:t>For instance, while SpaceX is focused on space-for-space transportation, another key component of this burgeoning industry will be manufacturing.</w:t>
      </w:r>
    </w:p>
    <w:p w14:paraId="1E7139EC" w14:textId="77777777" w:rsidR="00581265" w:rsidRPr="00364222" w:rsidRDefault="00581265" w:rsidP="00581265">
      <w:pPr>
        <w:rPr>
          <w:sz w:val="16"/>
          <w:szCs w:val="16"/>
        </w:rPr>
      </w:pPr>
      <w:r w:rsidRPr="00364222">
        <w:rPr>
          <w:sz w:val="16"/>
          <w:szCs w:val="16"/>
        </w:rPr>
        <w:t xml:space="preserve">Made In Space, Inc. has been at the forefront of manufacturing “in space, for space” since 2014, when </w:t>
      </w:r>
      <w:proofErr w:type="gramStart"/>
      <w:r w:rsidRPr="00364222">
        <w:rPr>
          <w:sz w:val="16"/>
          <w:szCs w:val="16"/>
        </w:rPr>
        <w:t>it</w:t>
      </w:r>
      <w:proofErr w:type="gramEnd"/>
      <w:r w:rsidRPr="00364222">
        <w:rPr>
          <w:sz w:val="16"/>
          <w:szCs w:val="16"/>
        </w:rPr>
        <w:t xml:space="preserve">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w:t>
      </w:r>
      <w:proofErr w:type="gramStart"/>
      <w:r w:rsidRPr="00364222">
        <w:rPr>
          <w:sz w:val="16"/>
          <w:szCs w:val="16"/>
        </w:rPr>
        <w:t>In</w:t>
      </w:r>
      <w:proofErr w:type="gramEnd"/>
      <w:r w:rsidRPr="00364222">
        <w:rPr>
          <w:sz w:val="16"/>
          <w:szCs w:val="16"/>
        </w:rPr>
        <w:t xml:space="preserve"> Space hopes to be well-positioned to fulfill. Just as SpaceX has begun by supplying NASA but hopes to eventually serve a much larger, private-sector market, Made </w:t>
      </w:r>
      <w:proofErr w:type="gramStart"/>
      <w:r w:rsidRPr="00364222">
        <w:rPr>
          <w:sz w:val="16"/>
          <w:szCs w:val="16"/>
        </w:rPr>
        <w:t>In</w:t>
      </w:r>
      <w:proofErr w:type="gramEnd"/>
      <w:r w:rsidRPr="00364222">
        <w:rPr>
          <w:sz w:val="16"/>
          <w:szCs w:val="16"/>
        </w:rPr>
        <w:t xml:space="preserve"> Space’s current work with NASA could be the first step along a path towards supporting a variety of private-sector manufacturing applications for which the costs of manufacturing on earth and transporting into space would be prohibitive.</w:t>
      </w:r>
    </w:p>
    <w:p w14:paraId="78C7DB69" w14:textId="77777777" w:rsidR="00581265" w:rsidRPr="00364222" w:rsidRDefault="00581265" w:rsidP="00581265">
      <w:pPr>
        <w:rPr>
          <w:sz w:val="16"/>
        </w:rPr>
      </w:pPr>
      <w:r w:rsidRPr="00F35617">
        <w:rPr>
          <w:highlight w:val="cyan"/>
          <w:u w:val="single"/>
        </w:rPr>
        <w:t>Another</w:t>
      </w:r>
      <w:r w:rsidRPr="000942C4">
        <w:rPr>
          <w:u w:val="single"/>
        </w:rPr>
        <w:t xml:space="preserve"> major </w:t>
      </w:r>
      <w:r w:rsidRPr="00F35617">
        <w:rPr>
          <w:highlight w:val="cyan"/>
          <w:u w:val="single"/>
        </w:rPr>
        <w:t>area</w:t>
      </w:r>
      <w:r w:rsidRPr="000942C4">
        <w:rPr>
          <w:u w:val="single"/>
        </w:rPr>
        <w:t xml:space="preserve"> of space-for-space investment </w:t>
      </w:r>
      <w:r w:rsidRPr="00F35617">
        <w:rPr>
          <w:highlight w:val="cyan"/>
          <w:u w:val="single"/>
        </w:rPr>
        <w:t>is in</w:t>
      </w:r>
      <w:r w:rsidRPr="000942C4">
        <w:rPr>
          <w:u w:val="single"/>
        </w:rPr>
        <w:t xml:space="preserve"> building and operating </w:t>
      </w:r>
      <w:r w:rsidRPr="00F35617">
        <w:rPr>
          <w:highlight w:val="cyan"/>
          <w:u w:val="single"/>
        </w:rPr>
        <w:t>space infrastructure</w:t>
      </w:r>
      <w:r w:rsidRPr="000942C4">
        <w:rPr>
          <w:u w:val="single"/>
        </w:rPr>
        <w:t xml:space="preserve"> such as habitats, laboratories, and factories. Axiom Space, a current leader in this field, recently announced that it would be flying the “first fully private commercial mission to space” in 2022 onboard SpaceX’s Crew Dragon Capsule.</w:t>
      </w:r>
      <w:r w:rsidRPr="00364222">
        <w:rPr>
          <w:sz w:val="16"/>
        </w:rPr>
        <w:t xml:space="preserve"> Axiom was also awarded a contract for exclusive access to a module of the ISS, facilitating its plans to develop modules for commercial activity on the station (and eventually, beyond it).</w:t>
      </w:r>
    </w:p>
    <w:p w14:paraId="263952B1" w14:textId="77777777" w:rsidR="00581265" w:rsidRPr="00364222" w:rsidRDefault="00581265" w:rsidP="00581265">
      <w:pPr>
        <w:rPr>
          <w:sz w:val="16"/>
        </w:rPr>
      </w:pPr>
      <w:r w:rsidRPr="00364222">
        <w:rPr>
          <w:sz w:val="16"/>
        </w:rPr>
        <w:t xml:space="preserve">This infrastructure is </w:t>
      </w:r>
      <w:r w:rsidRPr="00F35617">
        <w:rPr>
          <w:highlight w:val="cyan"/>
          <w:u w:val="single"/>
        </w:rPr>
        <w:t>likely to spur investment in a wide array of</w:t>
      </w:r>
      <w:r w:rsidRPr="000942C4">
        <w:rPr>
          <w:u w:val="single"/>
        </w:rPr>
        <w:t xml:space="preserve"> complementary </w:t>
      </w:r>
      <w:r w:rsidRPr="00F35617">
        <w:rPr>
          <w:highlight w:val="cyan"/>
          <w:u w:val="single"/>
        </w:rPr>
        <w:t>services</w:t>
      </w:r>
      <w:r w:rsidRPr="000942C4">
        <w:rPr>
          <w:u w:val="single"/>
        </w:rPr>
        <w:t xml:space="preserve"> to supply the demand of the people living and working within it. For example, in February 2020, Maxar Technologies was awarded a $142 million contract from NASA to develop a robotic construction tool</w:t>
      </w:r>
      <w:r w:rsidRPr="00364222">
        <w:rPr>
          <w:sz w:val="16"/>
        </w:rPr>
        <w:t xml:space="preserve"> that would be assembled in space for use on low-Earth orbit spacecraft. Private sector spacecraft or settlements will no doubt have need for a variety of similar construction and repair tools.</w:t>
      </w:r>
    </w:p>
    <w:p w14:paraId="00261A69" w14:textId="77777777" w:rsidR="00581265" w:rsidRPr="00364222" w:rsidRDefault="00581265" w:rsidP="00581265">
      <w:pPr>
        <w:rPr>
          <w:sz w:val="16"/>
        </w:rPr>
      </w:pPr>
      <w:r w:rsidRPr="00364222">
        <w:rPr>
          <w:sz w:val="16"/>
        </w:rPr>
        <w:t xml:space="preserve">And of course, the private sector isn’t just about industrial products. </w:t>
      </w:r>
      <w:r w:rsidRPr="00F35617">
        <w:rPr>
          <w:rStyle w:val="StyleUnderline"/>
        </w:rPr>
        <w:t>Crea</w:t>
      </w:r>
      <w:r w:rsidRPr="000942C4">
        <w:rPr>
          <w:u w:val="single"/>
        </w:rPr>
        <w:t xml:space="preserve">ture </w:t>
      </w:r>
      <w:r w:rsidRPr="00F35617">
        <w:rPr>
          <w:highlight w:val="cyan"/>
          <w:u w:val="single"/>
        </w:rPr>
        <w:t>comforts</w:t>
      </w:r>
      <w:r w:rsidRPr="000942C4">
        <w:rPr>
          <w:u w:val="single"/>
        </w:rPr>
        <w:t xml:space="preserve"> also promise to be an </w:t>
      </w:r>
      <w:r w:rsidRPr="00F35617">
        <w:rPr>
          <w:highlight w:val="cyan"/>
          <w:u w:val="single"/>
        </w:rPr>
        <w:t>area of rapid growth</w:t>
      </w:r>
      <w:r w:rsidRPr="000942C4">
        <w:rPr>
          <w:u w:val="single"/>
        </w:rPr>
        <w:t xml:space="preserve">, as companies endeavor to support the human side of life in the harsh environment of space. </w:t>
      </w:r>
      <w:r w:rsidRPr="00364222">
        <w:rPr>
          <w:sz w:val="16"/>
        </w:rPr>
        <w:t xml:space="preserve">In 2015, for example, </w:t>
      </w:r>
      <w:proofErr w:type="spellStart"/>
      <w:r w:rsidRPr="00364222">
        <w:rPr>
          <w:sz w:val="16"/>
        </w:rPr>
        <w:t>Argotec</w:t>
      </w:r>
      <w:proofErr w:type="spellEnd"/>
      <w:r w:rsidRPr="00364222">
        <w:rPr>
          <w:sz w:val="16"/>
        </w:rPr>
        <w:t xml:space="preserve"> and Lavazza collaborated to build an espresso machine that could function in the zero-gravity environment of the ISS, delivering a bit of everyday luxury to the crew.</w:t>
      </w:r>
    </w:p>
    <w:p w14:paraId="50CFD3E8" w14:textId="77777777" w:rsidR="00581265" w:rsidRPr="000942C4" w:rsidRDefault="00581265" w:rsidP="00581265">
      <w:pPr>
        <w:rPr>
          <w:u w:val="single"/>
        </w:rPr>
      </w:pPr>
      <w:r w:rsidRPr="000942C4">
        <w:rPr>
          <w:sz w:val="16"/>
        </w:rPr>
        <w:t xml:space="preserve">To be sure, people have dreamt of using the vacuum and weightlessness of space to source or make things that cannot be made on earth for half a century, and time and again the business case has failed to pan out. </w:t>
      </w:r>
      <w:r w:rsidRPr="00F35617">
        <w:rPr>
          <w:highlight w:val="cyan"/>
          <w:u w:val="single"/>
        </w:rPr>
        <w:t>Skepticism is natural</w:t>
      </w:r>
      <w:r w:rsidRPr="000942C4">
        <w:rPr>
          <w:u w:val="single"/>
        </w:rPr>
        <w:t xml:space="preserve">. Those </w:t>
      </w:r>
      <w:r w:rsidRPr="00F35617">
        <w:rPr>
          <w:highlight w:val="cyan"/>
          <w:u w:val="single"/>
        </w:rPr>
        <w:t>failures</w:t>
      </w:r>
      <w:r w:rsidRPr="000942C4">
        <w:rPr>
          <w:u w:val="single"/>
        </w:rPr>
        <w:t xml:space="preserve">, however, </w:t>
      </w:r>
      <w:r w:rsidRPr="00F35617">
        <w:rPr>
          <w:highlight w:val="cyan"/>
          <w:u w:val="single"/>
        </w:rPr>
        <w:t>have been in space-for-earth applications</w:t>
      </w:r>
      <w:r w:rsidRPr="000942C4">
        <w:rPr>
          <w:sz w:val="16"/>
        </w:rPr>
        <w:t xml:space="preserve">. For example, two startups of the 2010s, Planetary Resources, </w:t>
      </w:r>
      <w:proofErr w:type="gramStart"/>
      <w:r w:rsidRPr="000942C4">
        <w:rPr>
          <w:sz w:val="16"/>
        </w:rPr>
        <w:t>Inc.</w:t>
      </w:r>
      <w:proofErr w:type="gramEnd"/>
      <w:r w:rsidRPr="000942C4">
        <w:rPr>
          <w:sz w:val="16"/>
        </w:rPr>
        <w:t xml:space="preserve"> and Deep Space Industries, recognized the potential of space mining early on. For both companies, however, the lack of a space-for-space economy meant that their near-term survival depended on selling mined material — precious metals or rare elements — to earthbound customers</w:t>
      </w:r>
      <w:r w:rsidRPr="000942C4">
        <w:rPr>
          <w:u w:val="single"/>
        </w:rPr>
        <w:t>. When it became clear that demand was insufficient to justify the high costs, funding dried up, and both companies pivoted to other ventures.</w:t>
      </w:r>
    </w:p>
    <w:p w14:paraId="50015A1A" w14:textId="77777777" w:rsidR="00581265" w:rsidRPr="000942C4" w:rsidRDefault="00581265" w:rsidP="00581265">
      <w:pPr>
        <w:rPr>
          <w:rStyle w:val="StyleUnderline"/>
        </w:rPr>
      </w:pPr>
      <w:r w:rsidRPr="000942C4">
        <w:rPr>
          <w:u w:val="single"/>
        </w:rPr>
        <w:t xml:space="preserve">These were failures of space-for-earth business models — but the </w:t>
      </w:r>
      <w:r w:rsidRPr="00F35617">
        <w:rPr>
          <w:highlight w:val="cyan"/>
          <w:u w:val="single"/>
        </w:rPr>
        <w:t>demand for in-space mining of raw b</w:t>
      </w:r>
      <w:r w:rsidRPr="000942C4">
        <w:rPr>
          <w:u w:val="single"/>
        </w:rPr>
        <w:t xml:space="preserve">uilding </w:t>
      </w:r>
      <w:r w:rsidRPr="00F35617">
        <w:rPr>
          <w:highlight w:val="cyan"/>
          <w:u w:val="single"/>
        </w:rPr>
        <w:t>material</w:t>
      </w:r>
      <w:r w:rsidRPr="000942C4">
        <w:rPr>
          <w:u w:val="single"/>
        </w:rPr>
        <w:t xml:space="preserve">, metals, and water </w:t>
      </w:r>
      <w:r w:rsidRPr="00F35617">
        <w:rPr>
          <w:highlight w:val="cyan"/>
          <w:u w:val="single"/>
        </w:rPr>
        <w:t>will be enormous once humans are living in space</w:t>
      </w:r>
      <w:r w:rsidRPr="000942C4">
        <w:rPr>
          <w:sz w:val="16"/>
        </w:rPr>
        <w:t xml:space="preserve"> (and are therefore far cheaper to supply). </w:t>
      </w:r>
      <w:r w:rsidRPr="000942C4">
        <w:rPr>
          <w:rStyle w:val="StyleUnderline"/>
        </w:rPr>
        <w:t xml:space="preserve">In other words, </w:t>
      </w:r>
      <w:r w:rsidRPr="00F35617">
        <w:rPr>
          <w:rStyle w:val="StyleUnderline"/>
          <w:highlight w:val="cyan"/>
        </w:rPr>
        <w:t>when people</w:t>
      </w:r>
      <w:r w:rsidRPr="000942C4">
        <w:rPr>
          <w:rStyle w:val="StyleUnderline"/>
        </w:rPr>
        <w:t xml:space="preserve"> </w:t>
      </w:r>
      <w:r w:rsidRPr="00F35617">
        <w:rPr>
          <w:rStyle w:val="StyleUnderline"/>
          <w:highlight w:val="cyan"/>
        </w:rPr>
        <w:t>are living</w:t>
      </w:r>
      <w:r w:rsidRPr="000942C4">
        <w:rPr>
          <w:rStyle w:val="StyleUnderline"/>
        </w:rPr>
        <w:t xml:space="preserve"> and working </w:t>
      </w:r>
      <w:r w:rsidRPr="00F35617">
        <w:rPr>
          <w:rStyle w:val="StyleUnderline"/>
          <w:highlight w:val="cyan"/>
        </w:rPr>
        <w:t>in space, we are likely to look back on these early</w:t>
      </w:r>
      <w:r w:rsidRPr="000942C4">
        <w:rPr>
          <w:rStyle w:val="StyleUnderline"/>
        </w:rPr>
        <w:t xml:space="preserve"> asteroid </w:t>
      </w:r>
      <w:r w:rsidRPr="00F35617">
        <w:rPr>
          <w:rStyle w:val="StyleUnderline"/>
          <w:highlight w:val="cyan"/>
        </w:rPr>
        <w:t>mining companies</w:t>
      </w:r>
      <w:r w:rsidRPr="000942C4">
        <w:rPr>
          <w:rStyle w:val="StyleUnderline"/>
        </w:rPr>
        <w:t xml:space="preserve"> less </w:t>
      </w:r>
      <w:r w:rsidRPr="00F35617">
        <w:rPr>
          <w:rStyle w:val="StyleUnderline"/>
          <w:highlight w:val="cyan"/>
        </w:rPr>
        <w:t>as</w:t>
      </w:r>
      <w:r w:rsidRPr="000942C4">
        <w:rPr>
          <w:rStyle w:val="StyleUnderline"/>
        </w:rPr>
        <w:t xml:space="preserve"> failures and more as simply </w:t>
      </w:r>
      <w:r w:rsidRPr="00F35617">
        <w:rPr>
          <w:rStyle w:val="StyleUnderline"/>
          <w:highlight w:val="cyan"/>
        </w:rPr>
        <w:t>ahead of their time.</w:t>
      </w:r>
    </w:p>
    <w:p w14:paraId="5EEA721B" w14:textId="77777777" w:rsidR="00581265" w:rsidRPr="00364222" w:rsidRDefault="00581265" w:rsidP="00581265">
      <w:pPr>
        <w:rPr>
          <w:sz w:val="16"/>
          <w:szCs w:val="16"/>
        </w:rPr>
      </w:pPr>
      <w:r w:rsidRPr="00364222">
        <w:rPr>
          <w:sz w:val="16"/>
          <w:szCs w:val="16"/>
        </w:rPr>
        <w:t>Seizing the Space-for-Space Opportunity</w:t>
      </w:r>
    </w:p>
    <w:p w14:paraId="63286DC4" w14:textId="77777777" w:rsidR="00581265" w:rsidRPr="00364222" w:rsidRDefault="00581265" w:rsidP="00581265">
      <w:pPr>
        <w:rPr>
          <w:sz w:val="16"/>
        </w:rPr>
      </w:pPr>
      <w:r w:rsidRPr="00364222">
        <w:rPr>
          <w:u w:val="single"/>
        </w:rPr>
        <w:t xml:space="preserve">The </w:t>
      </w:r>
      <w:r w:rsidRPr="00F35617">
        <w:rPr>
          <w:highlight w:val="cyan"/>
          <w:u w:val="single"/>
        </w:rPr>
        <w:t>opportunity</w:t>
      </w:r>
      <w:r w:rsidRPr="00364222">
        <w:rPr>
          <w:u w:val="single"/>
        </w:rPr>
        <w:t xml:space="preserve"> presented by the space-for-space economy </w:t>
      </w:r>
      <w:r w:rsidRPr="00F35617">
        <w:rPr>
          <w:highlight w:val="cyan"/>
          <w:u w:val="single"/>
        </w:rPr>
        <w:t>is huge</w:t>
      </w:r>
      <w:r w:rsidRPr="00364222">
        <w:rPr>
          <w:u w:val="single"/>
        </w:rPr>
        <w:t xml:space="preserve"> — but it could easily be missed</w:t>
      </w:r>
      <w:r w:rsidRPr="00364222">
        <w:rPr>
          <w:sz w:val="16"/>
        </w:rPr>
        <w:t>. To seize this moment, policymakers must provide regulatory and institutional frameworks that will enable the risk-taking and innovation necessary for a decentralized, private-sector-driven space economy. There are three specific policy areas we believe will be especially important:</w:t>
      </w:r>
    </w:p>
    <w:p w14:paraId="2107F0FD" w14:textId="77777777" w:rsidR="00581265" w:rsidRPr="00364222" w:rsidRDefault="00581265" w:rsidP="00581265">
      <w:pPr>
        <w:rPr>
          <w:sz w:val="16"/>
          <w:szCs w:val="16"/>
        </w:rPr>
      </w:pPr>
      <w:r w:rsidRPr="00364222">
        <w:rPr>
          <w:sz w:val="16"/>
          <w:szCs w:val="16"/>
        </w:rPr>
        <w:t>1. Enabling private individuals to take on greater risk than would be tolerable for government-employed astronauts.</w:t>
      </w:r>
    </w:p>
    <w:p w14:paraId="48B4EC42" w14:textId="77777777" w:rsidR="00581265" w:rsidRPr="00364222" w:rsidRDefault="00581265" w:rsidP="00581265">
      <w:pPr>
        <w:rPr>
          <w:sz w:val="16"/>
        </w:rPr>
      </w:pPr>
      <w:r w:rsidRPr="00364222">
        <w:rPr>
          <w:sz w:val="16"/>
        </w:rPr>
        <w:t xml:space="preserve">First, as </w:t>
      </w:r>
      <w:r w:rsidRPr="00F35617">
        <w:rPr>
          <w:highlight w:val="cyan"/>
          <w:u w:val="single"/>
        </w:rPr>
        <w:t>part of a general shift</w:t>
      </w:r>
      <w:r w:rsidRPr="00364222">
        <w:rPr>
          <w:u w:val="single"/>
        </w:rPr>
        <w:t xml:space="preserve"> to that more </w:t>
      </w:r>
      <w:r w:rsidRPr="00F35617">
        <w:rPr>
          <w:highlight w:val="cyan"/>
          <w:u w:val="single"/>
        </w:rPr>
        <w:t>decentralized, market-oriented space sector</w:t>
      </w:r>
      <w:r w:rsidRPr="00364222">
        <w:rPr>
          <w:u w:val="single"/>
        </w:rPr>
        <w:t xml:space="preserve">, </w:t>
      </w:r>
      <w:r w:rsidRPr="00F35617">
        <w:rPr>
          <w:highlight w:val="cyan"/>
          <w:u w:val="single"/>
        </w:rPr>
        <w:t xml:space="preserve">policymakers should </w:t>
      </w:r>
      <w:r w:rsidRPr="00F35617">
        <w:rPr>
          <w:u w:val="single"/>
        </w:rPr>
        <w:t>consider</w:t>
      </w:r>
      <w:r w:rsidRPr="00364222">
        <w:rPr>
          <w:u w:val="single"/>
        </w:rPr>
        <w:t xml:space="preserve"> </w:t>
      </w:r>
      <w:r w:rsidRPr="00F35617">
        <w:rPr>
          <w:highlight w:val="cyan"/>
          <w:u w:val="single"/>
        </w:rPr>
        <w:t>allow</w:t>
      </w:r>
      <w:r w:rsidRPr="00364222">
        <w:rPr>
          <w:u w:val="single"/>
        </w:rPr>
        <w:t xml:space="preserve">ing </w:t>
      </w:r>
      <w:r w:rsidRPr="00F35617">
        <w:rPr>
          <w:highlight w:val="cyan"/>
          <w:u w:val="single"/>
        </w:rPr>
        <w:t>private</w:t>
      </w:r>
      <w:r w:rsidRPr="00364222">
        <w:rPr>
          <w:u w:val="single"/>
        </w:rPr>
        <w:t xml:space="preserve"> space tourists and </w:t>
      </w:r>
      <w:r w:rsidRPr="00F35617">
        <w:rPr>
          <w:highlight w:val="cyan"/>
          <w:u w:val="single"/>
        </w:rPr>
        <w:t>settlers</w:t>
      </w:r>
      <w:r w:rsidRPr="00364222">
        <w:rPr>
          <w:u w:val="single"/>
        </w:rPr>
        <w:t xml:space="preserve"> </w:t>
      </w:r>
      <w:r w:rsidRPr="00F35617">
        <w:rPr>
          <w:highlight w:val="cyan"/>
          <w:u w:val="single"/>
        </w:rPr>
        <w:t>to</w:t>
      </w:r>
      <w:r w:rsidRPr="00364222">
        <w:rPr>
          <w:u w:val="single"/>
        </w:rPr>
        <w:t xml:space="preserve"> voluntarily </w:t>
      </w:r>
      <w:r w:rsidRPr="00F35617">
        <w:rPr>
          <w:highlight w:val="cyan"/>
          <w:u w:val="single"/>
        </w:rPr>
        <w:t xml:space="preserve">take on more risk than states would tolerate </w:t>
      </w:r>
      <w:r w:rsidRPr="00F35617">
        <w:rPr>
          <w:u w:val="single"/>
        </w:rPr>
        <w:t>for government-employed astronauts</w:t>
      </w:r>
      <w:r w:rsidRPr="00F35617">
        <w:rPr>
          <w:sz w:val="16"/>
        </w:rPr>
        <w:t>. In the long run, ensuring high safety levels will be essential to convince larger numbers of people to travel or live in space, but in the early years of exploration, too great an</w:t>
      </w:r>
      <w:r w:rsidRPr="00364222">
        <w:rPr>
          <w:sz w:val="16"/>
        </w:rPr>
        <w:t xml:space="preserve"> aversion to risk will stop progress before it starts.</w:t>
      </w:r>
    </w:p>
    <w:p w14:paraId="62B6E49F" w14:textId="0C9B5190" w:rsidR="00581265" w:rsidRPr="00581265" w:rsidRDefault="00581265" w:rsidP="00581265">
      <w:pPr>
        <w:rPr>
          <w:sz w:val="16"/>
          <w:szCs w:val="16"/>
        </w:rPr>
      </w:pPr>
      <w:r w:rsidRPr="00364222">
        <w:rPr>
          <w:sz w:val="16"/>
          <w:szCs w:val="16"/>
        </w:rPr>
        <w:t xml:space="preserve">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“New Space.” A similar shift in how we approach voluntary risk-taking by private-sector astronauts may be necessary </w:t>
      </w:r>
      <w:proofErr w:type="gramStart"/>
      <w:r w:rsidRPr="00364222">
        <w:rPr>
          <w:sz w:val="16"/>
          <w:szCs w:val="16"/>
        </w:rPr>
        <w:t>in order to</w:t>
      </w:r>
      <w:proofErr w:type="gramEnd"/>
      <w:r w:rsidRPr="00364222">
        <w:rPr>
          <w:sz w:val="16"/>
          <w:szCs w:val="16"/>
        </w:rPr>
        <w:t xml:space="preserve"> launch the space-for-space economy.</w:t>
      </w:r>
    </w:p>
    <w:p w14:paraId="28613588" w14:textId="190EAAB0" w:rsidR="00581265" w:rsidRPr="007A492D" w:rsidRDefault="00581265" w:rsidP="00581265">
      <w:pPr>
        <w:pStyle w:val="Heading4"/>
      </w:pPr>
      <w:r>
        <w:t xml:space="preserve">Growth is </w:t>
      </w:r>
      <w:r>
        <w:rPr>
          <w:u w:val="single"/>
        </w:rPr>
        <w:t>sustainable</w:t>
      </w:r>
      <w:r>
        <w:t>.</w:t>
      </w:r>
    </w:p>
    <w:p w14:paraId="344F7760" w14:textId="77777777" w:rsidR="00581265" w:rsidRDefault="00581265" w:rsidP="00581265">
      <w:r w:rsidRPr="008F5FDF">
        <w:rPr>
          <w:rStyle w:val="Style13ptBold"/>
        </w:rPr>
        <w:t>Har</w:t>
      </w:r>
      <w:r>
        <w:rPr>
          <w:rStyle w:val="Style13ptBold"/>
        </w:rPr>
        <w:t>t</w:t>
      </w:r>
      <w:r w:rsidRPr="008F5FDF">
        <w:rPr>
          <w:rStyle w:val="Style13ptBold"/>
        </w:rPr>
        <w:t xml:space="preserve">ford, </w:t>
      </w:r>
      <w:r>
        <w:rPr>
          <w:rStyle w:val="Style13ptBold"/>
        </w:rPr>
        <w:t>20</w:t>
      </w:r>
      <w:r>
        <w:t xml:space="preserve">—economics columnist for the Financial Times, citing Diane Coyle, Bennett Professor of Public Policy at the University of Cambridge, Vaclav Smil, Distinguished Professor Emeritus in the Faculty of Environment at the University of Manitoba, Chris Goodall, English businessman, author and expert on new energy technologies, alumnus of St Dunstan's College, University of Cambridge, and Harvard Business School, and Jesse </w:t>
      </w:r>
      <w:proofErr w:type="spellStart"/>
      <w:r>
        <w:t>Ausubel</w:t>
      </w:r>
      <w:proofErr w:type="spellEnd"/>
      <w:r>
        <w:t xml:space="preserve">, Director and Senior Research Associate of the Program for the Human Environment of Rockefeller University (Tim, “Two cheers for the </w:t>
      </w:r>
      <w:proofErr w:type="spellStart"/>
      <w:r>
        <w:t>dematerialising</w:t>
      </w:r>
      <w:proofErr w:type="spellEnd"/>
      <w:r>
        <w:t xml:space="preserve"> economy,” </w:t>
      </w:r>
      <w:hyperlink r:id="rId8" w:history="1">
        <w:r>
          <w:rPr>
            <w:rStyle w:val="Hyperlink"/>
          </w:rPr>
          <w:t>https://www.ft.com/content/04858216-322e-11ea-9703-eea0cae3f0de</w:t>
        </w:r>
      </w:hyperlink>
      <w:r>
        <w:t xml:space="preserve">, </w:t>
      </w:r>
      <w:proofErr w:type="spellStart"/>
      <w:r>
        <w:t>dml</w:t>
      </w:r>
      <w:proofErr w:type="spellEnd"/>
      <w:r>
        <w:t>)</w:t>
      </w:r>
    </w:p>
    <w:p w14:paraId="67A376F6" w14:textId="77777777" w:rsidR="00581265" w:rsidRDefault="00581265" w:rsidP="00581265"/>
    <w:p w14:paraId="0517BA73" w14:textId="77777777" w:rsidR="00581265" w:rsidRPr="007A492D" w:rsidRDefault="00581265" w:rsidP="00581265">
      <w:pPr>
        <w:rPr>
          <w:sz w:val="16"/>
        </w:rPr>
      </w:pPr>
      <w:r w:rsidRPr="007A492D">
        <w:rPr>
          <w:sz w:val="16"/>
        </w:rPr>
        <w:t xml:space="preserve">If past trends continue, </w:t>
      </w:r>
      <w:r w:rsidRPr="007A492D">
        <w:rPr>
          <w:rStyle w:val="StyleUnderline"/>
        </w:rPr>
        <w:t xml:space="preserve">the </w:t>
      </w:r>
      <w:r w:rsidRPr="009C1088">
        <w:rPr>
          <w:rStyle w:val="StyleUnderline"/>
          <w:highlight w:val="cyan"/>
        </w:rPr>
        <w:t>world</w:t>
      </w:r>
      <w:r w:rsidRPr="007A492D">
        <w:rPr>
          <w:rStyle w:val="StyleUnderline"/>
        </w:rPr>
        <w:t xml:space="preserve">’s </w:t>
      </w:r>
      <w:r w:rsidRPr="009C1088">
        <w:rPr>
          <w:rStyle w:val="StyleUnderline"/>
          <w:highlight w:val="cyan"/>
        </w:rPr>
        <w:t>g</w:t>
      </w:r>
      <w:r w:rsidRPr="007A492D">
        <w:rPr>
          <w:sz w:val="16"/>
        </w:rPr>
        <w:t xml:space="preserve">ross </w:t>
      </w:r>
      <w:r w:rsidRPr="009C1088">
        <w:rPr>
          <w:rStyle w:val="StyleUnderline"/>
          <w:highlight w:val="cyan"/>
        </w:rPr>
        <w:t>d</w:t>
      </w:r>
      <w:r w:rsidRPr="007A492D">
        <w:rPr>
          <w:sz w:val="16"/>
        </w:rPr>
        <w:t xml:space="preserve">omestic </w:t>
      </w:r>
      <w:r w:rsidRPr="009C1088">
        <w:rPr>
          <w:rStyle w:val="StyleUnderline"/>
          <w:highlight w:val="cyan"/>
        </w:rPr>
        <w:t>p</w:t>
      </w:r>
      <w:r w:rsidRPr="007A492D">
        <w:rPr>
          <w:sz w:val="16"/>
        </w:rPr>
        <w:t xml:space="preserve">roduct </w:t>
      </w:r>
      <w:r w:rsidRPr="007A492D">
        <w:rPr>
          <w:rStyle w:val="StyleUnderline"/>
        </w:rPr>
        <w:t xml:space="preserve">will be about </w:t>
      </w:r>
      <w:r w:rsidRPr="009C1088">
        <w:rPr>
          <w:rStyle w:val="Emphasis"/>
          <w:highlight w:val="cyan"/>
        </w:rPr>
        <w:t>twice as big</w:t>
      </w:r>
      <w:r w:rsidRPr="009C1088">
        <w:rPr>
          <w:rStyle w:val="StyleUnderline"/>
          <w:highlight w:val="cyan"/>
        </w:rPr>
        <w:t xml:space="preserve"> by 2040</w:t>
      </w:r>
      <w:r w:rsidRPr="007A492D">
        <w:rPr>
          <w:rStyle w:val="StyleUnderline"/>
        </w:rPr>
        <w:t xml:space="preserve"> as it is today. That’s the sort of growth rate that </w:t>
      </w:r>
      <w:r w:rsidRPr="009C1088">
        <w:rPr>
          <w:rStyle w:val="StyleUnderline"/>
          <w:highlight w:val="cyan"/>
        </w:rPr>
        <w:t xml:space="preserve">translates to </w:t>
      </w:r>
      <w:r w:rsidRPr="009C1088">
        <w:rPr>
          <w:rStyle w:val="Emphasis"/>
          <w:highlight w:val="cyan"/>
        </w:rPr>
        <w:t>30-fold growth</w:t>
      </w:r>
      <w:r w:rsidRPr="009C1088">
        <w:rPr>
          <w:rStyle w:val="StyleUnderline"/>
          <w:highlight w:val="cyan"/>
        </w:rPr>
        <w:t xml:space="preserve"> over a century</w:t>
      </w:r>
      <w:r w:rsidRPr="007A492D">
        <w:rPr>
          <w:rStyle w:val="StyleUnderline"/>
        </w:rPr>
        <w:t xml:space="preserve">, or by a factor of a </w:t>
      </w:r>
      <w:r w:rsidRPr="007A492D">
        <w:rPr>
          <w:rStyle w:val="Emphasis"/>
        </w:rPr>
        <w:t>thousand</w:t>
      </w:r>
      <w:r w:rsidRPr="007A492D">
        <w:rPr>
          <w:rStyle w:val="StyleUnderline"/>
        </w:rPr>
        <w:t xml:space="preserve"> over two centuries</w:t>
      </w:r>
      <w:r w:rsidRPr="007A492D">
        <w:rPr>
          <w:sz w:val="16"/>
        </w:rPr>
        <w:t>.</w:t>
      </w:r>
    </w:p>
    <w:p w14:paraId="7A5883A6" w14:textId="77777777" w:rsidR="00581265" w:rsidRPr="007A492D" w:rsidRDefault="00581265" w:rsidP="00581265">
      <w:pPr>
        <w:rPr>
          <w:sz w:val="16"/>
        </w:rPr>
      </w:pPr>
      <w:r w:rsidRPr="007A492D">
        <w:rPr>
          <w:sz w:val="16"/>
        </w:rPr>
        <w:t xml:space="preserve">Is that miraculous, or apocalyptic? </w:t>
      </w:r>
      <w:proofErr w:type="gramStart"/>
      <w:r w:rsidRPr="007A492D">
        <w:rPr>
          <w:sz w:val="16"/>
        </w:rPr>
        <w:t>In itself, neither</w:t>
      </w:r>
      <w:proofErr w:type="gramEnd"/>
      <w:r w:rsidRPr="007A492D">
        <w:rPr>
          <w:sz w:val="16"/>
        </w:rPr>
        <w:t>. GDP is a synthetic statistic, invented to help us put a measuring rod up against the ordinary business of life. It measures neither the energy and resource consumption that might worry us, nor the things that really lead to human flourishing.</w:t>
      </w:r>
    </w:p>
    <w:p w14:paraId="30BF6826" w14:textId="77777777" w:rsidR="00581265" w:rsidRPr="007A492D" w:rsidRDefault="00581265" w:rsidP="00581265">
      <w:pPr>
        <w:rPr>
          <w:sz w:val="16"/>
        </w:rPr>
      </w:pPr>
      <w:r w:rsidRPr="007A492D">
        <w:rPr>
          <w:sz w:val="16"/>
        </w:rPr>
        <w:t xml:space="preserve">That disconnection from what matters might be a problem if politicians strove to </w:t>
      </w:r>
      <w:proofErr w:type="spellStart"/>
      <w:r w:rsidRPr="007A492D">
        <w:rPr>
          <w:sz w:val="16"/>
        </w:rPr>
        <w:t>maximise</w:t>
      </w:r>
      <w:proofErr w:type="spellEnd"/>
      <w:r w:rsidRPr="007A492D">
        <w:rPr>
          <w:sz w:val="16"/>
        </w:rPr>
        <w:t xml:space="preserve"> GDP, but they don’t — otherwise they would have hesitated before imposing austerity in the face of a financial crisis, launching trade </w:t>
      </w:r>
      <w:proofErr w:type="gramStart"/>
      <w:r w:rsidRPr="007A492D">
        <w:rPr>
          <w:sz w:val="16"/>
        </w:rPr>
        <w:t>wars</w:t>
      </w:r>
      <w:proofErr w:type="gramEnd"/>
      <w:r w:rsidRPr="007A492D">
        <w:rPr>
          <w:sz w:val="16"/>
        </w:rPr>
        <w:t xml:space="preserve"> or getting Brexit done. Economic policymaking has flaws, but an obsession with GDP is not one of them.</w:t>
      </w:r>
    </w:p>
    <w:p w14:paraId="3A0B4290" w14:textId="77777777" w:rsidR="00581265" w:rsidRPr="007A492D" w:rsidRDefault="00581265" w:rsidP="00581265">
      <w:pPr>
        <w:rPr>
          <w:sz w:val="16"/>
        </w:rPr>
      </w:pPr>
      <w:proofErr w:type="gramStart"/>
      <w:r w:rsidRPr="007A492D">
        <w:rPr>
          <w:sz w:val="16"/>
        </w:rPr>
        <w:t>Nevertheless</w:t>
      </w:r>
      <w:proofErr w:type="gramEnd"/>
      <w:r w:rsidRPr="007A492D">
        <w:rPr>
          <w:sz w:val="16"/>
        </w:rPr>
        <w:t xml:space="preserve"> </w:t>
      </w:r>
      <w:r w:rsidRPr="007A492D">
        <w:rPr>
          <w:rStyle w:val="StyleUnderline"/>
        </w:rPr>
        <w:t xml:space="preserve">the </w:t>
      </w:r>
      <w:r w:rsidRPr="007A492D">
        <w:rPr>
          <w:rStyle w:val="Emphasis"/>
        </w:rPr>
        <w:t>exponential expansion</w:t>
      </w:r>
      <w:r w:rsidRPr="007A492D">
        <w:rPr>
          <w:rStyle w:val="StyleUnderline"/>
        </w:rPr>
        <w:t xml:space="preserve"> of GDP is</w:t>
      </w:r>
      <w:r w:rsidRPr="007A492D">
        <w:rPr>
          <w:sz w:val="16"/>
        </w:rPr>
        <w:t xml:space="preserve"> indirectly </w:t>
      </w:r>
      <w:r w:rsidRPr="007A492D">
        <w:rPr>
          <w:rStyle w:val="Emphasis"/>
        </w:rPr>
        <w:t>important</w:t>
      </w:r>
      <w:r w:rsidRPr="007A492D">
        <w:rPr>
          <w:rStyle w:val="StyleUnderline"/>
        </w:rPr>
        <w:t xml:space="preserve">, because GDP growth is </w:t>
      </w:r>
      <w:r w:rsidRPr="007A492D">
        <w:rPr>
          <w:rStyle w:val="Emphasis"/>
        </w:rPr>
        <w:t>correlated</w:t>
      </w:r>
      <w:r w:rsidRPr="007A492D">
        <w:rPr>
          <w:rStyle w:val="StyleUnderline"/>
        </w:rPr>
        <w:t xml:space="preserve"> with things that </w:t>
      </w:r>
      <w:r w:rsidRPr="007A492D">
        <w:rPr>
          <w:rStyle w:val="Emphasis"/>
        </w:rPr>
        <w:t>do matter</w:t>
      </w:r>
      <w:r w:rsidRPr="007A492D">
        <w:rPr>
          <w:sz w:val="16"/>
        </w:rPr>
        <w:t xml:space="preserve">, good and bad. </w:t>
      </w:r>
      <w:r w:rsidRPr="007A492D">
        <w:rPr>
          <w:rStyle w:val="StyleUnderline"/>
        </w:rPr>
        <w:t xml:space="preserve">Economic growth has </w:t>
      </w:r>
      <w:r w:rsidRPr="007A492D">
        <w:rPr>
          <w:rStyle w:val="Emphasis"/>
        </w:rPr>
        <w:t>long been associated with unsustainable activities</w:t>
      </w:r>
      <w:r w:rsidRPr="007A492D">
        <w:rPr>
          <w:sz w:val="16"/>
        </w:rPr>
        <w:t xml:space="preserve"> such as carbon dioxide emissions and the consumption of metals and minerals.</w:t>
      </w:r>
    </w:p>
    <w:p w14:paraId="5D055019" w14:textId="77777777" w:rsidR="00581265" w:rsidRPr="007A492D" w:rsidRDefault="00581265" w:rsidP="00581265">
      <w:pPr>
        <w:rPr>
          <w:sz w:val="16"/>
        </w:rPr>
      </w:pPr>
      <w:r w:rsidRPr="007A492D">
        <w:rPr>
          <w:rStyle w:val="StyleUnderline"/>
        </w:rPr>
        <w:t xml:space="preserve">But </w:t>
      </w:r>
      <w:r w:rsidRPr="00740D7E">
        <w:rPr>
          <w:rStyle w:val="StyleUnderline"/>
        </w:rPr>
        <w:t xml:space="preserve">GDP growth is </w:t>
      </w:r>
      <w:r w:rsidRPr="00740D7E">
        <w:rPr>
          <w:rStyle w:val="Emphasis"/>
        </w:rPr>
        <w:t>also correlated</w:t>
      </w:r>
      <w:r w:rsidRPr="00740D7E">
        <w:rPr>
          <w:rStyle w:val="StyleUnderline"/>
        </w:rPr>
        <w:t xml:space="preserve"> with the </w:t>
      </w:r>
      <w:r w:rsidRPr="00740D7E">
        <w:rPr>
          <w:rStyle w:val="Emphasis"/>
        </w:rPr>
        <w:t>good things</w:t>
      </w:r>
      <w:r w:rsidRPr="00740D7E">
        <w:rPr>
          <w:rStyle w:val="StyleUnderline"/>
        </w:rPr>
        <w:t xml:space="preserve"> in life</w:t>
      </w:r>
      <w:r w:rsidRPr="00740D7E">
        <w:rPr>
          <w:sz w:val="16"/>
        </w:rPr>
        <w:t xml:space="preserve">: in the short run, an economy that is creating jobs; in the long run, more important things. </w:t>
      </w:r>
      <w:r w:rsidRPr="00740D7E">
        <w:rPr>
          <w:rStyle w:val="StyleUnderline"/>
        </w:rPr>
        <w:t xml:space="preserve">GDP per capita is </w:t>
      </w:r>
      <w:r w:rsidRPr="00740D7E">
        <w:rPr>
          <w:rStyle w:val="Emphasis"/>
        </w:rPr>
        <w:t>highly correlated</w:t>
      </w:r>
      <w:r w:rsidRPr="00740D7E">
        <w:rPr>
          <w:rStyle w:val="StyleUnderline"/>
        </w:rPr>
        <w:t xml:space="preserve"> with</w:t>
      </w:r>
      <w:r w:rsidRPr="00740D7E">
        <w:rPr>
          <w:sz w:val="16"/>
        </w:rPr>
        <w:t xml:space="preserve"> indicators such as the Social Progress Index. The SPI </w:t>
      </w:r>
      <w:proofErr w:type="spellStart"/>
      <w:r w:rsidRPr="00740D7E">
        <w:rPr>
          <w:sz w:val="16"/>
        </w:rPr>
        <w:t>summarises</w:t>
      </w:r>
      <w:proofErr w:type="spellEnd"/>
      <w:r w:rsidRPr="00740D7E">
        <w:rPr>
          <w:sz w:val="16"/>
        </w:rPr>
        <w:t xml:space="preserve"> </w:t>
      </w:r>
      <w:r w:rsidRPr="00740D7E">
        <w:rPr>
          <w:rStyle w:val="StyleUnderline"/>
        </w:rPr>
        <w:t xml:space="preserve">a </w:t>
      </w:r>
      <w:r w:rsidRPr="00740D7E">
        <w:rPr>
          <w:rStyle w:val="Emphasis"/>
        </w:rPr>
        <w:t>wide range</w:t>
      </w:r>
      <w:r w:rsidRPr="00740D7E">
        <w:rPr>
          <w:rStyle w:val="StyleUnderline"/>
        </w:rPr>
        <w:t xml:space="preserve"> of indicators from </w:t>
      </w:r>
      <w:r w:rsidRPr="00740D7E">
        <w:rPr>
          <w:rStyle w:val="Emphasis"/>
        </w:rPr>
        <w:t>access to food</w:t>
      </w:r>
      <w:r w:rsidRPr="00740D7E">
        <w:rPr>
          <w:rStyle w:val="StyleUnderline"/>
        </w:rPr>
        <w:t xml:space="preserve">, </w:t>
      </w:r>
      <w:r w:rsidRPr="00740D7E">
        <w:rPr>
          <w:rStyle w:val="Emphasis"/>
        </w:rPr>
        <w:t>shelter</w:t>
      </w:r>
      <w:r w:rsidRPr="00740D7E">
        <w:rPr>
          <w:rStyle w:val="StyleUnderline"/>
        </w:rPr>
        <w:t xml:space="preserve">, </w:t>
      </w:r>
      <w:proofErr w:type="gramStart"/>
      <w:r w:rsidRPr="00740D7E">
        <w:rPr>
          <w:rStyle w:val="Emphasis"/>
        </w:rPr>
        <w:t>health</w:t>
      </w:r>
      <w:proofErr w:type="gramEnd"/>
      <w:r w:rsidRPr="00740D7E">
        <w:rPr>
          <w:rStyle w:val="StyleUnderline"/>
        </w:rPr>
        <w:t xml:space="preserve"> and </w:t>
      </w:r>
      <w:r w:rsidRPr="00740D7E">
        <w:rPr>
          <w:rStyle w:val="Emphasis"/>
        </w:rPr>
        <w:t>education</w:t>
      </w:r>
      <w:r w:rsidRPr="00740D7E">
        <w:rPr>
          <w:rStyle w:val="StyleUnderline"/>
        </w:rPr>
        <w:t xml:space="preserve"> to </w:t>
      </w:r>
      <w:r w:rsidRPr="00740D7E">
        <w:rPr>
          <w:rStyle w:val="Emphasis"/>
        </w:rPr>
        <w:t>vital freedoms of choice</w:t>
      </w:r>
      <w:r w:rsidRPr="00740D7E">
        <w:rPr>
          <w:rStyle w:val="StyleUnderline"/>
        </w:rPr>
        <w:t xml:space="preserve"> and </w:t>
      </w:r>
      <w:r w:rsidRPr="00740D7E">
        <w:rPr>
          <w:rStyle w:val="Emphasis"/>
        </w:rPr>
        <w:t>from discrimination</w:t>
      </w:r>
      <w:r w:rsidRPr="00740D7E">
        <w:rPr>
          <w:rStyle w:val="StyleUnderline"/>
        </w:rPr>
        <w:t xml:space="preserve">. </w:t>
      </w:r>
      <w:r w:rsidRPr="00740D7E">
        <w:rPr>
          <w:rStyle w:val="Emphasis"/>
        </w:rPr>
        <w:t>All the leading countries</w:t>
      </w:r>
      <w:r w:rsidRPr="00740D7E">
        <w:rPr>
          <w:rStyle w:val="StyleUnderline"/>
        </w:rPr>
        <w:t xml:space="preserve"> in the Social Progress database are </w:t>
      </w:r>
      <w:r w:rsidRPr="00740D7E">
        <w:rPr>
          <w:rStyle w:val="Emphasis"/>
        </w:rPr>
        <w:t>rich</w:t>
      </w:r>
      <w:r w:rsidRPr="00740D7E">
        <w:rPr>
          <w:rStyle w:val="StyleUnderline"/>
        </w:rPr>
        <w:t xml:space="preserve">. </w:t>
      </w:r>
      <w:r w:rsidRPr="00740D7E">
        <w:rPr>
          <w:rStyle w:val="Emphasis"/>
        </w:rPr>
        <w:t>All the strugglers</w:t>
      </w:r>
      <w:r w:rsidRPr="00740D7E">
        <w:rPr>
          <w:rStyle w:val="StyleUnderline"/>
        </w:rPr>
        <w:t xml:space="preserve"> are </w:t>
      </w:r>
      <w:r w:rsidRPr="00740D7E">
        <w:rPr>
          <w:rStyle w:val="Emphasis"/>
        </w:rPr>
        <w:t>desperately poor</w:t>
      </w:r>
      <w:r w:rsidRPr="00740D7E">
        <w:rPr>
          <w:sz w:val="16"/>
        </w:rPr>
        <w:t>.</w:t>
      </w:r>
    </w:p>
    <w:p w14:paraId="2FDEBB5B" w14:textId="77777777" w:rsidR="00581265" w:rsidRPr="007A492D" w:rsidRDefault="00581265" w:rsidP="00581265">
      <w:pPr>
        <w:rPr>
          <w:sz w:val="16"/>
        </w:rPr>
      </w:pPr>
      <w:proofErr w:type="gramStart"/>
      <w:r w:rsidRPr="007A492D">
        <w:rPr>
          <w:sz w:val="16"/>
        </w:rPr>
        <w:t>So</w:t>
      </w:r>
      <w:proofErr w:type="gramEnd"/>
      <w:r w:rsidRPr="007A492D">
        <w:rPr>
          <w:sz w:val="16"/>
        </w:rPr>
        <w:t xml:space="preserve"> </w:t>
      </w:r>
      <w:r w:rsidRPr="007A492D">
        <w:rPr>
          <w:rStyle w:val="StyleUnderline"/>
        </w:rPr>
        <w:t xml:space="preserve">the prospect of a </w:t>
      </w:r>
      <w:r w:rsidRPr="009C1088">
        <w:rPr>
          <w:rStyle w:val="StyleUnderline"/>
          <w:highlight w:val="cyan"/>
        </w:rPr>
        <w:t>doubling of world GDP</w:t>
      </w:r>
      <w:r w:rsidRPr="007A492D">
        <w:rPr>
          <w:rStyle w:val="StyleUnderline"/>
        </w:rPr>
        <w:t xml:space="preserve"> </w:t>
      </w:r>
      <w:r w:rsidRPr="007A492D">
        <w:rPr>
          <w:rStyle w:val="Emphasis"/>
        </w:rPr>
        <w:t>matters</w:t>
      </w:r>
      <w:r w:rsidRPr="007A492D">
        <w:rPr>
          <w:sz w:val="16"/>
        </w:rPr>
        <w:t xml:space="preserve">, not for its own sake, but </w:t>
      </w:r>
      <w:r w:rsidRPr="007A492D">
        <w:rPr>
          <w:rStyle w:val="StyleUnderline"/>
        </w:rPr>
        <w:t xml:space="preserve">for what it </w:t>
      </w:r>
      <w:r w:rsidRPr="009C1088">
        <w:rPr>
          <w:rStyle w:val="StyleUnderline"/>
          <w:highlight w:val="cyan"/>
        </w:rPr>
        <w:t>implies</w:t>
      </w:r>
      <w:r w:rsidRPr="007A492D">
        <w:rPr>
          <w:rStyle w:val="StyleUnderline"/>
        </w:rPr>
        <w:t xml:space="preserve"> — </w:t>
      </w:r>
      <w:r w:rsidRPr="009C1088">
        <w:rPr>
          <w:rStyle w:val="StyleUnderline"/>
          <w:highlight w:val="cyan"/>
        </w:rPr>
        <w:t xml:space="preserve">an </w:t>
      </w:r>
      <w:r w:rsidRPr="009C1088">
        <w:rPr>
          <w:rStyle w:val="Emphasis"/>
          <w:highlight w:val="cyan"/>
        </w:rPr>
        <w:t>expansion of human flourishing</w:t>
      </w:r>
      <w:r w:rsidRPr="007A492D">
        <w:rPr>
          <w:rStyle w:val="StyleUnderline"/>
        </w:rPr>
        <w:t xml:space="preserve">, and the </w:t>
      </w:r>
      <w:r w:rsidRPr="007A492D">
        <w:rPr>
          <w:rStyle w:val="Emphasis"/>
        </w:rPr>
        <w:t>risk of environmental disaster</w:t>
      </w:r>
      <w:r w:rsidRPr="007A492D">
        <w:rPr>
          <w:sz w:val="16"/>
        </w:rPr>
        <w:t>.</w:t>
      </w:r>
    </w:p>
    <w:p w14:paraId="0EC65798" w14:textId="77777777" w:rsidR="00581265" w:rsidRPr="007A492D" w:rsidRDefault="00581265" w:rsidP="00581265">
      <w:pPr>
        <w:rPr>
          <w:sz w:val="16"/>
        </w:rPr>
      </w:pPr>
      <w:proofErr w:type="gramStart"/>
      <w:r w:rsidRPr="007A492D">
        <w:rPr>
          <w:sz w:val="16"/>
        </w:rPr>
        <w:t>So</w:t>
      </w:r>
      <w:proofErr w:type="gramEnd"/>
      <w:r w:rsidRPr="007A492D">
        <w:rPr>
          <w:sz w:val="16"/>
        </w:rPr>
        <w:t xml:space="preserve"> here’s the good news: </w:t>
      </w:r>
      <w:r w:rsidRPr="007A492D">
        <w:rPr>
          <w:rStyle w:val="StyleUnderline"/>
        </w:rPr>
        <w:t xml:space="preserve">we might be able to </w:t>
      </w:r>
      <w:r w:rsidRPr="009C1088">
        <w:rPr>
          <w:rStyle w:val="Emphasis"/>
          <w:highlight w:val="cyan"/>
        </w:rPr>
        <w:t>enjoy all the good stuff</w:t>
      </w:r>
      <w:r w:rsidRPr="009C1088">
        <w:rPr>
          <w:rStyle w:val="StyleUnderline"/>
          <w:highlight w:val="cyan"/>
        </w:rPr>
        <w:t xml:space="preserve"> while </w:t>
      </w:r>
      <w:r w:rsidRPr="009C1088">
        <w:rPr>
          <w:rStyle w:val="Emphasis"/>
          <w:highlight w:val="cyan"/>
        </w:rPr>
        <w:t>avoiding</w:t>
      </w:r>
      <w:r w:rsidRPr="007A492D">
        <w:rPr>
          <w:rStyle w:val="Emphasis"/>
        </w:rPr>
        <w:t xml:space="preserve"> the unsustainable </w:t>
      </w:r>
      <w:r w:rsidRPr="009C1088">
        <w:rPr>
          <w:rStyle w:val="Emphasis"/>
          <w:highlight w:val="cyan"/>
        </w:rPr>
        <w:t>environmental impact</w:t>
      </w:r>
      <w:r w:rsidRPr="007A492D">
        <w:rPr>
          <w:rStyle w:val="StyleUnderline"/>
        </w:rPr>
        <w:t xml:space="preserve">. The link between economic activity and the use of material resources is </w:t>
      </w:r>
      <w:r w:rsidRPr="007A492D">
        <w:rPr>
          <w:rStyle w:val="Emphasis"/>
        </w:rPr>
        <w:t>not as obvious</w:t>
      </w:r>
      <w:r w:rsidRPr="007A492D">
        <w:rPr>
          <w:rStyle w:val="StyleUnderline"/>
        </w:rPr>
        <w:t xml:space="preserve"> as one might think</w:t>
      </w:r>
      <w:r w:rsidRPr="007A492D">
        <w:rPr>
          <w:sz w:val="16"/>
        </w:rPr>
        <w:t>. There are several reasons for this.</w:t>
      </w:r>
    </w:p>
    <w:p w14:paraId="6A1B2B46" w14:textId="77777777" w:rsidR="00581265" w:rsidRPr="007A492D" w:rsidRDefault="00581265" w:rsidP="00581265">
      <w:pPr>
        <w:rPr>
          <w:sz w:val="16"/>
        </w:rPr>
      </w:pPr>
      <w:r w:rsidRPr="007A492D">
        <w:rPr>
          <w:sz w:val="16"/>
        </w:rPr>
        <w:t xml:space="preserve">The first is that </w:t>
      </w:r>
      <w:r w:rsidRPr="007A492D">
        <w:rPr>
          <w:rStyle w:val="StyleUnderline"/>
        </w:rPr>
        <w:t xml:space="preserve">for all our </w:t>
      </w:r>
      <w:r w:rsidRPr="007A492D">
        <w:rPr>
          <w:rStyle w:val="Emphasis"/>
        </w:rPr>
        <w:t>seemingly insatiable desires</w:t>
      </w:r>
      <w:r w:rsidRPr="007A492D">
        <w:rPr>
          <w:rStyle w:val="StyleUnderline"/>
        </w:rPr>
        <w:t xml:space="preserve">, sometimes </w:t>
      </w:r>
      <w:r w:rsidRPr="007A492D">
        <w:rPr>
          <w:rStyle w:val="Emphasis"/>
        </w:rPr>
        <w:t>enough is enough</w:t>
      </w:r>
      <w:r w:rsidRPr="007A492D">
        <w:rPr>
          <w:rStyle w:val="StyleUnderline"/>
        </w:rPr>
        <w:t xml:space="preserve">. If you live in a cold house for </w:t>
      </w:r>
      <w:r w:rsidRPr="007A492D">
        <w:rPr>
          <w:rStyle w:val="Emphasis"/>
        </w:rPr>
        <w:t>lack of money</w:t>
      </w:r>
      <w:r w:rsidRPr="007A492D">
        <w:rPr>
          <w:rStyle w:val="StyleUnderline"/>
        </w:rPr>
        <w:t>, a pay rise lets you</w:t>
      </w:r>
      <w:r w:rsidRPr="007A492D">
        <w:rPr>
          <w:sz w:val="16"/>
        </w:rPr>
        <w:t xml:space="preserve"> take off the extra cardigan and </w:t>
      </w:r>
      <w:r w:rsidRPr="007A492D">
        <w:rPr>
          <w:rStyle w:val="Emphasis"/>
        </w:rPr>
        <w:t>turn up the radiators</w:t>
      </w:r>
      <w:r w:rsidRPr="007A492D">
        <w:rPr>
          <w:rStyle w:val="StyleUnderline"/>
        </w:rPr>
        <w:t xml:space="preserve">. But if you </w:t>
      </w:r>
      <w:r w:rsidRPr="007A492D">
        <w:rPr>
          <w:rStyle w:val="Emphasis"/>
        </w:rPr>
        <w:t>win the lottery</w:t>
      </w:r>
      <w:r w:rsidRPr="007A492D">
        <w:rPr>
          <w:rStyle w:val="StyleUnderline"/>
        </w:rPr>
        <w:t xml:space="preserve">, you are </w:t>
      </w:r>
      <w:r w:rsidRPr="007A492D">
        <w:rPr>
          <w:rStyle w:val="Emphasis"/>
        </w:rPr>
        <w:t>not going to celebrate by roasting yourself alive</w:t>
      </w:r>
      <w:r w:rsidRPr="007A492D">
        <w:rPr>
          <w:sz w:val="16"/>
        </w:rPr>
        <w:t>.</w:t>
      </w:r>
    </w:p>
    <w:p w14:paraId="2F57FA17" w14:textId="77777777" w:rsidR="00581265" w:rsidRPr="007A492D" w:rsidRDefault="00581265" w:rsidP="00581265">
      <w:pPr>
        <w:rPr>
          <w:sz w:val="16"/>
        </w:rPr>
      </w:pPr>
      <w:r w:rsidRPr="007A492D">
        <w:rPr>
          <w:sz w:val="16"/>
        </w:rPr>
        <w:t xml:space="preserve">The second is that, </w:t>
      </w:r>
      <w:r w:rsidRPr="007A492D">
        <w:rPr>
          <w:rStyle w:val="StyleUnderline"/>
        </w:rPr>
        <w:t xml:space="preserve">while free enterprise </w:t>
      </w:r>
      <w:r w:rsidRPr="007A492D">
        <w:rPr>
          <w:rStyle w:val="Emphasis"/>
        </w:rPr>
        <w:t>may care little for the planet</w:t>
      </w:r>
      <w:r w:rsidRPr="007A492D">
        <w:rPr>
          <w:rStyle w:val="StyleUnderline"/>
        </w:rPr>
        <w:t xml:space="preserve">, it is </w:t>
      </w:r>
      <w:r w:rsidRPr="007A492D">
        <w:rPr>
          <w:rStyle w:val="Emphasis"/>
        </w:rPr>
        <w:t>always on the lookout</w:t>
      </w:r>
      <w:r w:rsidRPr="007A492D">
        <w:rPr>
          <w:rStyle w:val="StyleUnderline"/>
        </w:rPr>
        <w:t xml:space="preserve"> for ways to </w:t>
      </w:r>
      <w:r w:rsidRPr="007A492D">
        <w:rPr>
          <w:rStyle w:val="Emphasis"/>
        </w:rPr>
        <w:t>save money</w:t>
      </w:r>
      <w:r w:rsidRPr="007A492D">
        <w:rPr>
          <w:rStyle w:val="StyleUnderline"/>
        </w:rPr>
        <w:t xml:space="preserve">. </w:t>
      </w:r>
      <w:proofErr w:type="gramStart"/>
      <w:r w:rsidRPr="009C1088">
        <w:rPr>
          <w:rStyle w:val="StyleUnderline"/>
          <w:highlight w:val="cyan"/>
        </w:rPr>
        <w:t>As long as</w:t>
      </w:r>
      <w:proofErr w:type="gramEnd"/>
      <w:r w:rsidRPr="009C1088">
        <w:rPr>
          <w:rStyle w:val="StyleUnderline"/>
          <w:highlight w:val="cyan"/>
        </w:rPr>
        <w:t xml:space="preserve"> </w:t>
      </w:r>
      <w:r w:rsidRPr="009C1088">
        <w:rPr>
          <w:rStyle w:val="Emphasis"/>
          <w:highlight w:val="cyan"/>
        </w:rPr>
        <w:t>energy</w:t>
      </w:r>
      <w:r w:rsidRPr="009C1088">
        <w:rPr>
          <w:rStyle w:val="StyleUnderline"/>
          <w:highlight w:val="cyan"/>
        </w:rPr>
        <w:t xml:space="preserve">, </w:t>
      </w:r>
      <w:r w:rsidRPr="009C1088">
        <w:rPr>
          <w:rStyle w:val="Emphasis"/>
          <w:highlight w:val="cyan"/>
        </w:rPr>
        <w:t>land</w:t>
      </w:r>
      <w:r w:rsidRPr="009C1088">
        <w:rPr>
          <w:rStyle w:val="StyleUnderline"/>
          <w:highlight w:val="cyan"/>
        </w:rPr>
        <w:t xml:space="preserve"> and </w:t>
      </w:r>
      <w:r w:rsidRPr="009C1088">
        <w:rPr>
          <w:rStyle w:val="Emphasis"/>
          <w:highlight w:val="cyan"/>
        </w:rPr>
        <w:t>materials remain costly</w:t>
      </w:r>
      <w:r w:rsidRPr="009C1088">
        <w:rPr>
          <w:rStyle w:val="StyleUnderline"/>
          <w:highlight w:val="cyan"/>
        </w:rPr>
        <w:t xml:space="preserve">, we’ll </w:t>
      </w:r>
      <w:r w:rsidRPr="009C1088">
        <w:rPr>
          <w:rStyle w:val="Emphasis"/>
          <w:highlight w:val="cyan"/>
        </w:rPr>
        <w:t>develop ways to use less</w:t>
      </w:r>
      <w:r w:rsidRPr="007A492D">
        <w:rPr>
          <w:sz w:val="16"/>
        </w:rPr>
        <w:t xml:space="preserve">. </w:t>
      </w:r>
      <w:proofErr w:type="spellStart"/>
      <w:r w:rsidRPr="007A492D">
        <w:rPr>
          <w:sz w:val="16"/>
        </w:rPr>
        <w:t>Aluminium</w:t>
      </w:r>
      <w:proofErr w:type="spellEnd"/>
      <w:r w:rsidRPr="007A492D">
        <w:rPr>
          <w:sz w:val="16"/>
        </w:rPr>
        <w:t xml:space="preserve"> beer cans weighed 85 grammes when introduced in the late 1950s. They now weigh less than 13 grammes.</w:t>
      </w:r>
    </w:p>
    <w:p w14:paraId="5D222024" w14:textId="77777777" w:rsidR="00581265" w:rsidRPr="007A492D" w:rsidRDefault="00581265" w:rsidP="00581265">
      <w:pPr>
        <w:rPr>
          <w:sz w:val="16"/>
        </w:rPr>
      </w:pPr>
      <w:r w:rsidRPr="007A492D">
        <w:rPr>
          <w:rStyle w:val="StyleUnderline"/>
        </w:rPr>
        <w:t>The</w:t>
      </w:r>
      <w:r w:rsidRPr="007A492D">
        <w:rPr>
          <w:sz w:val="16"/>
        </w:rPr>
        <w:t xml:space="preserve"> third reason is a </w:t>
      </w:r>
      <w:r w:rsidRPr="007A492D">
        <w:rPr>
          <w:rStyle w:val="Emphasis"/>
        </w:rPr>
        <w:t>switch to digital products</w:t>
      </w:r>
      <w:r w:rsidRPr="007A492D">
        <w:rPr>
          <w:sz w:val="16"/>
        </w:rPr>
        <w:t xml:space="preserve"> — a fact highlighted back in 1997 by Diane Coyle in her book The Weightless World. The trend </w:t>
      </w:r>
      <w:r w:rsidRPr="007A492D">
        <w:rPr>
          <w:rStyle w:val="StyleUnderline"/>
        </w:rPr>
        <w:t xml:space="preserve">has </w:t>
      </w:r>
      <w:r w:rsidRPr="007A492D">
        <w:rPr>
          <w:rStyle w:val="Emphasis"/>
        </w:rPr>
        <w:t>only continued</w:t>
      </w:r>
      <w:r w:rsidRPr="007A492D">
        <w:rPr>
          <w:sz w:val="16"/>
        </w:rPr>
        <w:t xml:space="preserve"> since then. My music collection used to require a wall full of shelves. It is now on a network drive the size of a large hardback book. My phone contains the equivalent of a rucksack full of equipment.</w:t>
      </w:r>
    </w:p>
    <w:p w14:paraId="0137F27A" w14:textId="77777777" w:rsidR="00581265" w:rsidRPr="007A492D" w:rsidRDefault="00581265" w:rsidP="00581265">
      <w:pPr>
        <w:rPr>
          <w:sz w:val="16"/>
        </w:rPr>
      </w:pPr>
      <w:proofErr w:type="spellStart"/>
      <w:r w:rsidRPr="007A492D">
        <w:rPr>
          <w:sz w:val="16"/>
        </w:rPr>
        <w:t>Dematerialisation</w:t>
      </w:r>
      <w:proofErr w:type="spellEnd"/>
      <w:r w:rsidRPr="007A492D">
        <w:rPr>
          <w:sz w:val="16"/>
        </w:rPr>
        <w:t xml:space="preserve"> is not automatic, of course. As Vaclav Smil calculates in his new book, Growth, US houses are more than twice as large today as in 1950. The US’s bestselling vehicle in 2018, the Ford F-150, weighs almost four times as much as 1908’s bestseller, the Model T. Let’s not even talk about the number of cars; </w:t>
      </w:r>
      <w:proofErr w:type="spellStart"/>
      <w:r w:rsidRPr="007A492D">
        <w:rPr>
          <w:sz w:val="16"/>
        </w:rPr>
        <w:t>Mr</w:t>
      </w:r>
      <w:proofErr w:type="spellEnd"/>
      <w:r w:rsidRPr="007A492D">
        <w:rPr>
          <w:sz w:val="16"/>
        </w:rPr>
        <w:t xml:space="preserve"> Smil reckons the global mass of automobiles sold has increased 2,500-fold over the past century.</w:t>
      </w:r>
    </w:p>
    <w:p w14:paraId="5A5DED4A" w14:textId="77777777" w:rsidR="00581265" w:rsidRPr="007A492D" w:rsidRDefault="00581265" w:rsidP="00581265">
      <w:pPr>
        <w:rPr>
          <w:sz w:val="16"/>
        </w:rPr>
      </w:pPr>
      <w:r w:rsidRPr="007A492D">
        <w:rPr>
          <w:sz w:val="16"/>
        </w:rPr>
        <w:t xml:space="preserve">Still, </w:t>
      </w:r>
      <w:r w:rsidRPr="009C1088">
        <w:rPr>
          <w:rStyle w:val="StyleUnderline"/>
          <w:highlight w:val="cyan"/>
        </w:rPr>
        <w:t xml:space="preserve">there is </w:t>
      </w:r>
      <w:r w:rsidRPr="009C1088">
        <w:rPr>
          <w:rStyle w:val="Emphasis"/>
          <w:highlight w:val="cyan"/>
        </w:rPr>
        <w:t>reason for hope</w:t>
      </w:r>
      <w:r w:rsidRPr="007A492D">
        <w:rPr>
          <w:sz w:val="16"/>
        </w:rPr>
        <w:t>. Chris Goodall’s research paper “Peak Stuff” concluded that, in the UK, “</w:t>
      </w:r>
      <w:r w:rsidRPr="007A492D">
        <w:rPr>
          <w:rStyle w:val="StyleUnderline"/>
        </w:rPr>
        <w:t xml:space="preserve">both the </w:t>
      </w:r>
      <w:r w:rsidRPr="007A492D">
        <w:rPr>
          <w:rStyle w:val="Emphasis"/>
        </w:rPr>
        <w:t>weight of goods</w:t>
      </w:r>
      <w:r w:rsidRPr="007A492D">
        <w:rPr>
          <w:rStyle w:val="StyleUnderline"/>
        </w:rPr>
        <w:t xml:space="preserve"> entering the economy and the amounts </w:t>
      </w:r>
      <w:r w:rsidRPr="007A492D">
        <w:rPr>
          <w:rStyle w:val="Emphasis"/>
        </w:rPr>
        <w:t>finally ending up as waste</w:t>
      </w:r>
      <w:r w:rsidRPr="007A492D">
        <w:rPr>
          <w:sz w:val="16"/>
        </w:rPr>
        <w:t xml:space="preserve"> probably </w:t>
      </w:r>
      <w:r w:rsidRPr="007A492D">
        <w:rPr>
          <w:rStyle w:val="StyleUnderline"/>
        </w:rPr>
        <w:t xml:space="preserve">began to </w:t>
      </w:r>
      <w:r w:rsidRPr="007A492D">
        <w:rPr>
          <w:rStyle w:val="Emphasis"/>
        </w:rPr>
        <w:t>fall</w:t>
      </w:r>
      <w:r w:rsidRPr="007A492D">
        <w:rPr>
          <w:rStyle w:val="StyleUnderline"/>
        </w:rPr>
        <w:t xml:space="preserve"> from sometime between 2001 and 2003</w:t>
      </w:r>
      <w:r w:rsidRPr="007A492D">
        <w:rPr>
          <w:sz w:val="16"/>
        </w:rPr>
        <w:t>”. That figure includes the impact of imported goods.</w:t>
      </w:r>
    </w:p>
    <w:p w14:paraId="606507D9" w14:textId="77777777" w:rsidR="00581265" w:rsidRPr="007A492D" w:rsidRDefault="00581265" w:rsidP="00581265">
      <w:pPr>
        <w:rPr>
          <w:sz w:val="16"/>
        </w:rPr>
      </w:pPr>
      <w:r w:rsidRPr="007A492D">
        <w:rPr>
          <w:sz w:val="16"/>
        </w:rPr>
        <w:t xml:space="preserve">In the US, Jesse </w:t>
      </w:r>
      <w:proofErr w:type="spellStart"/>
      <w:r w:rsidRPr="007A492D">
        <w:rPr>
          <w:rStyle w:val="StyleUnderline"/>
        </w:rPr>
        <w:t>Ausubel</w:t>
      </w:r>
      <w:r w:rsidRPr="007A492D">
        <w:rPr>
          <w:sz w:val="16"/>
        </w:rPr>
        <w:t>’s</w:t>
      </w:r>
      <w:proofErr w:type="spellEnd"/>
      <w:r w:rsidRPr="007A492D">
        <w:rPr>
          <w:sz w:val="16"/>
        </w:rPr>
        <w:t xml:space="preserve"> article “The Return of Nature” </w:t>
      </w:r>
      <w:r w:rsidRPr="007A492D">
        <w:rPr>
          <w:rStyle w:val="StyleUnderline"/>
        </w:rPr>
        <w:t xml:space="preserve">found </w:t>
      </w:r>
      <w:r w:rsidRPr="009C1088">
        <w:rPr>
          <w:rStyle w:val="Emphasis"/>
          <w:highlight w:val="cyan"/>
        </w:rPr>
        <w:t>falling consumption</w:t>
      </w:r>
      <w:r w:rsidRPr="009C1088">
        <w:rPr>
          <w:rStyle w:val="StyleUnderline"/>
          <w:highlight w:val="cyan"/>
        </w:rPr>
        <w:t xml:space="preserve"> of commodities </w:t>
      </w:r>
      <w:r w:rsidRPr="00740D7E">
        <w:rPr>
          <w:rStyle w:val="StyleUnderline"/>
        </w:rPr>
        <w:t xml:space="preserve">such as </w:t>
      </w:r>
      <w:r w:rsidRPr="00740D7E">
        <w:rPr>
          <w:rStyle w:val="Emphasis"/>
        </w:rPr>
        <w:t>iron ore</w:t>
      </w:r>
      <w:r w:rsidRPr="00740D7E">
        <w:rPr>
          <w:rStyle w:val="StyleUnderline"/>
        </w:rPr>
        <w:t xml:space="preserve">, </w:t>
      </w:r>
      <w:proofErr w:type="spellStart"/>
      <w:r w:rsidRPr="00740D7E">
        <w:rPr>
          <w:rStyle w:val="Emphasis"/>
        </w:rPr>
        <w:t>aluminium</w:t>
      </w:r>
      <w:proofErr w:type="spellEnd"/>
      <w:r w:rsidRPr="00740D7E">
        <w:rPr>
          <w:rStyle w:val="StyleUnderline"/>
        </w:rPr>
        <w:t xml:space="preserve">, </w:t>
      </w:r>
      <w:r w:rsidRPr="00740D7E">
        <w:rPr>
          <w:rStyle w:val="Emphasis"/>
        </w:rPr>
        <w:t>copper</w:t>
      </w:r>
      <w:r w:rsidRPr="00740D7E">
        <w:rPr>
          <w:rStyle w:val="StyleUnderline"/>
        </w:rPr>
        <w:t xml:space="preserve">, </w:t>
      </w:r>
      <w:r w:rsidRPr="00740D7E">
        <w:rPr>
          <w:rStyle w:val="Emphasis"/>
        </w:rPr>
        <w:t>steel</w:t>
      </w:r>
      <w:r w:rsidRPr="00740D7E">
        <w:rPr>
          <w:rStyle w:val="StyleUnderline"/>
        </w:rPr>
        <w:t xml:space="preserve">, and </w:t>
      </w:r>
      <w:r w:rsidRPr="00740D7E">
        <w:rPr>
          <w:rStyle w:val="Emphasis"/>
        </w:rPr>
        <w:t>paper</w:t>
      </w:r>
      <w:r w:rsidRPr="00740D7E">
        <w:rPr>
          <w:rStyle w:val="StyleUnderline"/>
        </w:rPr>
        <w:t xml:space="preserve"> and many others</w:t>
      </w:r>
      <w:r w:rsidRPr="007A492D">
        <w:rPr>
          <w:sz w:val="16"/>
        </w:rPr>
        <w:t xml:space="preserve">. </w:t>
      </w:r>
      <w:r w:rsidRPr="009C1088">
        <w:rPr>
          <w:rStyle w:val="Emphasis"/>
          <w:highlight w:val="cyan"/>
        </w:rPr>
        <w:t>Ag</w:t>
      </w:r>
      <w:r w:rsidRPr="007A492D">
        <w:rPr>
          <w:rStyle w:val="Emphasis"/>
        </w:rPr>
        <w:t>ricultural land</w:t>
      </w:r>
      <w:r w:rsidRPr="007A492D">
        <w:rPr>
          <w:rStyle w:val="StyleUnderline"/>
        </w:rPr>
        <w:t xml:space="preserve"> has become </w:t>
      </w:r>
      <w:r w:rsidRPr="009C1088">
        <w:rPr>
          <w:rStyle w:val="Emphasis"/>
          <w:highlight w:val="cyan"/>
        </w:rPr>
        <w:t>so productive</w:t>
      </w:r>
      <w:r w:rsidRPr="009C1088">
        <w:rPr>
          <w:rStyle w:val="StyleUnderline"/>
          <w:highlight w:val="cyan"/>
        </w:rPr>
        <w:t xml:space="preserve"> that</w:t>
      </w:r>
      <w:r w:rsidRPr="007A492D">
        <w:rPr>
          <w:rStyle w:val="StyleUnderline"/>
        </w:rPr>
        <w:t xml:space="preserve"> some of </w:t>
      </w:r>
      <w:r w:rsidRPr="009C1088">
        <w:rPr>
          <w:rStyle w:val="StyleUnderline"/>
          <w:highlight w:val="cyan"/>
        </w:rPr>
        <w:t xml:space="preserve">it is being </w:t>
      </w:r>
      <w:r w:rsidRPr="009C1088">
        <w:rPr>
          <w:rStyle w:val="Emphasis"/>
          <w:highlight w:val="cyan"/>
        </w:rPr>
        <w:t>allowed to return to nature</w:t>
      </w:r>
      <w:r w:rsidRPr="007A492D">
        <w:rPr>
          <w:sz w:val="16"/>
        </w:rPr>
        <w:t>.</w:t>
      </w:r>
    </w:p>
    <w:p w14:paraId="1EEAFE94" w14:textId="77777777" w:rsidR="00581265" w:rsidRPr="007A492D" w:rsidRDefault="00581265" w:rsidP="00581265">
      <w:pPr>
        <w:rPr>
          <w:sz w:val="16"/>
        </w:rPr>
      </w:pPr>
      <w:r w:rsidRPr="007A492D">
        <w:rPr>
          <w:rStyle w:val="StyleUnderline"/>
        </w:rPr>
        <w:t xml:space="preserve">In the EU, </w:t>
      </w:r>
      <w:r w:rsidRPr="009C1088">
        <w:rPr>
          <w:rStyle w:val="StyleUnderline"/>
          <w:highlight w:val="cyan"/>
        </w:rPr>
        <w:t xml:space="preserve">carbon dioxide emissions </w:t>
      </w:r>
      <w:r w:rsidRPr="009C1088">
        <w:rPr>
          <w:rStyle w:val="Emphasis"/>
          <w:highlight w:val="cyan"/>
        </w:rPr>
        <w:t>fell 22 per cent</w:t>
      </w:r>
      <w:r w:rsidRPr="007A492D">
        <w:rPr>
          <w:sz w:val="16"/>
        </w:rPr>
        <w:t xml:space="preserve"> between 1990 and 2017, </w:t>
      </w:r>
      <w:r w:rsidRPr="009C1088">
        <w:rPr>
          <w:rStyle w:val="Emphasis"/>
          <w:highlight w:val="cyan"/>
        </w:rPr>
        <w:t>despite the economy growing by 58 per cent</w:t>
      </w:r>
      <w:r w:rsidRPr="007A492D">
        <w:rPr>
          <w:rStyle w:val="StyleUnderline"/>
        </w:rPr>
        <w:t xml:space="preserve">. </w:t>
      </w:r>
      <w:r w:rsidRPr="007A492D">
        <w:rPr>
          <w:rStyle w:val="Emphasis"/>
        </w:rPr>
        <w:t>Only some</w:t>
      </w:r>
      <w:r w:rsidRPr="007A492D">
        <w:rPr>
          <w:rStyle w:val="StyleUnderline"/>
        </w:rPr>
        <w:t xml:space="preserve"> of this fall is explained by the </w:t>
      </w:r>
      <w:r w:rsidRPr="007A492D">
        <w:rPr>
          <w:rStyle w:val="Emphasis"/>
        </w:rPr>
        <w:t>offshoring</w:t>
      </w:r>
      <w:r w:rsidRPr="007A492D">
        <w:rPr>
          <w:rStyle w:val="StyleUnderline"/>
        </w:rPr>
        <w:t xml:space="preserve"> of production</w:t>
      </w:r>
      <w:r w:rsidRPr="007A492D">
        <w:rPr>
          <w:sz w:val="16"/>
        </w:rPr>
        <w:t xml:space="preserve">. (For a good summary of all this research, try Andrew McAfee’s book More </w:t>
      </w:r>
      <w:proofErr w:type="gramStart"/>
      <w:r w:rsidRPr="007A492D">
        <w:rPr>
          <w:sz w:val="16"/>
        </w:rPr>
        <w:t>From</w:t>
      </w:r>
      <w:proofErr w:type="gramEnd"/>
      <w:r w:rsidRPr="007A492D">
        <w:rPr>
          <w:sz w:val="16"/>
        </w:rPr>
        <w:t xml:space="preserve"> Less.)</w:t>
      </w:r>
    </w:p>
    <w:p w14:paraId="38353913" w14:textId="77777777" w:rsidR="00581265" w:rsidRPr="007A492D" w:rsidRDefault="00581265" w:rsidP="00581265">
      <w:pPr>
        <w:rPr>
          <w:sz w:val="16"/>
        </w:rPr>
      </w:pPr>
      <w:r w:rsidRPr="007A492D">
        <w:rPr>
          <w:sz w:val="16"/>
        </w:rPr>
        <w:t>Can we, then, relax? No. To pick a single obvious problem, global carbon dioxide emissions may be rising more slowly than GDP — but they are rising nevertheless, and they need to fall rapidly.</w:t>
      </w:r>
    </w:p>
    <w:p w14:paraId="6CDB686A" w14:textId="77777777" w:rsidR="00581265" w:rsidRPr="007A492D" w:rsidRDefault="00581265" w:rsidP="00581265">
      <w:pPr>
        <w:rPr>
          <w:sz w:val="16"/>
        </w:rPr>
      </w:pPr>
      <w:r w:rsidRPr="007A492D">
        <w:rPr>
          <w:sz w:val="16"/>
        </w:rPr>
        <w:t xml:space="preserve">Yet the fact that </w:t>
      </w:r>
      <w:proofErr w:type="spellStart"/>
      <w:r w:rsidRPr="007A492D">
        <w:rPr>
          <w:rStyle w:val="Emphasis"/>
        </w:rPr>
        <w:t>dematerialisation</w:t>
      </w:r>
      <w:proofErr w:type="spellEnd"/>
      <w:r w:rsidRPr="007A492D">
        <w:rPr>
          <w:sz w:val="16"/>
        </w:rPr>
        <w:t xml:space="preserve"> is occurring is heartening. We all know what the basic policies are that would tilt the playing field in </w:t>
      </w:r>
      <w:proofErr w:type="spellStart"/>
      <w:r w:rsidRPr="007A492D">
        <w:rPr>
          <w:sz w:val="16"/>
        </w:rPr>
        <w:t>favour</w:t>
      </w:r>
      <w:proofErr w:type="spellEnd"/>
      <w:r w:rsidRPr="007A492D">
        <w:rPr>
          <w:sz w:val="16"/>
        </w:rPr>
        <w:t xml:space="preserve"> of smaller, lighter, lower-emission products and activities. Adopting those policies means we </w:t>
      </w:r>
      <w:r w:rsidRPr="007A492D">
        <w:rPr>
          <w:rStyle w:val="StyleUnderline"/>
        </w:rPr>
        <w:t>might</w:t>
      </w:r>
      <w:r w:rsidRPr="007A492D">
        <w:rPr>
          <w:sz w:val="16"/>
        </w:rPr>
        <w:t xml:space="preserve"> </w:t>
      </w:r>
      <w:proofErr w:type="gramStart"/>
      <w:r w:rsidRPr="007A492D">
        <w:rPr>
          <w:sz w:val="16"/>
        </w:rPr>
        <w:t xml:space="preserve">actually </w:t>
      </w:r>
      <w:r w:rsidRPr="007A492D">
        <w:rPr>
          <w:rStyle w:val="StyleUnderline"/>
        </w:rPr>
        <w:t>be</w:t>
      </w:r>
      <w:proofErr w:type="gramEnd"/>
      <w:r w:rsidRPr="007A492D">
        <w:rPr>
          <w:rStyle w:val="StyleUnderline"/>
        </w:rPr>
        <w:t xml:space="preserve"> able to </w:t>
      </w:r>
      <w:r w:rsidRPr="007A492D">
        <w:rPr>
          <w:rStyle w:val="Emphasis"/>
        </w:rPr>
        <w:t>save the planet</w:t>
      </w:r>
      <w:r w:rsidRPr="007A492D">
        <w:rPr>
          <w:sz w:val="16"/>
        </w:rPr>
        <w:t>, preserve human needs, rights and freedoms — and still have plenty of fun into the bargain.</w:t>
      </w:r>
    </w:p>
    <w:p w14:paraId="38419488" w14:textId="77777777" w:rsidR="00581265" w:rsidRPr="002B2F6E" w:rsidRDefault="00581265" w:rsidP="00581265"/>
    <w:p w14:paraId="2A9EC68F" w14:textId="77777777" w:rsidR="00705A2F" w:rsidRPr="004E42E5" w:rsidRDefault="00705A2F" w:rsidP="00705A2F">
      <w:pPr>
        <w:pStyle w:val="Heading4"/>
        <w:rPr>
          <w:rFonts w:asciiTheme="minorHAnsi" w:hAnsiTheme="minorHAnsi" w:cstheme="minorHAnsi"/>
        </w:rPr>
      </w:pPr>
      <w:r>
        <w:rPr>
          <w:rFonts w:asciiTheme="minorHAnsi" w:hAnsiTheme="minorHAnsi" w:cstheme="minorHAnsi"/>
        </w:rPr>
        <w:t xml:space="preserve">Socialism exacerbates structural violence. </w:t>
      </w:r>
    </w:p>
    <w:p w14:paraId="283415F2" w14:textId="77777777" w:rsidR="00705A2F" w:rsidRPr="004E42E5" w:rsidRDefault="00705A2F" w:rsidP="00705A2F">
      <w:pPr>
        <w:rPr>
          <w:rFonts w:asciiTheme="minorHAnsi" w:hAnsiTheme="minorHAnsi" w:cstheme="minorHAnsi"/>
        </w:rPr>
      </w:pPr>
      <w:r w:rsidRPr="004E42E5">
        <w:rPr>
          <w:rFonts w:asciiTheme="minorHAnsi" w:hAnsiTheme="minorHAnsi" w:cstheme="minorHAnsi"/>
        </w:rPr>
        <w:t xml:space="preserve">Jim </w:t>
      </w:r>
      <w:r w:rsidRPr="004E42E5">
        <w:rPr>
          <w:rStyle w:val="Style13ptBold"/>
          <w:rFonts w:asciiTheme="minorHAnsi" w:hAnsiTheme="minorHAnsi" w:cstheme="minorHAnsi"/>
        </w:rPr>
        <w:t>Lindgren 18</w:t>
      </w:r>
      <w:r w:rsidRPr="004E42E5">
        <w:rPr>
          <w:rFonts w:asciiTheme="minorHAnsi" w:hAnsiTheme="minorHAnsi" w:cstheme="minorHAnsi"/>
        </w:rPr>
        <w:t>. Professor of Law at Northwestern University. "Can There Be Capitalism Without Racism? – Reason.com". No Publication. 8-20-2018. https://reason.com/volokh/2018/08/20/can-there-be-capitalism-without-racism/?amp</w:t>
      </w:r>
    </w:p>
    <w:p w14:paraId="713AAF04" w14:textId="77777777" w:rsidR="00705A2F" w:rsidRPr="004E42E5" w:rsidRDefault="00705A2F" w:rsidP="00705A2F">
      <w:pPr>
        <w:rPr>
          <w:rFonts w:asciiTheme="minorHAnsi" w:hAnsiTheme="minorHAnsi" w:cstheme="minorHAnsi"/>
          <w:sz w:val="16"/>
          <w:szCs w:val="16"/>
        </w:rPr>
      </w:pPr>
      <w:r w:rsidRPr="004E42E5">
        <w:rPr>
          <w:rFonts w:asciiTheme="minorHAnsi" w:hAnsiTheme="minorHAnsi" w:cstheme="minorHAnsi"/>
          <w:sz w:val="16"/>
          <w:szCs w:val="16"/>
        </w:rPr>
        <w:t>The website Campus Reform points to a multi-year academic program, Racial Capitalism, hosted at the UC-Davis Humanities Institute that explores the links between racism and capitalism (tip to Glenn Reynolds). Among the questions that were asked at the event launching the program are:</w:t>
      </w:r>
    </w:p>
    <w:p w14:paraId="73591EF1" w14:textId="77777777" w:rsidR="00705A2F" w:rsidRPr="004E42E5" w:rsidRDefault="00705A2F" w:rsidP="00705A2F">
      <w:pPr>
        <w:pStyle w:val="ListParagraph"/>
        <w:numPr>
          <w:ilvl w:val="0"/>
          <w:numId w:val="11"/>
        </w:numPr>
        <w:rPr>
          <w:rFonts w:asciiTheme="minorHAnsi" w:hAnsiTheme="minorHAnsi" w:cstheme="minorHAnsi"/>
          <w:sz w:val="16"/>
        </w:rPr>
      </w:pPr>
      <w:r w:rsidRPr="004E42E5">
        <w:rPr>
          <w:rFonts w:asciiTheme="minorHAnsi" w:hAnsiTheme="minorHAnsi" w:cstheme="minorHAnsi"/>
          <w:sz w:val="16"/>
        </w:rPr>
        <w:t>"</w:t>
      </w:r>
      <w:r w:rsidRPr="004E42E5">
        <w:rPr>
          <w:rStyle w:val="StyleUnderline"/>
          <w:rFonts w:asciiTheme="minorHAnsi" w:hAnsiTheme="minorHAnsi" w:cstheme="minorHAnsi"/>
        </w:rPr>
        <w:t>Which came first, capitalism or racism</w:t>
      </w:r>
      <w:r w:rsidRPr="004E42E5">
        <w:rPr>
          <w:rFonts w:asciiTheme="minorHAnsi" w:hAnsiTheme="minorHAnsi" w:cstheme="minorHAnsi"/>
          <w:sz w:val="16"/>
        </w:rPr>
        <w:t>?"</w:t>
      </w:r>
    </w:p>
    <w:p w14:paraId="3D04F25F" w14:textId="77777777" w:rsidR="00705A2F" w:rsidRPr="004E42E5" w:rsidRDefault="00705A2F" w:rsidP="00705A2F">
      <w:pPr>
        <w:pStyle w:val="ListParagraph"/>
        <w:numPr>
          <w:ilvl w:val="0"/>
          <w:numId w:val="11"/>
        </w:numPr>
        <w:rPr>
          <w:rFonts w:asciiTheme="minorHAnsi" w:hAnsiTheme="minorHAnsi" w:cstheme="minorHAnsi"/>
          <w:sz w:val="16"/>
        </w:rPr>
      </w:pPr>
      <w:r w:rsidRPr="004E42E5">
        <w:rPr>
          <w:rFonts w:asciiTheme="minorHAnsi" w:hAnsiTheme="minorHAnsi" w:cstheme="minorHAnsi"/>
          <w:sz w:val="16"/>
        </w:rPr>
        <w:t>"</w:t>
      </w:r>
      <w:r w:rsidRPr="004E42E5">
        <w:rPr>
          <w:rStyle w:val="StyleUnderline"/>
          <w:rFonts w:asciiTheme="minorHAnsi" w:hAnsiTheme="minorHAnsi" w:cstheme="minorHAnsi"/>
        </w:rPr>
        <w:t>Can there be capitalism without racism</w:t>
      </w:r>
      <w:r w:rsidRPr="004E42E5">
        <w:rPr>
          <w:rFonts w:asciiTheme="minorHAnsi" w:hAnsiTheme="minorHAnsi" w:cstheme="minorHAnsi"/>
          <w:sz w:val="16"/>
        </w:rPr>
        <w:t>?"</w:t>
      </w:r>
    </w:p>
    <w:p w14:paraId="01D2F2DE" w14:textId="77777777" w:rsidR="00705A2F" w:rsidRPr="004E42E5" w:rsidRDefault="00705A2F" w:rsidP="00705A2F">
      <w:pPr>
        <w:pStyle w:val="ListParagraph"/>
        <w:numPr>
          <w:ilvl w:val="0"/>
          <w:numId w:val="11"/>
        </w:numPr>
        <w:rPr>
          <w:rFonts w:asciiTheme="minorHAnsi" w:hAnsiTheme="minorHAnsi" w:cstheme="minorHAnsi"/>
          <w:sz w:val="16"/>
          <w:szCs w:val="16"/>
        </w:rPr>
      </w:pPr>
      <w:r w:rsidRPr="004E42E5">
        <w:rPr>
          <w:rFonts w:asciiTheme="minorHAnsi" w:hAnsiTheme="minorHAnsi" w:cstheme="minorHAnsi"/>
          <w:sz w:val="16"/>
          <w:szCs w:val="16"/>
        </w:rPr>
        <w:t>"Is capitalism always racial?"</w:t>
      </w:r>
    </w:p>
    <w:p w14:paraId="14BBE5A6" w14:textId="77777777" w:rsidR="00705A2F" w:rsidRPr="004E42E5" w:rsidRDefault="00705A2F" w:rsidP="00705A2F">
      <w:pPr>
        <w:rPr>
          <w:rFonts w:asciiTheme="minorHAnsi" w:hAnsiTheme="minorHAnsi" w:cstheme="minorHAnsi"/>
          <w:sz w:val="16"/>
          <w:szCs w:val="16"/>
        </w:rPr>
      </w:pPr>
      <w:r w:rsidRPr="004E42E5">
        <w:rPr>
          <w:rFonts w:asciiTheme="minorHAnsi" w:hAnsiTheme="minorHAnsi" w:cstheme="minorHAnsi"/>
          <w:sz w:val="16"/>
          <w:szCs w:val="16"/>
        </w:rPr>
        <w:t xml:space="preserve">IMO, the answers to these questions are </w:t>
      </w:r>
      <w:proofErr w:type="gramStart"/>
      <w:r w:rsidRPr="004E42E5">
        <w:rPr>
          <w:rFonts w:asciiTheme="minorHAnsi" w:hAnsiTheme="minorHAnsi" w:cstheme="minorHAnsi"/>
          <w:sz w:val="16"/>
          <w:szCs w:val="16"/>
        </w:rPr>
        <w:t>fairly obvious</w:t>
      </w:r>
      <w:proofErr w:type="gramEnd"/>
      <w:r w:rsidRPr="004E42E5">
        <w:rPr>
          <w:rFonts w:asciiTheme="minorHAnsi" w:hAnsiTheme="minorHAnsi" w:cstheme="minorHAnsi"/>
          <w:sz w:val="16"/>
          <w:szCs w:val="16"/>
        </w:rPr>
        <w:t>:</w:t>
      </w:r>
    </w:p>
    <w:p w14:paraId="0765D13A" w14:textId="77777777" w:rsidR="00705A2F" w:rsidRPr="004E42E5" w:rsidRDefault="00705A2F" w:rsidP="00705A2F">
      <w:pPr>
        <w:pStyle w:val="ListParagraph"/>
        <w:numPr>
          <w:ilvl w:val="0"/>
          <w:numId w:val="12"/>
        </w:numPr>
        <w:rPr>
          <w:rFonts w:asciiTheme="minorHAnsi" w:hAnsiTheme="minorHAnsi" w:cstheme="minorHAnsi"/>
          <w:sz w:val="16"/>
        </w:rPr>
      </w:pPr>
      <w:r w:rsidRPr="004E42E5">
        <w:rPr>
          <w:rStyle w:val="StyleUnderline"/>
          <w:rFonts w:asciiTheme="minorHAnsi" w:hAnsiTheme="minorHAnsi" w:cstheme="minorHAnsi"/>
          <w:highlight w:val="cyan"/>
        </w:rPr>
        <w:t>Racism came first</w:t>
      </w:r>
      <w:r w:rsidRPr="004E42E5">
        <w:rPr>
          <w:rFonts w:asciiTheme="minorHAnsi" w:hAnsiTheme="minorHAnsi" w:cstheme="minorHAnsi"/>
          <w:sz w:val="16"/>
        </w:rPr>
        <w:t>. Every inhabited continent had slaves, and ethnic out-groups were among the most likely to be enslaved. It is the abolition of slavery that is particularly Western, as Orlando Patterson explains his books Freedom and Slavery and Social Death.</w:t>
      </w:r>
    </w:p>
    <w:p w14:paraId="68183FDC" w14:textId="77777777" w:rsidR="00705A2F" w:rsidRPr="004E42E5" w:rsidRDefault="00705A2F" w:rsidP="00705A2F">
      <w:pPr>
        <w:pStyle w:val="ListParagraph"/>
        <w:numPr>
          <w:ilvl w:val="0"/>
          <w:numId w:val="12"/>
        </w:numPr>
        <w:rPr>
          <w:rFonts w:asciiTheme="minorHAnsi" w:hAnsiTheme="minorHAnsi" w:cstheme="minorHAnsi"/>
          <w:sz w:val="16"/>
        </w:rPr>
      </w:pPr>
      <w:r w:rsidRPr="004E42E5">
        <w:rPr>
          <w:rFonts w:asciiTheme="minorHAnsi" w:hAnsiTheme="minorHAnsi" w:cstheme="minorHAnsi"/>
          <w:sz w:val="16"/>
        </w:rPr>
        <w:t>(</w:t>
      </w:r>
      <w:proofErr w:type="gramStart"/>
      <w:r w:rsidRPr="004E42E5">
        <w:rPr>
          <w:rFonts w:asciiTheme="minorHAnsi" w:hAnsiTheme="minorHAnsi" w:cstheme="minorHAnsi"/>
          <w:sz w:val="16"/>
        </w:rPr>
        <w:t>and</w:t>
      </w:r>
      <w:proofErr w:type="gramEnd"/>
      <w:r w:rsidRPr="004E42E5">
        <w:rPr>
          <w:rFonts w:asciiTheme="minorHAnsi" w:hAnsiTheme="minorHAnsi" w:cstheme="minorHAnsi"/>
          <w:sz w:val="16"/>
        </w:rPr>
        <w:t xml:space="preserve"> 3.) </w:t>
      </w:r>
      <w:r w:rsidRPr="004E42E5">
        <w:rPr>
          <w:rStyle w:val="StyleUnderline"/>
          <w:rFonts w:asciiTheme="minorHAnsi" w:hAnsiTheme="minorHAnsi" w:cstheme="minorHAnsi"/>
          <w:highlight w:val="cyan"/>
        </w:rPr>
        <w:t>If there can be any economic system without racism</w:t>
      </w:r>
      <w:r w:rsidRPr="004E42E5">
        <w:rPr>
          <w:rFonts w:asciiTheme="minorHAnsi" w:hAnsiTheme="minorHAnsi" w:cstheme="minorHAnsi"/>
          <w:sz w:val="16"/>
          <w:highlight w:val="cyan"/>
        </w:rPr>
        <w:t xml:space="preserve"> </w:t>
      </w:r>
      <w:r w:rsidRPr="004E42E5">
        <w:rPr>
          <w:rFonts w:asciiTheme="minorHAnsi" w:hAnsiTheme="minorHAnsi" w:cstheme="minorHAnsi"/>
          <w:sz w:val="16"/>
        </w:rPr>
        <w:t xml:space="preserve">(I suppose it depends on how high one's standards are), then </w:t>
      </w:r>
      <w:r w:rsidRPr="004E42E5">
        <w:rPr>
          <w:rStyle w:val="Emphasis"/>
          <w:rFonts w:asciiTheme="minorHAnsi" w:hAnsiTheme="minorHAnsi" w:cstheme="minorHAnsi"/>
        </w:rPr>
        <w:t>capitalism is not always racist</w:t>
      </w:r>
      <w:r w:rsidRPr="004E42E5">
        <w:rPr>
          <w:rFonts w:asciiTheme="minorHAnsi" w:hAnsiTheme="minorHAnsi" w:cstheme="minorHAnsi"/>
          <w:sz w:val="16"/>
        </w:rPr>
        <w:t xml:space="preserve"> </w:t>
      </w:r>
      <w:r w:rsidRPr="004E42E5">
        <w:rPr>
          <w:rStyle w:val="StyleUnderline"/>
          <w:rFonts w:asciiTheme="minorHAnsi" w:hAnsiTheme="minorHAnsi" w:cstheme="minorHAnsi"/>
        </w:rPr>
        <w:t xml:space="preserve">and </w:t>
      </w:r>
      <w:r w:rsidRPr="004E42E5">
        <w:rPr>
          <w:rStyle w:val="Emphasis"/>
          <w:rFonts w:asciiTheme="minorHAnsi" w:hAnsiTheme="minorHAnsi" w:cstheme="minorHAnsi"/>
          <w:highlight w:val="cyan"/>
        </w:rPr>
        <w:t>there can be capitalism without racism</w:t>
      </w:r>
      <w:r w:rsidRPr="004E42E5">
        <w:rPr>
          <w:rFonts w:asciiTheme="minorHAnsi" w:hAnsiTheme="minorHAnsi" w:cstheme="minorHAnsi"/>
          <w:sz w:val="16"/>
        </w:rPr>
        <w:t xml:space="preserve">. </w:t>
      </w:r>
      <w:r w:rsidRPr="004E42E5">
        <w:rPr>
          <w:rStyle w:val="StyleUnderline"/>
          <w:rFonts w:asciiTheme="minorHAnsi" w:hAnsiTheme="minorHAnsi" w:cstheme="minorHAnsi"/>
          <w:highlight w:val="cyan"/>
        </w:rPr>
        <w:t>Capitalism is easier to square with a reduction in racism than most ideologies</w:t>
      </w:r>
      <w:r w:rsidRPr="004E42E5">
        <w:rPr>
          <w:rStyle w:val="StyleUnderline"/>
          <w:rFonts w:asciiTheme="minorHAnsi" w:hAnsiTheme="minorHAnsi" w:cstheme="minorHAnsi"/>
        </w:rPr>
        <w:t xml:space="preserve"> because</w:t>
      </w:r>
      <w:r w:rsidRPr="004E42E5">
        <w:rPr>
          <w:rFonts w:asciiTheme="minorHAnsi" w:hAnsiTheme="minorHAnsi" w:cstheme="minorHAnsi"/>
          <w:sz w:val="16"/>
        </w:rPr>
        <w:t xml:space="preserve"> (a) it is individualistic, (b) </w:t>
      </w:r>
      <w:r w:rsidRPr="004E42E5">
        <w:rPr>
          <w:rStyle w:val="StyleUnderline"/>
          <w:rFonts w:asciiTheme="minorHAnsi" w:hAnsiTheme="minorHAnsi" w:cstheme="minorHAnsi"/>
        </w:rPr>
        <w:t>it is not built on envy for despised groups, and</w:t>
      </w:r>
      <w:r w:rsidRPr="004E42E5">
        <w:rPr>
          <w:rFonts w:asciiTheme="minorHAnsi" w:hAnsiTheme="minorHAnsi" w:cstheme="minorHAnsi"/>
          <w:sz w:val="16"/>
        </w:rPr>
        <w:t xml:space="preserve"> (c) </w:t>
      </w:r>
      <w:r w:rsidRPr="004E42E5">
        <w:rPr>
          <w:rStyle w:val="StyleUnderline"/>
          <w:rFonts w:asciiTheme="minorHAnsi" w:hAnsiTheme="minorHAnsi" w:cstheme="minorHAnsi"/>
          <w:highlight w:val="cyan"/>
        </w:rPr>
        <w:t>in the U</w:t>
      </w:r>
      <w:r w:rsidRPr="004E42E5">
        <w:rPr>
          <w:rStyle w:val="StyleUnderline"/>
          <w:rFonts w:asciiTheme="minorHAnsi" w:hAnsiTheme="minorHAnsi" w:cstheme="minorHAnsi"/>
        </w:rPr>
        <w:t xml:space="preserve">nited </w:t>
      </w:r>
      <w:r w:rsidRPr="004E42E5">
        <w:rPr>
          <w:rStyle w:val="StyleUnderline"/>
          <w:rFonts w:asciiTheme="minorHAnsi" w:hAnsiTheme="minorHAnsi" w:cstheme="minorHAnsi"/>
          <w:highlight w:val="cyan"/>
        </w:rPr>
        <w:t>S</w:t>
      </w:r>
      <w:r w:rsidRPr="004E42E5">
        <w:rPr>
          <w:rStyle w:val="StyleUnderline"/>
          <w:rFonts w:asciiTheme="minorHAnsi" w:hAnsiTheme="minorHAnsi" w:cstheme="minorHAnsi"/>
        </w:rPr>
        <w:t>tates</w:t>
      </w:r>
      <w:r w:rsidRPr="004E42E5">
        <w:rPr>
          <w:rFonts w:asciiTheme="minorHAnsi" w:hAnsiTheme="minorHAnsi" w:cstheme="minorHAnsi"/>
          <w:sz w:val="16"/>
        </w:rPr>
        <w:t xml:space="preserve"> at least, </w:t>
      </w:r>
      <w:r w:rsidRPr="004E42E5">
        <w:rPr>
          <w:rStyle w:val="Emphasis"/>
          <w:rFonts w:asciiTheme="minorHAnsi" w:hAnsiTheme="minorHAnsi" w:cstheme="minorHAnsi"/>
          <w:highlight w:val="cyan"/>
        </w:rPr>
        <w:t>pro-capitalists tend to be less racist</w:t>
      </w:r>
      <w:r w:rsidRPr="004E42E5">
        <w:rPr>
          <w:rFonts w:asciiTheme="minorHAnsi" w:hAnsiTheme="minorHAnsi" w:cstheme="minorHAnsi"/>
          <w:sz w:val="16"/>
        </w:rPr>
        <w:t xml:space="preserve"> personally </w:t>
      </w:r>
      <w:r w:rsidRPr="004E42E5">
        <w:rPr>
          <w:rStyle w:val="Emphasis"/>
          <w:rFonts w:asciiTheme="minorHAnsi" w:hAnsiTheme="minorHAnsi" w:cstheme="minorHAnsi"/>
        </w:rPr>
        <w:t>than anti-capitalists</w:t>
      </w:r>
      <w:r w:rsidRPr="004E42E5">
        <w:rPr>
          <w:rFonts w:asciiTheme="minorHAnsi" w:hAnsiTheme="minorHAnsi" w:cstheme="minorHAnsi"/>
          <w:sz w:val="16"/>
        </w:rPr>
        <w:t>.</w:t>
      </w:r>
    </w:p>
    <w:p w14:paraId="0556D80E" w14:textId="77777777" w:rsidR="00705A2F" w:rsidRPr="004E42E5" w:rsidRDefault="00705A2F" w:rsidP="00705A2F">
      <w:pPr>
        <w:rPr>
          <w:rFonts w:asciiTheme="minorHAnsi" w:hAnsiTheme="minorHAnsi" w:cstheme="minorHAnsi"/>
          <w:sz w:val="16"/>
        </w:rPr>
      </w:pPr>
      <w:r w:rsidRPr="004E42E5">
        <w:rPr>
          <w:rFonts w:asciiTheme="minorHAnsi" w:hAnsiTheme="minorHAnsi" w:cstheme="minorHAnsi"/>
          <w:sz w:val="16"/>
        </w:rPr>
        <w:t xml:space="preserve">Indeed, </w:t>
      </w:r>
      <w:r w:rsidRPr="004E42E5">
        <w:rPr>
          <w:rStyle w:val="StyleUnderline"/>
          <w:rFonts w:asciiTheme="minorHAnsi" w:hAnsiTheme="minorHAnsi" w:cstheme="minorHAnsi"/>
        </w:rPr>
        <w:t xml:space="preserve">in the </w:t>
      </w:r>
      <w:proofErr w:type="gramStart"/>
      <w:r w:rsidRPr="004E42E5">
        <w:rPr>
          <w:rStyle w:val="StyleUnderline"/>
          <w:rFonts w:asciiTheme="minorHAnsi" w:hAnsiTheme="minorHAnsi" w:cstheme="minorHAnsi"/>
        </w:rPr>
        <w:t>general public</w:t>
      </w:r>
      <w:proofErr w:type="gramEnd"/>
      <w:r w:rsidRPr="004E42E5">
        <w:rPr>
          <w:rStyle w:val="StyleUnderline"/>
          <w:rFonts w:asciiTheme="minorHAnsi" w:hAnsiTheme="minorHAnsi" w:cstheme="minorHAnsi"/>
        </w:rPr>
        <w:t xml:space="preserve"> </w:t>
      </w:r>
      <w:r w:rsidRPr="004E42E5">
        <w:rPr>
          <w:rStyle w:val="StyleUnderline"/>
          <w:rFonts w:asciiTheme="minorHAnsi" w:hAnsiTheme="minorHAnsi" w:cstheme="minorHAnsi"/>
          <w:highlight w:val="cyan"/>
        </w:rPr>
        <w:t xml:space="preserve">it is the </w:t>
      </w:r>
      <w:r w:rsidRPr="004E42E5">
        <w:rPr>
          <w:rStyle w:val="Emphasis"/>
          <w:rFonts w:asciiTheme="minorHAnsi" w:hAnsiTheme="minorHAnsi" w:cstheme="minorHAnsi"/>
          <w:highlight w:val="cyan"/>
        </w:rPr>
        <w:t>opposition to capitalism</w:t>
      </w:r>
      <w:r w:rsidRPr="004E42E5">
        <w:rPr>
          <w:rFonts w:asciiTheme="minorHAnsi" w:hAnsiTheme="minorHAnsi" w:cstheme="minorHAnsi"/>
          <w:sz w:val="16"/>
          <w:highlight w:val="cyan"/>
        </w:rPr>
        <w:t xml:space="preserve"> </w:t>
      </w:r>
      <w:r w:rsidRPr="004E42E5">
        <w:rPr>
          <w:rFonts w:asciiTheme="minorHAnsi" w:hAnsiTheme="minorHAnsi" w:cstheme="minorHAnsi"/>
          <w:sz w:val="16"/>
        </w:rPr>
        <w:t xml:space="preserve">and the desire for redistribution that are </w:t>
      </w:r>
      <w:r w:rsidRPr="004E42E5">
        <w:rPr>
          <w:rStyle w:val="Emphasis"/>
          <w:rFonts w:asciiTheme="minorHAnsi" w:hAnsiTheme="minorHAnsi" w:cstheme="minorHAnsi"/>
        </w:rPr>
        <w:t xml:space="preserve">positively </w:t>
      </w:r>
      <w:r w:rsidRPr="004E42E5">
        <w:rPr>
          <w:rStyle w:val="Emphasis"/>
          <w:rFonts w:asciiTheme="minorHAnsi" w:hAnsiTheme="minorHAnsi" w:cstheme="minorHAnsi"/>
          <w:highlight w:val="cyan"/>
        </w:rPr>
        <w:t>associated with racism</w:t>
      </w:r>
      <w:r w:rsidRPr="004E42E5">
        <w:rPr>
          <w:rFonts w:asciiTheme="minorHAnsi" w:hAnsiTheme="minorHAnsi" w:cstheme="minorHAnsi"/>
          <w:sz w:val="16"/>
          <w:highlight w:val="cyan"/>
        </w:rPr>
        <w:t xml:space="preserve"> </w:t>
      </w:r>
      <w:r w:rsidRPr="004E42E5">
        <w:rPr>
          <w:rFonts w:asciiTheme="minorHAnsi" w:hAnsiTheme="minorHAnsi" w:cstheme="minorHAnsi"/>
          <w:sz w:val="16"/>
        </w:rPr>
        <w:t>and intolerance.</w:t>
      </w:r>
    </w:p>
    <w:p w14:paraId="6FAB5199" w14:textId="77777777" w:rsidR="00705A2F" w:rsidRPr="004E42E5" w:rsidRDefault="00705A2F" w:rsidP="00705A2F">
      <w:pPr>
        <w:rPr>
          <w:rFonts w:asciiTheme="minorHAnsi" w:hAnsiTheme="minorHAnsi" w:cstheme="minorHAnsi"/>
          <w:sz w:val="16"/>
        </w:rPr>
      </w:pPr>
      <w:r w:rsidRPr="004E42E5">
        <w:rPr>
          <w:rFonts w:asciiTheme="minorHAnsi" w:hAnsiTheme="minorHAnsi" w:cstheme="minorHAnsi"/>
          <w:sz w:val="16"/>
        </w:rPr>
        <w:t>I explore this relationship in "</w:t>
      </w:r>
      <w:r w:rsidRPr="004E42E5">
        <w:rPr>
          <w:rStyle w:val="StyleUnderline"/>
          <w:rFonts w:asciiTheme="minorHAnsi" w:hAnsiTheme="minorHAnsi" w:cstheme="minorHAnsi"/>
        </w:rPr>
        <w:t>Redistribution and Racism, Tolerance and Capitalism</w:t>
      </w:r>
      <w:r w:rsidRPr="004E42E5">
        <w:rPr>
          <w:rFonts w:asciiTheme="minorHAnsi" w:hAnsiTheme="minorHAnsi" w:cstheme="minorHAnsi"/>
          <w:sz w:val="16"/>
        </w:rPr>
        <w:t xml:space="preserve">," which </w:t>
      </w:r>
      <w:r w:rsidRPr="004E42E5">
        <w:rPr>
          <w:rStyle w:val="StyleUnderline"/>
          <w:rFonts w:asciiTheme="minorHAnsi" w:hAnsiTheme="minorHAnsi" w:cstheme="minorHAnsi"/>
        </w:rPr>
        <w:t xml:space="preserve">analyzes data from 20 nationally representative surveys of the </w:t>
      </w:r>
      <w:proofErr w:type="gramStart"/>
      <w:r w:rsidRPr="004E42E5">
        <w:rPr>
          <w:rStyle w:val="StyleUnderline"/>
          <w:rFonts w:asciiTheme="minorHAnsi" w:hAnsiTheme="minorHAnsi" w:cstheme="minorHAnsi"/>
        </w:rPr>
        <w:t>general public</w:t>
      </w:r>
      <w:proofErr w:type="gramEnd"/>
      <w:r w:rsidRPr="004E42E5">
        <w:rPr>
          <w:rFonts w:asciiTheme="minorHAnsi" w:hAnsiTheme="minorHAnsi" w:cstheme="minorHAnsi"/>
          <w:sz w:val="16"/>
        </w:rPr>
        <w:t>.</w:t>
      </w:r>
    </w:p>
    <w:p w14:paraId="1A66437C" w14:textId="77777777" w:rsidR="00705A2F" w:rsidRPr="004E42E5" w:rsidRDefault="00705A2F" w:rsidP="00705A2F">
      <w:pPr>
        <w:rPr>
          <w:rFonts w:asciiTheme="minorHAnsi" w:hAnsiTheme="minorHAnsi" w:cstheme="minorHAnsi"/>
          <w:sz w:val="16"/>
          <w:szCs w:val="16"/>
        </w:rPr>
      </w:pPr>
      <w:r w:rsidRPr="004E42E5">
        <w:rPr>
          <w:rFonts w:asciiTheme="minorHAnsi" w:hAnsiTheme="minorHAnsi" w:cstheme="minorHAnsi"/>
          <w:sz w:val="16"/>
          <w:szCs w:val="16"/>
        </w:rPr>
        <w:t>Abstract</w:t>
      </w:r>
    </w:p>
    <w:p w14:paraId="6037AAE9" w14:textId="77777777" w:rsidR="00705A2F" w:rsidRPr="004E42E5" w:rsidRDefault="00705A2F" w:rsidP="00705A2F">
      <w:pPr>
        <w:ind w:left="720"/>
        <w:rPr>
          <w:rFonts w:asciiTheme="minorHAnsi" w:hAnsiTheme="minorHAnsi" w:cstheme="minorHAnsi"/>
          <w:sz w:val="16"/>
          <w:szCs w:val="16"/>
        </w:rPr>
      </w:pPr>
      <w:r w:rsidRPr="004E42E5">
        <w:rPr>
          <w:rFonts w:asciiTheme="minorHAnsi" w:hAnsiTheme="minorHAnsi" w:cstheme="minorHAnsi"/>
          <w:sz w:val="16"/>
          <w:szCs w:val="16"/>
        </w:rPr>
        <w:t>In debates over the roles of law and government in promoting the equality of income or in redistributing the fruits of capitalism, widely different motives are attributed to those who favor or oppose capitalism or income redistribution. According to one view, largely accepted in the academic social psychology literature (</w:t>
      </w:r>
      <w:proofErr w:type="spellStart"/>
      <w:r w:rsidRPr="004E42E5">
        <w:rPr>
          <w:rFonts w:asciiTheme="minorHAnsi" w:hAnsiTheme="minorHAnsi" w:cstheme="minorHAnsi"/>
          <w:sz w:val="16"/>
          <w:szCs w:val="16"/>
        </w:rPr>
        <w:t>Jost</w:t>
      </w:r>
      <w:proofErr w:type="spellEnd"/>
      <w:r w:rsidRPr="004E42E5">
        <w:rPr>
          <w:rFonts w:asciiTheme="minorHAnsi" w:hAnsiTheme="minorHAnsi" w:cstheme="minorHAnsi"/>
          <w:sz w:val="16"/>
          <w:szCs w:val="16"/>
        </w:rPr>
        <w:t xml:space="preserve"> et al., 2003), opposition to income redistribution and support for capitalism reflect an orientation toward social dominance, a desire to dominate other groups. According to another view that goes back at least to the nineteenth century origins of Marxism, anti-</w:t>
      </w:r>
      <w:proofErr w:type="gramStart"/>
      <w:r w:rsidRPr="004E42E5">
        <w:rPr>
          <w:rFonts w:asciiTheme="minorHAnsi" w:hAnsiTheme="minorHAnsi" w:cstheme="minorHAnsi"/>
          <w:sz w:val="16"/>
          <w:szCs w:val="16"/>
        </w:rPr>
        <w:t>capitalism</w:t>
      </w:r>
      <w:proofErr w:type="gramEnd"/>
      <w:r w:rsidRPr="004E42E5">
        <w:rPr>
          <w:rFonts w:asciiTheme="minorHAnsi" w:hAnsiTheme="minorHAnsi" w:cstheme="minorHAnsi"/>
          <w:sz w:val="16"/>
          <w:szCs w:val="16"/>
        </w:rPr>
        <w:t xml:space="preserve"> and a support for greater legal efforts to redistribute income reflect envy for the property of others and a frustration with one's lot in a capitalist system.</w:t>
      </w:r>
    </w:p>
    <w:p w14:paraId="52A495B1" w14:textId="77777777" w:rsidR="00705A2F" w:rsidRPr="004E42E5" w:rsidRDefault="00705A2F" w:rsidP="00705A2F">
      <w:pPr>
        <w:ind w:left="720"/>
        <w:rPr>
          <w:rStyle w:val="StyleUnderline"/>
          <w:rFonts w:asciiTheme="minorHAnsi" w:hAnsiTheme="minorHAnsi" w:cstheme="minorHAnsi"/>
        </w:rPr>
      </w:pPr>
      <w:r w:rsidRPr="004E42E5">
        <w:rPr>
          <w:rFonts w:asciiTheme="minorHAnsi" w:hAnsiTheme="minorHAnsi" w:cstheme="minorHAnsi"/>
          <w:sz w:val="16"/>
        </w:rPr>
        <w:t xml:space="preserve">In this paper I expand and test the first (social dominance) thesis using twenty nationally representative General Social Surveys conducted by the National Opinion Research Center between 1977 and 2010, involving over 21,000 respondents. I first show that respondents who express traditionally racist views (on segregation, interracial marriage, and inborn racial abilities) tend to support greater income redistribution. </w:t>
      </w:r>
      <w:r w:rsidRPr="004E42E5">
        <w:rPr>
          <w:rStyle w:val="StyleUnderline"/>
          <w:rFonts w:asciiTheme="minorHAnsi" w:hAnsiTheme="minorHAnsi" w:cstheme="minorHAnsi"/>
        </w:rPr>
        <w:t xml:space="preserve">Traditional </w:t>
      </w:r>
      <w:r w:rsidRPr="004E42E5">
        <w:rPr>
          <w:rStyle w:val="StyleUnderline"/>
          <w:rFonts w:asciiTheme="minorHAnsi" w:hAnsiTheme="minorHAnsi" w:cstheme="minorHAnsi"/>
          <w:highlight w:val="cyan"/>
        </w:rPr>
        <w:t>racists</w:t>
      </w:r>
      <w:r w:rsidRPr="004E42E5">
        <w:rPr>
          <w:rFonts w:asciiTheme="minorHAnsi" w:hAnsiTheme="minorHAnsi" w:cstheme="minorHAnsi"/>
          <w:sz w:val="16"/>
          <w:highlight w:val="cyan"/>
        </w:rPr>
        <w:t xml:space="preserve"> </w:t>
      </w:r>
      <w:r w:rsidRPr="004E42E5">
        <w:rPr>
          <w:rFonts w:asciiTheme="minorHAnsi" w:hAnsiTheme="minorHAnsi" w:cstheme="minorHAnsi"/>
          <w:sz w:val="16"/>
        </w:rPr>
        <w:t xml:space="preserve">also </w:t>
      </w:r>
      <w:r w:rsidRPr="004E42E5">
        <w:rPr>
          <w:rStyle w:val="StyleUnderline"/>
          <w:rFonts w:asciiTheme="minorHAnsi" w:hAnsiTheme="minorHAnsi" w:cstheme="minorHAnsi"/>
          <w:highlight w:val="cyan"/>
        </w:rPr>
        <w:t xml:space="preserve">express </w:t>
      </w:r>
      <w:proofErr w:type="gramStart"/>
      <w:r w:rsidRPr="004E42E5">
        <w:rPr>
          <w:rStyle w:val="Emphasis"/>
          <w:rFonts w:asciiTheme="minorHAnsi" w:hAnsiTheme="minorHAnsi" w:cstheme="minorHAnsi"/>
          <w:highlight w:val="cyan"/>
        </w:rPr>
        <w:t>less</w:t>
      </w:r>
      <w:proofErr w:type="gramEnd"/>
      <w:r w:rsidRPr="004E42E5">
        <w:rPr>
          <w:rStyle w:val="Emphasis"/>
          <w:rFonts w:asciiTheme="minorHAnsi" w:hAnsiTheme="minorHAnsi" w:cstheme="minorHAnsi"/>
          <w:highlight w:val="cyan"/>
        </w:rPr>
        <w:t xml:space="preserve"> positive views toward </w:t>
      </w:r>
      <w:r w:rsidRPr="004E42E5">
        <w:rPr>
          <w:rStyle w:val="Emphasis"/>
          <w:rFonts w:asciiTheme="minorHAnsi" w:hAnsiTheme="minorHAnsi" w:cstheme="minorHAnsi"/>
        </w:rPr>
        <w:t xml:space="preserve">free-market </w:t>
      </w:r>
      <w:r w:rsidRPr="004E42E5">
        <w:rPr>
          <w:rStyle w:val="Emphasis"/>
          <w:rFonts w:asciiTheme="minorHAnsi" w:hAnsiTheme="minorHAnsi" w:cstheme="minorHAnsi"/>
          <w:highlight w:val="cyan"/>
        </w:rPr>
        <w:t>capitalism</w:t>
      </w:r>
      <w:r w:rsidRPr="004E42E5">
        <w:rPr>
          <w:rFonts w:asciiTheme="minorHAnsi" w:hAnsiTheme="minorHAnsi" w:cstheme="minorHAnsi"/>
          <w:sz w:val="16"/>
          <w:highlight w:val="cyan"/>
        </w:rPr>
        <w:t xml:space="preserve"> </w:t>
      </w:r>
      <w:r w:rsidRPr="004E42E5">
        <w:rPr>
          <w:rFonts w:asciiTheme="minorHAnsi" w:hAnsiTheme="minorHAnsi" w:cstheme="minorHAnsi"/>
          <w:sz w:val="16"/>
        </w:rPr>
        <w:t xml:space="preserve">and its consequences, </w:t>
      </w:r>
      <w:r w:rsidRPr="004E42E5">
        <w:rPr>
          <w:rStyle w:val="StyleUnderline"/>
          <w:rFonts w:asciiTheme="minorHAnsi" w:hAnsiTheme="minorHAnsi" w:cstheme="minorHAnsi"/>
        </w:rPr>
        <w:t>tending to want the government to guarantee jobs for everyone and to fix prices, wages, and profits</w:t>
      </w:r>
      <w:r w:rsidRPr="004E42E5">
        <w:rPr>
          <w:rFonts w:asciiTheme="minorHAnsi" w:hAnsiTheme="minorHAnsi" w:cstheme="minorHAnsi"/>
          <w:sz w:val="16"/>
        </w:rPr>
        <w:t xml:space="preserve">. Next, I report a similar pattern for those who express intolerance for unpopular groups on the fifteen Stouffer tolerance questions (regarding racists, homosexuals, communists, extreme militarists, and atheists). Those who express less tolerance for unpopular groups tend to favor income redistribution and to be less supportive of capitalism and its discontents. Using full latent variable structural equation modeling shows similar results. </w:t>
      </w:r>
      <w:r w:rsidRPr="004E42E5">
        <w:rPr>
          <w:rStyle w:val="StyleUnderline"/>
          <w:rFonts w:asciiTheme="minorHAnsi" w:hAnsiTheme="minorHAnsi" w:cstheme="minorHAnsi"/>
          <w:highlight w:val="cyan"/>
        </w:rPr>
        <w:t xml:space="preserve">The data are broadly </w:t>
      </w:r>
      <w:r w:rsidRPr="004E42E5">
        <w:rPr>
          <w:rStyle w:val="Emphasis"/>
          <w:rFonts w:asciiTheme="minorHAnsi" w:hAnsiTheme="minorHAnsi" w:cstheme="minorHAnsi"/>
          <w:highlight w:val="cyan"/>
        </w:rPr>
        <w:t>inconsistent</w:t>
      </w:r>
      <w:r w:rsidRPr="004E42E5">
        <w:rPr>
          <w:rStyle w:val="StyleUnderline"/>
          <w:rFonts w:asciiTheme="minorHAnsi" w:hAnsiTheme="minorHAnsi" w:cstheme="minorHAnsi"/>
          <w:highlight w:val="cyan"/>
        </w:rPr>
        <w:t xml:space="preserve"> with the </w:t>
      </w:r>
      <w:r w:rsidRPr="004E42E5">
        <w:rPr>
          <w:rStyle w:val="StyleUnderline"/>
          <w:rFonts w:asciiTheme="minorHAnsi" w:hAnsiTheme="minorHAnsi" w:cstheme="minorHAnsi"/>
        </w:rPr>
        <w:t xml:space="preserve">standard </w:t>
      </w:r>
      <w:r w:rsidRPr="004E42E5">
        <w:rPr>
          <w:rStyle w:val="StyleUnderline"/>
          <w:rFonts w:asciiTheme="minorHAnsi" w:hAnsiTheme="minorHAnsi" w:cstheme="minorHAnsi"/>
          <w:highlight w:val="cyan"/>
        </w:rPr>
        <w:t>belief</w:t>
      </w:r>
      <w:r w:rsidRPr="004E42E5">
        <w:rPr>
          <w:rFonts w:asciiTheme="minorHAnsi" w:hAnsiTheme="minorHAnsi" w:cstheme="minorHAnsi"/>
          <w:sz w:val="16"/>
          <w:highlight w:val="cyan"/>
        </w:rPr>
        <w:t xml:space="preserve"> </w:t>
      </w:r>
      <w:r w:rsidRPr="004E42E5">
        <w:rPr>
          <w:rFonts w:asciiTheme="minorHAnsi" w:hAnsiTheme="minorHAnsi" w:cstheme="minorHAnsi"/>
          <w:sz w:val="16"/>
        </w:rPr>
        <w:t xml:space="preserve">in the social psychology literature </w:t>
      </w:r>
      <w:r w:rsidRPr="004E42E5">
        <w:rPr>
          <w:rStyle w:val="StyleUnderline"/>
          <w:rFonts w:asciiTheme="minorHAnsi" w:hAnsiTheme="minorHAnsi" w:cstheme="minorHAnsi"/>
        </w:rPr>
        <w:t>that pro-</w:t>
      </w:r>
      <w:r w:rsidRPr="004E42E5">
        <w:rPr>
          <w:rStyle w:val="StyleUnderline"/>
          <w:rFonts w:asciiTheme="minorHAnsi" w:hAnsiTheme="minorHAnsi" w:cstheme="minorHAnsi"/>
          <w:highlight w:val="cyan"/>
        </w:rPr>
        <w:t>capitalist</w:t>
      </w:r>
      <w:r w:rsidRPr="004E42E5">
        <w:rPr>
          <w:rFonts w:asciiTheme="minorHAnsi" w:hAnsiTheme="minorHAnsi" w:cstheme="minorHAnsi"/>
          <w:sz w:val="16"/>
          <w:highlight w:val="cyan"/>
        </w:rPr>
        <w:t xml:space="preserve"> </w:t>
      </w:r>
      <w:r w:rsidRPr="004E42E5">
        <w:rPr>
          <w:rFonts w:asciiTheme="minorHAnsi" w:hAnsiTheme="minorHAnsi" w:cstheme="minorHAnsi"/>
          <w:sz w:val="16"/>
        </w:rPr>
        <w:t xml:space="preserve">and anti-redistributionist </w:t>
      </w:r>
      <w:r w:rsidRPr="004E42E5">
        <w:rPr>
          <w:rStyle w:val="StyleUnderline"/>
          <w:rFonts w:asciiTheme="minorHAnsi" w:hAnsiTheme="minorHAnsi" w:cstheme="minorHAnsi"/>
          <w:highlight w:val="cyan"/>
        </w:rPr>
        <w:t xml:space="preserve">views are </w:t>
      </w:r>
      <w:r w:rsidRPr="004E42E5">
        <w:rPr>
          <w:rStyle w:val="StyleUnderline"/>
          <w:rFonts w:asciiTheme="minorHAnsi" w:hAnsiTheme="minorHAnsi" w:cstheme="minorHAnsi"/>
        </w:rPr>
        <w:t xml:space="preserve">positively </w:t>
      </w:r>
      <w:r w:rsidRPr="004E42E5">
        <w:rPr>
          <w:rStyle w:val="StyleUnderline"/>
          <w:rFonts w:asciiTheme="minorHAnsi" w:hAnsiTheme="minorHAnsi" w:cstheme="minorHAnsi"/>
          <w:highlight w:val="cyan"/>
        </w:rPr>
        <w:t xml:space="preserve">associated with racism </w:t>
      </w:r>
      <w:r w:rsidRPr="004E42E5">
        <w:rPr>
          <w:rStyle w:val="StyleUnderline"/>
          <w:rFonts w:asciiTheme="minorHAnsi" w:hAnsiTheme="minorHAnsi" w:cstheme="minorHAnsi"/>
        </w:rPr>
        <w:t>and intolerance.</w:t>
      </w:r>
    </w:p>
    <w:p w14:paraId="0F0F9A78" w14:textId="77777777" w:rsidR="00705A2F" w:rsidRPr="004E42E5" w:rsidRDefault="00705A2F" w:rsidP="00705A2F">
      <w:pPr>
        <w:ind w:left="720"/>
        <w:rPr>
          <w:rFonts w:asciiTheme="minorHAnsi" w:hAnsiTheme="minorHAnsi" w:cstheme="minorHAnsi"/>
          <w:sz w:val="16"/>
          <w:szCs w:val="16"/>
        </w:rPr>
      </w:pPr>
      <w:r w:rsidRPr="004E42E5">
        <w:rPr>
          <w:rFonts w:asciiTheme="minorHAnsi" w:hAnsiTheme="minorHAnsi" w:cstheme="minorHAnsi"/>
          <w:sz w:val="16"/>
          <w:szCs w:val="16"/>
        </w:rPr>
        <w:t xml:space="preserve">I then explore an alternative hypothesis, showing that, compared to anti-redistributionists, strong redistributionists have much higher odds of reporting anger, sadness, loneliness, outrage, and other negative emotions. Similarly, anti-redistributionists had much higher odds of reporting </w:t>
      </w:r>
      <w:proofErr w:type="gramStart"/>
      <w:r w:rsidRPr="004E42E5">
        <w:rPr>
          <w:rFonts w:asciiTheme="minorHAnsi" w:hAnsiTheme="minorHAnsi" w:cstheme="minorHAnsi"/>
          <w:sz w:val="16"/>
          <w:szCs w:val="16"/>
        </w:rPr>
        <w:t>being</w:t>
      </w:r>
      <w:proofErr w:type="gramEnd"/>
      <w:r w:rsidRPr="004E42E5">
        <w:rPr>
          <w:rFonts w:asciiTheme="minorHAnsi" w:hAnsiTheme="minorHAnsi" w:cstheme="minorHAnsi"/>
          <w:sz w:val="16"/>
          <w:szCs w:val="16"/>
        </w:rPr>
        <w:t xml:space="preserve"> happy or at ease. Last, both redistributionists and anti-capitalists expressed lower overall happiness, less happy marriages, and lower satisfaction with their financial situations and with their jobs or housework. Further, in several General Social Surveys anti-redistributionists were generally more likely to report altruistic behavior than those who favored a stronger policy of government redistribution of income.</w:t>
      </w:r>
    </w:p>
    <w:p w14:paraId="64A5A809" w14:textId="77777777" w:rsidR="00705A2F" w:rsidRPr="004E42E5" w:rsidRDefault="00705A2F" w:rsidP="00705A2F">
      <w:pPr>
        <w:rPr>
          <w:rFonts w:asciiTheme="minorHAnsi" w:hAnsiTheme="minorHAnsi" w:cstheme="minorHAnsi"/>
          <w:sz w:val="16"/>
          <w:szCs w:val="16"/>
        </w:rPr>
      </w:pPr>
      <w:r w:rsidRPr="004E42E5">
        <w:rPr>
          <w:rFonts w:asciiTheme="minorHAnsi" w:hAnsiTheme="minorHAnsi" w:cstheme="minorHAnsi"/>
          <w:sz w:val="16"/>
          <w:szCs w:val="16"/>
        </w:rPr>
        <w:t>In addition, in a 1996 survey:</w:t>
      </w:r>
    </w:p>
    <w:p w14:paraId="422C552F" w14:textId="77777777" w:rsidR="00705A2F" w:rsidRPr="004E42E5" w:rsidRDefault="00705A2F" w:rsidP="00705A2F">
      <w:pPr>
        <w:ind w:left="720"/>
        <w:rPr>
          <w:rFonts w:asciiTheme="minorHAnsi" w:hAnsiTheme="minorHAnsi" w:cstheme="minorHAnsi"/>
          <w:sz w:val="16"/>
          <w:szCs w:val="16"/>
        </w:rPr>
      </w:pPr>
      <w:r w:rsidRPr="004E42E5">
        <w:rPr>
          <w:rFonts w:asciiTheme="minorHAnsi" w:hAnsiTheme="minorHAnsi" w:cstheme="minorHAnsi"/>
          <w:sz w:val="16"/>
          <w:szCs w:val="16"/>
        </w:rPr>
        <w:t>Not only do redistributionists report more anger, but they report that their anger lasts longer. Further, when asked about the last time they were angry, strong redistributionists were more than twice as likely as strong opponents of leveling to admit that they responded to their anger by plotting revenge.</w:t>
      </w:r>
    </w:p>
    <w:p w14:paraId="39CCC5D7" w14:textId="77777777" w:rsidR="00705A2F" w:rsidRPr="004E42E5" w:rsidRDefault="00705A2F" w:rsidP="00705A2F">
      <w:pPr>
        <w:rPr>
          <w:rFonts w:asciiTheme="minorHAnsi" w:hAnsiTheme="minorHAnsi" w:cstheme="minorHAnsi"/>
          <w:sz w:val="16"/>
          <w:szCs w:val="16"/>
        </w:rPr>
      </w:pPr>
      <w:r w:rsidRPr="004E42E5">
        <w:rPr>
          <w:rFonts w:asciiTheme="minorHAnsi" w:hAnsiTheme="minorHAnsi" w:cstheme="minorHAnsi"/>
          <w:sz w:val="16"/>
          <w:szCs w:val="16"/>
        </w:rPr>
        <w:t>The more interesting question (than whether you can have capitalism without racism) is whether you can have socialism without racism. The answer is yes, but the reason is an enlightening one.</w:t>
      </w:r>
    </w:p>
    <w:p w14:paraId="7FCE93CE" w14:textId="77777777" w:rsidR="00705A2F" w:rsidRPr="004E42E5" w:rsidRDefault="00705A2F" w:rsidP="00705A2F">
      <w:pPr>
        <w:rPr>
          <w:rStyle w:val="Emphasis"/>
          <w:rFonts w:asciiTheme="minorHAnsi" w:hAnsiTheme="minorHAnsi" w:cstheme="minorHAnsi"/>
        </w:rPr>
      </w:pPr>
      <w:r w:rsidRPr="004E42E5">
        <w:rPr>
          <w:rFonts w:asciiTheme="minorHAnsi" w:hAnsiTheme="minorHAnsi" w:cstheme="minorHAnsi"/>
          <w:sz w:val="16"/>
        </w:rPr>
        <w:t xml:space="preserve">In the long run, </w:t>
      </w:r>
      <w:r w:rsidRPr="004E42E5">
        <w:rPr>
          <w:rStyle w:val="StyleUnderline"/>
          <w:rFonts w:asciiTheme="minorHAnsi" w:hAnsiTheme="minorHAnsi" w:cstheme="minorHAnsi"/>
        </w:rPr>
        <w:t xml:space="preserve">a robust </w:t>
      </w:r>
      <w:r w:rsidRPr="004E42E5">
        <w:rPr>
          <w:rStyle w:val="Emphasis"/>
          <w:rFonts w:asciiTheme="minorHAnsi" w:hAnsiTheme="minorHAnsi" w:cstheme="minorHAnsi"/>
          <w:highlight w:val="cyan"/>
        </w:rPr>
        <w:t>socialism</w:t>
      </w:r>
      <w:r w:rsidRPr="004E42E5">
        <w:rPr>
          <w:rFonts w:asciiTheme="minorHAnsi" w:hAnsiTheme="minorHAnsi" w:cstheme="minorHAnsi"/>
          <w:sz w:val="16"/>
          <w:highlight w:val="cyan"/>
        </w:rPr>
        <w:t xml:space="preserve"> </w:t>
      </w:r>
      <w:r w:rsidRPr="004E42E5">
        <w:rPr>
          <w:rFonts w:asciiTheme="minorHAnsi" w:hAnsiTheme="minorHAnsi" w:cstheme="minorHAnsi"/>
          <w:sz w:val="16"/>
        </w:rPr>
        <w:t xml:space="preserve">(that dominates most of the economy) </w:t>
      </w:r>
      <w:r w:rsidRPr="004E42E5">
        <w:rPr>
          <w:rStyle w:val="StyleUnderline"/>
          <w:rFonts w:asciiTheme="minorHAnsi" w:hAnsiTheme="minorHAnsi" w:cstheme="minorHAnsi"/>
          <w:highlight w:val="cyan"/>
        </w:rPr>
        <w:t xml:space="preserve">tends to lead to the </w:t>
      </w:r>
      <w:r w:rsidRPr="004E42E5">
        <w:rPr>
          <w:rStyle w:val="Emphasis"/>
          <w:rFonts w:asciiTheme="minorHAnsi" w:hAnsiTheme="minorHAnsi" w:cstheme="minorHAnsi"/>
          <w:highlight w:val="cyan"/>
        </w:rPr>
        <w:t xml:space="preserve">scapegoating </w:t>
      </w:r>
    </w:p>
    <w:p w14:paraId="330949B6" w14:textId="77777777" w:rsidR="00705A2F" w:rsidRPr="004E42E5" w:rsidRDefault="00705A2F" w:rsidP="00705A2F">
      <w:pPr>
        <w:rPr>
          <w:rStyle w:val="Emphasis"/>
          <w:rFonts w:asciiTheme="minorHAnsi" w:hAnsiTheme="minorHAnsi" w:cstheme="minorHAnsi"/>
        </w:rPr>
      </w:pPr>
    </w:p>
    <w:p w14:paraId="065D98F9" w14:textId="77777777" w:rsidR="00705A2F" w:rsidRPr="004E42E5" w:rsidRDefault="00705A2F" w:rsidP="00705A2F">
      <w:pPr>
        <w:rPr>
          <w:rStyle w:val="StyleUnderline"/>
          <w:rFonts w:asciiTheme="minorHAnsi" w:hAnsiTheme="minorHAnsi" w:cstheme="minorHAnsi"/>
        </w:rPr>
      </w:pPr>
      <w:r w:rsidRPr="004E42E5">
        <w:rPr>
          <w:rStyle w:val="Emphasis"/>
          <w:rFonts w:asciiTheme="minorHAnsi" w:hAnsiTheme="minorHAnsi" w:cstheme="minorHAnsi"/>
        </w:rPr>
        <w:t>of demonized out-groups</w:t>
      </w:r>
      <w:r w:rsidRPr="004E42E5">
        <w:rPr>
          <w:rStyle w:val="StyleUnderline"/>
          <w:rFonts w:asciiTheme="minorHAnsi" w:hAnsiTheme="minorHAnsi" w:cstheme="minorHAnsi"/>
        </w:rPr>
        <w:t>, because there must be someone to blame for economic failure</w:t>
      </w:r>
      <w:r w:rsidRPr="004E42E5">
        <w:rPr>
          <w:rFonts w:asciiTheme="minorHAnsi" w:hAnsiTheme="minorHAnsi" w:cstheme="minorHAnsi"/>
          <w:sz w:val="16"/>
        </w:rPr>
        <w:t xml:space="preserve">. Thus, </w:t>
      </w:r>
      <w:r w:rsidRPr="004E42E5">
        <w:rPr>
          <w:rStyle w:val="StyleUnderline"/>
          <w:rFonts w:asciiTheme="minorHAnsi" w:hAnsiTheme="minorHAnsi" w:cstheme="minorHAnsi"/>
          <w:highlight w:val="cyan"/>
        </w:rPr>
        <w:t xml:space="preserve">the Soviet Union </w:t>
      </w:r>
      <w:r w:rsidRPr="004E42E5">
        <w:rPr>
          <w:rStyle w:val="StyleUnderline"/>
          <w:rFonts w:asciiTheme="minorHAnsi" w:hAnsiTheme="minorHAnsi" w:cstheme="minorHAnsi"/>
        </w:rPr>
        <w:t>began with hating the Kulaks</w:t>
      </w:r>
      <w:r w:rsidRPr="004E42E5">
        <w:rPr>
          <w:rFonts w:asciiTheme="minorHAnsi" w:hAnsiTheme="minorHAnsi" w:cstheme="minorHAnsi"/>
          <w:sz w:val="16"/>
        </w:rPr>
        <w:t xml:space="preserve"> and the ownership class more generally, </w:t>
      </w:r>
      <w:r w:rsidRPr="004E42E5">
        <w:rPr>
          <w:rStyle w:val="StyleUnderline"/>
          <w:rFonts w:asciiTheme="minorHAnsi" w:hAnsiTheme="minorHAnsi" w:cstheme="minorHAnsi"/>
        </w:rPr>
        <w:t xml:space="preserve">but once these were destroyed, they </w:t>
      </w:r>
      <w:r w:rsidRPr="004E42E5">
        <w:rPr>
          <w:rStyle w:val="Emphasis"/>
          <w:rFonts w:asciiTheme="minorHAnsi" w:hAnsiTheme="minorHAnsi" w:cstheme="minorHAnsi"/>
          <w:highlight w:val="cyan"/>
        </w:rPr>
        <w:t>needed someone else to blame</w:t>
      </w:r>
      <w:r w:rsidRPr="004E42E5">
        <w:rPr>
          <w:rFonts w:asciiTheme="minorHAnsi" w:hAnsiTheme="minorHAnsi" w:cstheme="minorHAnsi"/>
          <w:sz w:val="16"/>
        </w:rPr>
        <w:t xml:space="preserve">. Though it took many decades, </w:t>
      </w:r>
      <w:r w:rsidRPr="004E42E5">
        <w:rPr>
          <w:rStyle w:val="StyleUnderline"/>
          <w:rFonts w:asciiTheme="minorHAnsi" w:hAnsiTheme="minorHAnsi" w:cstheme="minorHAnsi"/>
        </w:rPr>
        <w:t>the Soviet Union went beyond targeting "</w:t>
      </w:r>
      <w:r w:rsidRPr="004E42E5">
        <w:rPr>
          <w:rStyle w:val="Emphasis"/>
          <w:rFonts w:asciiTheme="minorHAnsi" w:hAnsiTheme="minorHAnsi" w:cstheme="minorHAnsi"/>
        </w:rPr>
        <w:t>counter-revolutionaries</w:t>
      </w:r>
      <w:r w:rsidRPr="004E42E5">
        <w:rPr>
          <w:rStyle w:val="StyleUnderline"/>
          <w:rFonts w:asciiTheme="minorHAnsi" w:hAnsiTheme="minorHAnsi" w:cstheme="minorHAnsi"/>
        </w:rPr>
        <w:t xml:space="preserve">" to add </w:t>
      </w:r>
      <w:r w:rsidRPr="004E42E5">
        <w:rPr>
          <w:rStyle w:val="Emphasis"/>
          <w:rFonts w:asciiTheme="minorHAnsi" w:hAnsiTheme="minorHAnsi" w:cstheme="minorHAnsi"/>
        </w:rPr>
        <w:t>Jews</w:t>
      </w:r>
      <w:r w:rsidRPr="004E42E5">
        <w:rPr>
          <w:rStyle w:val="StyleUnderline"/>
          <w:rFonts w:asciiTheme="minorHAnsi" w:hAnsiTheme="minorHAnsi" w:cstheme="minorHAnsi"/>
        </w:rPr>
        <w:t xml:space="preserve"> to the list</w:t>
      </w:r>
      <w:r w:rsidRPr="004E42E5">
        <w:rPr>
          <w:rFonts w:asciiTheme="minorHAnsi" w:hAnsiTheme="minorHAnsi" w:cstheme="minorHAnsi"/>
          <w:sz w:val="16"/>
        </w:rPr>
        <w:t xml:space="preserve">. </w:t>
      </w:r>
      <w:proofErr w:type="gramStart"/>
      <w:r w:rsidRPr="004E42E5">
        <w:rPr>
          <w:rFonts w:asciiTheme="minorHAnsi" w:hAnsiTheme="minorHAnsi" w:cstheme="minorHAnsi"/>
          <w:sz w:val="16"/>
        </w:rPr>
        <w:t>So</w:t>
      </w:r>
      <w:proofErr w:type="gramEnd"/>
      <w:r w:rsidRPr="004E42E5">
        <w:rPr>
          <w:rFonts w:asciiTheme="minorHAnsi" w:hAnsiTheme="minorHAnsi" w:cstheme="minorHAnsi"/>
          <w:sz w:val="16"/>
        </w:rPr>
        <w:t xml:space="preserve"> the demonized out-groups under socialism don't have to be defined by race or ethnicity; they could instead be defined by economic class, religion, or nationality. Accordingly, </w:t>
      </w:r>
      <w:r w:rsidRPr="004E42E5">
        <w:rPr>
          <w:rStyle w:val="StyleUnderline"/>
          <w:rFonts w:asciiTheme="minorHAnsi" w:hAnsiTheme="minorHAnsi" w:cstheme="minorHAnsi"/>
        </w:rPr>
        <w:t xml:space="preserve">socialism doesn't have to be racist, but </w:t>
      </w:r>
      <w:r w:rsidRPr="004E42E5">
        <w:rPr>
          <w:rStyle w:val="StyleUnderline"/>
          <w:rFonts w:asciiTheme="minorHAnsi" w:hAnsiTheme="minorHAnsi" w:cstheme="minorHAnsi"/>
          <w:highlight w:val="cyan"/>
        </w:rPr>
        <w:t xml:space="preserve">when it dominates </w:t>
      </w:r>
      <w:r w:rsidRPr="004E42E5">
        <w:rPr>
          <w:rStyle w:val="StyleUnderline"/>
          <w:rFonts w:asciiTheme="minorHAnsi" w:hAnsiTheme="minorHAnsi" w:cstheme="minorHAnsi"/>
        </w:rPr>
        <w:t xml:space="preserve">the economy almost </w:t>
      </w:r>
      <w:r w:rsidRPr="004E42E5">
        <w:rPr>
          <w:rStyle w:val="Emphasis"/>
          <w:rFonts w:asciiTheme="minorHAnsi" w:hAnsiTheme="minorHAnsi" w:cstheme="minorHAnsi"/>
          <w:highlight w:val="cyan"/>
        </w:rPr>
        <w:t>inevitably there must be some group to despise</w:t>
      </w:r>
      <w:r w:rsidRPr="004E42E5">
        <w:rPr>
          <w:rStyle w:val="StyleUnderline"/>
          <w:rFonts w:asciiTheme="minorHAnsi" w:hAnsiTheme="minorHAnsi" w:cstheme="minorHAnsi"/>
        </w:rPr>
        <w:t>.</w:t>
      </w:r>
    </w:p>
    <w:p w14:paraId="4FC2315E" w14:textId="77777777" w:rsidR="00705A2F" w:rsidRPr="004E42E5" w:rsidRDefault="00705A2F" w:rsidP="00705A2F">
      <w:pPr>
        <w:rPr>
          <w:rFonts w:asciiTheme="minorHAnsi" w:hAnsiTheme="minorHAnsi" w:cstheme="minorHAnsi"/>
          <w:sz w:val="14"/>
        </w:rPr>
      </w:pPr>
      <w:r w:rsidRPr="004E42E5">
        <w:rPr>
          <w:rFonts w:asciiTheme="minorHAnsi" w:hAnsiTheme="minorHAnsi" w:cstheme="minorHAnsi"/>
          <w:sz w:val="16"/>
        </w:rPr>
        <w:t xml:space="preserve">It would be good if the academy in general–and the UC-Davis Racial Capitalism program in particular–were ideologically diverse enough to reflect some of the substantial evidence from the last few decades on the relationship of capitalism and racism in the views of the </w:t>
      </w:r>
      <w:proofErr w:type="gramStart"/>
      <w:r w:rsidRPr="004E42E5">
        <w:rPr>
          <w:rFonts w:asciiTheme="minorHAnsi" w:hAnsiTheme="minorHAnsi" w:cstheme="minorHAnsi"/>
          <w:sz w:val="16"/>
        </w:rPr>
        <w:t>general public</w:t>
      </w:r>
      <w:proofErr w:type="gramEnd"/>
      <w:r w:rsidRPr="004E42E5">
        <w:rPr>
          <w:rFonts w:asciiTheme="minorHAnsi" w:hAnsiTheme="minorHAnsi" w:cstheme="minorHAnsi"/>
          <w:sz w:val="16"/>
        </w:rPr>
        <w:t xml:space="preserve">, </w:t>
      </w:r>
      <w:r w:rsidRPr="004E42E5">
        <w:rPr>
          <w:rStyle w:val="StyleUnderline"/>
          <w:rFonts w:asciiTheme="minorHAnsi" w:hAnsiTheme="minorHAnsi" w:cstheme="minorHAnsi"/>
          <w:highlight w:val="cyan"/>
        </w:rPr>
        <w:t>evidence</w:t>
      </w:r>
      <w:r w:rsidRPr="004E42E5">
        <w:rPr>
          <w:rFonts w:asciiTheme="minorHAnsi" w:hAnsiTheme="minorHAnsi" w:cstheme="minorHAnsi"/>
          <w:sz w:val="16"/>
          <w:highlight w:val="cyan"/>
        </w:rPr>
        <w:t xml:space="preserve"> </w:t>
      </w:r>
      <w:r w:rsidRPr="004E42E5">
        <w:rPr>
          <w:rFonts w:asciiTheme="minorHAnsi" w:hAnsiTheme="minorHAnsi" w:cstheme="minorHAnsi"/>
          <w:sz w:val="16"/>
        </w:rPr>
        <w:t xml:space="preserve">that </w:t>
      </w:r>
      <w:r w:rsidRPr="004E42E5">
        <w:rPr>
          <w:rStyle w:val="StyleUnderline"/>
          <w:rFonts w:asciiTheme="minorHAnsi" w:hAnsiTheme="minorHAnsi" w:cstheme="minorHAnsi"/>
          <w:highlight w:val="cyan"/>
        </w:rPr>
        <w:t xml:space="preserve">tends to point to a </w:t>
      </w:r>
      <w:r w:rsidRPr="004E42E5">
        <w:rPr>
          <w:rStyle w:val="Emphasis"/>
          <w:rFonts w:asciiTheme="minorHAnsi" w:hAnsiTheme="minorHAnsi" w:cstheme="minorHAnsi"/>
          <w:highlight w:val="cyan"/>
        </w:rPr>
        <w:t>negative association between racism and support for cap</w:t>
      </w:r>
      <w:r w:rsidRPr="004E42E5">
        <w:rPr>
          <w:rStyle w:val="Emphasis"/>
          <w:rFonts w:asciiTheme="minorHAnsi" w:hAnsiTheme="minorHAnsi" w:cstheme="minorHAnsi"/>
        </w:rPr>
        <w:t>italism</w:t>
      </w:r>
      <w:r w:rsidRPr="004E42E5">
        <w:rPr>
          <w:rStyle w:val="StyleUnderline"/>
          <w:rFonts w:asciiTheme="minorHAnsi" w:hAnsiTheme="minorHAnsi" w:cstheme="minorHAnsi"/>
        </w:rPr>
        <w:t>.</w:t>
      </w:r>
    </w:p>
    <w:p w14:paraId="07BDCB83" w14:textId="77777777" w:rsidR="00705A2F" w:rsidRPr="006F42A2" w:rsidRDefault="00705A2F" w:rsidP="00705A2F">
      <w:pPr>
        <w:pStyle w:val="Heading4"/>
        <w:rPr>
          <w:rFonts w:asciiTheme="minorHAnsi" w:hAnsiTheme="minorHAnsi" w:cstheme="minorHAnsi"/>
        </w:rPr>
      </w:pPr>
      <w:r w:rsidRPr="006F42A2">
        <w:rPr>
          <w:rFonts w:asciiTheme="minorHAnsi" w:hAnsiTheme="minorHAnsi" w:cstheme="minorHAnsi"/>
        </w:rPr>
        <w:t>Cap solves war.</w:t>
      </w:r>
    </w:p>
    <w:p w14:paraId="17350575" w14:textId="77777777" w:rsidR="00705A2F" w:rsidRPr="006F42A2" w:rsidRDefault="00705A2F" w:rsidP="00705A2F">
      <w:pPr>
        <w:rPr>
          <w:rFonts w:asciiTheme="minorHAnsi" w:hAnsiTheme="minorHAnsi" w:cstheme="minorHAnsi"/>
        </w:rPr>
      </w:pPr>
      <w:r w:rsidRPr="006F42A2">
        <w:rPr>
          <w:rStyle w:val="Style13ptBold"/>
          <w:rFonts w:asciiTheme="minorHAnsi" w:hAnsiTheme="minorHAnsi" w:cstheme="minorHAnsi"/>
        </w:rPr>
        <w:t>Dafoe 14</w:t>
      </w:r>
      <w:r w:rsidRPr="006F42A2">
        <w:rPr>
          <w:rFonts w:asciiTheme="minorHAnsi" w:hAnsiTheme="minorHAnsi" w:cstheme="minorHAnsi"/>
        </w:rPr>
        <w:t xml:space="preserve">, Political </w:t>
      </w:r>
      <w:proofErr w:type="gramStart"/>
      <w:r w:rsidRPr="006F42A2">
        <w:rPr>
          <w:rFonts w:asciiTheme="minorHAnsi" w:hAnsiTheme="minorHAnsi" w:cstheme="minorHAnsi"/>
        </w:rPr>
        <w:t>Science</w:t>
      </w:r>
      <w:proofErr w:type="gramEnd"/>
      <w:r w:rsidRPr="006F42A2">
        <w:rPr>
          <w:rFonts w:asciiTheme="minorHAnsi" w:hAnsiTheme="minorHAnsi" w:cstheme="minorHAnsi"/>
        </w:rPr>
        <w:t xml:space="preserv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681F1B10" w14:textId="77777777" w:rsidR="00705A2F" w:rsidRPr="006F42A2" w:rsidRDefault="00705A2F" w:rsidP="00705A2F">
      <w:pPr>
        <w:rPr>
          <w:rFonts w:asciiTheme="minorHAnsi" w:hAnsiTheme="minorHAnsi" w:cstheme="minorHAnsi"/>
          <w:sz w:val="10"/>
        </w:rPr>
      </w:pPr>
      <w:r w:rsidRPr="006F42A2">
        <w:rPr>
          <w:rStyle w:val="IntenseEmphasis"/>
          <w:rFonts w:asciiTheme="minorHAnsi" w:hAnsiTheme="minorHAnsi" w:cstheme="minorHAnsi"/>
        </w:rPr>
        <w:t xml:space="preserve">Countries with </w:t>
      </w:r>
      <w:r w:rsidRPr="006F42A2">
        <w:rPr>
          <w:rStyle w:val="IntenseEmphasis"/>
          <w:rFonts w:asciiTheme="minorHAnsi" w:hAnsiTheme="minorHAnsi" w:cstheme="minorHAnsi"/>
          <w:highlight w:val="cyan"/>
        </w:rPr>
        <w:t>liberal</w:t>
      </w:r>
      <w:r w:rsidRPr="006F42A2">
        <w:rPr>
          <w:rStyle w:val="IntenseEmphasis"/>
          <w:rFonts w:asciiTheme="minorHAnsi" w:hAnsiTheme="minorHAnsi" w:cstheme="minorHAnsi"/>
        </w:rPr>
        <w:t xml:space="preserve"> political and economic </w:t>
      </w:r>
      <w:r w:rsidRPr="006F42A2">
        <w:rPr>
          <w:rStyle w:val="IntenseEmphasis"/>
          <w:rFonts w:asciiTheme="minorHAnsi" w:hAnsiTheme="minorHAnsi" w:cstheme="minorHAnsi"/>
          <w:highlight w:val="cyan"/>
        </w:rPr>
        <w:t xml:space="preserve">systems </w:t>
      </w:r>
      <w:r w:rsidRPr="006F42A2">
        <w:rPr>
          <w:rStyle w:val="Emphasis"/>
          <w:rFonts w:asciiTheme="minorHAnsi" w:hAnsiTheme="minorHAnsi" w:cstheme="minorHAnsi"/>
          <w:highlight w:val="cyan"/>
        </w:rPr>
        <w:t>rarely use military force</w:t>
      </w:r>
      <w:r w:rsidRPr="006F42A2">
        <w:rPr>
          <w:rStyle w:val="IntenseEmphasis"/>
          <w:rFonts w:asciiTheme="minorHAnsi" w:hAnsiTheme="minorHAnsi" w:cstheme="minorHAnsi"/>
        </w:rPr>
        <w:t xml:space="preserve"> against each other.</w:t>
      </w:r>
      <w:r w:rsidRPr="006F42A2">
        <w:rPr>
          <w:rFonts w:asciiTheme="minorHAnsi" w:hAnsiTheme="minorHAnsi" w:cstheme="minorHAnsi"/>
          <w:sz w:val="10"/>
        </w:rPr>
        <w:t xml:space="preserve"> This anomalous </w:t>
      </w:r>
      <w:r w:rsidRPr="006F42A2">
        <w:rPr>
          <w:rStyle w:val="IntenseEmphasis"/>
          <w:rFonts w:asciiTheme="minorHAnsi" w:hAnsiTheme="minorHAnsi" w:cstheme="minorHAnsi"/>
        </w:rPr>
        <w:t>peace has been most prominently attributed to the ‘democratic peace’</w:t>
      </w:r>
      <w:r w:rsidRPr="006F42A2">
        <w:rPr>
          <w:rFonts w:asciiTheme="minorHAnsi" w:hAnsiTheme="minorHAnsi" w:cstheme="minorHAnsi"/>
          <w:sz w:val="10"/>
        </w:rPr>
        <w:t xml:space="preserve"> – the apparent tendency for democratic countries to avoid militarized conflict with each other (Maoz &amp; </w:t>
      </w:r>
      <w:proofErr w:type="spellStart"/>
      <w:r w:rsidRPr="006F42A2">
        <w:rPr>
          <w:rFonts w:asciiTheme="minorHAnsi" w:hAnsiTheme="minorHAnsi" w:cstheme="minorHAnsi"/>
          <w:sz w:val="10"/>
        </w:rPr>
        <w:t>Russett</w:t>
      </w:r>
      <w:proofErr w:type="spellEnd"/>
      <w:r w:rsidRPr="006F42A2">
        <w:rPr>
          <w:rFonts w:asciiTheme="minorHAnsi" w:hAnsiTheme="minorHAnsi" w:cstheme="minorHAnsi"/>
          <w:sz w:val="10"/>
        </w:rPr>
        <w:t xml:space="preserve">, 1993; Ray, 1995; Dafoe, </w:t>
      </w:r>
      <w:proofErr w:type="spellStart"/>
      <w:r w:rsidRPr="006F42A2">
        <w:rPr>
          <w:rFonts w:asciiTheme="minorHAnsi" w:hAnsiTheme="minorHAnsi" w:cstheme="minorHAnsi"/>
          <w:sz w:val="10"/>
        </w:rPr>
        <w:t>Oneal</w:t>
      </w:r>
      <w:proofErr w:type="spellEnd"/>
      <w:r w:rsidRPr="006F42A2">
        <w:rPr>
          <w:rFonts w:asciiTheme="minorHAnsi" w:hAnsiTheme="minorHAnsi" w:cstheme="minorHAnsi"/>
          <w:sz w:val="10"/>
        </w:rPr>
        <w:t xml:space="preserve"> &amp; </w:t>
      </w:r>
      <w:proofErr w:type="spellStart"/>
      <w:r w:rsidRPr="006F42A2">
        <w:rPr>
          <w:rFonts w:asciiTheme="minorHAnsi" w:hAnsiTheme="minorHAnsi" w:cstheme="minorHAnsi"/>
          <w:sz w:val="10"/>
        </w:rPr>
        <w:t>Russett</w:t>
      </w:r>
      <w:proofErr w:type="spellEnd"/>
      <w:r w:rsidRPr="006F42A2">
        <w:rPr>
          <w:rFonts w:asciiTheme="minorHAnsi" w:hAnsiTheme="minorHAnsi" w:cstheme="minorHAnsi"/>
          <w:sz w:val="10"/>
        </w:rPr>
        <w:t xml:space="preserve">, 2013).More recently, however, </w:t>
      </w:r>
      <w:r w:rsidRPr="006F42A2">
        <w:rPr>
          <w:rStyle w:val="IntenseEmphasis"/>
          <w:rFonts w:asciiTheme="minorHAnsi" w:hAnsiTheme="minorHAnsi" w:cstheme="minorHAnsi"/>
        </w:rPr>
        <w:t xml:space="preserve">scholars have proposed that the liberal </w:t>
      </w:r>
      <w:r w:rsidRPr="006F42A2">
        <w:rPr>
          <w:rStyle w:val="IntenseEmphasis"/>
          <w:rFonts w:asciiTheme="minorHAnsi" w:hAnsiTheme="minorHAnsi" w:cstheme="minorHAnsi"/>
          <w:highlight w:val="cyan"/>
        </w:rPr>
        <w:t>peace</w:t>
      </w:r>
      <w:r w:rsidRPr="006F42A2">
        <w:rPr>
          <w:rStyle w:val="IntenseEmphasis"/>
          <w:rFonts w:asciiTheme="minorHAnsi" w:hAnsiTheme="minorHAnsi" w:cstheme="minorHAnsi"/>
        </w:rPr>
        <w:t xml:space="preserve"> could be</w:t>
      </w:r>
      <w:r w:rsidRPr="006F42A2">
        <w:rPr>
          <w:rFonts w:asciiTheme="minorHAnsi" w:hAnsiTheme="minorHAnsi" w:cstheme="minorHAnsi"/>
          <w:sz w:val="10"/>
        </w:rPr>
        <w:t xml:space="preserve"> partly (</w:t>
      </w:r>
      <w:proofErr w:type="spellStart"/>
      <w:r w:rsidRPr="006F42A2">
        <w:rPr>
          <w:rFonts w:asciiTheme="minorHAnsi" w:hAnsiTheme="minorHAnsi" w:cstheme="minorHAnsi"/>
          <w:sz w:val="10"/>
        </w:rPr>
        <w:t>Russett</w:t>
      </w:r>
      <w:proofErr w:type="spellEnd"/>
      <w:r w:rsidRPr="006F42A2">
        <w:rPr>
          <w:rFonts w:asciiTheme="minorHAnsi" w:hAnsiTheme="minorHAnsi" w:cstheme="minorHAnsi"/>
          <w:sz w:val="10"/>
        </w:rPr>
        <w:t xml:space="preserve"> &amp; </w:t>
      </w:r>
      <w:proofErr w:type="spellStart"/>
      <w:r w:rsidRPr="006F42A2">
        <w:rPr>
          <w:rFonts w:asciiTheme="minorHAnsi" w:hAnsiTheme="minorHAnsi" w:cstheme="minorHAnsi"/>
          <w:sz w:val="10"/>
        </w:rPr>
        <w:t>Oneal</w:t>
      </w:r>
      <w:proofErr w:type="spellEnd"/>
      <w:r w:rsidRPr="006F42A2">
        <w:rPr>
          <w:rFonts w:asciiTheme="minorHAnsi" w:hAnsiTheme="minorHAnsi" w:cstheme="minorHAnsi"/>
          <w:sz w:val="10"/>
        </w:rPr>
        <w:t xml:space="preserve">, 2001) or </w:t>
      </w:r>
      <w:r w:rsidRPr="006F42A2">
        <w:rPr>
          <w:rStyle w:val="IntenseEmphasis"/>
          <w:rFonts w:asciiTheme="minorHAnsi" w:hAnsiTheme="minorHAnsi" w:cstheme="minorHAnsi"/>
        </w:rPr>
        <w:t>primarily</w:t>
      </w:r>
      <w:r w:rsidRPr="006F42A2">
        <w:rPr>
          <w:rFonts w:asciiTheme="minorHAnsi" w:hAnsiTheme="minorHAnsi" w:cstheme="minorHAnsi"/>
          <w:sz w:val="10"/>
        </w:rPr>
        <w:t xml:space="preserve"> (Gartzke, 2007; but see Dafoe, 2011) </w:t>
      </w:r>
      <w:r w:rsidRPr="006F42A2">
        <w:rPr>
          <w:rStyle w:val="Emphasis"/>
          <w:rFonts w:asciiTheme="minorHAnsi" w:hAnsiTheme="minorHAnsi" w:cstheme="minorHAnsi"/>
          <w:highlight w:val="cyan"/>
        </w:rPr>
        <w:t xml:space="preserve">attributed to </w:t>
      </w:r>
      <w:r w:rsidRPr="006F42A2">
        <w:rPr>
          <w:rStyle w:val="Emphasis"/>
          <w:rFonts w:asciiTheme="minorHAnsi" w:hAnsiTheme="minorHAnsi" w:cstheme="minorHAnsi"/>
        </w:rPr>
        <w:t>liberal economic factors</w:t>
      </w:r>
      <w:r w:rsidRPr="006F42A2">
        <w:rPr>
          <w:rFonts w:asciiTheme="minorHAnsi" w:hAnsiTheme="minorHAnsi" w:cstheme="minorHAnsi"/>
          <w:sz w:val="10"/>
        </w:rPr>
        <w:t xml:space="preserve">, </w:t>
      </w:r>
      <w:r w:rsidRPr="006F42A2">
        <w:rPr>
          <w:rStyle w:val="Emphasis"/>
          <w:rFonts w:asciiTheme="minorHAnsi" w:hAnsiTheme="minorHAnsi" w:cstheme="minorHAnsi"/>
        </w:rPr>
        <w:t xml:space="preserve">such as commercial and financial </w:t>
      </w:r>
      <w:r w:rsidRPr="006F42A2">
        <w:rPr>
          <w:rStyle w:val="Emphasis"/>
          <w:rFonts w:asciiTheme="minorHAnsi" w:hAnsiTheme="minorHAnsi" w:cstheme="minorHAnsi"/>
          <w:highlight w:val="cyan"/>
        </w:rPr>
        <w:t>interdependence</w:t>
      </w:r>
      <w:r w:rsidRPr="006F42A2">
        <w:rPr>
          <w:rFonts w:asciiTheme="minorHAnsi" w:hAnsiTheme="minorHAnsi" w:cstheme="minorHAnsi"/>
          <w:sz w:val="10"/>
        </w:rPr>
        <w:t xml:space="preserve">. </w:t>
      </w:r>
      <w:proofErr w:type="gramStart"/>
      <w:r w:rsidRPr="006F42A2">
        <w:rPr>
          <w:rFonts w:asciiTheme="minorHAnsi" w:hAnsiTheme="minorHAnsi" w:cstheme="minorHAnsi"/>
          <w:sz w:val="10"/>
        </w:rPr>
        <w:t>In particular, Erik Gartzke</w:t>
      </w:r>
      <w:proofErr w:type="gramEnd"/>
      <w:r w:rsidRPr="006F42A2">
        <w:rPr>
          <w:rFonts w:asciiTheme="minorHAnsi" w:hAnsiTheme="minorHAnsi" w:cstheme="minorHAnsi"/>
          <w:sz w:val="10"/>
        </w:rPr>
        <w:t xml:space="preserve">, Quan Li &amp; Charles Boehmer (2001), henceforth referred to as GLB, have demonstrated that </w:t>
      </w:r>
      <w:r w:rsidRPr="006F42A2">
        <w:rPr>
          <w:rStyle w:val="IntenseEmphasis"/>
          <w:rFonts w:asciiTheme="minorHAnsi" w:hAnsiTheme="minorHAnsi" w:cstheme="minorHAnsi"/>
        </w:rPr>
        <w:t xml:space="preserve">measures of </w:t>
      </w:r>
      <w:r w:rsidRPr="006F42A2">
        <w:rPr>
          <w:rStyle w:val="IntenseEmphasis"/>
          <w:rFonts w:asciiTheme="minorHAnsi" w:hAnsiTheme="minorHAnsi" w:cstheme="minorHAnsi"/>
          <w:highlight w:val="cyan"/>
        </w:rPr>
        <w:t xml:space="preserve">capital openness </w:t>
      </w:r>
      <w:r w:rsidRPr="006F42A2">
        <w:rPr>
          <w:rStyle w:val="IntenseEmphasis"/>
          <w:rFonts w:asciiTheme="minorHAnsi" w:hAnsiTheme="minorHAnsi" w:cstheme="minorHAnsi"/>
        </w:rPr>
        <w:t xml:space="preserve">have a substantial and </w:t>
      </w:r>
      <w:r w:rsidRPr="006F42A2">
        <w:rPr>
          <w:rStyle w:val="Emphasis"/>
          <w:rFonts w:asciiTheme="minorHAnsi" w:hAnsiTheme="minorHAnsi" w:cstheme="minorHAnsi"/>
        </w:rPr>
        <w:t xml:space="preserve">statistically significant </w:t>
      </w:r>
      <w:r w:rsidRPr="006F42A2">
        <w:rPr>
          <w:rStyle w:val="Emphasis"/>
          <w:rFonts w:asciiTheme="minorHAnsi" w:hAnsiTheme="minorHAnsi" w:cstheme="minorHAnsi"/>
          <w:highlight w:val="cyan"/>
        </w:rPr>
        <w:t>association with peace</w:t>
      </w:r>
      <w:r w:rsidRPr="006F42A2">
        <w:rPr>
          <w:rStyle w:val="Emphasis"/>
          <w:rFonts w:asciiTheme="minorHAnsi" w:hAnsiTheme="minorHAnsi" w:cstheme="minorHAnsi"/>
        </w:rPr>
        <w:t>ful</w:t>
      </w:r>
      <w:r w:rsidRPr="006F42A2">
        <w:rPr>
          <w:rStyle w:val="IntenseEmphasis"/>
          <w:rFonts w:asciiTheme="minorHAnsi" w:hAnsiTheme="minorHAnsi" w:cstheme="minorHAnsi"/>
        </w:rPr>
        <w:t xml:space="preserve"> dyadic relations</w:t>
      </w:r>
      <w:r w:rsidRPr="006F42A2">
        <w:rPr>
          <w:rFonts w:asciiTheme="minorHAnsi" w:hAnsiTheme="minorHAnsi" w:cstheme="minorHAnsi"/>
          <w:sz w:val="10"/>
        </w:rPr>
        <w:t>. Gartzke (2007</w:t>
      </w:r>
      <w:r w:rsidRPr="006F42A2">
        <w:rPr>
          <w:rStyle w:val="IntenseEmphasis"/>
          <w:rFonts w:asciiTheme="minorHAnsi" w:hAnsiTheme="minorHAnsi" w:cstheme="minorHAnsi"/>
        </w:rPr>
        <w:t xml:space="preserve">) confirms that this association is robust to a large variety of model specifications. </w:t>
      </w:r>
      <w:r w:rsidRPr="006F42A2">
        <w:rPr>
          <w:rFonts w:asciiTheme="minorHAnsi" w:hAnsiTheme="minorHAnsi" w:cstheme="minorHAnsi"/>
          <w:sz w:val="10"/>
        </w:rPr>
        <w:t xml:space="preserve">To explain this correlation, GLB propose that countries </w:t>
      </w:r>
      <w:r w:rsidRPr="006F42A2">
        <w:rPr>
          <w:rStyle w:val="IntenseEmphasis"/>
          <w:rFonts w:asciiTheme="minorHAnsi" w:hAnsiTheme="minorHAnsi" w:cstheme="minorHAnsi"/>
        </w:rPr>
        <w:t xml:space="preserve">with </w:t>
      </w:r>
      <w:r w:rsidRPr="006F42A2">
        <w:rPr>
          <w:rStyle w:val="IntenseEmphasis"/>
          <w:rFonts w:asciiTheme="minorHAnsi" w:hAnsiTheme="minorHAnsi" w:cstheme="minorHAnsi"/>
          <w:highlight w:val="cyan"/>
        </w:rPr>
        <w:t xml:space="preserve">open </w:t>
      </w:r>
      <w:r w:rsidRPr="006F42A2">
        <w:rPr>
          <w:rStyle w:val="IntenseEmphasis"/>
          <w:rFonts w:asciiTheme="minorHAnsi" w:hAnsiTheme="minorHAnsi" w:cstheme="minorHAnsi"/>
        </w:rPr>
        <w:t xml:space="preserve">capital </w:t>
      </w:r>
      <w:r w:rsidRPr="006F42A2">
        <w:rPr>
          <w:rStyle w:val="IntenseEmphasis"/>
          <w:rFonts w:asciiTheme="minorHAnsi" w:hAnsiTheme="minorHAnsi" w:cstheme="minorHAnsi"/>
          <w:highlight w:val="cyan"/>
        </w:rPr>
        <w:t>markets</w:t>
      </w:r>
      <w:r w:rsidRPr="006F42A2">
        <w:rPr>
          <w:rStyle w:val="IntenseEmphasis"/>
          <w:rFonts w:asciiTheme="minorHAnsi" w:hAnsiTheme="minorHAnsi" w:cstheme="minorHAnsi"/>
        </w:rPr>
        <w:t xml:space="preserve"> are more able to credibly </w:t>
      </w:r>
      <w:r w:rsidRPr="006F42A2">
        <w:rPr>
          <w:rStyle w:val="IntenseEmphasis"/>
          <w:rFonts w:asciiTheme="minorHAnsi" w:hAnsiTheme="minorHAnsi" w:cstheme="minorHAnsi"/>
          <w:highlight w:val="cyan"/>
        </w:rPr>
        <w:t>signal</w:t>
      </w:r>
      <w:r w:rsidRPr="006F42A2">
        <w:rPr>
          <w:rStyle w:val="IntenseEmphasis"/>
          <w:rFonts w:asciiTheme="minorHAnsi" w:hAnsiTheme="minorHAnsi" w:cstheme="minorHAnsi"/>
        </w:rPr>
        <w:t xml:space="preserve"> their </w:t>
      </w:r>
      <w:r w:rsidRPr="006F42A2">
        <w:rPr>
          <w:rStyle w:val="IntenseEmphasis"/>
          <w:rFonts w:asciiTheme="minorHAnsi" w:hAnsiTheme="minorHAnsi" w:cstheme="minorHAnsi"/>
          <w:highlight w:val="cyan"/>
        </w:rPr>
        <w:t>resolve through</w:t>
      </w:r>
      <w:r w:rsidRPr="006F42A2">
        <w:rPr>
          <w:rStyle w:val="IntenseEmphasis"/>
          <w:rFonts w:asciiTheme="minorHAnsi" w:hAnsiTheme="minorHAnsi" w:cstheme="minorHAnsi"/>
        </w:rPr>
        <w:t xml:space="preserve"> </w:t>
      </w:r>
      <w:r w:rsidRPr="006F42A2">
        <w:rPr>
          <w:rStyle w:val="Emphasis"/>
          <w:rFonts w:asciiTheme="minorHAnsi" w:hAnsiTheme="minorHAnsi" w:cstheme="minorHAnsi"/>
        </w:rPr>
        <w:t xml:space="preserve">the bearing of greater </w:t>
      </w:r>
      <w:r w:rsidRPr="006F42A2">
        <w:rPr>
          <w:rStyle w:val="Emphasis"/>
          <w:rFonts w:asciiTheme="minorHAnsi" w:hAnsiTheme="minorHAnsi" w:cstheme="minorHAnsi"/>
          <w:highlight w:val="cyan"/>
        </w:rPr>
        <w:t>economic costs prior to</w:t>
      </w:r>
      <w:r w:rsidRPr="006F42A2">
        <w:rPr>
          <w:rStyle w:val="Emphasis"/>
          <w:rFonts w:asciiTheme="minorHAnsi" w:hAnsiTheme="minorHAnsi" w:cstheme="minorHAnsi"/>
        </w:rPr>
        <w:t xml:space="preserve"> the outbreak of </w:t>
      </w:r>
      <w:r w:rsidRPr="006F42A2">
        <w:rPr>
          <w:rStyle w:val="Emphasis"/>
          <w:rFonts w:asciiTheme="minorHAnsi" w:hAnsiTheme="minorHAnsi" w:cstheme="minorHAnsi"/>
          <w:highlight w:val="cyan"/>
        </w:rPr>
        <w:t>militarized conflict</w:t>
      </w:r>
      <w:r w:rsidRPr="006F42A2">
        <w:rPr>
          <w:rStyle w:val="Emphasis"/>
          <w:rFonts w:asciiTheme="minorHAnsi" w:hAnsiTheme="minorHAnsi" w:cstheme="minorHAnsi"/>
        </w:rPr>
        <w:t xml:space="preserve">. </w:t>
      </w:r>
      <w:r w:rsidRPr="006F42A2">
        <w:rPr>
          <w:rFonts w:asciiTheme="minorHAnsi" w:hAnsiTheme="minorHAnsi" w:cstheme="minorHAnsi"/>
          <w:sz w:val="10"/>
        </w:rPr>
        <w:t xml:space="preserve">This explanation is novel and </w:t>
      </w:r>
      <w:proofErr w:type="gramStart"/>
      <w:r w:rsidRPr="006F42A2">
        <w:rPr>
          <w:rFonts w:asciiTheme="minorHAnsi" w:hAnsiTheme="minorHAnsi" w:cstheme="minorHAnsi"/>
          <w:sz w:val="10"/>
        </w:rPr>
        <w:t>plausible, and</w:t>
      </w:r>
      <w:proofErr w:type="gramEnd"/>
      <w:r w:rsidRPr="006F42A2">
        <w:rPr>
          <w:rFonts w:asciiTheme="minorHAnsi" w:hAnsiTheme="minorHAnsi" w:cstheme="minorHAnsi"/>
          <w:sz w:val="10"/>
        </w:rPr>
        <w:t xml:space="preserve"> resonates with the rationalist view of asymmetric information as a cause of conflict (Fearon, 1995). Moreover, it implies clear testable predictions on evidential domains different from those examined by GLB. In this article </w:t>
      </w:r>
      <w:r w:rsidRPr="006F42A2">
        <w:rPr>
          <w:rStyle w:val="IntenseEmphasis"/>
          <w:rFonts w:asciiTheme="minorHAnsi" w:hAnsiTheme="minorHAnsi" w:cstheme="minorHAnsi"/>
        </w:rPr>
        <w:t xml:space="preserve">we exploit this opportunity by constructing a confirmatory test of GLB’s theory of </w:t>
      </w:r>
      <w:r w:rsidRPr="006F42A2">
        <w:rPr>
          <w:rStyle w:val="Emphasis"/>
          <w:rFonts w:asciiTheme="minorHAnsi" w:hAnsiTheme="minorHAnsi" w:cstheme="minorHAnsi"/>
        </w:rPr>
        <w:t>market-mediated signaling</w:t>
      </w:r>
      <w:r w:rsidRPr="006F42A2">
        <w:rPr>
          <w:rStyle w:val="IntenseEmphasis"/>
          <w:rFonts w:asciiTheme="minorHAnsi" w:hAnsiTheme="minorHAnsi" w:cstheme="minorHAnsi"/>
        </w:rPr>
        <w:t>. We first develop an innovative quantitative case selection technique to identify crucial cases where the mechanism of market-mediated signaling should be most easily observed</w:t>
      </w:r>
      <w:r w:rsidRPr="006F42A2">
        <w:rPr>
          <w:rFonts w:asciiTheme="minorHAnsi" w:hAnsiTheme="minorHAnsi" w:cstheme="minorHAnsi"/>
          <w:sz w:val="10"/>
        </w:rPr>
        <w:t xml:space="preserve">. Specifically, we employ quantitative data and the statistical models used to support the theory we are probing to create an impartial and </w:t>
      </w:r>
      <w:proofErr w:type="spellStart"/>
      <w:r w:rsidRPr="006F42A2">
        <w:rPr>
          <w:rFonts w:asciiTheme="minorHAnsi" w:hAnsiTheme="minorHAnsi" w:cstheme="minorHAnsi"/>
          <w:sz w:val="10"/>
        </w:rPr>
        <w:t>transparentmeans</w:t>
      </w:r>
      <w:proofErr w:type="spellEnd"/>
      <w:r w:rsidRPr="006F42A2">
        <w:rPr>
          <w:rFonts w:asciiTheme="minorHAnsi" w:hAnsiTheme="minorHAnsi" w:cstheme="minorHAnsi"/>
          <w:sz w:val="10"/>
        </w:rPr>
        <w:t xml:space="preserve"> of selecting cases in which the theory – as specified by the theory’s creators –makes its most confident </w:t>
      </w:r>
      <w:proofErr w:type="spellStart"/>
      <w:proofErr w:type="gramStart"/>
      <w:r w:rsidRPr="006F42A2">
        <w:rPr>
          <w:rFonts w:asciiTheme="minorHAnsi" w:hAnsiTheme="minorHAnsi" w:cstheme="minorHAnsi"/>
          <w:sz w:val="10"/>
        </w:rPr>
        <w:t>predictions.We</w:t>
      </w:r>
      <w:proofErr w:type="spellEnd"/>
      <w:proofErr w:type="gramEnd"/>
      <w:r w:rsidRPr="006F42A2">
        <w:rPr>
          <w:rFonts w:asciiTheme="minorHAnsi" w:hAnsiTheme="minorHAnsi" w:cstheme="minorHAnsi"/>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6F42A2">
        <w:rPr>
          <w:rFonts w:asciiTheme="minorHAnsi" w:hAnsiTheme="minorHAnsi" w:cstheme="minorHAnsi"/>
          <w:sz w:val="10"/>
        </w:rPr>
        <w:t>signaling:</w:t>
      </w:r>
      <w:proofErr w:type="gramEnd"/>
      <w:r w:rsidRPr="006F42A2">
        <w:rPr>
          <w:rFonts w:asciiTheme="minorHAnsi" w:hAnsiTheme="minorHAnsi" w:cstheme="minorHAnsi"/>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6F42A2">
        <w:rPr>
          <w:rStyle w:val="IntenseEmphasis"/>
          <w:rFonts w:asciiTheme="minorHAnsi" w:hAnsiTheme="minorHAnsi" w:cstheme="minorHAnsi"/>
        </w:rPr>
        <w:t xml:space="preserve">our confirmatory test finds that while </w:t>
      </w:r>
      <w:r w:rsidRPr="006F42A2">
        <w:rPr>
          <w:rStyle w:val="Emphasis"/>
          <w:rFonts w:asciiTheme="minorHAnsi" w:hAnsiTheme="minorHAnsi" w:cstheme="minorHAnsi"/>
        </w:rPr>
        <w:t xml:space="preserve">market-mediated signaling may be operative in the most serious disputes, it was largely absent in the less serious disputes </w:t>
      </w:r>
      <w:r w:rsidRPr="006F42A2">
        <w:rPr>
          <w:rStyle w:val="IntenseEmphasis"/>
          <w:rFonts w:asciiTheme="minorHAnsi" w:hAnsiTheme="minorHAnsi" w:cstheme="minorHAnsi"/>
        </w:rPr>
        <w:t xml:space="preserve">that characterize most of the sample of militarized interstate disputes </w:t>
      </w:r>
      <w:r w:rsidRPr="006F42A2">
        <w:rPr>
          <w:rFonts w:asciiTheme="minorHAnsi" w:hAnsiTheme="minorHAnsi" w:cstheme="minorHAnsi"/>
          <w:sz w:val="10"/>
        </w:rPr>
        <w:t xml:space="preserve">(MIDs). </w:t>
      </w:r>
      <w:r w:rsidRPr="006F42A2">
        <w:rPr>
          <w:rStyle w:val="IntenseEmphasis"/>
          <w:rFonts w:asciiTheme="minorHAnsi" w:hAnsiTheme="minorHAnsi" w:cstheme="minorHAnsi"/>
        </w:rPr>
        <w:t>This suggests either that other mechanisms account for the correlation between capital openness and peace, or that the scope conditions for market-mediated signaling are restrictive</w:t>
      </w:r>
      <w:r w:rsidRPr="006F42A2">
        <w:rPr>
          <w:rFonts w:asciiTheme="minorHAnsi" w:hAnsiTheme="minorHAnsi" w:cstheme="minorHAnsi"/>
          <w:sz w:val="10"/>
        </w:rPr>
        <w:t xml:space="preserve">. Of the signals that we observed, </w:t>
      </w:r>
      <w:r w:rsidRPr="006F42A2">
        <w:rPr>
          <w:rStyle w:val="Emphasis"/>
          <w:rFonts w:asciiTheme="minorHAnsi" w:hAnsiTheme="minorHAnsi" w:cstheme="minorHAnsi"/>
        </w:rPr>
        <w:t xml:space="preserve">strategic </w:t>
      </w:r>
      <w:r w:rsidRPr="006F42A2">
        <w:rPr>
          <w:rStyle w:val="Emphasis"/>
          <w:rFonts w:asciiTheme="minorHAnsi" w:hAnsiTheme="minorHAnsi" w:cstheme="minorHAnsi"/>
          <w:highlight w:val="cyan"/>
        </w:rPr>
        <w:t>market</w:t>
      </w:r>
      <w:r w:rsidRPr="006F42A2">
        <w:rPr>
          <w:rStyle w:val="Emphasis"/>
          <w:rFonts w:asciiTheme="minorHAnsi" w:hAnsiTheme="minorHAnsi" w:cstheme="minorHAnsi"/>
        </w:rPr>
        <w:t xml:space="preserve">-mediated </w:t>
      </w:r>
      <w:r w:rsidRPr="006F42A2">
        <w:rPr>
          <w:rStyle w:val="Emphasis"/>
          <w:rFonts w:asciiTheme="minorHAnsi" w:hAnsiTheme="minorHAnsi" w:cstheme="minorHAnsi"/>
          <w:highlight w:val="cyan"/>
        </w:rPr>
        <w:t xml:space="preserve">signals were </w:t>
      </w:r>
      <w:r w:rsidRPr="006F42A2">
        <w:rPr>
          <w:rStyle w:val="Emphasis"/>
          <w:rFonts w:asciiTheme="minorHAnsi" w:hAnsiTheme="minorHAnsi" w:cstheme="minorHAnsi"/>
        </w:rPr>
        <w:t xml:space="preserve">relatively more </w:t>
      </w:r>
      <w:r w:rsidRPr="006F42A2">
        <w:rPr>
          <w:rStyle w:val="Emphasis"/>
          <w:rFonts w:asciiTheme="minorHAnsi" w:hAnsiTheme="minorHAnsi" w:cstheme="minorHAnsi"/>
          <w:highlight w:val="cyan"/>
        </w:rPr>
        <w:t xml:space="preserve">important </w:t>
      </w:r>
      <w:r w:rsidRPr="006F42A2">
        <w:rPr>
          <w:rStyle w:val="Emphasis"/>
          <w:rFonts w:asciiTheme="minorHAnsi" w:hAnsiTheme="minorHAnsi" w:cstheme="minorHAnsi"/>
        </w:rPr>
        <w:t xml:space="preserve">than automatic market-mediated signals </w:t>
      </w:r>
      <w:r w:rsidRPr="006F42A2">
        <w:rPr>
          <w:rStyle w:val="Emphasis"/>
          <w:rFonts w:asciiTheme="minorHAnsi" w:hAnsiTheme="minorHAnsi" w:cstheme="minorHAnsi"/>
          <w:highlight w:val="cyan"/>
        </w:rPr>
        <w:t xml:space="preserve">in </w:t>
      </w:r>
      <w:r w:rsidRPr="006F42A2">
        <w:rPr>
          <w:rStyle w:val="Emphasis"/>
          <w:rFonts w:asciiTheme="minorHAnsi" w:hAnsiTheme="minorHAnsi" w:cstheme="minorHAnsi"/>
        </w:rPr>
        <w:t xml:space="preserve">the most </w:t>
      </w:r>
      <w:r w:rsidRPr="006F42A2">
        <w:rPr>
          <w:rStyle w:val="Emphasis"/>
          <w:rFonts w:asciiTheme="minorHAnsi" w:hAnsiTheme="minorHAnsi" w:cstheme="minorHAnsi"/>
          <w:highlight w:val="cyan"/>
        </w:rPr>
        <w:t>serious conflicts</w:t>
      </w:r>
      <w:r w:rsidRPr="006F42A2">
        <w:rPr>
          <w:rStyle w:val="Emphasis"/>
          <w:rFonts w:asciiTheme="minorHAnsi" w:hAnsiTheme="minorHAnsi" w:cstheme="minorHAnsi"/>
        </w:rPr>
        <w:t>.</w:t>
      </w:r>
      <w:r w:rsidRPr="006F42A2">
        <w:rPr>
          <w:rFonts w:asciiTheme="minorHAnsi" w:hAnsiTheme="minorHAnsi" w:cstheme="minorHAnsi"/>
          <w:sz w:val="10"/>
        </w:rPr>
        <w:t xml:space="preserve"> </w:t>
      </w:r>
      <w:r w:rsidRPr="006F42A2">
        <w:rPr>
          <w:rStyle w:val="IntenseEmphasis"/>
          <w:rFonts w:asciiTheme="minorHAnsi" w:hAnsiTheme="minorHAnsi" w:cstheme="minorHAnsi"/>
        </w:rPr>
        <w:t>We identify</w:t>
      </w:r>
      <w:r w:rsidRPr="006F42A2">
        <w:rPr>
          <w:rFonts w:asciiTheme="minorHAnsi" w:hAnsiTheme="minorHAnsi" w:cstheme="minorHAnsi"/>
          <w:sz w:val="10"/>
        </w:rPr>
        <w:t xml:space="preserve"> </w:t>
      </w:r>
      <w:proofErr w:type="gramStart"/>
      <w:r w:rsidRPr="006F42A2">
        <w:rPr>
          <w:rFonts w:asciiTheme="minorHAnsi" w:hAnsiTheme="minorHAnsi" w:cstheme="minorHAnsi"/>
          <w:sz w:val="10"/>
        </w:rPr>
        <w:t>a number of</w:t>
      </w:r>
      <w:proofErr w:type="gramEnd"/>
      <w:r w:rsidRPr="006F42A2">
        <w:rPr>
          <w:rFonts w:asciiTheme="minorHAnsi" w:hAnsiTheme="minorHAnsi" w:cstheme="minorHAnsi"/>
          <w:sz w:val="10"/>
        </w:rPr>
        <w:t xml:space="preserve"> potential scope conditions, such as that (1) </w:t>
      </w:r>
      <w:r w:rsidRPr="006F42A2">
        <w:rPr>
          <w:rStyle w:val="IntenseEmphasis"/>
          <w:rFonts w:asciiTheme="minorHAnsi" w:hAnsiTheme="minorHAnsi" w:cstheme="minorHAnsi"/>
        </w:rPr>
        <w:t>the conflict must be driven by bargaining failure arising from uncertainty and (2) the economic costs need to escalate gradually and need to be substantial, but less than the expected military costs of conflict</w:t>
      </w:r>
      <w:r w:rsidRPr="006F42A2">
        <w:rPr>
          <w:rFonts w:asciiTheme="minorHAnsi" w:hAnsiTheme="minorHAnsi" w:cstheme="minorHAnsi"/>
          <w:sz w:val="10"/>
        </w:rPr>
        <w:t xml:space="preserve">. Finally, there were a number of other explanations that seemed present in the cases we examined and could account for the capitalist peace: </w:t>
      </w:r>
      <w:r w:rsidRPr="006F42A2">
        <w:rPr>
          <w:rStyle w:val="Emphasis"/>
          <w:rFonts w:asciiTheme="minorHAnsi" w:hAnsiTheme="minorHAnsi" w:cstheme="minorHAnsi"/>
        </w:rPr>
        <w:t>capital openness is associated with greater anticipated economic costs of conflict</w:t>
      </w:r>
      <w:r w:rsidRPr="006F42A2">
        <w:rPr>
          <w:rFonts w:asciiTheme="minorHAnsi" w:hAnsiTheme="minorHAnsi" w:cstheme="minorHAnsi"/>
          <w:sz w:val="10"/>
        </w:rPr>
        <w:t xml:space="preserve">; </w:t>
      </w:r>
      <w:r w:rsidRPr="006F42A2">
        <w:rPr>
          <w:rStyle w:val="IntenseEmphasis"/>
          <w:rFonts w:asciiTheme="minorHAnsi" w:hAnsiTheme="minorHAnsi" w:cstheme="minorHAnsi"/>
        </w:rPr>
        <w:t xml:space="preserve">capital openness leads </w:t>
      </w:r>
      <w:r w:rsidRPr="006F42A2">
        <w:rPr>
          <w:rStyle w:val="Emphasis"/>
          <w:rFonts w:asciiTheme="minorHAnsi" w:hAnsiTheme="minorHAnsi" w:cstheme="minorHAnsi"/>
        </w:rPr>
        <w:t>third parties</w:t>
      </w:r>
      <w:r w:rsidRPr="006F42A2">
        <w:rPr>
          <w:rStyle w:val="IntenseEmphasis"/>
          <w:rFonts w:asciiTheme="minorHAnsi" w:hAnsiTheme="minorHAnsi" w:cstheme="minorHAnsi"/>
        </w:rPr>
        <w:t xml:space="preserve"> to have a greater stake in the conflict and therefore be more willing to intervene; </w:t>
      </w:r>
      <w:r w:rsidRPr="006F42A2">
        <w:rPr>
          <w:rFonts w:asciiTheme="minorHAnsi" w:hAnsiTheme="minorHAnsi" w:cstheme="minorHAnsi"/>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6F42A2">
        <w:rPr>
          <w:rFonts w:asciiTheme="minorHAnsi" w:hAnsiTheme="minorHAnsi" w:cstheme="minorHAnsi"/>
          <w:sz w:val="10"/>
        </w:rPr>
        <w:t>The</w:t>
      </w:r>
      <w:proofErr w:type="gramEnd"/>
      <w:r w:rsidRPr="006F42A2">
        <w:rPr>
          <w:rFonts w:asciiTheme="minorHAnsi" w:hAnsiTheme="minorHAnsi" w:cstheme="minorHAnsi"/>
          <w:sz w:val="10"/>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6F42A2">
        <w:rPr>
          <w:rStyle w:val="IntenseEmphasis"/>
          <w:rFonts w:asciiTheme="minorHAnsi" w:hAnsiTheme="minorHAnsi" w:cstheme="minorHAnsi"/>
        </w:rPr>
        <w:t xml:space="preserve">that financial interdependence could promote peace by facilitating the sending of </w:t>
      </w:r>
      <w:r w:rsidRPr="006F42A2">
        <w:rPr>
          <w:rStyle w:val="Emphasis"/>
          <w:rFonts w:asciiTheme="minorHAnsi" w:hAnsiTheme="minorHAnsi" w:cstheme="minorHAnsi"/>
        </w:rPr>
        <w:t>costly signals</w:t>
      </w:r>
      <w:r w:rsidRPr="006F42A2">
        <w:rPr>
          <w:rStyle w:val="IntenseEmphasis"/>
          <w:rFonts w:asciiTheme="minorHAnsi" w:hAnsiTheme="minorHAnsi" w:cstheme="minorHAnsi"/>
        </w:rPr>
        <w:t xml:space="preserve">. As the probability of militarized conflict increases, states incur a variety of automatic and strategically imposed economic costs </w:t>
      </w:r>
      <w:proofErr w:type="gramStart"/>
      <w:r w:rsidRPr="006F42A2">
        <w:rPr>
          <w:rStyle w:val="IntenseEmphasis"/>
          <w:rFonts w:asciiTheme="minorHAnsi" w:hAnsiTheme="minorHAnsi" w:cstheme="minorHAnsi"/>
        </w:rPr>
        <w:t>as a consequence of</w:t>
      </w:r>
      <w:proofErr w:type="gramEnd"/>
      <w:r w:rsidRPr="006F42A2">
        <w:rPr>
          <w:rStyle w:val="IntenseEmphasis"/>
          <w:rFonts w:asciiTheme="minorHAnsi" w:hAnsiTheme="minorHAnsi" w:cstheme="minorHAnsi"/>
        </w:rPr>
        <w:t xml:space="preserve"> escalation toward conflict.</w:t>
      </w:r>
      <w:r w:rsidRPr="006F42A2">
        <w:rPr>
          <w:rFonts w:asciiTheme="minorHAnsi" w:hAnsiTheme="minorHAnsi" w:cstheme="minorHAnsi"/>
          <w:sz w:val="10"/>
        </w:rPr>
        <w:t xml:space="preserve"> </w:t>
      </w:r>
      <w:r w:rsidRPr="006F42A2">
        <w:rPr>
          <w:rStyle w:val="IntenseEmphasis"/>
          <w:rFonts w:asciiTheme="minorHAnsi" w:hAnsiTheme="minorHAnsi" w:cstheme="minorHAnsi"/>
        </w:rPr>
        <w:t xml:space="preserve">Those states that persist in a dispute despite these costs will reveal their willingness to tolerate them, and </w:t>
      </w:r>
      <w:r w:rsidRPr="006F42A2">
        <w:rPr>
          <w:rStyle w:val="Emphasis"/>
          <w:rFonts w:asciiTheme="minorHAnsi" w:hAnsiTheme="minorHAnsi" w:cstheme="minorHAnsi"/>
        </w:rPr>
        <w:t>hence signal resolve</w:t>
      </w:r>
      <w:r w:rsidRPr="006F42A2">
        <w:rPr>
          <w:rFonts w:asciiTheme="minorHAnsi" w:hAnsiTheme="minorHAnsi" w:cstheme="minorHAnsi"/>
          <w:sz w:val="10"/>
        </w:rPr>
        <w:t xml:space="preserve">. </w:t>
      </w:r>
      <w:r w:rsidRPr="006F42A2">
        <w:rPr>
          <w:rStyle w:val="IntenseEmphasis"/>
          <w:rFonts w:asciiTheme="minorHAnsi" w:hAnsiTheme="minorHAnsi" w:cstheme="minorHAnsi"/>
        </w:rPr>
        <w:t xml:space="preserve">The greater the degree of economic interdependence, the more a resolved country could demonstrate its willingness to suffer costs ex ante to militarized conflict. </w:t>
      </w:r>
      <w:r w:rsidRPr="006F42A2">
        <w:rPr>
          <w:rFonts w:asciiTheme="minorHAnsi" w:hAnsiTheme="minorHAnsi" w:cstheme="minorHAnsi"/>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6F42A2">
        <w:rPr>
          <w:rStyle w:val="IntenseEmphasis"/>
          <w:rFonts w:asciiTheme="minorHAnsi" w:hAnsiTheme="minorHAnsi" w:cstheme="minorHAnsi"/>
        </w:rPr>
        <w:t xml:space="preserve">This theory predicts that these visible signals must arise in any escalating conflict, involving countries with high capital openness, in which this mechanism is operative </w:t>
      </w:r>
      <w:r w:rsidRPr="006F42A2">
        <w:rPr>
          <w:rFonts w:asciiTheme="minorHAnsi" w:hAnsiTheme="minorHAnsi" w:cstheme="minorHAnsi"/>
          <w:sz w:val="10"/>
        </w:rPr>
        <w:t xml:space="preserve">Clarifying the signaling mechanism Gartzke, Li &amp; Boehmer’s signaling mechanism is mostly conceptualized on an abstract, game-theoretic level (Gartzke, Li &amp; Boehmer, 2001). </w:t>
      </w:r>
      <w:proofErr w:type="gramStart"/>
      <w:r w:rsidRPr="006F42A2">
        <w:rPr>
          <w:rFonts w:asciiTheme="minorHAnsi" w:hAnsiTheme="minorHAnsi" w:cstheme="minorHAnsi"/>
          <w:sz w:val="10"/>
        </w:rPr>
        <w:t>In order to</w:t>
      </w:r>
      <w:proofErr w:type="gramEnd"/>
      <w:r w:rsidRPr="006F42A2">
        <w:rPr>
          <w:rFonts w:asciiTheme="minorHAnsi" w:hAnsiTheme="minorHAnsi" w:cstheme="minorHAnsi"/>
          <w:sz w:val="10"/>
        </w:rPr>
        <w:t xml:space="preserve"> elucidate the types of observations that could inform this theory’s validity, we discuss with greater specificity the possible ways in which such signaling might occur. </w:t>
      </w:r>
      <w:r w:rsidRPr="006F42A2">
        <w:rPr>
          <w:rStyle w:val="IntenseEmphasis"/>
          <w:rFonts w:asciiTheme="minorHAnsi" w:hAnsiTheme="minorHAnsi" w:cstheme="minorHAnsi"/>
        </w:rPr>
        <w:t xml:space="preserve">A conceptual classification of costly signals </w:t>
      </w:r>
      <w:proofErr w:type="gramStart"/>
      <w:r w:rsidRPr="006F42A2">
        <w:rPr>
          <w:rStyle w:val="IntenseEmphasis"/>
          <w:rFonts w:asciiTheme="minorHAnsi" w:hAnsiTheme="minorHAnsi" w:cstheme="minorHAnsi"/>
        </w:rPr>
        <w:t>The</w:t>
      </w:r>
      <w:proofErr w:type="gramEnd"/>
      <w:r w:rsidRPr="006F42A2">
        <w:rPr>
          <w:rStyle w:val="IntenseEmphasis"/>
          <w:rFonts w:asciiTheme="minorHAnsi" w:hAnsiTheme="minorHAnsi" w:cstheme="minorHAnsi"/>
        </w:rPr>
        <w:t xml:space="preserve"> term signaling connotes an intentional communicative act by one party directed towards another</w:t>
      </w:r>
      <w:r w:rsidRPr="006F42A2">
        <w:rPr>
          <w:rFonts w:asciiTheme="minorHAnsi" w:hAnsiTheme="minorHAnsi" w:cstheme="minorHAnsi"/>
          <w:sz w:val="10"/>
        </w:rPr>
        <w:t xml:space="preserve">. Because the term signaling thus suggests a willful act, and </w:t>
      </w:r>
      <w:r w:rsidRPr="006F42A2">
        <w:rPr>
          <w:rStyle w:val="Emphasis"/>
          <w:rFonts w:asciiTheme="minorHAnsi" w:hAnsiTheme="minorHAnsi" w:cstheme="minorHAnsi"/>
          <w:highlight w:val="cyan"/>
        </w:rPr>
        <w:t>a signal of resolve is only credible if it is costly</w:t>
      </w:r>
      <w:r w:rsidRPr="006F42A2">
        <w:rPr>
          <w:rFonts w:asciiTheme="minorHAnsi" w:hAnsiTheme="minorHAnsi" w:cstheme="minorHAnsi"/>
          <w:sz w:val="10"/>
          <w:highlight w:val="cyan"/>
        </w:rPr>
        <w:t>,</w:t>
      </w:r>
      <w:r w:rsidRPr="006F42A2">
        <w:rPr>
          <w:rFonts w:asciiTheme="minorHAnsi" w:hAnsiTheme="minorHAnsi" w:cstheme="minorHAnsi"/>
          <w:sz w:val="10"/>
        </w:rPr>
        <w:t xml:space="preserve"> </w:t>
      </w:r>
      <w:r w:rsidRPr="006F42A2">
        <w:rPr>
          <w:rStyle w:val="IntenseEmphasis"/>
          <w:rFonts w:asciiTheme="minorHAnsi" w:hAnsiTheme="minorHAnsi" w:cstheme="minorHAnsi"/>
        </w:rPr>
        <w:t>scholars have sometimes concluded that states involved in bargaining under incomplete information could advance their interests by imposing costs on themselves and thereby signaling their resolve</w:t>
      </w:r>
      <w:r w:rsidRPr="006F42A2">
        <w:rPr>
          <w:rFonts w:asciiTheme="minorHAnsi" w:hAnsiTheme="minorHAnsi" w:cstheme="minorHAnsi"/>
          <w:sz w:val="10"/>
        </w:rPr>
        <w:t xml:space="preserve"> (</w:t>
      </w:r>
      <w:proofErr w:type="gramStart"/>
      <w:r w:rsidRPr="006F42A2">
        <w:rPr>
          <w:rFonts w:asciiTheme="minorHAnsi" w:hAnsiTheme="minorHAnsi" w:cstheme="minorHAnsi"/>
          <w:sz w:val="10"/>
        </w:rPr>
        <w:t>e.g.</w:t>
      </w:r>
      <w:proofErr w:type="gramEnd"/>
      <w:r w:rsidRPr="006F42A2">
        <w:rPr>
          <w:rFonts w:asciiTheme="minorHAnsi" w:hAnsiTheme="minorHAnsi" w:cstheme="minorHAnsi"/>
          <w:sz w:val="10"/>
        </w:rPr>
        <w:t xml:space="preserve"> </w:t>
      </w:r>
      <w:proofErr w:type="spellStart"/>
      <w:r w:rsidRPr="006F42A2">
        <w:rPr>
          <w:rFonts w:asciiTheme="minorHAnsi" w:hAnsiTheme="minorHAnsi" w:cstheme="minorHAnsi"/>
          <w:sz w:val="10"/>
        </w:rPr>
        <w:t>Lektzian</w:t>
      </w:r>
      <w:proofErr w:type="spellEnd"/>
      <w:r w:rsidRPr="006F42A2">
        <w:rPr>
          <w:rFonts w:asciiTheme="minorHAnsi" w:hAnsiTheme="minorHAnsi" w:cstheme="minorHAnsi"/>
          <w:sz w:val="10"/>
        </w:rPr>
        <w:t xml:space="preserve"> &amp; Sprecher, 2007). However, the game-theoretic concept of signaling refers more generally to any situation in which an actor’s behavior reveals information about her private information. In fact, </w:t>
      </w:r>
      <w:r w:rsidRPr="006F42A2">
        <w:rPr>
          <w:rStyle w:val="IntenseEmphasis"/>
          <w:rFonts w:asciiTheme="minorHAnsi" w:hAnsiTheme="minorHAnsi" w:cstheme="minorHAnsi"/>
        </w:rPr>
        <w:t>states frequently adopt sanctions with low costs to themselves and high costs to their rivals because doing so is often a rational bargaining tactic on other grounds: they are trying to coerce their rival to concede the issue.</w:t>
      </w:r>
      <w:r w:rsidRPr="006F42A2">
        <w:rPr>
          <w:rFonts w:asciiTheme="minorHAnsi" w:hAnsiTheme="minorHAnsi" w:cstheme="minorHAnsi"/>
          <w:sz w:val="10"/>
        </w:rPr>
        <w:t xml:space="preserve"> </w:t>
      </w:r>
      <w:r w:rsidRPr="006F42A2">
        <w:rPr>
          <w:rStyle w:val="IntenseEmphasis"/>
          <w:rFonts w:asciiTheme="minorHAnsi" w:hAnsiTheme="minorHAnsi" w:cstheme="minorHAnsi"/>
        </w:rPr>
        <w:t xml:space="preserve">Bargaining encounters of this type can be conceptualized as a type of war-of-attrition game in which each </w:t>
      </w:r>
      <w:r w:rsidRPr="006F42A2">
        <w:rPr>
          <w:rStyle w:val="Emphasis"/>
          <w:rFonts w:asciiTheme="minorHAnsi" w:hAnsiTheme="minorHAnsi" w:cstheme="minorHAnsi"/>
        </w:rPr>
        <w:t>actor attempts to coerce the other through the imposition of escalating costs</w:t>
      </w:r>
      <w:r w:rsidRPr="006F42A2">
        <w:rPr>
          <w:rStyle w:val="IntenseEmphasis"/>
          <w:rFonts w:asciiTheme="minorHAnsi" w:hAnsiTheme="minorHAnsi" w:cstheme="minorHAnsi"/>
        </w:rPr>
        <w:t>.</w:t>
      </w:r>
      <w:r w:rsidRPr="006F42A2">
        <w:rPr>
          <w:rFonts w:asciiTheme="minorHAnsi" w:hAnsiTheme="minorHAnsi" w:cstheme="minorHAnsi"/>
          <w:sz w:val="10"/>
        </w:rPr>
        <w:t xml:space="preserve"> </w:t>
      </w:r>
      <w:r w:rsidRPr="006F42A2">
        <w:rPr>
          <w:rStyle w:val="IntenseEmphasis"/>
          <w:rFonts w:asciiTheme="minorHAnsi" w:hAnsiTheme="minorHAnsi" w:cstheme="minorHAnsi"/>
        </w:rPr>
        <w:t xml:space="preserve">Such encounters also provide the opportunity for </w:t>
      </w:r>
      <w:proofErr w:type="gramStart"/>
      <w:r w:rsidRPr="006F42A2">
        <w:rPr>
          <w:rStyle w:val="IntenseEmphasis"/>
          <w:rFonts w:asciiTheme="minorHAnsi" w:hAnsiTheme="minorHAnsi" w:cstheme="minorHAnsi"/>
        </w:rPr>
        <w:t>signaling:</w:t>
      </w:r>
      <w:proofErr w:type="gramEnd"/>
      <w:r w:rsidRPr="006F42A2">
        <w:rPr>
          <w:rStyle w:val="IntenseEmphasis"/>
          <w:rFonts w:asciiTheme="minorHAnsi" w:hAnsiTheme="minorHAnsi" w:cstheme="minorHAnsi"/>
        </w:rPr>
        <w:t xml:space="preserve"> when states resist the costs imposed by their rivals, </w:t>
      </w:r>
      <w:r w:rsidRPr="006F42A2">
        <w:rPr>
          <w:rStyle w:val="Emphasis"/>
          <w:rFonts w:asciiTheme="minorHAnsi" w:hAnsiTheme="minorHAnsi" w:cstheme="minorHAnsi"/>
        </w:rPr>
        <w:t xml:space="preserve">they ‘signal’ their resolve. </w:t>
      </w:r>
      <w:r w:rsidRPr="006F42A2">
        <w:rPr>
          <w:rFonts w:asciiTheme="minorHAnsi" w:hAnsiTheme="minorHAnsi" w:cstheme="minorHAnsi"/>
          <w:sz w:val="10"/>
        </w:rPr>
        <w:t xml:space="preserve">If at some point one party perceives the conflict to have become too costly and steps back, that party ‘signals’ a lack of resolve. Thus, </w:t>
      </w:r>
      <w:r w:rsidRPr="006F42A2">
        <w:rPr>
          <w:rStyle w:val="IntenseEmphasis"/>
          <w:rFonts w:asciiTheme="minorHAnsi" w:hAnsiTheme="minorHAnsi" w:cstheme="minorHAnsi"/>
        </w:rPr>
        <w:t>this kind of signaling arises as a by-product of another’s coercive attempts.</w:t>
      </w:r>
      <w:r w:rsidRPr="006F42A2">
        <w:rPr>
          <w:rFonts w:asciiTheme="minorHAnsi" w:hAnsiTheme="minorHAnsi" w:cstheme="minorHAnsi"/>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6F42A2">
        <w:rPr>
          <w:rStyle w:val="IntenseEmphasis"/>
          <w:rFonts w:asciiTheme="minorHAnsi" w:hAnsiTheme="minorHAnsi" w:cstheme="minorHAnsi"/>
        </w:rPr>
        <w:t xml:space="preserve">costs may arise as an automatic byproduct of escalation towards military </w:t>
      </w:r>
      <w:r w:rsidRPr="006F42A2">
        <w:rPr>
          <w:rStyle w:val="IntenseEmphasis"/>
          <w:rFonts w:asciiTheme="minorHAnsi" w:hAnsiTheme="minorHAnsi" w:cstheme="minorHAnsi"/>
          <w:highlight w:val="cyan"/>
        </w:rPr>
        <w:t>conflict</w:t>
      </w:r>
      <w:r w:rsidRPr="006F42A2">
        <w:rPr>
          <w:rStyle w:val="IntenseEmphasis"/>
          <w:rFonts w:asciiTheme="minorHAnsi" w:hAnsiTheme="minorHAnsi" w:cstheme="minorHAnsi"/>
        </w:rPr>
        <w:t xml:space="preserve"> or may be a tool of statecraft that is strategically </w:t>
      </w:r>
      <w:r w:rsidRPr="006F42A2">
        <w:rPr>
          <w:rStyle w:val="IntenseEmphasis"/>
          <w:rFonts w:asciiTheme="minorHAnsi" w:hAnsiTheme="minorHAnsi" w:cstheme="minorHAnsi"/>
          <w:highlight w:val="cyan"/>
        </w:rPr>
        <w:t>employ</w:t>
      </w:r>
      <w:r w:rsidRPr="006F42A2">
        <w:rPr>
          <w:rStyle w:val="IntenseEmphasis"/>
          <w:rFonts w:asciiTheme="minorHAnsi" w:hAnsiTheme="minorHAnsi" w:cstheme="minorHAnsi"/>
        </w:rPr>
        <w:t>ed during a conflict.</w:t>
      </w:r>
      <w:r w:rsidRPr="006F42A2">
        <w:rPr>
          <w:rFonts w:asciiTheme="minorHAnsi" w:hAnsiTheme="minorHAnsi" w:cstheme="minorHAnsi"/>
          <w:sz w:val="10"/>
        </w:rPr>
        <w:t xml:space="preserve"> The automatic mechanism stipulates that as the probability of conflict increases, </w:t>
      </w:r>
      <w:r w:rsidRPr="006F42A2">
        <w:rPr>
          <w:rStyle w:val="Emphasis"/>
          <w:rFonts w:asciiTheme="minorHAnsi" w:hAnsiTheme="minorHAnsi" w:cstheme="minorHAnsi"/>
        </w:rPr>
        <w:t xml:space="preserve">various economic assets will </w:t>
      </w:r>
      <w:r w:rsidRPr="006F42A2">
        <w:rPr>
          <w:rStyle w:val="Emphasis"/>
          <w:rFonts w:asciiTheme="minorHAnsi" w:hAnsiTheme="minorHAnsi" w:cstheme="minorHAnsi"/>
          <w:highlight w:val="cyan"/>
        </w:rPr>
        <w:t>lose value</w:t>
      </w:r>
      <w:r w:rsidRPr="006F42A2">
        <w:rPr>
          <w:rStyle w:val="Emphasis"/>
          <w:rFonts w:asciiTheme="minorHAnsi" w:hAnsiTheme="minorHAnsi" w:cstheme="minorHAnsi"/>
        </w:rPr>
        <w:t xml:space="preserve"> due to the risk of conflict </w:t>
      </w:r>
      <w:r w:rsidRPr="006F42A2">
        <w:rPr>
          <w:rStyle w:val="Emphasis"/>
          <w:rFonts w:asciiTheme="minorHAnsi" w:hAnsiTheme="minorHAnsi" w:cstheme="minorHAnsi"/>
          <w:highlight w:val="cyan"/>
        </w:rPr>
        <w:t>and investor flight</w:t>
      </w:r>
      <w:r w:rsidRPr="006F42A2">
        <w:rPr>
          <w:rStyle w:val="Emphasis"/>
          <w:rFonts w:asciiTheme="minorHAnsi" w:hAnsiTheme="minorHAnsi" w:cstheme="minorHAnsi"/>
        </w:rPr>
        <w:t xml:space="preserve">. </w:t>
      </w:r>
      <w:r w:rsidRPr="006F42A2">
        <w:rPr>
          <w:rFonts w:asciiTheme="minorHAnsi" w:hAnsiTheme="minorHAnsi" w:cstheme="minorHAnsi"/>
          <w:sz w:val="10"/>
        </w:rPr>
        <w:t xml:space="preserve">However, the occurrence of these costs may also be intentional outcomes of specific escalatory decisions of the states, as in the case of deliberate sanctions; in this case they are strategic. </w:t>
      </w:r>
      <w:r w:rsidRPr="006F42A2">
        <w:rPr>
          <w:rStyle w:val="IntenseEmphasis"/>
          <w:rFonts w:asciiTheme="minorHAnsi" w:hAnsiTheme="minorHAnsi" w:cstheme="minorHAnsi"/>
        </w:rPr>
        <w:t xml:space="preserve">Finally, at a practical level, we identify three different potential kinds of economic costs of militarized conflict </w:t>
      </w:r>
      <w:r w:rsidRPr="006F42A2">
        <w:rPr>
          <w:rFonts w:asciiTheme="minorHAnsi" w:hAnsiTheme="minorHAnsi" w:cstheme="minorHAnsi"/>
          <w:sz w:val="10"/>
        </w:rPr>
        <w:t xml:space="preserve">that may be mediated by open capital markets: </w:t>
      </w:r>
      <w:r w:rsidRPr="006F42A2">
        <w:rPr>
          <w:rStyle w:val="Emphasis"/>
          <w:rFonts w:asciiTheme="minorHAnsi" w:hAnsiTheme="minorHAnsi" w:cstheme="minorHAnsi"/>
        </w:rPr>
        <w:t>capital costs from political risk, monetary coercion, and business sanctions.</w:t>
      </w:r>
      <w:r w:rsidRPr="006F42A2">
        <w:rPr>
          <w:rFonts w:asciiTheme="minorHAnsi" w:hAnsiTheme="minorHAnsi" w:cstheme="minorHAnsi"/>
          <w:sz w:val="10"/>
        </w:rPr>
        <w:t xml:space="preserve"> </w:t>
      </w:r>
    </w:p>
    <w:p w14:paraId="0C5E328C" w14:textId="77777777" w:rsidR="00705A2F" w:rsidRPr="006F42A2" w:rsidRDefault="00705A2F" w:rsidP="00705A2F">
      <w:pPr>
        <w:rPr>
          <w:rFonts w:asciiTheme="minorHAnsi" w:hAnsiTheme="minorHAnsi" w:cstheme="minorHAnsi"/>
        </w:rPr>
      </w:pPr>
    </w:p>
    <w:p w14:paraId="14C5D065" w14:textId="77777777" w:rsidR="00705A2F" w:rsidRPr="006F42A2" w:rsidRDefault="00705A2F" w:rsidP="00705A2F"/>
    <w:p w14:paraId="03D87AA0" w14:textId="77777777" w:rsidR="00705A2F" w:rsidRPr="004E42E5" w:rsidRDefault="00705A2F" w:rsidP="00705A2F">
      <w:pPr>
        <w:rPr>
          <w:rFonts w:asciiTheme="minorHAnsi" w:hAnsiTheme="minorHAnsi" w:cstheme="minorHAnsi"/>
        </w:rPr>
      </w:pPr>
    </w:p>
    <w:p w14:paraId="22E50DFD" w14:textId="77777777" w:rsidR="00705A2F" w:rsidRPr="004E42E5" w:rsidRDefault="00705A2F" w:rsidP="00705A2F">
      <w:pPr>
        <w:rPr>
          <w:rFonts w:asciiTheme="minorHAnsi" w:hAnsiTheme="minorHAnsi" w:cstheme="minorHAnsi"/>
        </w:rPr>
      </w:pPr>
    </w:p>
    <w:p w14:paraId="48566FC9" w14:textId="77777777" w:rsidR="00705A2F" w:rsidRPr="00581265" w:rsidRDefault="00705A2F" w:rsidP="00705A2F"/>
    <w:p w14:paraId="46EC0025" w14:textId="2C31EF2A" w:rsidR="00581265" w:rsidRPr="00B121C5" w:rsidRDefault="00581265" w:rsidP="00581265">
      <w:pPr>
        <w:pStyle w:val="Heading4"/>
      </w:pPr>
      <w:r>
        <w:t xml:space="preserve">Spreading capitalism creates </w:t>
      </w:r>
      <w:r>
        <w:rPr>
          <w:u w:val="single"/>
        </w:rPr>
        <w:t>global prosperity</w:t>
      </w:r>
      <w:r>
        <w:t xml:space="preserve"> and </w:t>
      </w:r>
      <w:r>
        <w:rPr>
          <w:u w:val="single"/>
        </w:rPr>
        <w:t>environmental sustainability</w:t>
      </w:r>
      <w:r>
        <w:t xml:space="preserve">. Abandoning it is </w:t>
      </w:r>
      <w:r>
        <w:rPr>
          <w:u w:val="single"/>
        </w:rPr>
        <w:t>disastrous</w:t>
      </w:r>
      <w:r>
        <w:t>.</w:t>
      </w:r>
    </w:p>
    <w:p w14:paraId="66CE6401" w14:textId="77777777" w:rsidR="00581265" w:rsidRDefault="00581265" w:rsidP="00581265">
      <w:proofErr w:type="spellStart"/>
      <w:r w:rsidRPr="00B121C5">
        <w:rPr>
          <w:rStyle w:val="Style13ptBold"/>
        </w:rPr>
        <w:t>Rhonheimer</w:t>
      </w:r>
      <w:proofErr w:type="spellEnd"/>
      <w:r w:rsidRPr="00B121C5">
        <w:rPr>
          <w:rStyle w:val="Style13ptBold"/>
        </w:rPr>
        <w:t>, 2</w:t>
      </w:r>
      <w:r>
        <w:rPr>
          <w:rStyle w:val="Style13ptBold"/>
        </w:rPr>
        <w:t>0</w:t>
      </w:r>
      <w:r>
        <w:t xml:space="preserve">—teaching professor at the Pontifical University of the Holy Cross (Martin, “Capitalism is Good for the Poor – and for the Environment,” </w:t>
      </w:r>
      <w:hyperlink r:id="rId9" w:history="1">
        <w:r>
          <w:rPr>
            <w:rStyle w:val="Hyperlink"/>
          </w:rPr>
          <w:t>https://austrian-institute.org/en/subjects-en/catholic-social-doctrine-2/capitalism-is-good-for-the-poor-and-for-the-environment/</w:t>
        </w:r>
      </w:hyperlink>
      <w:r>
        <w:t xml:space="preserve">, </w:t>
      </w:r>
      <w:proofErr w:type="spellStart"/>
      <w:r>
        <w:t>dml</w:t>
      </w:r>
      <w:proofErr w:type="spellEnd"/>
      <w:r>
        <w:t>)</w:t>
      </w:r>
    </w:p>
    <w:p w14:paraId="16DF6F08" w14:textId="77777777" w:rsidR="00581265" w:rsidRPr="00B121C5" w:rsidRDefault="00581265" w:rsidP="00581265">
      <w:pPr>
        <w:rPr>
          <w:sz w:val="16"/>
        </w:rPr>
      </w:pPr>
      <w:r w:rsidRPr="00B121C5">
        <w:rPr>
          <w:rStyle w:val="StyleUnderline"/>
        </w:rPr>
        <w:t xml:space="preserve">It is </w:t>
      </w:r>
      <w:r w:rsidRPr="00B121C5">
        <w:rPr>
          <w:rStyle w:val="Emphasis"/>
        </w:rPr>
        <w:t>not social policy</w:t>
      </w:r>
      <w:r w:rsidRPr="00B121C5">
        <w:rPr>
          <w:rStyle w:val="StyleUnderline"/>
        </w:rPr>
        <w:t xml:space="preserve"> but </w:t>
      </w:r>
      <w:r w:rsidRPr="00F35617">
        <w:rPr>
          <w:rStyle w:val="Emphasis"/>
          <w:highlight w:val="cyan"/>
        </w:rPr>
        <w:t>capitalism</w:t>
      </w:r>
      <w:r w:rsidRPr="00B121C5">
        <w:rPr>
          <w:rStyle w:val="StyleUnderline"/>
        </w:rPr>
        <w:t xml:space="preserve"> that </w:t>
      </w:r>
      <w:r w:rsidRPr="00F35617">
        <w:rPr>
          <w:rStyle w:val="StyleUnderline"/>
          <w:highlight w:val="cyan"/>
        </w:rPr>
        <w:t xml:space="preserve">has </w:t>
      </w:r>
      <w:r w:rsidRPr="00F35617">
        <w:rPr>
          <w:rStyle w:val="Emphasis"/>
          <w:highlight w:val="cyan"/>
        </w:rPr>
        <w:t>created today’s prosperity</w:t>
      </w:r>
      <w:r w:rsidRPr="00B121C5">
        <w:rPr>
          <w:sz w:val="16"/>
        </w:rPr>
        <w:t>.</w:t>
      </w:r>
    </w:p>
    <w:p w14:paraId="14B33244" w14:textId="77777777" w:rsidR="00581265" w:rsidRPr="00B121C5" w:rsidRDefault="00581265" w:rsidP="00581265">
      <w:pPr>
        <w:rPr>
          <w:rStyle w:val="StyleUnderline"/>
        </w:rPr>
      </w:pPr>
      <w:r w:rsidRPr="00B121C5">
        <w:rPr>
          <w:sz w:val="16"/>
        </w:rPr>
        <w:t xml:space="preserve">What is important is that </w:t>
      </w:r>
      <w:r w:rsidRPr="00B121C5">
        <w:rPr>
          <w:rStyle w:val="StyleUnderline"/>
        </w:rPr>
        <w:t xml:space="preserve">what </w:t>
      </w:r>
      <w:r w:rsidRPr="00B121C5">
        <w:rPr>
          <w:rStyle w:val="Emphasis"/>
        </w:rPr>
        <w:t xml:space="preserve">made today’s </w:t>
      </w:r>
      <w:r w:rsidRPr="00412EDA">
        <w:rPr>
          <w:rStyle w:val="Emphasis"/>
        </w:rPr>
        <w:t>mass prosperit</w:t>
      </w:r>
      <w:r w:rsidRPr="00F35617">
        <w:rPr>
          <w:rStyle w:val="Emphasis"/>
          <w:highlight w:val="cyan"/>
        </w:rPr>
        <w:t>y</w:t>
      </w:r>
      <w:r w:rsidRPr="00B121C5">
        <w:rPr>
          <w:rStyle w:val="Emphasis"/>
        </w:rPr>
        <w:t xml:space="preserve"> possible</w:t>
      </w:r>
      <w:r w:rsidRPr="00B121C5">
        <w:rPr>
          <w:rStyle w:val="StyleUnderline"/>
        </w:rPr>
        <w:t xml:space="preserve"> – </w:t>
      </w:r>
      <w:r w:rsidRPr="00F35617">
        <w:rPr>
          <w:rStyle w:val="StyleUnderline"/>
          <w:highlight w:val="cyan"/>
        </w:rPr>
        <w:t>a</w:t>
      </w:r>
      <w:r w:rsidRPr="00B121C5">
        <w:rPr>
          <w:rStyle w:val="StyleUnderline"/>
        </w:rPr>
        <w:t xml:space="preserve"> </w:t>
      </w:r>
      <w:r w:rsidRPr="00F35617">
        <w:rPr>
          <w:rStyle w:val="StyleUnderline"/>
          <w:highlight w:val="cyan"/>
        </w:rPr>
        <w:t xml:space="preserve">phenomenon </w:t>
      </w:r>
      <w:r w:rsidRPr="00F35617">
        <w:rPr>
          <w:rStyle w:val="Emphasis"/>
          <w:highlight w:val="cyan"/>
        </w:rPr>
        <w:t>unprecedented</w:t>
      </w:r>
      <w:r w:rsidRPr="00B121C5">
        <w:rPr>
          <w:rStyle w:val="Emphasis"/>
        </w:rPr>
        <w:t xml:space="preserve"> in history</w:t>
      </w:r>
      <w:r w:rsidRPr="00B121C5">
        <w:rPr>
          <w:rStyle w:val="StyleUnderline"/>
        </w:rPr>
        <w:t xml:space="preserve"> – was</w:t>
      </w:r>
      <w:r w:rsidRPr="00B121C5">
        <w:rPr>
          <w:sz w:val="16"/>
        </w:rPr>
        <w:t xml:space="preserve"> not social policy or social legislation, </w:t>
      </w:r>
      <w:proofErr w:type="spellStart"/>
      <w:r w:rsidRPr="00B121C5">
        <w:rPr>
          <w:sz w:val="16"/>
        </w:rPr>
        <w:t>organised</w:t>
      </w:r>
      <w:proofErr w:type="spellEnd"/>
      <w:r w:rsidRPr="00B121C5">
        <w:rPr>
          <w:sz w:val="16"/>
        </w:rPr>
        <w:t xml:space="preserve"> trade union pressure, or corrective interventions in the capitalist economy, but rather </w:t>
      </w:r>
      <w:r w:rsidRPr="00F35617">
        <w:rPr>
          <w:rStyle w:val="Emphasis"/>
          <w:highlight w:val="cyan"/>
        </w:rPr>
        <w:t>market capitalism</w:t>
      </w:r>
      <w:r w:rsidRPr="00B121C5">
        <w:rPr>
          <w:rStyle w:val="StyleUnderline"/>
        </w:rPr>
        <w:t xml:space="preserve"> itself, </w:t>
      </w:r>
      <w:r w:rsidRPr="00F35617">
        <w:rPr>
          <w:rStyle w:val="StyleUnderline"/>
          <w:highlight w:val="cyan"/>
        </w:rPr>
        <w:t xml:space="preserve">due to its </w:t>
      </w:r>
      <w:r w:rsidRPr="00F35617">
        <w:rPr>
          <w:rStyle w:val="Emphasis"/>
          <w:highlight w:val="cyan"/>
        </w:rPr>
        <w:t>enormous potential for innovation</w:t>
      </w:r>
      <w:r w:rsidRPr="00B121C5">
        <w:rPr>
          <w:rStyle w:val="StyleUnderline"/>
        </w:rPr>
        <w:t xml:space="preserve"> and the </w:t>
      </w:r>
      <w:r w:rsidRPr="00B121C5">
        <w:rPr>
          <w:rStyle w:val="Emphasis"/>
        </w:rPr>
        <w:t>ever-increasing productivity</w:t>
      </w:r>
      <w:r w:rsidRPr="00B121C5">
        <w:rPr>
          <w:rStyle w:val="StyleUnderline"/>
        </w:rPr>
        <w:t xml:space="preserve"> of human </w:t>
      </w:r>
      <w:proofErr w:type="spellStart"/>
      <w:r w:rsidRPr="00B121C5">
        <w:rPr>
          <w:rStyle w:val="StyleUnderline"/>
        </w:rPr>
        <w:t>labour</w:t>
      </w:r>
      <w:proofErr w:type="spellEnd"/>
      <w:r w:rsidRPr="00B121C5">
        <w:rPr>
          <w:rStyle w:val="StyleUnderline"/>
        </w:rPr>
        <w:t xml:space="preserve"> that resulted from it.</w:t>
      </w:r>
    </w:p>
    <w:p w14:paraId="399C228F" w14:textId="77777777" w:rsidR="00581265" w:rsidRPr="00B121C5" w:rsidRDefault="00581265" w:rsidP="00581265">
      <w:pPr>
        <w:rPr>
          <w:sz w:val="16"/>
        </w:rPr>
      </w:pPr>
      <w:r w:rsidRPr="00F35617">
        <w:rPr>
          <w:rStyle w:val="StyleUnderline"/>
          <w:highlight w:val="cyan"/>
        </w:rPr>
        <w:t>Increasing</w:t>
      </w:r>
      <w:r w:rsidRPr="00B121C5">
        <w:rPr>
          <w:rStyle w:val="StyleUnderline"/>
        </w:rPr>
        <w:t xml:space="preserve"> prosperity and </w:t>
      </w:r>
      <w:r w:rsidRPr="00F35617">
        <w:rPr>
          <w:rStyle w:val="StyleUnderline"/>
          <w:highlight w:val="cyan"/>
        </w:rPr>
        <w:t>quality of life are</w:t>
      </w:r>
      <w:r w:rsidRPr="00B121C5">
        <w:rPr>
          <w:rStyle w:val="StyleUnderline"/>
        </w:rPr>
        <w:t xml:space="preserve"> </w:t>
      </w:r>
      <w:r w:rsidRPr="00B121C5">
        <w:rPr>
          <w:rStyle w:val="Emphasis"/>
        </w:rPr>
        <w:t xml:space="preserve">always the </w:t>
      </w:r>
      <w:r w:rsidRPr="00F35617">
        <w:rPr>
          <w:rStyle w:val="Emphasis"/>
          <w:highlight w:val="cyan"/>
        </w:rPr>
        <w:t>result</w:t>
      </w:r>
      <w:r w:rsidRPr="00B121C5">
        <w:rPr>
          <w:rStyle w:val="StyleUnderline"/>
        </w:rPr>
        <w:t xml:space="preserve"> </w:t>
      </w:r>
      <w:r w:rsidRPr="00F35617">
        <w:rPr>
          <w:rStyle w:val="StyleUnderline"/>
          <w:highlight w:val="cyan"/>
        </w:rPr>
        <w:t xml:space="preserve">of increasing </w:t>
      </w:r>
      <w:proofErr w:type="spellStart"/>
      <w:r w:rsidRPr="00F35617">
        <w:rPr>
          <w:rStyle w:val="StyleUnderline"/>
          <w:highlight w:val="cyan"/>
        </w:rPr>
        <w:t>labour</w:t>
      </w:r>
      <w:proofErr w:type="spellEnd"/>
      <w:r w:rsidRPr="00F35617">
        <w:rPr>
          <w:rStyle w:val="StyleUnderline"/>
          <w:highlight w:val="cyan"/>
        </w:rPr>
        <w:t xml:space="preserve"> productivity</w:t>
      </w:r>
      <w:r w:rsidRPr="00B121C5">
        <w:rPr>
          <w:rStyle w:val="StyleUnderline"/>
        </w:rPr>
        <w:t xml:space="preserve">. </w:t>
      </w:r>
      <w:r w:rsidRPr="00B121C5">
        <w:rPr>
          <w:rStyle w:val="Emphasis"/>
        </w:rPr>
        <w:t xml:space="preserve">Only </w:t>
      </w:r>
      <w:r w:rsidRPr="00F35617">
        <w:rPr>
          <w:rStyle w:val="Emphasis"/>
          <w:highlight w:val="cyan"/>
        </w:rPr>
        <w:t>increased productivity</w:t>
      </w:r>
      <w:r w:rsidRPr="00F35617">
        <w:rPr>
          <w:rStyle w:val="StyleUnderline"/>
          <w:highlight w:val="cyan"/>
        </w:rPr>
        <w:t xml:space="preserve"> enabled </w:t>
      </w:r>
      <w:r w:rsidRPr="00F35617">
        <w:rPr>
          <w:rStyle w:val="Emphasis"/>
          <w:highlight w:val="cyan"/>
        </w:rPr>
        <w:t>higher social standards</w:t>
      </w:r>
      <w:r w:rsidRPr="00B121C5">
        <w:rPr>
          <w:rStyle w:val="StyleUnderline"/>
        </w:rPr>
        <w:t xml:space="preserve">, </w:t>
      </w:r>
      <w:r w:rsidRPr="00B121C5">
        <w:rPr>
          <w:rStyle w:val="Emphasis"/>
        </w:rPr>
        <w:t>better working conditions</w:t>
      </w:r>
      <w:r w:rsidRPr="00B121C5">
        <w:rPr>
          <w:rStyle w:val="StyleUnderline"/>
        </w:rPr>
        <w:t xml:space="preserve">, the </w:t>
      </w:r>
      <w:r w:rsidRPr="00F35617">
        <w:rPr>
          <w:rStyle w:val="Emphasis"/>
          <w:highlight w:val="cyan"/>
        </w:rPr>
        <w:t xml:space="preserve">overcoming of child </w:t>
      </w:r>
      <w:proofErr w:type="spellStart"/>
      <w:r w:rsidRPr="00F35617">
        <w:rPr>
          <w:rStyle w:val="Emphasis"/>
          <w:highlight w:val="cyan"/>
        </w:rPr>
        <w:t>labour</w:t>
      </w:r>
      <w:proofErr w:type="spellEnd"/>
      <w:r w:rsidRPr="00F35617">
        <w:rPr>
          <w:rStyle w:val="StyleUnderline"/>
          <w:highlight w:val="cyan"/>
        </w:rPr>
        <w:t xml:space="preserve">, a </w:t>
      </w:r>
      <w:r w:rsidRPr="00F35617">
        <w:rPr>
          <w:rStyle w:val="Emphasis"/>
          <w:highlight w:val="cyan"/>
        </w:rPr>
        <w:t>higher level of education</w:t>
      </w:r>
      <w:r w:rsidRPr="00B121C5">
        <w:rPr>
          <w:rStyle w:val="StyleUnderline"/>
        </w:rPr>
        <w:t xml:space="preserve">, and the </w:t>
      </w:r>
      <w:r w:rsidRPr="00B121C5">
        <w:rPr>
          <w:rStyle w:val="Emphasis"/>
        </w:rPr>
        <w:t>emergence of human capital</w:t>
      </w:r>
      <w:r w:rsidRPr="00B121C5">
        <w:rPr>
          <w:rStyle w:val="StyleUnderline"/>
        </w:rPr>
        <w:t>. This process</w:t>
      </w:r>
      <w:r w:rsidRPr="00B121C5">
        <w:rPr>
          <w:sz w:val="16"/>
        </w:rPr>
        <w:t xml:space="preserve"> of increasing triumph over poverty and the constantly rising living standards of the general masses </w:t>
      </w:r>
      <w:r w:rsidRPr="00B121C5">
        <w:rPr>
          <w:rStyle w:val="StyleUnderline"/>
        </w:rPr>
        <w:t xml:space="preserve">is taking place on a </w:t>
      </w:r>
      <w:r w:rsidRPr="00B121C5">
        <w:rPr>
          <w:rStyle w:val="Emphasis"/>
        </w:rPr>
        <w:t>global scale</w:t>
      </w:r>
      <w:r w:rsidRPr="00B121C5">
        <w:rPr>
          <w:rStyle w:val="StyleUnderline"/>
        </w:rPr>
        <w:t xml:space="preserve"> – but </w:t>
      </w:r>
      <w:r w:rsidRPr="00B121C5">
        <w:rPr>
          <w:rStyle w:val="Emphasis"/>
        </w:rPr>
        <w:t>only</w:t>
      </w:r>
      <w:r w:rsidRPr="00B121C5">
        <w:rPr>
          <w:rStyle w:val="StyleUnderline"/>
        </w:rPr>
        <w:t xml:space="preserve"> where the </w:t>
      </w:r>
      <w:r w:rsidRPr="00B121C5">
        <w:rPr>
          <w:rStyle w:val="Emphasis"/>
        </w:rPr>
        <w:t>market economy</w:t>
      </w:r>
      <w:r w:rsidRPr="00B121C5">
        <w:rPr>
          <w:rStyle w:val="StyleUnderline"/>
        </w:rPr>
        <w:t xml:space="preserve"> and </w:t>
      </w:r>
      <w:r w:rsidRPr="00B121C5">
        <w:rPr>
          <w:rStyle w:val="Emphasis"/>
        </w:rPr>
        <w:t xml:space="preserve">capitalist entrepreneurship </w:t>
      </w:r>
      <w:proofErr w:type="gramStart"/>
      <w:r w:rsidRPr="00B121C5">
        <w:rPr>
          <w:rStyle w:val="Emphasis"/>
        </w:rPr>
        <w:t>are able to</w:t>
      </w:r>
      <w:proofErr w:type="gramEnd"/>
      <w:r w:rsidRPr="00B121C5">
        <w:rPr>
          <w:rStyle w:val="Emphasis"/>
        </w:rPr>
        <w:t xml:space="preserve"> spread</w:t>
      </w:r>
      <w:r w:rsidRPr="00B121C5">
        <w:rPr>
          <w:sz w:val="16"/>
        </w:rPr>
        <w:t>.</w:t>
      </w:r>
    </w:p>
    <w:p w14:paraId="35E6A935" w14:textId="77777777" w:rsidR="00581265" w:rsidRPr="00B121C5" w:rsidRDefault="00581265" w:rsidP="00581265">
      <w:pPr>
        <w:rPr>
          <w:sz w:val="16"/>
        </w:rPr>
      </w:pPr>
      <w:r w:rsidRPr="00B121C5">
        <w:rPr>
          <w:sz w:val="16"/>
        </w:rPr>
        <w:t>From industrial overexploitation of nature to ecological awareness</w:t>
      </w:r>
    </w:p>
    <w:p w14:paraId="6CF62740" w14:textId="77777777" w:rsidR="00581265" w:rsidRPr="00B121C5" w:rsidRDefault="00581265" w:rsidP="00581265">
      <w:pPr>
        <w:rPr>
          <w:sz w:val="16"/>
        </w:rPr>
      </w:pPr>
      <w:r w:rsidRPr="00B121C5">
        <w:rPr>
          <w:rStyle w:val="StyleUnderline"/>
        </w:rPr>
        <w:t xml:space="preserve">The </w:t>
      </w:r>
      <w:r w:rsidRPr="00B121C5">
        <w:rPr>
          <w:rStyle w:val="Emphasis"/>
        </w:rPr>
        <w:t>first phase</w:t>
      </w:r>
      <w:r w:rsidRPr="00B121C5">
        <w:rPr>
          <w:rStyle w:val="StyleUnderline"/>
        </w:rPr>
        <w:t xml:space="preserve"> of</w:t>
      </w:r>
      <w:r w:rsidRPr="00B121C5">
        <w:rPr>
          <w:sz w:val="16"/>
        </w:rPr>
        <w:t xml:space="preserve"> </w:t>
      </w:r>
      <w:proofErr w:type="spellStart"/>
      <w:r w:rsidRPr="00B121C5">
        <w:rPr>
          <w:sz w:val="16"/>
        </w:rPr>
        <w:t>industrialisation</w:t>
      </w:r>
      <w:proofErr w:type="spellEnd"/>
      <w:r w:rsidRPr="00B121C5">
        <w:rPr>
          <w:sz w:val="16"/>
        </w:rPr>
        <w:t xml:space="preserve"> and </w:t>
      </w:r>
      <w:r w:rsidRPr="00B121C5">
        <w:rPr>
          <w:rStyle w:val="StyleUnderline"/>
        </w:rPr>
        <w:t xml:space="preserve">capitalism was </w:t>
      </w:r>
      <w:proofErr w:type="spellStart"/>
      <w:r w:rsidRPr="00B121C5">
        <w:rPr>
          <w:rStyle w:val="StyleUnderline"/>
        </w:rPr>
        <w:t>characterised</w:t>
      </w:r>
      <w:proofErr w:type="spellEnd"/>
      <w:r w:rsidRPr="00B121C5">
        <w:rPr>
          <w:rStyle w:val="StyleUnderline"/>
        </w:rPr>
        <w:t xml:space="preserve"> by</w:t>
      </w:r>
      <w:r w:rsidRPr="00B121C5">
        <w:rPr>
          <w:sz w:val="16"/>
        </w:rPr>
        <w:t xml:space="preserve"> an enormous </w:t>
      </w:r>
      <w:r w:rsidRPr="00B121C5">
        <w:rPr>
          <w:rStyle w:val="Emphasis"/>
        </w:rPr>
        <w:t>consumption</w:t>
      </w:r>
      <w:r w:rsidRPr="00B121C5">
        <w:rPr>
          <w:sz w:val="16"/>
        </w:rPr>
        <w:t xml:space="preserve"> of resources </w:t>
      </w:r>
      <w:r w:rsidRPr="00B121C5">
        <w:rPr>
          <w:rStyle w:val="StyleUnderline"/>
        </w:rPr>
        <w:t>and</w:t>
      </w:r>
      <w:r w:rsidRPr="00B121C5">
        <w:rPr>
          <w:sz w:val="16"/>
        </w:rPr>
        <w:t xml:space="preserve"> frequent </w:t>
      </w:r>
      <w:r w:rsidRPr="00F35617">
        <w:rPr>
          <w:rStyle w:val="Emphasis"/>
          <w:highlight w:val="cyan"/>
        </w:rPr>
        <w:t>overexploitation</w:t>
      </w:r>
      <w:r w:rsidRPr="00B121C5">
        <w:rPr>
          <w:sz w:val="16"/>
        </w:rPr>
        <w:t xml:space="preserve"> of nature, </w:t>
      </w:r>
      <w:r w:rsidRPr="00B121C5">
        <w:rPr>
          <w:rStyle w:val="StyleUnderline"/>
        </w:rPr>
        <w:t>which</w:t>
      </w:r>
      <w:r w:rsidRPr="00B121C5">
        <w:rPr>
          <w:sz w:val="16"/>
        </w:rPr>
        <w:t xml:space="preserve"> soon </w:t>
      </w:r>
      <w:r w:rsidRPr="00F35617">
        <w:rPr>
          <w:rStyle w:val="Emphasis"/>
          <w:highlight w:val="cyan"/>
        </w:rPr>
        <w:t>gave the impression</w:t>
      </w:r>
      <w:r w:rsidRPr="00B121C5">
        <w:rPr>
          <w:rStyle w:val="StyleUnderline"/>
        </w:rPr>
        <w:t xml:space="preserve"> that </w:t>
      </w:r>
      <w:r w:rsidRPr="00F35617">
        <w:rPr>
          <w:rStyle w:val="StyleUnderline"/>
          <w:highlight w:val="cyan"/>
        </w:rPr>
        <w:t>this process</w:t>
      </w:r>
      <w:r w:rsidRPr="00B121C5">
        <w:rPr>
          <w:rStyle w:val="StyleUnderline"/>
        </w:rPr>
        <w:t xml:space="preserve"> </w:t>
      </w:r>
      <w:r w:rsidRPr="00F35617">
        <w:rPr>
          <w:rStyle w:val="Emphasis"/>
          <w:highlight w:val="cyan"/>
        </w:rPr>
        <w:t>could not be sustainable</w:t>
      </w:r>
      <w:r w:rsidRPr="00B121C5">
        <w:rPr>
          <w:sz w:val="16"/>
        </w:rPr>
        <w:t xml:space="preserve">. Since the end of the 19th century, </w:t>
      </w:r>
      <w:r w:rsidRPr="00B121C5">
        <w:rPr>
          <w:rStyle w:val="Emphasis"/>
        </w:rPr>
        <w:t>disaster</w:t>
      </w:r>
      <w:r w:rsidRPr="00B121C5">
        <w:rPr>
          <w:rStyle w:val="StyleUnderline"/>
        </w:rPr>
        <w:t xml:space="preserve"> and </w:t>
      </w:r>
      <w:r w:rsidRPr="00F35617">
        <w:rPr>
          <w:rStyle w:val="Emphasis"/>
          <w:highlight w:val="cyan"/>
        </w:rPr>
        <w:t>doom</w:t>
      </w:r>
      <w:r w:rsidRPr="00F35617">
        <w:rPr>
          <w:rStyle w:val="StyleUnderline"/>
          <w:highlight w:val="cyan"/>
        </w:rPr>
        <w:t xml:space="preserve"> scenarios</w:t>
      </w:r>
      <w:r w:rsidRPr="00B121C5">
        <w:rPr>
          <w:rStyle w:val="StyleUnderline"/>
        </w:rPr>
        <w:t xml:space="preserve"> have </w:t>
      </w:r>
      <w:r w:rsidRPr="00B121C5">
        <w:rPr>
          <w:rStyle w:val="Emphasis"/>
        </w:rPr>
        <w:t>repeatedly been put forward</w:t>
      </w:r>
      <w:r w:rsidRPr="00B121C5">
        <w:rPr>
          <w:rStyle w:val="StyleUnderline"/>
        </w:rPr>
        <w:t>, but</w:t>
      </w:r>
      <w:r w:rsidRPr="00B121C5">
        <w:rPr>
          <w:sz w:val="16"/>
        </w:rPr>
        <w:t xml:space="preserve"> in retrospect they </w:t>
      </w:r>
      <w:r w:rsidRPr="00F35617">
        <w:rPr>
          <w:rStyle w:val="StyleUnderline"/>
          <w:highlight w:val="cyan"/>
        </w:rPr>
        <w:t xml:space="preserve">have </w:t>
      </w:r>
      <w:r w:rsidRPr="00F35617">
        <w:rPr>
          <w:rStyle w:val="Emphasis"/>
          <w:highlight w:val="cyan"/>
        </w:rPr>
        <w:t>proved to be wrong</w:t>
      </w:r>
      <w:r w:rsidRPr="00B121C5">
        <w:rPr>
          <w:rStyle w:val="StyleUnderline"/>
        </w:rPr>
        <w:t xml:space="preserve">: The combination of </w:t>
      </w:r>
      <w:r w:rsidRPr="00B121C5">
        <w:rPr>
          <w:rStyle w:val="Emphasis"/>
        </w:rPr>
        <w:t xml:space="preserve">technological </w:t>
      </w:r>
      <w:r w:rsidRPr="00F35617">
        <w:rPr>
          <w:rStyle w:val="Emphasis"/>
          <w:highlight w:val="cyan"/>
        </w:rPr>
        <w:t>innovation</w:t>
      </w:r>
      <w:r w:rsidRPr="00B121C5">
        <w:rPr>
          <w:rStyle w:val="StyleUnderline"/>
        </w:rPr>
        <w:t xml:space="preserve">, </w:t>
      </w:r>
      <w:r w:rsidRPr="00B121C5">
        <w:rPr>
          <w:rStyle w:val="Emphasis"/>
        </w:rPr>
        <w:t>market competition</w:t>
      </w:r>
      <w:r w:rsidRPr="00B121C5">
        <w:rPr>
          <w:rStyle w:val="StyleUnderline"/>
        </w:rPr>
        <w:t xml:space="preserve">, and </w:t>
      </w:r>
      <w:r w:rsidRPr="00B121C5">
        <w:rPr>
          <w:rStyle w:val="Emphasis"/>
        </w:rPr>
        <w:t>entrepreneurial profit-seeking</w:t>
      </w:r>
      <w:r w:rsidRPr="00B121C5">
        <w:rPr>
          <w:rStyle w:val="StyleUnderline"/>
        </w:rPr>
        <w:t xml:space="preserve"> (</w:t>
      </w:r>
      <w:r w:rsidRPr="00F35617">
        <w:rPr>
          <w:rStyle w:val="StyleUnderline"/>
          <w:highlight w:val="cyan"/>
        </w:rPr>
        <w:t>with the compulsion to</w:t>
      </w:r>
      <w:r w:rsidRPr="00B121C5">
        <w:rPr>
          <w:rStyle w:val="StyleUnderline"/>
        </w:rPr>
        <w:t xml:space="preserve"> </w:t>
      </w:r>
      <w:r w:rsidRPr="00B121C5">
        <w:rPr>
          <w:rStyle w:val="Emphasis"/>
        </w:rPr>
        <w:t xml:space="preserve">constantly </w:t>
      </w:r>
      <w:proofErr w:type="spellStart"/>
      <w:r w:rsidRPr="00F35617">
        <w:rPr>
          <w:rStyle w:val="Emphasis"/>
          <w:highlight w:val="cyan"/>
        </w:rPr>
        <w:t>minimise</w:t>
      </w:r>
      <w:proofErr w:type="spellEnd"/>
      <w:r w:rsidRPr="00F35617">
        <w:rPr>
          <w:rStyle w:val="Emphasis"/>
          <w:highlight w:val="cyan"/>
        </w:rPr>
        <w:t xml:space="preserve"> cost</w:t>
      </w:r>
      <w:r w:rsidRPr="00412EDA">
        <w:rPr>
          <w:rStyle w:val="Emphasis"/>
        </w:rPr>
        <w:t>s</w:t>
      </w:r>
      <w:r w:rsidRPr="00412EDA">
        <w:rPr>
          <w:rStyle w:val="StyleUnderline"/>
        </w:rPr>
        <w:t>) have</w:t>
      </w:r>
      <w:r w:rsidRPr="00B121C5">
        <w:rPr>
          <w:rStyle w:val="StyleUnderline"/>
        </w:rPr>
        <w:t xml:space="preserve"> </w:t>
      </w:r>
      <w:r w:rsidRPr="00F35617">
        <w:rPr>
          <w:rStyle w:val="StyleUnderline"/>
          <w:highlight w:val="cyan"/>
        </w:rPr>
        <w:t>meant</w:t>
      </w:r>
      <w:r w:rsidRPr="00B121C5">
        <w:rPr>
          <w:rStyle w:val="StyleUnderline"/>
        </w:rPr>
        <w:t xml:space="preserve"> that these </w:t>
      </w:r>
      <w:r w:rsidRPr="00F35617">
        <w:rPr>
          <w:rStyle w:val="StyleUnderline"/>
          <w:highlight w:val="cyan"/>
        </w:rPr>
        <w:t xml:space="preserve">scenarios </w:t>
      </w:r>
      <w:r w:rsidRPr="00F35617">
        <w:rPr>
          <w:rStyle w:val="Emphasis"/>
          <w:highlight w:val="cyan"/>
        </w:rPr>
        <w:t>never occurred</w:t>
      </w:r>
      <w:r w:rsidRPr="00F35617">
        <w:rPr>
          <w:rStyle w:val="StyleUnderline"/>
          <w:highlight w:val="cyan"/>
        </w:rPr>
        <w:t>.</w:t>
      </w:r>
      <w:r w:rsidRPr="00B121C5">
        <w:rPr>
          <w:rStyle w:val="StyleUnderline"/>
        </w:rPr>
        <w:t xml:space="preserve"> The </w:t>
      </w:r>
      <w:r w:rsidRPr="00B121C5">
        <w:rPr>
          <w:rStyle w:val="Emphasis"/>
        </w:rPr>
        <w:t>ever-increasing population</w:t>
      </w:r>
      <w:r w:rsidRPr="00B121C5">
        <w:rPr>
          <w:rStyle w:val="StyleUnderline"/>
        </w:rPr>
        <w:t xml:space="preserve"> has been </w:t>
      </w:r>
      <w:r w:rsidRPr="00B121C5">
        <w:rPr>
          <w:rStyle w:val="Emphasis"/>
        </w:rPr>
        <w:t>increasingly better supplied</w:t>
      </w:r>
      <w:r w:rsidRPr="00B121C5">
        <w:rPr>
          <w:rStyle w:val="StyleUnderline"/>
        </w:rPr>
        <w:t xml:space="preserve"> thanks to </w:t>
      </w:r>
      <w:r w:rsidRPr="00F35617">
        <w:rPr>
          <w:rStyle w:val="Emphasis"/>
          <w:highlight w:val="cyan"/>
        </w:rPr>
        <w:t>innovative technologies</w:t>
      </w:r>
      <w:r w:rsidRPr="00B121C5">
        <w:rPr>
          <w:rStyle w:val="StyleUnderline"/>
        </w:rPr>
        <w:t xml:space="preserve">, </w:t>
      </w:r>
      <w:r w:rsidRPr="00B121C5">
        <w:rPr>
          <w:rStyle w:val="Emphasis"/>
        </w:rPr>
        <w:t>ever-increasing output</w:t>
      </w:r>
      <w:r w:rsidRPr="00B121C5">
        <w:rPr>
          <w:rStyle w:val="StyleUnderline"/>
        </w:rPr>
        <w:t xml:space="preserve"> </w:t>
      </w:r>
      <w:r w:rsidRPr="00F35617">
        <w:rPr>
          <w:rStyle w:val="StyleUnderline"/>
          <w:highlight w:val="cyan"/>
        </w:rPr>
        <w:t xml:space="preserve">with </w:t>
      </w:r>
      <w:r w:rsidRPr="00F35617">
        <w:rPr>
          <w:rStyle w:val="Emphasis"/>
          <w:highlight w:val="cyan"/>
        </w:rPr>
        <w:t>lower consumption</w:t>
      </w:r>
      <w:r w:rsidRPr="00F35617">
        <w:rPr>
          <w:rStyle w:val="StyleUnderline"/>
          <w:highlight w:val="cyan"/>
        </w:rPr>
        <w:t xml:space="preserve"> of resources </w:t>
      </w:r>
      <w:r w:rsidRPr="00F35617">
        <w:rPr>
          <w:rStyle w:val="Emphasis"/>
          <w:highlight w:val="cyan"/>
        </w:rPr>
        <w:t>less harmful</w:t>
      </w:r>
      <w:r w:rsidRPr="00F35617">
        <w:rPr>
          <w:rStyle w:val="StyleUnderline"/>
          <w:highlight w:val="cyan"/>
        </w:rPr>
        <w:t xml:space="preserve"> to the environment</w:t>
      </w:r>
      <w:r w:rsidRPr="00B121C5">
        <w:rPr>
          <w:sz w:val="16"/>
        </w:rPr>
        <w:t xml:space="preserve"> – </w:t>
      </w:r>
      <w:proofErr w:type="gramStart"/>
      <w:r w:rsidRPr="00B121C5">
        <w:rPr>
          <w:sz w:val="16"/>
        </w:rPr>
        <w:t>e.g.</w:t>
      </w:r>
      <w:proofErr w:type="gramEnd"/>
      <w:r w:rsidRPr="00B121C5">
        <w:rPr>
          <w:sz w:val="16"/>
        </w:rPr>
        <w:t xml:space="preserve"> </w:t>
      </w:r>
      <w:r w:rsidRPr="00B121C5">
        <w:rPr>
          <w:rStyle w:val="Emphasis"/>
        </w:rPr>
        <w:t>less arable land</w:t>
      </w:r>
      <w:r w:rsidRPr="00B121C5">
        <w:rPr>
          <w:rStyle w:val="StyleUnderline"/>
        </w:rPr>
        <w:t xml:space="preserve"> in agriculture, or </w:t>
      </w:r>
      <w:r w:rsidRPr="00B121C5">
        <w:rPr>
          <w:rStyle w:val="Emphasis"/>
        </w:rPr>
        <w:t>oil</w:t>
      </w:r>
      <w:r w:rsidRPr="00B121C5">
        <w:rPr>
          <w:rStyle w:val="StyleUnderline"/>
        </w:rPr>
        <w:t xml:space="preserve"> and </w:t>
      </w:r>
      <w:r w:rsidRPr="00B121C5">
        <w:rPr>
          <w:rStyle w:val="Emphasis"/>
        </w:rPr>
        <w:t>electricity</w:t>
      </w:r>
      <w:r w:rsidRPr="00B121C5">
        <w:rPr>
          <w:rStyle w:val="StyleUnderline"/>
        </w:rPr>
        <w:t xml:space="preserve"> instead of </w:t>
      </w:r>
      <w:r w:rsidRPr="00B121C5">
        <w:rPr>
          <w:rStyle w:val="Emphasis"/>
        </w:rPr>
        <w:t>coal</w:t>
      </w:r>
      <w:r w:rsidRPr="00B121C5">
        <w:rPr>
          <w:sz w:val="16"/>
        </w:rPr>
        <w:t xml:space="preserve"> for rapidly increasing mobility. </w:t>
      </w:r>
      <w:r w:rsidRPr="00B121C5">
        <w:rPr>
          <w:rStyle w:val="StyleUnderline"/>
        </w:rPr>
        <w:t>More recent disaster scenarios</w:t>
      </w:r>
      <w:r w:rsidRPr="00B121C5">
        <w:rPr>
          <w:sz w:val="16"/>
        </w:rPr>
        <w:t xml:space="preserve">, such as those </w:t>
      </w:r>
      <w:r w:rsidRPr="00B121C5">
        <w:rPr>
          <w:rStyle w:val="StyleUnderline"/>
        </w:rPr>
        <w:t xml:space="preserve">spread by </w:t>
      </w:r>
      <w:r w:rsidRPr="00B121C5">
        <w:rPr>
          <w:rStyle w:val="Emphasis"/>
        </w:rPr>
        <w:t>reputable scientists</w:t>
      </w:r>
      <w:r w:rsidRPr="00B121C5">
        <w:rPr>
          <w:sz w:val="16"/>
        </w:rPr>
        <w:t xml:space="preserve"> since the late 1960s and in the 1970s, </w:t>
      </w:r>
      <w:r w:rsidRPr="00B121C5">
        <w:rPr>
          <w:rStyle w:val="StyleUnderline"/>
        </w:rPr>
        <w:t xml:space="preserve">have also proved to be </w:t>
      </w:r>
      <w:r w:rsidRPr="00B121C5">
        <w:rPr>
          <w:rStyle w:val="Emphasis"/>
        </w:rPr>
        <w:t>inaccurate</w:t>
      </w:r>
      <w:r w:rsidRPr="00B121C5">
        <w:rPr>
          <w:sz w:val="16"/>
        </w:rPr>
        <w:t>.</w:t>
      </w:r>
    </w:p>
    <w:p w14:paraId="3A4CA9A7" w14:textId="77777777" w:rsidR="00581265" w:rsidRPr="00B121C5" w:rsidRDefault="00581265" w:rsidP="00581265">
      <w:pPr>
        <w:rPr>
          <w:sz w:val="16"/>
        </w:rPr>
      </w:pPr>
      <w:r w:rsidRPr="00B121C5">
        <w:rPr>
          <w:rStyle w:val="StyleUnderline"/>
        </w:rPr>
        <w:t xml:space="preserve">The </w:t>
      </w:r>
      <w:r w:rsidRPr="00E72FF5">
        <w:rPr>
          <w:rStyle w:val="Emphasis"/>
        </w:rPr>
        <w:t>reason</w:t>
      </w:r>
      <w:r w:rsidRPr="00E72FF5">
        <w:rPr>
          <w:rStyle w:val="StyleUnderline"/>
        </w:rPr>
        <w:t xml:space="preserve"> things developed differently was the</w:t>
      </w:r>
      <w:r w:rsidRPr="00B121C5">
        <w:rPr>
          <w:rStyle w:val="StyleUnderline"/>
        </w:rPr>
        <w:t xml:space="preserve"> </w:t>
      </w:r>
      <w:r w:rsidRPr="00B121C5">
        <w:rPr>
          <w:rStyle w:val="Emphasis"/>
        </w:rPr>
        <w:t>always underestimated innovative dynamism</w:t>
      </w:r>
      <w:r w:rsidRPr="00B121C5">
        <w:rPr>
          <w:rStyle w:val="StyleUnderline"/>
        </w:rPr>
        <w:t xml:space="preserve"> of the </w:t>
      </w:r>
      <w:r w:rsidRPr="00B121C5">
        <w:rPr>
          <w:rStyle w:val="Emphasis"/>
        </w:rPr>
        <w:t>capitalist market economy</w:t>
      </w:r>
      <w:r w:rsidRPr="00B121C5">
        <w:rPr>
          <w:rStyle w:val="StyleUnderline"/>
        </w:rPr>
        <w:t xml:space="preserve">, a </w:t>
      </w:r>
      <w:r w:rsidRPr="00B121C5">
        <w:rPr>
          <w:rStyle w:val="Emphasis"/>
        </w:rPr>
        <w:t>growing ecological awareness</w:t>
      </w:r>
      <w:r w:rsidRPr="00B121C5">
        <w:rPr>
          <w:rStyle w:val="StyleUnderline"/>
        </w:rPr>
        <w:t xml:space="preserve"> and</w:t>
      </w:r>
      <w:r w:rsidRPr="00B121C5">
        <w:rPr>
          <w:sz w:val="16"/>
        </w:rPr>
        <w:t xml:space="preserve">, as a result, </w:t>
      </w:r>
      <w:r w:rsidRPr="00B121C5">
        <w:rPr>
          <w:rStyle w:val="StyleUnderline"/>
        </w:rPr>
        <w:t xml:space="preserve">legislative intervention that </w:t>
      </w:r>
      <w:r w:rsidRPr="00B121C5">
        <w:rPr>
          <w:rStyle w:val="Emphasis"/>
        </w:rPr>
        <w:t>took advantage</w:t>
      </w:r>
      <w:r w:rsidRPr="00B121C5">
        <w:rPr>
          <w:rStyle w:val="StyleUnderline"/>
        </w:rPr>
        <w:t xml:space="preserve"> of the logic of market capitalism</w:t>
      </w:r>
      <w:r w:rsidRPr="00B121C5">
        <w:rPr>
          <w:sz w:val="16"/>
        </w:rPr>
        <w:t xml:space="preserve">: As a result of the ecological movement that had come out of the United States since 1970, wise legislation began to use the price mechanism to apply market incentives to internalize negative externalities. </w:t>
      </w:r>
      <w:r w:rsidRPr="00F35617">
        <w:rPr>
          <w:rStyle w:val="StyleUnderline"/>
          <w:highlight w:val="cyan"/>
        </w:rPr>
        <w:t xml:space="preserve">Environmental pollution was </w:t>
      </w:r>
      <w:r w:rsidRPr="00F35617">
        <w:rPr>
          <w:rStyle w:val="Emphasis"/>
          <w:highlight w:val="cyan"/>
        </w:rPr>
        <w:t>given a price-tag</w:t>
      </w:r>
      <w:r w:rsidRPr="00B121C5">
        <w:rPr>
          <w:sz w:val="16"/>
        </w:rPr>
        <w:t>.</w:t>
      </w:r>
    </w:p>
    <w:p w14:paraId="2A15389F" w14:textId="77777777" w:rsidR="00581265" w:rsidRPr="00B121C5" w:rsidRDefault="00581265" w:rsidP="00581265">
      <w:pPr>
        <w:rPr>
          <w:sz w:val="16"/>
        </w:rPr>
      </w:pPr>
      <w:r w:rsidRPr="00B121C5">
        <w:rPr>
          <w:rStyle w:val="StyleUnderline"/>
        </w:rPr>
        <w:t xml:space="preserve">This </w:t>
      </w:r>
      <w:r w:rsidRPr="00F35617">
        <w:rPr>
          <w:rStyle w:val="StyleUnderline"/>
          <w:highlight w:val="cyan"/>
        </w:rPr>
        <w:t xml:space="preserve">led to an </w:t>
      </w:r>
      <w:r w:rsidRPr="00F35617">
        <w:rPr>
          <w:rStyle w:val="Emphasis"/>
          <w:highlight w:val="cyan"/>
        </w:rPr>
        <w:t>enormous decrease in air pollution</w:t>
      </w:r>
      <w:r w:rsidRPr="00F35617">
        <w:rPr>
          <w:rStyle w:val="StyleUnderline"/>
          <w:highlight w:val="cyan"/>
        </w:rPr>
        <w:t xml:space="preserve"> and </w:t>
      </w:r>
      <w:r w:rsidRPr="00F35617">
        <w:rPr>
          <w:rStyle w:val="Emphasis"/>
          <w:highlight w:val="cyan"/>
        </w:rPr>
        <w:t>other ecological consequences</w:t>
      </w:r>
      <w:r w:rsidRPr="00B121C5">
        <w:rPr>
          <w:rStyle w:val="StyleUnderline"/>
        </w:rPr>
        <w:t xml:space="preserve"> of growth, which is </w:t>
      </w:r>
      <w:r w:rsidRPr="00F35617">
        <w:rPr>
          <w:rStyle w:val="Emphasis"/>
          <w:highlight w:val="cyan"/>
        </w:rPr>
        <w:t>only possible in free</w:t>
      </w:r>
      <w:r w:rsidRPr="00F35617">
        <w:rPr>
          <w:rStyle w:val="StyleUnderline"/>
          <w:highlight w:val="cyan"/>
        </w:rPr>
        <w:t xml:space="preserve">, </w:t>
      </w:r>
      <w:r w:rsidRPr="00F35617">
        <w:rPr>
          <w:rStyle w:val="Emphasis"/>
          <w:highlight w:val="cyan"/>
        </w:rPr>
        <w:t>market-based societies</w:t>
      </w:r>
      <w:r w:rsidRPr="00B121C5">
        <w:rPr>
          <w:rStyle w:val="StyleUnderline"/>
        </w:rPr>
        <w:t xml:space="preserve">, because the production process here is characterized by </w:t>
      </w:r>
      <w:r w:rsidRPr="00B121C5">
        <w:rPr>
          <w:rStyle w:val="Emphasis"/>
        </w:rPr>
        <w:t>competition</w:t>
      </w:r>
      <w:r w:rsidRPr="00B121C5">
        <w:rPr>
          <w:rStyle w:val="StyleUnderline"/>
        </w:rPr>
        <w:t xml:space="preserve"> and </w:t>
      </w:r>
      <w:r w:rsidRPr="00B121C5">
        <w:rPr>
          <w:rStyle w:val="Emphasis"/>
        </w:rPr>
        <w:t>constant pressure to reduce costs</w:t>
      </w:r>
      <w:r w:rsidRPr="00B121C5">
        <w:rPr>
          <w:sz w:val="16"/>
        </w:rPr>
        <w:t xml:space="preserve">, </w:t>
      </w:r>
      <w:proofErr w:type="gramStart"/>
      <w:r w:rsidRPr="00B121C5">
        <w:rPr>
          <w:sz w:val="16"/>
        </w:rPr>
        <w:t>i.e.</w:t>
      </w:r>
      <w:proofErr w:type="gramEnd"/>
      <w:r w:rsidRPr="00B121C5">
        <w:rPr>
          <w:sz w:val="16"/>
        </w:rPr>
        <w:t xml:space="preserve"> </w:t>
      </w:r>
      <w:r w:rsidRPr="00B121C5">
        <w:rPr>
          <w:rStyle w:val="StyleUnderline"/>
        </w:rPr>
        <w:t xml:space="preserve">to the </w:t>
      </w:r>
      <w:r w:rsidRPr="00B121C5">
        <w:rPr>
          <w:rStyle w:val="Emphasis"/>
        </w:rPr>
        <w:t>most profitable use</w:t>
      </w:r>
      <w:r w:rsidRPr="00B121C5">
        <w:rPr>
          <w:rStyle w:val="StyleUnderline"/>
        </w:rPr>
        <w:t xml:space="preserve"> of resources</w:t>
      </w:r>
      <w:r w:rsidRPr="00B121C5">
        <w:rPr>
          <w:sz w:val="16"/>
        </w:rPr>
        <w:t xml:space="preserve">. On the other hand, </w:t>
      </w:r>
      <w:r w:rsidRPr="00F35617">
        <w:rPr>
          <w:rStyle w:val="Emphasis"/>
          <w:highlight w:val="cyan"/>
        </w:rPr>
        <w:t>all forms of socialism</w:t>
      </w:r>
      <w:r w:rsidRPr="00B121C5">
        <w:rPr>
          <w:sz w:val="16"/>
        </w:rPr>
        <w:t xml:space="preserve">, </w:t>
      </w:r>
      <w:proofErr w:type="gramStart"/>
      <w:r w:rsidRPr="00B121C5">
        <w:rPr>
          <w:sz w:val="16"/>
        </w:rPr>
        <w:t>i.e.</w:t>
      </w:r>
      <w:proofErr w:type="gramEnd"/>
      <w:r w:rsidRPr="00B121C5">
        <w:rPr>
          <w:sz w:val="16"/>
        </w:rPr>
        <w:t xml:space="preserve"> a state-controlled economy, </w:t>
      </w:r>
      <w:r w:rsidRPr="00F35617">
        <w:rPr>
          <w:rStyle w:val="StyleUnderline"/>
          <w:highlight w:val="cyan"/>
        </w:rPr>
        <w:t>have</w:t>
      </w:r>
      <w:r w:rsidRPr="00B121C5">
        <w:rPr>
          <w:rStyle w:val="StyleUnderline"/>
        </w:rPr>
        <w:t xml:space="preserve"> </w:t>
      </w:r>
      <w:r w:rsidRPr="00F35617">
        <w:rPr>
          <w:rStyle w:val="StyleUnderline"/>
          <w:highlight w:val="cyan"/>
        </w:rPr>
        <w:t xml:space="preserve">proved to be </w:t>
      </w:r>
      <w:r w:rsidRPr="00F35617">
        <w:rPr>
          <w:rStyle w:val="Emphasis"/>
          <w:highlight w:val="cyan"/>
        </w:rPr>
        <w:t>ecological disasters</w:t>
      </w:r>
      <w:r w:rsidRPr="00F35617">
        <w:rPr>
          <w:rStyle w:val="StyleUnderline"/>
          <w:highlight w:val="cyan"/>
        </w:rPr>
        <w:t xml:space="preserve"> and have left behind </w:t>
      </w:r>
      <w:r w:rsidRPr="00F35617">
        <w:rPr>
          <w:rStyle w:val="Emphasis"/>
          <w:highlight w:val="cyan"/>
        </w:rPr>
        <w:t>destruction o</w:t>
      </w:r>
      <w:r w:rsidRPr="00B121C5">
        <w:rPr>
          <w:rStyle w:val="Emphasis"/>
        </w:rPr>
        <w:t>f gigantic proportions</w:t>
      </w:r>
      <w:r w:rsidRPr="00B121C5">
        <w:rPr>
          <w:rStyle w:val="StyleUnderline"/>
        </w:rPr>
        <w:t xml:space="preserve">, without providing the population with </w:t>
      </w:r>
      <w:r w:rsidRPr="00B121C5">
        <w:rPr>
          <w:rStyle w:val="Emphasis"/>
        </w:rPr>
        <w:t>anything</w:t>
      </w:r>
      <w:r w:rsidRPr="00B121C5">
        <w:rPr>
          <w:rStyle w:val="StyleUnderline"/>
        </w:rPr>
        <w:t xml:space="preserve"> that is </w:t>
      </w:r>
      <w:r w:rsidRPr="00B121C5">
        <w:rPr>
          <w:rStyle w:val="Emphasis"/>
        </w:rPr>
        <w:t>near comparable in prosperity</w:t>
      </w:r>
      <w:r w:rsidRPr="00B121C5">
        <w:rPr>
          <w:rStyle w:val="StyleUnderline"/>
        </w:rPr>
        <w:t xml:space="preserve">, often even by </w:t>
      </w:r>
      <w:r w:rsidRPr="00B121C5">
        <w:rPr>
          <w:rStyle w:val="Emphasis"/>
        </w:rPr>
        <w:t>destroying existing prosperity</w:t>
      </w:r>
      <w:r w:rsidRPr="00B121C5">
        <w:rPr>
          <w:rStyle w:val="StyleUnderline"/>
        </w:rPr>
        <w:t xml:space="preserve">, </w:t>
      </w:r>
      <w:r w:rsidRPr="00F35617">
        <w:rPr>
          <w:rStyle w:val="StyleUnderline"/>
          <w:highlight w:val="cyan"/>
        </w:rPr>
        <w:t>such</w:t>
      </w:r>
      <w:r w:rsidRPr="00B121C5">
        <w:rPr>
          <w:rStyle w:val="StyleUnderline"/>
        </w:rPr>
        <w:t xml:space="preserve"> </w:t>
      </w:r>
      <w:r w:rsidRPr="00F35617">
        <w:rPr>
          <w:rStyle w:val="StyleUnderline"/>
          <w:highlight w:val="cyan"/>
        </w:rPr>
        <w:t>as</w:t>
      </w:r>
      <w:r w:rsidRPr="00B121C5">
        <w:rPr>
          <w:rStyle w:val="StyleUnderline"/>
        </w:rPr>
        <w:t xml:space="preserve"> happened in </w:t>
      </w:r>
      <w:r w:rsidRPr="00F35617">
        <w:rPr>
          <w:rStyle w:val="Emphasis"/>
          <w:highlight w:val="cyan"/>
        </w:rPr>
        <w:t>Venezuela</w:t>
      </w:r>
      <w:r w:rsidRPr="00B121C5">
        <w:rPr>
          <w:sz w:val="16"/>
        </w:rPr>
        <w:t>.</w:t>
      </w:r>
    </w:p>
    <w:p w14:paraId="0B29F425" w14:textId="77777777" w:rsidR="00581265" w:rsidRPr="00B121C5" w:rsidRDefault="00581265" w:rsidP="00581265">
      <w:pPr>
        <w:rPr>
          <w:sz w:val="16"/>
        </w:rPr>
      </w:pPr>
      <w:r w:rsidRPr="00B121C5">
        <w:rPr>
          <w:sz w:val="16"/>
        </w:rPr>
        <w:t>Capitalist profit motive combined with digitalization as a solution: Increasing decoupling of growth and resource consumption</w:t>
      </w:r>
    </w:p>
    <w:p w14:paraId="6387F4C0" w14:textId="77777777" w:rsidR="00581265" w:rsidRPr="00B121C5" w:rsidRDefault="00581265" w:rsidP="00581265">
      <w:pPr>
        <w:rPr>
          <w:sz w:val="16"/>
        </w:rPr>
      </w:pPr>
      <w:r w:rsidRPr="00B121C5">
        <w:rPr>
          <w:sz w:val="16"/>
        </w:rPr>
        <w:t xml:space="preserve">Moreover, </w:t>
      </w:r>
      <w:r w:rsidRPr="00B121C5">
        <w:rPr>
          <w:rStyle w:val="Emphasis"/>
        </w:rPr>
        <w:t>technological innovations</w:t>
      </w:r>
      <w:r w:rsidRPr="00B121C5">
        <w:rPr>
          <w:rStyle w:val="StyleUnderline"/>
        </w:rPr>
        <w:t xml:space="preserve"> combined with </w:t>
      </w:r>
      <w:r w:rsidRPr="00B121C5">
        <w:rPr>
          <w:rStyle w:val="Emphasis"/>
        </w:rPr>
        <w:t>capitalist profit-seeking</w:t>
      </w:r>
      <w:r w:rsidRPr="00B121C5">
        <w:rPr>
          <w:rStyle w:val="StyleUnderline"/>
        </w:rPr>
        <w:t xml:space="preserve"> and </w:t>
      </w:r>
      <w:r w:rsidRPr="00F35617">
        <w:rPr>
          <w:rStyle w:val="Emphasis"/>
          <w:highlight w:val="cyan"/>
        </w:rPr>
        <w:t>market competition</w:t>
      </w:r>
      <w:r w:rsidRPr="00F35617">
        <w:rPr>
          <w:rStyle w:val="StyleUnderline"/>
          <w:highlight w:val="cyan"/>
        </w:rPr>
        <w:t xml:space="preserve"> have led to</w:t>
      </w:r>
      <w:r w:rsidRPr="00B121C5">
        <w:rPr>
          <w:rStyle w:val="StyleUnderline"/>
        </w:rPr>
        <w:t xml:space="preserve"> a new and surprising phenomenon</w:t>
      </w:r>
      <w:r w:rsidRPr="00B121C5">
        <w:rPr>
          <w:sz w:val="16"/>
        </w:rPr>
        <w:t xml:space="preserve"> over the past decades, </w:t>
      </w:r>
      <w:r w:rsidRPr="00B121C5">
        <w:rPr>
          <w:rStyle w:val="StyleUnderline"/>
        </w:rPr>
        <w:t xml:space="preserve">which is still </w:t>
      </w:r>
      <w:r w:rsidRPr="00B121C5">
        <w:rPr>
          <w:rStyle w:val="Emphasis"/>
        </w:rPr>
        <w:t>hardly noticed</w:t>
      </w:r>
      <w:r w:rsidRPr="00B121C5">
        <w:rPr>
          <w:sz w:val="16"/>
        </w:rPr>
        <w:t xml:space="preserve"> in the public debate: </w:t>
      </w:r>
      <w:r w:rsidRPr="00F35617">
        <w:rPr>
          <w:rStyle w:val="StyleUnderline"/>
          <w:highlight w:val="cyan"/>
        </w:rPr>
        <w:t xml:space="preserve">the </w:t>
      </w:r>
      <w:r w:rsidRPr="00F35617">
        <w:rPr>
          <w:rStyle w:val="Emphasis"/>
          <w:highlight w:val="cyan"/>
        </w:rPr>
        <w:t>decoupling</w:t>
      </w:r>
      <w:r w:rsidRPr="00F35617">
        <w:rPr>
          <w:rStyle w:val="StyleUnderline"/>
          <w:highlight w:val="cyan"/>
        </w:rPr>
        <w:t xml:space="preserve"> of growth and resource consumption</w:t>
      </w:r>
      <w:r w:rsidRPr="00B121C5">
        <w:rPr>
          <w:sz w:val="16"/>
        </w:rPr>
        <w:t xml:space="preserve"> (“</w:t>
      </w:r>
      <w:r w:rsidRPr="00B121C5">
        <w:rPr>
          <w:rStyle w:val="Emphasis"/>
        </w:rPr>
        <w:t>dematerialization</w:t>
      </w:r>
      <w:r w:rsidRPr="00B121C5">
        <w:rPr>
          <w:sz w:val="16"/>
        </w:rPr>
        <w:t xml:space="preserve">”). </w:t>
      </w:r>
      <w:r w:rsidRPr="00B121C5">
        <w:rPr>
          <w:rStyle w:val="StyleUnderline"/>
        </w:rPr>
        <w:t xml:space="preserve">In a </w:t>
      </w:r>
      <w:r w:rsidRPr="00B121C5">
        <w:rPr>
          <w:rStyle w:val="Emphasis"/>
        </w:rPr>
        <w:t>wide variety</w:t>
      </w:r>
      <w:r w:rsidRPr="00B121C5">
        <w:rPr>
          <w:rStyle w:val="StyleUnderline"/>
        </w:rPr>
        <w:t xml:space="preserve"> of industrial sectors, the </w:t>
      </w:r>
      <w:r w:rsidRPr="00F35617">
        <w:rPr>
          <w:rStyle w:val="StyleUnderline"/>
          <w:highlight w:val="cyan"/>
        </w:rPr>
        <w:t>developed</w:t>
      </w:r>
      <w:r w:rsidRPr="00B121C5">
        <w:rPr>
          <w:rStyle w:val="StyleUnderline"/>
        </w:rPr>
        <w:t xml:space="preserve"> </w:t>
      </w:r>
      <w:r w:rsidRPr="00F35617">
        <w:rPr>
          <w:rStyle w:val="StyleUnderline"/>
          <w:highlight w:val="cyan"/>
        </w:rPr>
        <w:t>countries</w:t>
      </w:r>
      <w:r w:rsidRPr="00B121C5">
        <w:rPr>
          <w:sz w:val="16"/>
        </w:rPr>
        <w:t xml:space="preserve">, above all the U.S., </w:t>
      </w:r>
      <w:r w:rsidRPr="00F35617">
        <w:rPr>
          <w:rStyle w:val="StyleUnderline"/>
          <w:highlight w:val="cyan"/>
        </w:rPr>
        <w:t>are</w:t>
      </w:r>
      <w:r w:rsidRPr="00B121C5">
        <w:rPr>
          <w:rStyle w:val="StyleUnderline"/>
        </w:rPr>
        <w:t xml:space="preserve"> now </w:t>
      </w:r>
      <w:r w:rsidRPr="00F35617">
        <w:rPr>
          <w:rStyle w:val="StyleUnderline"/>
          <w:highlight w:val="cyan"/>
        </w:rPr>
        <w:t>achieving</w:t>
      </w:r>
      <w:r w:rsidRPr="00B121C5">
        <w:rPr>
          <w:rStyle w:val="StyleUnderline"/>
        </w:rPr>
        <w:t xml:space="preserve"> </w:t>
      </w:r>
      <w:r w:rsidRPr="00B121C5">
        <w:rPr>
          <w:rStyle w:val="Emphasis"/>
        </w:rPr>
        <w:t xml:space="preserve">ever </w:t>
      </w:r>
      <w:r w:rsidRPr="00F35617">
        <w:rPr>
          <w:rStyle w:val="Emphasis"/>
          <w:highlight w:val="cyan"/>
        </w:rPr>
        <w:t>greater productive output</w:t>
      </w:r>
      <w:r w:rsidRPr="00F35617">
        <w:rPr>
          <w:rStyle w:val="StyleUnderline"/>
          <w:highlight w:val="cyan"/>
        </w:rPr>
        <w:t xml:space="preserve"> with </w:t>
      </w:r>
      <w:r w:rsidRPr="00F35617">
        <w:rPr>
          <w:rStyle w:val="Emphasis"/>
          <w:highlight w:val="cyan"/>
        </w:rPr>
        <w:t>increasingly fewer resources</w:t>
      </w:r>
      <w:r w:rsidRPr="00B121C5">
        <w:rPr>
          <w:sz w:val="16"/>
        </w:rPr>
        <w:t>. This has a lot to do with technology, especially the digitalization of the economy and of our entire lives.</w:t>
      </w:r>
    </w:p>
    <w:p w14:paraId="71C54443" w14:textId="77777777" w:rsidR="00581265" w:rsidRPr="00B121C5" w:rsidRDefault="00581265" w:rsidP="00581265">
      <w:pPr>
        <w:rPr>
          <w:sz w:val="16"/>
        </w:rPr>
      </w:pPr>
      <w:r w:rsidRPr="00B121C5">
        <w:rPr>
          <w:sz w:val="16"/>
        </w:rPr>
        <w:t xml:space="preserve">As the well-known MIT professor Andrew McAfee shows in his book More from Less, published in October 2019, </w:t>
      </w:r>
      <w:r w:rsidRPr="00B121C5">
        <w:rPr>
          <w:rStyle w:val="StyleUnderline"/>
        </w:rPr>
        <w:t>this</w:t>
      </w:r>
      <w:r w:rsidRPr="00B121C5">
        <w:rPr>
          <w:sz w:val="16"/>
        </w:rPr>
        <w:t xml:space="preserve"> process also </w:t>
      </w:r>
      <w:r w:rsidRPr="00B121C5">
        <w:rPr>
          <w:rStyle w:val="StyleUnderline"/>
        </w:rPr>
        <w:t xml:space="preserve">follows the logic of </w:t>
      </w:r>
      <w:r w:rsidRPr="00B121C5">
        <w:rPr>
          <w:rStyle w:val="Emphasis"/>
        </w:rPr>
        <w:t>capitalist profit maximization</w:t>
      </w:r>
      <w:r w:rsidRPr="00B121C5">
        <w:rPr>
          <w:sz w:val="16"/>
        </w:rPr>
        <w:t xml:space="preserve">. To get it going, we do not need politics, even though wise, properly incentivizing legislation can be helpful and sometimes necessary. Above all, however, it is </w:t>
      </w:r>
      <w:r w:rsidRPr="00B121C5">
        <w:rPr>
          <w:rStyle w:val="StyleUnderline"/>
        </w:rPr>
        <w:t xml:space="preserve">the </w:t>
      </w:r>
      <w:r w:rsidRPr="00E72FF5">
        <w:rPr>
          <w:rStyle w:val="Emphasis"/>
        </w:rPr>
        <w:t>combination of technological innovatio</w:t>
      </w:r>
      <w:r w:rsidRPr="00F35617">
        <w:rPr>
          <w:rStyle w:val="Emphasis"/>
          <w:highlight w:val="cyan"/>
        </w:rPr>
        <w:t>n</w:t>
      </w:r>
      <w:r w:rsidRPr="00B121C5">
        <w:rPr>
          <w:rStyle w:val="StyleUnderline"/>
        </w:rPr>
        <w:t xml:space="preserve">, </w:t>
      </w:r>
      <w:r w:rsidRPr="00F35617">
        <w:rPr>
          <w:rStyle w:val="Emphasis"/>
          <w:highlight w:val="cyan"/>
        </w:rPr>
        <w:t>capitalist profit-seeking</w:t>
      </w:r>
      <w:r w:rsidRPr="00F35617">
        <w:rPr>
          <w:rStyle w:val="StyleUnderline"/>
          <w:highlight w:val="cyan"/>
        </w:rPr>
        <w:t>,</w:t>
      </w:r>
      <w:r w:rsidRPr="00B121C5">
        <w:rPr>
          <w:rStyle w:val="StyleUnderline"/>
        </w:rPr>
        <w:t xml:space="preserve"> and </w:t>
      </w:r>
      <w:r w:rsidRPr="00B121C5">
        <w:rPr>
          <w:rStyle w:val="Emphasis"/>
        </w:rPr>
        <w:t>market-based entrepreneurial competition</w:t>
      </w:r>
      <w:r w:rsidRPr="00B121C5">
        <w:rPr>
          <w:sz w:val="16"/>
        </w:rPr>
        <w:t xml:space="preserve"> that </w:t>
      </w:r>
      <w:r w:rsidRPr="00F35617">
        <w:rPr>
          <w:rStyle w:val="StyleUnderline"/>
          <w:highlight w:val="cyan"/>
        </w:rPr>
        <w:t>will</w:t>
      </w:r>
      <w:r w:rsidRPr="00B121C5">
        <w:rPr>
          <w:sz w:val="16"/>
        </w:rPr>
        <w:t xml:space="preserve"> also </w:t>
      </w:r>
      <w:r w:rsidRPr="00F35617">
        <w:rPr>
          <w:rStyle w:val="Emphasis"/>
          <w:highlight w:val="cyan"/>
        </w:rPr>
        <w:t>solve</w:t>
      </w:r>
      <w:r w:rsidRPr="00B121C5">
        <w:rPr>
          <w:sz w:val="16"/>
        </w:rPr>
        <w:t xml:space="preserve"> the problem of man-made </w:t>
      </w:r>
      <w:r w:rsidRPr="00F35617">
        <w:rPr>
          <w:rStyle w:val="Emphasis"/>
          <w:highlight w:val="cyan"/>
        </w:rPr>
        <w:t>global warming</w:t>
      </w:r>
      <w:r w:rsidRPr="00B121C5">
        <w:rPr>
          <w:sz w:val="16"/>
        </w:rPr>
        <w:t>.</w:t>
      </w:r>
    </w:p>
    <w:p w14:paraId="37D8A85D" w14:textId="77777777" w:rsidR="00581265" w:rsidRPr="00B121C5" w:rsidRDefault="00581265" w:rsidP="00581265">
      <w:pPr>
        <w:rPr>
          <w:sz w:val="16"/>
        </w:rPr>
      </w:pPr>
      <w:r w:rsidRPr="00B121C5">
        <w:rPr>
          <w:sz w:val="16"/>
        </w:rPr>
        <w:t xml:space="preserve">In addition, </w:t>
      </w:r>
      <w:r w:rsidRPr="00F35617">
        <w:rPr>
          <w:rStyle w:val="Emphasis"/>
          <w:highlight w:val="cyan"/>
        </w:rPr>
        <w:t>property rights</w:t>
      </w:r>
      <w:r w:rsidRPr="00B121C5">
        <w:rPr>
          <w:rStyle w:val="StyleUnderline"/>
        </w:rPr>
        <w:t xml:space="preserve"> and their protection </w:t>
      </w:r>
      <w:r w:rsidRPr="00F35617">
        <w:rPr>
          <w:rStyle w:val="StyleUnderline"/>
          <w:highlight w:val="cyan"/>
        </w:rPr>
        <w:t xml:space="preserve">are </w:t>
      </w:r>
      <w:r w:rsidRPr="00F35617">
        <w:rPr>
          <w:rStyle w:val="Emphasis"/>
          <w:highlight w:val="cyan"/>
        </w:rPr>
        <w:t>decisive</w:t>
      </w:r>
      <w:r w:rsidRPr="00F35617">
        <w:rPr>
          <w:rStyle w:val="StyleUnderline"/>
          <w:highlight w:val="cyan"/>
        </w:rPr>
        <w:t xml:space="preserve"> for the </w:t>
      </w:r>
      <w:r w:rsidRPr="00F35617">
        <w:rPr>
          <w:rStyle w:val="Emphasis"/>
          <w:highlight w:val="cyan"/>
        </w:rPr>
        <w:t>careful use of natural resources</w:t>
      </w:r>
      <w:r w:rsidRPr="00B121C5">
        <w:rPr>
          <w:sz w:val="16"/>
        </w:rPr>
        <w:t xml:space="preserve">. And where this is not possible, legal support for collective self-governing structures, in accordance with the principle of subsidiarity, are important—as is </w:t>
      </w:r>
      <w:proofErr w:type="spellStart"/>
      <w:r w:rsidRPr="00B121C5">
        <w:rPr>
          <w:sz w:val="16"/>
        </w:rPr>
        <w:t>analysed</w:t>
      </w:r>
      <w:proofErr w:type="spellEnd"/>
      <w:r w:rsidRPr="00B121C5">
        <w:rPr>
          <w:sz w:val="16"/>
        </w:rPr>
        <w:t xml:space="preserve"> by Nobel Economic Prize winner Elinor Ostrom. By contrast, the growing ideologically motivated </w:t>
      </w:r>
      <w:r w:rsidRPr="00F35617">
        <w:rPr>
          <w:rStyle w:val="Emphasis"/>
          <w:highlight w:val="cyan"/>
        </w:rPr>
        <w:t>anti-capitalist eco-activism</w:t>
      </w:r>
      <w:r w:rsidRPr="00B121C5">
        <w:rPr>
          <w:rStyle w:val="StyleUnderline"/>
        </w:rPr>
        <w:t xml:space="preserve">, and the policies influenced by it, </w:t>
      </w:r>
      <w:r w:rsidRPr="00F35617">
        <w:rPr>
          <w:rStyle w:val="StyleUnderline"/>
          <w:highlight w:val="cyan"/>
        </w:rPr>
        <w:t xml:space="preserve">are leading in the </w:t>
      </w:r>
      <w:r w:rsidRPr="00F35617">
        <w:rPr>
          <w:rStyle w:val="Emphasis"/>
          <w:highlight w:val="cyan"/>
        </w:rPr>
        <w:t>wrong direction</w:t>
      </w:r>
      <w:r w:rsidRPr="00F35617">
        <w:rPr>
          <w:rStyle w:val="StyleUnderline"/>
          <w:highlight w:val="cyan"/>
        </w:rPr>
        <w:t xml:space="preserve">, </w:t>
      </w:r>
      <w:r w:rsidRPr="00F35617">
        <w:rPr>
          <w:rStyle w:val="Emphasis"/>
          <w:highlight w:val="cyan"/>
        </w:rPr>
        <w:t>distracting</w:t>
      </w:r>
      <w:r w:rsidRPr="00B121C5">
        <w:rPr>
          <w:rStyle w:val="Emphasis"/>
        </w:rPr>
        <w:t xml:space="preserve"> precisely</w:t>
      </w:r>
      <w:r w:rsidRPr="00B121C5">
        <w:rPr>
          <w:rStyle w:val="StyleUnderline"/>
        </w:rPr>
        <w:t xml:space="preserve"> </w:t>
      </w:r>
      <w:r w:rsidRPr="00F35617">
        <w:rPr>
          <w:rStyle w:val="StyleUnderline"/>
          <w:highlight w:val="cyan"/>
        </w:rPr>
        <w:t xml:space="preserve">from what would be </w:t>
      </w:r>
      <w:r w:rsidRPr="00F35617">
        <w:rPr>
          <w:rStyle w:val="Emphasis"/>
          <w:highlight w:val="cyan"/>
        </w:rPr>
        <w:t>best for the climate</w:t>
      </w:r>
      <w:r w:rsidRPr="00B121C5">
        <w:rPr>
          <w:rStyle w:val="StyleUnderline"/>
        </w:rPr>
        <w:t xml:space="preserve"> and the </w:t>
      </w:r>
      <w:r w:rsidRPr="00B121C5">
        <w:rPr>
          <w:rStyle w:val="Emphasis"/>
        </w:rPr>
        <w:t>environment</w:t>
      </w:r>
      <w:r w:rsidRPr="00B121C5">
        <w:rPr>
          <w:rStyle w:val="StyleUnderline"/>
        </w:rPr>
        <w:t xml:space="preserve">—and </w:t>
      </w:r>
      <w:r w:rsidRPr="00B121C5">
        <w:rPr>
          <w:rStyle w:val="Emphasis"/>
        </w:rPr>
        <w:t>distracting us</w:t>
      </w:r>
      <w:r w:rsidRPr="00B121C5">
        <w:rPr>
          <w:rStyle w:val="StyleUnderline"/>
        </w:rPr>
        <w:t xml:space="preserve"> from what could </w:t>
      </w:r>
      <w:r w:rsidRPr="00B121C5">
        <w:rPr>
          <w:rStyle w:val="Emphasis"/>
        </w:rPr>
        <w:t>help protect us</w:t>
      </w:r>
      <w:r w:rsidRPr="00B121C5">
        <w:rPr>
          <w:rStyle w:val="StyleUnderline"/>
        </w:rPr>
        <w:t xml:space="preserve"> against the </w:t>
      </w:r>
      <w:r w:rsidRPr="00B121C5">
        <w:rPr>
          <w:rStyle w:val="Emphasis"/>
        </w:rPr>
        <w:t>inevitable consequences of global warming</w:t>
      </w:r>
      <w:r w:rsidRPr="00B121C5">
        <w:rPr>
          <w:sz w:val="16"/>
        </w:rPr>
        <w:t>.</w:t>
      </w:r>
    </w:p>
    <w:p w14:paraId="0D93233D" w14:textId="17F056DC" w:rsidR="00705A2F" w:rsidRDefault="0069090D" w:rsidP="00705A2F">
      <w:pPr>
        <w:pStyle w:val="Heading3"/>
      </w:pPr>
      <w:r>
        <w:t>2</w:t>
      </w:r>
    </w:p>
    <w:p w14:paraId="60BB9048" w14:textId="77777777" w:rsidR="00705A2F" w:rsidRDefault="00705A2F" w:rsidP="00705A2F">
      <w:pPr>
        <w:pStyle w:val="Heading4"/>
      </w:pPr>
      <w:r w:rsidRPr="00E70197">
        <w:t xml:space="preserve">CP text: The United States federal government </w:t>
      </w:r>
      <w:r>
        <w:t>should:</w:t>
      </w:r>
    </w:p>
    <w:p w14:paraId="169B120B" w14:textId="77777777" w:rsidR="00705A2F" w:rsidRDefault="00705A2F" w:rsidP="00705A2F">
      <w:pPr>
        <w:pStyle w:val="Heading4"/>
        <w:numPr>
          <w:ilvl w:val="0"/>
          <w:numId w:val="13"/>
        </w:numPr>
        <w:tabs>
          <w:tab w:val="num" w:pos="360"/>
        </w:tabs>
        <w:ind w:left="0" w:firstLine="0"/>
      </w:pPr>
      <w:r>
        <w:t>F</w:t>
      </w:r>
      <w:r w:rsidRPr="00E70197">
        <w:t>und a public-private partnership for deep space exploration</w:t>
      </w:r>
    </w:p>
    <w:p w14:paraId="560FFB73" w14:textId="77777777" w:rsidR="00705A2F" w:rsidRDefault="00705A2F" w:rsidP="00705A2F">
      <w:pPr>
        <w:pStyle w:val="Heading4"/>
        <w:numPr>
          <w:ilvl w:val="0"/>
          <w:numId w:val="13"/>
        </w:numPr>
        <w:tabs>
          <w:tab w:val="num" w:pos="360"/>
        </w:tabs>
        <w:ind w:left="0" w:firstLine="0"/>
      </w:pPr>
      <w:r>
        <w:t>Triple NASA’s budget and earmark increased funding for cooperative deep space exploration</w:t>
      </w:r>
    </w:p>
    <w:p w14:paraId="3E2E413F" w14:textId="77777777" w:rsidR="00705A2F" w:rsidRPr="00B6192B" w:rsidRDefault="00705A2F" w:rsidP="00705A2F"/>
    <w:p w14:paraId="0F89D8E5" w14:textId="770411C7" w:rsidR="00705A2F" w:rsidRDefault="00705A2F" w:rsidP="00705A2F">
      <w:pPr>
        <w:pStyle w:val="Heading4"/>
      </w:pPr>
      <w:r>
        <w:t xml:space="preserve">Public private co-operation solves – and avoids </w:t>
      </w:r>
      <w:proofErr w:type="gramStart"/>
      <w:r>
        <w:t xml:space="preserve">the </w:t>
      </w:r>
      <w:r w:rsidR="00F17BF2">
        <w:t>both</w:t>
      </w:r>
      <w:proofErr w:type="gramEnd"/>
      <w:r w:rsidR="00F17BF2">
        <w:t xml:space="preserve"> </w:t>
      </w:r>
      <w:proofErr w:type="spellStart"/>
      <w:r w:rsidR="00F17BF2">
        <w:t>disads</w:t>
      </w:r>
      <w:proofErr w:type="spellEnd"/>
      <w:r w:rsidR="00F17BF2">
        <w:t xml:space="preserve"> and allows increases public entity checks on privatization</w:t>
      </w:r>
    </w:p>
    <w:p w14:paraId="365275D9" w14:textId="77777777" w:rsidR="00705A2F" w:rsidRPr="002A7BDF" w:rsidRDefault="00705A2F" w:rsidP="00705A2F">
      <w:r w:rsidRPr="002A7BDF">
        <w:rPr>
          <w:rStyle w:val="Style13ptBold"/>
        </w:rPr>
        <w:t>Smith 21</w:t>
      </w:r>
      <w:r>
        <w:t>, Fisher Smith</w:t>
      </w:r>
      <w:r w:rsidRPr="002A7BDF">
        <w:t>, 3-31-2021, "Public-Private Partnerships: The Way to Space," National Space Society - Working to Create a Spacefaring Civilization, https://space.nss.org/public-private-partnerships-the-way-to-space/</w:t>
      </w:r>
      <w:r>
        <w:t>)//SRA</w:t>
      </w:r>
    </w:p>
    <w:p w14:paraId="147FE991" w14:textId="77777777" w:rsidR="00705A2F" w:rsidRPr="002A7BDF" w:rsidRDefault="00705A2F" w:rsidP="00705A2F">
      <w:r w:rsidRPr="002A7BDF">
        <w:t xml:space="preserve">In recent years, </w:t>
      </w:r>
      <w:r w:rsidRPr="00011B80">
        <w:rPr>
          <w:b/>
          <w:bCs/>
          <w:highlight w:val="cyan"/>
          <w:u w:val="single"/>
        </w:rPr>
        <w:t>private</w:t>
      </w:r>
      <w:r w:rsidRPr="00791776">
        <w:rPr>
          <w:b/>
          <w:bCs/>
          <w:u w:val="single"/>
        </w:rPr>
        <w:t xml:space="preserve"> </w:t>
      </w:r>
      <w:r w:rsidRPr="00011B80">
        <w:rPr>
          <w:b/>
          <w:bCs/>
          <w:highlight w:val="cyan"/>
          <w:u w:val="single"/>
        </w:rPr>
        <w:t>companies</w:t>
      </w:r>
      <w:r w:rsidRPr="00791776">
        <w:rPr>
          <w:u w:val="single"/>
        </w:rPr>
        <w:t xml:space="preserve"> have begun to </w:t>
      </w:r>
      <w:r w:rsidRPr="00011B80">
        <w:rPr>
          <w:highlight w:val="cyan"/>
          <w:u w:val="single"/>
        </w:rPr>
        <w:t>push</w:t>
      </w:r>
      <w:r w:rsidRPr="00791776">
        <w:rPr>
          <w:u w:val="single"/>
        </w:rPr>
        <w:t xml:space="preserve"> </w:t>
      </w:r>
      <w:r w:rsidRPr="00011B80">
        <w:rPr>
          <w:highlight w:val="cyan"/>
          <w:u w:val="single"/>
        </w:rPr>
        <w:t>the boundaries</w:t>
      </w:r>
      <w:r w:rsidRPr="00791776">
        <w:rPr>
          <w:u w:val="single"/>
        </w:rPr>
        <w:t xml:space="preserve"> </w:t>
      </w:r>
      <w:r w:rsidRPr="00011B80">
        <w:rPr>
          <w:highlight w:val="cyan"/>
          <w:u w:val="single"/>
        </w:rPr>
        <w:t>of outer space</w:t>
      </w:r>
      <w:r w:rsidRPr="002A7BDF">
        <w:t xml:space="preserve">, </w:t>
      </w:r>
      <w:r w:rsidRPr="00791776">
        <w:rPr>
          <w:u w:val="single"/>
        </w:rPr>
        <w:t xml:space="preserve">making it more affordable to launch rockets and developing new technologies that </w:t>
      </w:r>
      <w:r w:rsidRPr="00791776">
        <w:rPr>
          <w:b/>
          <w:bCs/>
          <w:u w:val="single"/>
        </w:rPr>
        <w:t xml:space="preserve">have </w:t>
      </w:r>
      <w:r w:rsidRPr="00011B80">
        <w:rPr>
          <w:b/>
          <w:bCs/>
          <w:highlight w:val="cyan"/>
          <w:u w:val="single"/>
        </w:rPr>
        <w:t>revolutionized</w:t>
      </w:r>
      <w:r w:rsidRPr="00791776">
        <w:rPr>
          <w:b/>
          <w:bCs/>
          <w:u w:val="single"/>
        </w:rPr>
        <w:t xml:space="preserve"> </w:t>
      </w:r>
      <w:r w:rsidRPr="00011B80">
        <w:rPr>
          <w:b/>
          <w:bCs/>
          <w:highlight w:val="cyan"/>
          <w:u w:val="single"/>
        </w:rPr>
        <w:t>the</w:t>
      </w:r>
      <w:r w:rsidRPr="00791776">
        <w:rPr>
          <w:b/>
          <w:bCs/>
          <w:u w:val="single"/>
        </w:rPr>
        <w:t xml:space="preserve"> </w:t>
      </w:r>
      <w:r w:rsidRPr="00011B80">
        <w:rPr>
          <w:b/>
          <w:bCs/>
          <w:highlight w:val="cyan"/>
          <w:u w:val="single"/>
        </w:rPr>
        <w:t>industry</w:t>
      </w:r>
      <w:r w:rsidRPr="002A7BDF">
        <w:t xml:space="preserve">. SpaceX, Blue Origin, </w:t>
      </w:r>
      <w:proofErr w:type="spellStart"/>
      <w:r w:rsidRPr="002A7BDF">
        <w:t>Nanoracks</w:t>
      </w:r>
      <w:proofErr w:type="spellEnd"/>
      <w:r w:rsidRPr="002A7BDF">
        <w:t xml:space="preserve">, Rocket Lab, and Made in Space (now </w:t>
      </w:r>
      <w:proofErr w:type="spellStart"/>
      <w:r w:rsidRPr="002A7BDF">
        <w:t>Redwire</w:t>
      </w:r>
      <w:proofErr w:type="spellEnd"/>
      <w:r w:rsidRPr="002A7BDF">
        <w:t xml:space="preserve">), among others, have changed the space industry dramatically. As recently as the early 2000’s, the only way to launch payloads into space was to go through governmental entities such as NASA, European Space Agency, </w:t>
      </w:r>
      <w:proofErr w:type="spellStart"/>
      <w:r w:rsidRPr="002A7BDF">
        <w:t>Roscosmos</w:t>
      </w:r>
      <w:proofErr w:type="spellEnd"/>
      <w:r w:rsidRPr="002A7BDF">
        <w:t xml:space="preserve"> and the China National Space Administration (CNSA). Today, </w:t>
      </w:r>
      <w:r w:rsidRPr="00791776">
        <w:rPr>
          <w:u w:val="single"/>
        </w:rPr>
        <w:t>the U.S. has been leading the way in purchasing launch services from private companies, and the private companies themselves work with other companies and investors to launch non-government payloads.</w:t>
      </w:r>
    </w:p>
    <w:p w14:paraId="0A300A17" w14:textId="77777777" w:rsidR="00705A2F" w:rsidRPr="002A7BDF" w:rsidRDefault="00705A2F" w:rsidP="00705A2F">
      <w:r w:rsidRPr="002A7BDF">
        <w:t xml:space="preserve">However, </w:t>
      </w:r>
      <w:r w:rsidRPr="00011B80">
        <w:rPr>
          <w:highlight w:val="cyan"/>
          <w:u w:val="single"/>
        </w:rPr>
        <w:t>while</w:t>
      </w:r>
      <w:r w:rsidRPr="00791776">
        <w:rPr>
          <w:u w:val="single"/>
        </w:rPr>
        <w:t xml:space="preserve"> these </w:t>
      </w:r>
      <w:r w:rsidRPr="00011B80">
        <w:rPr>
          <w:highlight w:val="cyan"/>
          <w:u w:val="single"/>
        </w:rPr>
        <w:t>companies</w:t>
      </w:r>
      <w:r w:rsidRPr="00791776">
        <w:rPr>
          <w:u w:val="single"/>
        </w:rPr>
        <w:t xml:space="preserve"> </w:t>
      </w:r>
      <w:r w:rsidRPr="00011B80">
        <w:rPr>
          <w:highlight w:val="cyan"/>
          <w:u w:val="single"/>
        </w:rPr>
        <w:t>have accomplished much</w:t>
      </w:r>
      <w:r w:rsidRPr="00791776">
        <w:rPr>
          <w:u w:val="single"/>
        </w:rPr>
        <w:t xml:space="preserve">, </w:t>
      </w:r>
      <w:r w:rsidRPr="00011B80">
        <w:rPr>
          <w:b/>
          <w:bCs/>
          <w:highlight w:val="cyan"/>
          <w:u w:val="single"/>
        </w:rPr>
        <w:t>there</w:t>
      </w:r>
      <w:r w:rsidRPr="00791776">
        <w:rPr>
          <w:b/>
          <w:bCs/>
          <w:u w:val="single"/>
        </w:rPr>
        <w:t xml:space="preserve"> </w:t>
      </w:r>
      <w:r w:rsidRPr="00011B80">
        <w:rPr>
          <w:b/>
          <w:bCs/>
          <w:highlight w:val="cyan"/>
          <w:u w:val="single"/>
        </w:rPr>
        <w:t>is</w:t>
      </w:r>
      <w:r w:rsidRPr="00791776">
        <w:rPr>
          <w:b/>
          <w:bCs/>
          <w:u w:val="single"/>
        </w:rPr>
        <w:t xml:space="preserve"> still </w:t>
      </w:r>
      <w:r w:rsidRPr="00011B80">
        <w:rPr>
          <w:b/>
          <w:bCs/>
          <w:highlight w:val="cyan"/>
          <w:u w:val="single"/>
        </w:rPr>
        <w:t>a need for an organized</w:t>
      </w:r>
      <w:r w:rsidRPr="00791776">
        <w:rPr>
          <w:b/>
          <w:bCs/>
          <w:u w:val="single"/>
        </w:rPr>
        <w:t xml:space="preserve">, </w:t>
      </w:r>
      <w:r w:rsidRPr="00011B80">
        <w:rPr>
          <w:b/>
          <w:bCs/>
          <w:highlight w:val="cyan"/>
          <w:u w:val="single"/>
        </w:rPr>
        <w:t>governmental role</w:t>
      </w:r>
      <w:r w:rsidRPr="00791776">
        <w:rPr>
          <w:b/>
          <w:bCs/>
          <w:u w:val="single"/>
        </w:rPr>
        <w:t xml:space="preserve"> in space development</w:t>
      </w:r>
      <w:r w:rsidRPr="002A7BDF">
        <w:t xml:space="preserve">. </w:t>
      </w:r>
      <w:r w:rsidRPr="00011B80">
        <w:rPr>
          <w:highlight w:val="cyan"/>
          <w:u w:val="single"/>
        </w:rPr>
        <w:t>Government involvement</w:t>
      </w:r>
      <w:r w:rsidRPr="00791776">
        <w:rPr>
          <w:u w:val="single"/>
        </w:rPr>
        <w:t xml:space="preserve"> </w:t>
      </w:r>
      <w:r w:rsidRPr="00011B80">
        <w:rPr>
          <w:highlight w:val="cyan"/>
          <w:u w:val="single"/>
        </w:rPr>
        <w:t>is necessary to ensure</w:t>
      </w:r>
      <w:r w:rsidRPr="00791776">
        <w:rPr>
          <w:u w:val="single"/>
        </w:rPr>
        <w:t xml:space="preserve"> that </w:t>
      </w:r>
      <w:r w:rsidRPr="00011B80">
        <w:rPr>
          <w:highlight w:val="cyan"/>
          <w:u w:val="single"/>
        </w:rPr>
        <w:t>the</w:t>
      </w:r>
      <w:r w:rsidRPr="00791776">
        <w:rPr>
          <w:u w:val="single"/>
        </w:rPr>
        <w:t xml:space="preserve"> </w:t>
      </w:r>
      <w:r w:rsidRPr="00011B80">
        <w:rPr>
          <w:highlight w:val="cyan"/>
          <w:u w:val="single"/>
        </w:rPr>
        <w:t>public maintains</w:t>
      </w:r>
      <w:r w:rsidRPr="00791776">
        <w:rPr>
          <w:u w:val="single"/>
        </w:rPr>
        <w:t xml:space="preserve"> </w:t>
      </w:r>
      <w:r w:rsidRPr="00011B80">
        <w:rPr>
          <w:highlight w:val="cyan"/>
          <w:u w:val="single"/>
        </w:rPr>
        <w:t>access to space</w:t>
      </w:r>
      <w:r w:rsidRPr="00791776">
        <w:rPr>
          <w:u w:val="single"/>
        </w:rPr>
        <w:t xml:space="preserve"> and to advance the frontier of development beyond Earth</w:t>
      </w:r>
      <w:r w:rsidRPr="002A7BDF">
        <w:t>. For instance, consider NASA and the American government. NASA’s ongoing scientific efforts are characterized by </w:t>
      </w:r>
      <w:hyperlink r:id="rId10" w:tgtFrame="_blank" w:history="1">
        <w:r w:rsidRPr="002A7BDF">
          <w:rPr>
            <w:rStyle w:val="Hyperlink"/>
          </w:rPr>
          <w:t>four key strategic goals</w:t>
        </w:r>
      </w:hyperlink>
      <w:r w:rsidRPr="002A7BDF">
        <w:t xml:space="preserve">: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 </w:t>
      </w:r>
      <w:r w:rsidRPr="00011B80">
        <w:rPr>
          <w:highlight w:val="cyan"/>
          <w:u w:val="single"/>
        </w:rPr>
        <w:t>NASA’s</w:t>
      </w:r>
      <w:r w:rsidRPr="00791776">
        <w:rPr>
          <w:u w:val="single"/>
        </w:rPr>
        <w:t xml:space="preserve"> ongoing </w:t>
      </w:r>
      <w:r w:rsidRPr="00011B80">
        <w:rPr>
          <w:highlight w:val="cyan"/>
          <w:u w:val="single"/>
        </w:rPr>
        <w:t>commitments</w:t>
      </w:r>
      <w:r w:rsidRPr="00791776">
        <w:rPr>
          <w:u w:val="single"/>
        </w:rPr>
        <w:t xml:space="preserve"> are </w:t>
      </w:r>
      <w:r w:rsidRPr="00011B80">
        <w:rPr>
          <w:highlight w:val="cyan"/>
          <w:u w:val="single"/>
        </w:rPr>
        <w:t>to develop</w:t>
      </w:r>
      <w:r w:rsidRPr="00791776">
        <w:rPr>
          <w:u w:val="single"/>
        </w:rPr>
        <w:t xml:space="preserve"> outer </w:t>
      </w:r>
      <w:r w:rsidRPr="00011B80">
        <w:rPr>
          <w:highlight w:val="cyan"/>
          <w:u w:val="single"/>
        </w:rPr>
        <w:t>space</w:t>
      </w:r>
      <w:r w:rsidRPr="00791776">
        <w:rPr>
          <w:u w:val="single"/>
        </w:rPr>
        <w:t xml:space="preserve"> and technology </w:t>
      </w:r>
      <w:r w:rsidRPr="00011B80">
        <w:rPr>
          <w:highlight w:val="cyan"/>
          <w:u w:val="single"/>
        </w:rPr>
        <w:t xml:space="preserve">for the United States and for </w:t>
      </w:r>
      <w:proofErr w:type="gramStart"/>
      <w:r w:rsidRPr="00011B80">
        <w:rPr>
          <w:highlight w:val="cyan"/>
          <w:u w:val="single"/>
        </w:rPr>
        <w:t>humanity as a whole</w:t>
      </w:r>
      <w:proofErr w:type="gramEnd"/>
      <w:r w:rsidRPr="002A7BDF">
        <w:t xml:space="preserve">. </w:t>
      </w:r>
      <w:r w:rsidRPr="00791776">
        <w:rPr>
          <w:u w:val="single"/>
        </w:rPr>
        <w:t>Their missions of exploration, scientific discovery and technological development have continued to advance humanity.</w:t>
      </w:r>
    </w:p>
    <w:p w14:paraId="6FFFC07C" w14:textId="77777777" w:rsidR="00705A2F" w:rsidRPr="002A7BDF" w:rsidRDefault="00705A2F" w:rsidP="00705A2F">
      <w:r w:rsidRPr="002A7BDF">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w:t>
      </w:r>
      <w:proofErr w:type="gramStart"/>
      <w:r w:rsidRPr="002A7BDF">
        <w:t>space, or</w:t>
      </w:r>
      <w:proofErr w:type="gramEnd"/>
      <w:r w:rsidRPr="002A7BDF">
        <w:t xml:space="preserve"> join non-profits such as the National Space Society (NSS) to represent their views. This allows anyone to have a say in our development of outer space.</w:t>
      </w:r>
    </w:p>
    <w:p w14:paraId="418854BA" w14:textId="77777777" w:rsidR="00705A2F" w:rsidRPr="002A7BDF" w:rsidRDefault="00705A2F" w:rsidP="00705A2F">
      <w:r w:rsidRPr="00011B80">
        <w:rPr>
          <w:highlight w:val="cyan"/>
          <w:u w:val="single"/>
        </w:rPr>
        <w:t>While</w:t>
      </w:r>
      <w:r w:rsidRPr="00791776">
        <w:rPr>
          <w:u w:val="single"/>
        </w:rPr>
        <w:t xml:space="preserve"> </w:t>
      </w:r>
      <w:r w:rsidRPr="00011B80">
        <w:rPr>
          <w:highlight w:val="cyan"/>
          <w:u w:val="single"/>
        </w:rPr>
        <w:t>private</w:t>
      </w:r>
      <w:r w:rsidRPr="00791776">
        <w:rPr>
          <w:u w:val="single"/>
        </w:rPr>
        <w:t xml:space="preserve"> </w:t>
      </w:r>
      <w:r w:rsidRPr="00011B80">
        <w:rPr>
          <w:highlight w:val="cyan"/>
          <w:u w:val="single"/>
        </w:rPr>
        <w:t>companies are pushing</w:t>
      </w:r>
      <w:r w:rsidRPr="00791776">
        <w:rPr>
          <w:u w:val="single"/>
        </w:rPr>
        <w:t xml:space="preserve"> </w:t>
      </w:r>
      <w:r w:rsidRPr="00011B80">
        <w:rPr>
          <w:highlight w:val="cyan"/>
          <w:u w:val="single"/>
        </w:rPr>
        <w:t>the boundaries of outer space</w:t>
      </w:r>
      <w:r w:rsidRPr="002A7BDF">
        <w:t xml:space="preserve">, </w:t>
      </w:r>
      <w:r w:rsidRPr="00011B80">
        <w:rPr>
          <w:b/>
          <w:bCs/>
          <w:highlight w:val="cyan"/>
          <w:u w:val="single"/>
        </w:rPr>
        <w:t>NASA</w:t>
      </w:r>
      <w:r w:rsidRPr="00791776">
        <w:rPr>
          <w:b/>
          <w:bCs/>
          <w:u w:val="single"/>
        </w:rPr>
        <w:t xml:space="preserve"> </w:t>
      </w:r>
      <w:r w:rsidRPr="00011B80">
        <w:rPr>
          <w:b/>
          <w:bCs/>
          <w:highlight w:val="cyan"/>
          <w:u w:val="single"/>
        </w:rPr>
        <w:t>and the US government</w:t>
      </w:r>
      <w:r w:rsidRPr="00791776">
        <w:rPr>
          <w:b/>
          <w:bCs/>
          <w:u w:val="single"/>
        </w:rPr>
        <w:t xml:space="preserve"> </w:t>
      </w:r>
      <w:proofErr w:type="gramStart"/>
      <w:r w:rsidRPr="00011B80">
        <w:rPr>
          <w:b/>
          <w:bCs/>
          <w:highlight w:val="cyan"/>
          <w:u w:val="single"/>
        </w:rPr>
        <w:t>have the ability to</w:t>
      </w:r>
      <w:proofErr w:type="gramEnd"/>
      <w:r w:rsidRPr="00011B80">
        <w:rPr>
          <w:b/>
          <w:bCs/>
          <w:highlight w:val="cyan"/>
          <w:u w:val="single"/>
        </w:rPr>
        <w:t xml:space="preserve"> create policies</w:t>
      </w:r>
      <w:r w:rsidRPr="00791776">
        <w:rPr>
          <w:b/>
          <w:bCs/>
          <w:u w:val="single"/>
        </w:rPr>
        <w:t xml:space="preserve"> </w:t>
      </w:r>
      <w:r w:rsidRPr="00011B80">
        <w:rPr>
          <w:b/>
          <w:bCs/>
          <w:highlight w:val="cyan"/>
          <w:u w:val="single"/>
        </w:rPr>
        <w:t>that</w:t>
      </w:r>
      <w:r w:rsidRPr="00791776">
        <w:rPr>
          <w:b/>
          <w:bCs/>
          <w:u w:val="single"/>
        </w:rPr>
        <w:t xml:space="preserve"> </w:t>
      </w:r>
      <w:r w:rsidRPr="00011B80">
        <w:rPr>
          <w:b/>
          <w:bCs/>
          <w:highlight w:val="cyan"/>
          <w:u w:val="single"/>
        </w:rPr>
        <w:t>encourage</w:t>
      </w:r>
      <w:r w:rsidRPr="00791776">
        <w:rPr>
          <w:b/>
          <w:bCs/>
          <w:u w:val="single"/>
        </w:rPr>
        <w:t xml:space="preserve"> </w:t>
      </w:r>
      <w:r w:rsidRPr="00011B80">
        <w:rPr>
          <w:b/>
          <w:bCs/>
          <w:highlight w:val="cyan"/>
          <w:u w:val="single"/>
        </w:rPr>
        <w:t>more</w:t>
      </w:r>
      <w:r w:rsidRPr="00791776">
        <w:rPr>
          <w:b/>
          <w:bCs/>
          <w:u w:val="single"/>
        </w:rPr>
        <w:t xml:space="preserve"> </w:t>
      </w:r>
      <w:r w:rsidRPr="00011B80">
        <w:rPr>
          <w:b/>
          <w:bCs/>
          <w:highlight w:val="cyan"/>
          <w:u w:val="single"/>
        </w:rPr>
        <w:t>rapid and beneficial development</w:t>
      </w:r>
      <w:r w:rsidRPr="00791776">
        <w:rPr>
          <w:b/>
          <w:bCs/>
          <w:u w:val="single"/>
        </w:rPr>
        <w:t xml:space="preserve"> in space</w:t>
      </w:r>
      <w:r w:rsidRPr="002A7BDF">
        <w:t>. The National Space Society (</w:t>
      </w:r>
      <w:r w:rsidRPr="00791776">
        <w:rPr>
          <w:u w:val="single"/>
        </w:rPr>
        <w:t xml:space="preserve">NSS) </w:t>
      </w:r>
      <w:r w:rsidRPr="000E601F">
        <w:rPr>
          <w:u w:val="single"/>
        </w:rPr>
        <w:t>advocates</w:t>
      </w:r>
      <w:r w:rsidRPr="00791776">
        <w:rPr>
          <w:u w:val="single"/>
        </w:rPr>
        <w:t xml:space="preserve"> that the government promote policies for infrastructure development and reusability for outer space expansion</w:t>
      </w:r>
      <w:r w:rsidRPr="002A7BDF">
        <w:t xml:space="preserve">. </w:t>
      </w:r>
      <w:r w:rsidRPr="00791776">
        <w:rPr>
          <w:b/>
          <w:bCs/>
          <w:u w:val="single"/>
        </w:rPr>
        <w:t xml:space="preserve">The successful </w:t>
      </w:r>
      <w:r w:rsidRPr="00011B80">
        <w:rPr>
          <w:b/>
          <w:bCs/>
          <w:highlight w:val="cyan"/>
          <w:u w:val="single"/>
        </w:rPr>
        <w:t>model of public-private</w:t>
      </w:r>
      <w:r w:rsidRPr="00791776">
        <w:rPr>
          <w:b/>
          <w:bCs/>
          <w:u w:val="single"/>
        </w:rPr>
        <w:t xml:space="preserve"> </w:t>
      </w:r>
      <w:r w:rsidRPr="00011B80">
        <w:rPr>
          <w:b/>
          <w:bCs/>
          <w:highlight w:val="cyan"/>
          <w:u w:val="single"/>
        </w:rPr>
        <w:t>partnerships</w:t>
      </w:r>
      <w:r w:rsidRPr="00791776">
        <w:rPr>
          <w:b/>
          <w:bCs/>
          <w:u w:val="single"/>
        </w:rPr>
        <w:t xml:space="preserve"> that has been </w:t>
      </w:r>
      <w:r w:rsidRPr="000E601F">
        <w:rPr>
          <w:b/>
          <w:bCs/>
          <w:u w:val="single"/>
        </w:rPr>
        <w:t>used</w:t>
      </w:r>
      <w:r w:rsidRPr="00791776">
        <w:rPr>
          <w:b/>
          <w:bCs/>
          <w:u w:val="single"/>
        </w:rPr>
        <w:t xml:space="preserve"> to transport both cargo and crew to the International Space station via the commercial purchase of launch services </w:t>
      </w:r>
      <w:r w:rsidRPr="00011B80">
        <w:rPr>
          <w:b/>
          <w:bCs/>
          <w:highlight w:val="cyan"/>
          <w:u w:val="single"/>
        </w:rPr>
        <w:t>should be extended throughout cis-lunar space</w:t>
      </w:r>
      <w:r w:rsidRPr="002A7BDF">
        <w:t>. Further, through NASA, NSS recommends that the government continue to promote international cooperation. The international community has cooperated in the past, particularly with the International Space Station. By continuing this partnership, multiple States can contribute to outer space exploration and development, and private organizations can continue provide vital services at lower cost, allowing government funds to accomplish more in space.</w:t>
      </w:r>
    </w:p>
    <w:p w14:paraId="26272AD4" w14:textId="77777777" w:rsidR="00705A2F" w:rsidRPr="000E601F" w:rsidRDefault="00705A2F" w:rsidP="00705A2F">
      <w:pPr>
        <w:rPr>
          <w:b/>
          <w:bCs/>
          <w:u w:val="single"/>
        </w:rPr>
      </w:pPr>
      <w:r w:rsidRPr="002A7BDF">
        <w:t xml:space="preserve">While past developments in outer space have been led by governments and governmental space agencies, that is no longer true. </w:t>
      </w:r>
      <w:r w:rsidRPr="00011B80">
        <w:rPr>
          <w:b/>
          <w:bCs/>
          <w:highlight w:val="cyan"/>
          <w:u w:val="single"/>
        </w:rPr>
        <w:t xml:space="preserve">Private organizations have reignited space exploration and </w:t>
      </w:r>
      <w:proofErr w:type="gramStart"/>
      <w:r w:rsidRPr="00011B80">
        <w:rPr>
          <w:b/>
          <w:bCs/>
          <w:highlight w:val="cyan"/>
          <w:u w:val="single"/>
        </w:rPr>
        <w:t>provided</w:t>
      </w:r>
      <w:proofErr w:type="gramEnd"/>
      <w:r w:rsidRPr="000E601F">
        <w:rPr>
          <w:b/>
          <w:bCs/>
          <w:u w:val="single"/>
        </w:rPr>
        <w:t xml:space="preserve"> </w:t>
      </w:r>
      <w:r w:rsidRPr="00011B80">
        <w:rPr>
          <w:b/>
          <w:bCs/>
          <w:highlight w:val="cyan"/>
          <w:u w:val="single"/>
        </w:rPr>
        <w:t>a way for humanity to continue to expand and revolutionize technology</w:t>
      </w:r>
      <w:r w:rsidRPr="000E601F">
        <w:rPr>
          <w:b/>
          <w:bCs/>
          <w:u w:val="single"/>
        </w:rPr>
        <w:t xml:space="preserve"> needed to expand beyond Earth</w:t>
      </w:r>
      <w:r w:rsidRPr="000E601F">
        <w:rPr>
          <w:u w:val="single"/>
        </w:rPr>
        <w:t>, without many of the hurdles, including cost and regulations, that sometimes hamper government advances</w:t>
      </w:r>
      <w:r w:rsidRPr="002A7BDF">
        <w:t xml:space="preserve">. </w:t>
      </w:r>
      <w:proofErr w:type="gramStart"/>
      <w:r w:rsidRPr="002A7BDF">
        <w:t>But,</w:t>
      </w:r>
      <w:proofErr w:type="gramEnd"/>
      <w:r w:rsidRPr="002A7BDF">
        <w:t xml:space="preserve"> </w:t>
      </w:r>
      <w:r w:rsidRPr="000E601F">
        <w:rPr>
          <w:u w:val="single"/>
        </w:rPr>
        <w:t xml:space="preserve">the path to the stars is not paved by one or the other. Instead, </w:t>
      </w:r>
      <w:r w:rsidRPr="00011B80">
        <w:rPr>
          <w:b/>
          <w:bCs/>
          <w:highlight w:val="cyan"/>
          <w:u w:val="single"/>
        </w:rPr>
        <w:t>cooperation</w:t>
      </w:r>
      <w:r w:rsidRPr="000E601F">
        <w:rPr>
          <w:b/>
          <w:bCs/>
          <w:u w:val="single"/>
        </w:rPr>
        <w:t xml:space="preserve">, </w:t>
      </w:r>
      <w:r w:rsidRPr="00011B80">
        <w:rPr>
          <w:b/>
          <w:bCs/>
          <w:highlight w:val="cyan"/>
          <w:u w:val="single"/>
        </w:rPr>
        <w:t>between</w:t>
      </w:r>
      <w:r w:rsidRPr="000E601F">
        <w:rPr>
          <w:b/>
          <w:bCs/>
          <w:u w:val="single"/>
        </w:rPr>
        <w:t xml:space="preserve"> </w:t>
      </w:r>
      <w:r w:rsidRPr="00011B80">
        <w:rPr>
          <w:b/>
          <w:bCs/>
          <w:highlight w:val="cyan"/>
          <w:u w:val="single"/>
        </w:rPr>
        <w:t>States</w:t>
      </w:r>
      <w:r w:rsidRPr="000E601F">
        <w:rPr>
          <w:b/>
          <w:bCs/>
          <w:u w:val="single"/>
        </w:rPr>
        <w:t xml:space="preserve">, </w:t>
      </w:r>
      <w:r w:rsidRPr="00011B80">
        <w:rPr>
          <w:b/>
          <w:bCs/>
          <w:highlight w:val="cyan"/>
          <w:u w:val="single"/>
        </w:rPr>
        <w:t>governmental</w:t>
      </w:r>
      <w:r w:rsidRPr="000E601F">
        <w:rPr>
          <w:b/>
          <w:bCs/>
          <w:u w:val="single"/>
        </w:rPr>
        <w:t xml:space="preserve"> </w:t>
      </w:r>
      <w:r w:rsidRPr="00011B80">
        <w:rPr>
          <w:b/>
          <w:bCs/>
          <w:highlight w:val="cyan"/>
          <w:u w:val="single"/>
        </w:rPr>
        <w:t>agencies</w:t>
      </w:r>
      <w:r w:rsidRPr="000E601F">
        <w:rPr>
          <w:b/>
          <w:bCs/>
          <w:u w:val="single"/>
        </w:rPr>
        <w:t xml:space="preserve">, </w:t>
      </w:r>
      <w:r w:rsidRPr="00011B80">
        <w:rPr>
          <w:b/>
          <w:bCs/>
          <w:highlight w:val="cyan"/>
          <w:u w:val="single"/>
        </w:rPr>
        <w:t>and private</w:t>
      </w:r>
      <w:r w:rsidRPr="000E601F">
        <w:rPr>
          <w:b/>
          <w:bCs/>
          <w:u w:val="single"/>
        </w:rPr>
        <w:t xml:space="preserve"> </w:t>
      </w:r>
      <w:r w:rsidRPr="00011B80">
        <w:rPr>
          <w:b/>
          <w:bCs/>
          <w:highlight w:val="cyan"/>
          <w:u w:val="single"/>
        </w:rPr>
        <w:t>companies</w:t>
      </w:r>
      <w:r w:rsidRPr="000E601F">
        <w:rPr>
          <w:b/>
          <w:bCs/>
          <w:u w:val="single"/>
        </w:rPr>
        <w:t xml:space="preserve">, </w:t>
      </w:r>
      <w:r w:rsidRPr="00011B80">
        <w:rPr>
          <w:b/>
          <w:bCs/>
          <w:highlight w:val="cyan"/>
          <w:u w:val="single"/>
        </w:rPr>
        <w:t>will ensure that we</w:t>
      </w:r>
      <w:r w:rsidRPr="000E601F">
        <w:rPr>
          <w:b/>
          <w:bCs/>
          <w:u w:val="single"/>
        </w:rPr>
        <w:t xml:space="preserve"> </w:t>
      </w:r>
      <w:r w:rsidRPr="00011B80">
        <w:rPr>
          <w:b/>
          <w:bCs/>
          <w:highlight w:val="cyan"/>
          <w:u w:val="single"/>
        </w:rPr>
        <w:t>continue to push our boundaries into space</w:t>
      </w:r>
      <w:r w:rsidRPr="000E601F">
        <w:rPr>
          <w:b/>
          <w:bCs/>
          <w:u w:val="single"/>
        </w:rPr>
        <w:t>.</w:t>
      </w:r>
    </w:p>
    <w:p w14:paraId="47A2D6E4" w14:textId="77777777" w:rsidR="00705A2F" w:rsidRPr="002A7BDF" w:rsidRDefault="00705A2F" w:rsidP="00705A2F">
      <w:r w:rsidRPr="002A7BDF">
        <w:t>A detailed look at NSS recommendations for NASA and governmental actions to propel humanity into the stars can be found in the NSS Position Paper on </w:t>
      </w:r>
      <w:hyperlink r:id="rId11" w:tgtFrame="_blank" w:history="1">
        <w:r w:rsidRPr="002A7BDF">
          <w:rPr>
            <w:rStyle w:val="Hyperlink"/>
          </w:rPr>
          <w:t>U.S. Development and Settlement of the Moon and Near Earth Asteroids</w:t>
        </w:r>
      </w:hyperlink>
      <w:r w:rsidRPr="002A7BDF">
        <w:t>.</w:t>
      </w:r>
    </w:p>
    <w:p w14:paraId="66AB5A55" w14:textId="31DEB03C" w:rsidR="00581265" w:rsidRDefault="00581265" w:rsidP="00581265">
      <w:pPr>
        <w:pStyle w:val="Heading3"/>
      </w:pPr>
      <w:r>
        <w:t>2</w:t>
      </w:r>
    </w:p>
    <w:p w14:paraId="69607AD2" w14:textId="77777777" w:rsidR="00705A2F" w:rsidRDefault="00705A2F" w:rsidP="00705A2F">
      <w:pPr>
        <w:pStyle w:val="Heading4"/>
      </w:pPr>
      <w:r>
        <w:t>The 1967 Outer Space Treaty restricts lunar development for states, but doesn’t apply to corporations – private entities are the only route to space colonization</w:t>
      </w:r>
    </w:p>
    <w:p w14:paraId="3554AE8B" w14:textId="77777777" w:rsidR="00705A2F" w:rsidRDefault="00705A2F" w:rsidP="00705A2F">
      <w:proofErr w:type="spellStart"/>
      <w:r>
        <w:rPr>
          <w:b/>
          <w:bCs/>
          <w:sz w:val="24"/>
          <w:szCs w:val="24"/>
        </w:rPr>
        <w:t>Stockwell</w:t>
      </w:r>
      <w:proofErr w:type="spellEnd"/>
      <w:r>
        <w:rPr>
          <w:b/>
          <w:bCs/>
          <w:sz w:val="24"/>
          <w:szCs w:val="24"/>
        </w:rPr>
        <w:t xml:space="preserve"> ’20 </w:t>
      </w:r>
      <w:r>
        <w:t xml:space="preserve">(Samuel </w:t>
      </w:r>
      <w:proofErr w:type="spellStart"/>
      <w:r>
        <w:t>Stockwell</w:t>
      </w:r>
      <w:proofErr w:type="spellEnd"/>
      <w:r>
        <w:t xml:space="preserve">; Research assistant at RAND Europe working in defense, security and infrastructure. “Legal ‘Black Holes’ in Outer Space: the Regulation of Private Space Companies” </w:t>
      </w:r>
      <w:hyperlink r:id="rId12" w:history="1">
        <w:r>
          <w:rPr>
            <w:rStyle w:val="Hyperlink"/>
            <w:color w:val="000000"/>
          </w:rPr>
          <w:t>https://www.e-ir.info/2020/07/20/legal-black-holes-in-outer-space-the-regulation-of-private-space-companies/</w:t>
        </w:r>
      </w:hyperlink>
      <w:r>
        <w:t xml:space="preserve"> 20 July 2020) // </w:t>
      </w:r>
      <w:proofErr w:type="spellStart"/>
      <w:r>
        <w:t>ELog</w:t>
      </w:r>
      <w:proofErr w:type="spellEnd"/>
    </w:p>
    <w:p w14:paraId="163E26BA" w14:textId="2C504696" w:rsidR="00705A2F" w:rsidRDefault="00705A2F" w:rsidP="00705A2F">
      <w:r>
        <w:rPr>
          <w:sz w:val="16"/>
          <w:szCs w:val="16"/>
        </w:rPr>
        <w:t xml:space="preserve">On 30th April 2020, NASA – the US government’s space agency – awarded three private space companies a </w:t>
      </w:r>
      <w:proofErr w:type="spellStart"/>
      <w:r>
        <w:rPr>
          <w:sz w:val="16"/>
          <w:szCs w:val="16"/>
        </w:rPr>
        <w:t>jointcontract</w:t>
      </w:r>
      <w:proofErr w:type="spellEnd"/>
      <w:r>
        <w:rPr>
          <w:sz w:val="16"/>
          <w:szCs w:val="16"/>
        </w:rPr>
        <w:t xml:space="preserve"> worth $967m to complete a lunar mission by 2024, in what was celebrated as “the last piece that [America] need[s] in order to get to the moon” by NASA administrator Jim </w:t>
      </w:r>
      <w:proofErr w:type="spellStart"/>
      <w:r>
        <w:rPr>
          <w:sz w:val="16"/>
          <w:szCs w:val="16"/>
        </w:rPr>
        <w:t>Brindestine</w:t>
      </w:r>
      <w:proofErr w:type="spellEnd"/>
      <w:r>
        <w:rPr>
          <w:sz w:val="16"/>
          <w:szCs w:val="16"/>
        </w:rPr>
        <w:t xml:space="preserve"> (The Telegraph, 2020). Yet, whilst this development was widely covered in the media, less coverage has focused on the extent to which existing international legislation surrounding outer space </w:t>
      </w:r>
      <w:proofErr w:type="spellStart"/>
      <w:r>
        <w:rPr>
          <w:sz w:val="16"/>
          <w:szCs w:val="16"/>
        </w:rPr>
        <w:t>endeavours</w:t>
      </w:r>
      <w:proofErr w:type="spellEnd"/>
      <w:r>
        <w:rPr>
          <w:sz w:val="16"/>
          <w:szCs w:val="16"/>
        </w:rPr>
        <w:t xml:space="preserve"> appropriately applies to private entities. Indeed, the prospect of a corporate foothold within the extra-terrestrial domain has thrown up both a mixture of optimism and concern regarding the potential benefits of expanding capital projects into space (Adolph, 2006; Dickens &amp; Ormrod, 2007).</w:t>
      </w:r>
      <w:r>
        <w:t xml:space="preserve"> </w:t>
      </w:r>
      <w:r>
        <w:rPr>
          <w:u w:val="single"/>
        </w:rPr>
        <w:t>By adopting the 1967 UN Outer Space Treaty (OST) as an analytical framework in relation to the rise of the so-called US ‘</w:t>
      </w:r>
      <w:proofErr w:type="spellStart"/>
      <w:r>
        <w:rPr>
          <w:u w:val="single"/>
        </w:rPr>
        <w:t>NewSpace</w:t>
      </w:r>
      <w:proofErr w:type="spellEnd"/>
      <w:r>
        <w:rPr>
          <w:u w:val="single"/>
        </w:rPr>
        <w:t xml:space="preserve">’ actors, this essay argues that </w:t>
      </w:r>
      <w:r>
        <w:rPr>
          <w:highlight w:val="green"/>
          <w:u w:val="single"/>
        </w:rPr>
        <w:t>there are</w:t>
      </w:r>
      <w:r>
        <w:rPr>
          <w:u w:val="single"/>
        </w:rPr>
        <w:t xml:space="preserve"> significant legal </w:t>
      </w:r>
      <w:r>
        <w:rPr>
          <w:highlight w:val="green"/>
          <w:u w:val="single"/>
        </w:rPr>
        <w:t>ambiguities regarding</w:t>
      </w:r>
      <w:r>
        <w:rPr>
          <w:u w:val="single"/>
        </w:rPr>
        <w:t xml:space="preserve"> the status of </w:t>
      </w:r>
      <w:r>
        <w:rPr>
          <w:highlight w:val="green"/>
          <w:u w:val="single"/>
        </w:rPr>
        <w:t>private</w:t>
      </w:r>
      <w:r>
        <w:rPr>
          <w:u w:val="single"/>
        </w:rPr>
        <w:t xml:space="preserve"> space </w:t>
      </w:r>
      <w:r>
        <w:rPr>
          <w:highlight w:val="green"/>
          <w:u w:val="single"/>
        </w:rPr>
        <w:t>companies in</w:t>
      </w:r>
      <w:r>
        <w:rPr>
          <w:u w:val="single"/>
        </w:rPr>
        <w:t xml:space="preserve"> orbital </w:t>
      </w:r>
      <w:r>
        <w:rPr>
          <w:highlight w:val="green"/>
          <w:u w:val="single"/>
        </w:rPr>
        <w:t>space</w:t>
      </w:r>
      <w:r>
        <w:rPr>
          <w:u w:val="single"/>
        </w:rPr>
        <w:t>.</w:t>
      </w:r>
      <w:r>
        <w:t xml:space="preserve"> </w:t>
      </w:r>
      <w:r>
        <w:rPr>
          <w:sz w:val="16"/>
          <w:szCs w:val="16"/>
        </w:rPr>
        <w:t xml:space="preserve">Such loopholes allow the US government to circumvent its own obligations to the OST, whilst simultaneously undermining the notion of space as a ‘global commons’ through a commodification process. The lack of specificity within the OST surrounding private property rights over extra-terrestrial resources risks the prospect of reinforcing Earth-bound wealth inequalities and US dominance in space, by restricting the potential economic benefits for the broader global citizenry in </w:t>
      </w:r>
      <w:proofErr w:type="spellStart"/>
      <w:r>
        <w:rPr>
          <w:sz w:val="16"/>
          <w:szCs w:val="16"/>
        </w:rPr>
        <w:t>favour</w:t>
      </w:r>
      <w:proofErr w:type="spellEnd"/>
      <w:r>
        <w:rPr>
          <w:sz w:val="16"/>
          <w:szCs w:val="16"/>
        </w:rPr>
        <w:t xml:space="preserve"> of a narrow class of wealthy American investors. Moreover, the OST’s weak clause regarding the regulation of space surveillance risks the </w:t>
      </w:r>
      <w:proofErr w:type="spellStart"/>
      <w:r>
        <w:rPr>
          <w:sz w:val="16"/>
          <w:szCs w:val="16"/>
        </w:rPr>
        <w:t>incentivisation</w:t>
      </w:r>
      <w:proofErr w:type="spellEnd"/>
      <w:r>
        <w:rPr>
          <w:sz w:val="16"/>
          <w:szCs w:val="16"/>
        </w:rPr>
        <w:t xml:space="preserve">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 The UN Outer Space Treaty and Rise of the ‘</w:t>
      </w:r>
      <w:proofErr w:type="spellStart"/>
      <w:r>
        <w:rPr>
          <w:sz w:val="16"/>
          <w:szCs w:val="16"/>
        </w:rPr>
        <w:t>NewSpace</w:t>
      </w:r>
      <w:proofErr w:type="spellEnd"/>
      <w:r>
        <w:rPr>
          <w:sz w:val="16"/>
          <w:szCs w:val="16"/>
        </w:rPr>
        <w:t>’ Actors</w:t>
      </w:r>
      <w:r>
        <w:t xml:space="preserve"> </w:t>
      </w:r>
      <w:r>
        <w:rPr>
          <w:u w:val="single"/>
        </w:rPr>
        <w:t>Although ratified into international law in 1967, the UN Outer Space Treaty (</w:t>
      </w:r>
      <w:r>
        <w:rPr>
          <w:highlight w:val="green"/>
          <w:u w:val="single"/>
        </w:rPr>
        <w:t>OST) is</w:t>
      </w:r>
      <w:r>
        <w:rPr>
          <w:u w:val="single"/>
        </w:rPr>
        <w:t xml:space="preserve"> perhaps still </w:t>
      </w:r>
      <w:r>
        <w:rPr>
          <w:highlight w:val="green"/>
          <w:u w:val="single"/>
        </w:rPr>
        <w:t>the most relevant</w:t>
      </w:r>
      <w:r>
        <w:rPr>
          <w:u w:val="single"/>
        </w:rPr>
        <w:t xml:space="preserve"> piece of </w:t>
      </w:r>
      <w:r>
        <w:rPr>
          <w:highlight w:val="green"/>
          <w:u w:val="single"/>
        </w:rPr>
        <w:t xml:space="preserve">legislation for </w:t>
      </w:r>
      <w:proofErr w:type="spellStart"/>
      <w:r>
        <w:rPr>
          <w:highlight w:val="green"/>
          <w:u w:val="single"/>
        </w:rPr>
        <w:t>analysing</w:t>
      </w:r>
      <w:proofErr w:type="spellEnd"/>
      <w:r>
        <w:rPr>
          <w:u w:val="single"/>
        </w:rPr>
        <w:t xml:space="preserve"> state and </w:t>
      </w:r>
      <w:r>
        <w:rPr>
          <w:highlight w:val="green"/>
          <w:u w:val="single"/>
        </w:rPr>
        <w:t>non-state</w:t>
      </w:r>
      <w:r>
        <w:rPr>
          <w:u w:val="single"/>
        </w:rPr>
        <w:t xml:space="preserve"> entity </w:t>
      </w:r>
      <w:r>
        <w:rPr>
          <w:highlight w:val="green"/>
          <w:u w:val="single"/>
        </w:rPr>
        <w:t>activity in</w:t>
      </w:r>
      <w:r>
        <w:rPr>
          <w:u w:val="single"/>
        </w:rPr>
        <w:t xml:space="preserve"> outer </w:t>
      </w:r>
      <w:r>
        <w:rPr>
          <w:highlight w:val="green"/>
          <w:u w:val="single"/>
        </w:rPr>
        <w:t>space</w:t>
      </w:r>
      <w:r>
        <w:rPr>
          <w:u w:val="single"/>
        </w:rPr>
        <w:t xml:space="preserve">. Designed to prevent both the </w:t>
      </w:r>
      <w:proofErr w:type="spellStart"/>
      <w:r>
        <w:rPr>
          <w:u w:val="single"/>
        </w:rPr>
        <w:t>militarisation</w:t>
      </w:r>
      <w:proofErr w:type="spellEnd"/>
      <w:r>
        <w:rPr>
          <w:u w:val="single"/>
        </w:rPr>
        <w:t xml:space="preserve"> of space and national appropriation of celestial bodies at the height of Cold War tensions, the UN </w:t>
      </w:r>
      <w:r>
        <w:rPr>
          <w:highlight w:val="green"/>
          <w:u w:val="single"/>
        </w:rPr>
        <w:t>OST holds</w:t>
      </w:r>
      <w:r>
        <w:rPr>
          <w:u w:val="single"/>
        </w:rPr>
        <w:t xml:space="preserve"> significant </w:t>
      </w:r>
      <w:r>
        <w:rPr>
          <w:highlight w:val="green"/>
          <w:u w:val="single"/>
        </w:rPr>
        <w:t>influence as</w:t>
      </w:r>
      <w:r>
        <w:rPr>
          <w:u w:val="single"/>
        </w:rPr>
        <w:t xml:space="preserve"> a form of customary </w:t>
      </w:r>
      <w:r>
        <w:rPr>
          <w:highlight w:val="green"/>
          <w:u w:val="single"/>
        </w:rPr>
        <w:t>i</w:t>
      </w:r>
      <w:r>
        <w:rPr>
          <w:u w:val="single"/>
        </w:rPr>
        <w:t xml:space="preserve">nternational </w:t>
      </w:r>
      <w:r>
        <w:rPr>
          <w:highlight w:val="green"/>
          <w:u w:val="single"/>
        </w:rPr>
        <w:t>law</w:t>
      </w:r>
      <w:r>
        <w:rPr>
          <w:u w:val="single"/>
        </w:rPr>
        <w:t xml:space="preserve"> (Hebert, 2014: 6). </w:t>
      </w:r>
      <w:r>
        <w:rPr>
          <w:highlight w:val="green"/>
          <w:u w:val="single"/>
        </w:rPr>
        <w:t>Ratified by</w:t>
      </w:r>
      <w:r>
        <w:rPr>
          <w:u w:val="single"/>
        </w:rPr>
        <w:t xml:space="preserve"> over </w:t>
      </w:r>
      <w:r>
        <w:rPr>
          <w:highlight w:val="green"/>
          <w:u w:val="single"/>
        </w:rPr>
        <w:t>100 nations</w:t>
      </w:r>
      <w:r>
        <w:rPr>
          <w:u w:val="single"/>
        </w:rPr>
        <w:t xml:space="preserve"> – including major spacefaring nations such as the United States, </w:t>
      </w:r>
      <w:proofErr w:type="gramStart"/>
      <w:r>
        <w:rPr>
          <w:u w:val="single"/>
        </w:rPr>
        <w:t>Russia</w:t>
      </w:r>
      <w:proofErr w:type="gramEnd"/>
      <w:r>
        <w:rPr>
          <w:u w:val="single"/>
        </w:rPr>
        <w:t xml:space="preserve"> and China – the </w:t>
      </w:r>
      <w:r>
        <w:rPr>
          <w:highlight w:val="green"/>
          <w:u w:val="single"/>
        </w:rPr>
        <w:t>treaty is</w:t>
      </w:r>
      <w:r>
        <w:rPr>
          <w:u w:val="single"/>
        </w:rPr>
        <w:t xml:space="preserve"> widely </w:t>
      </w:r>
      <w:r>
        <w:rPr>
          <w:highlight w:val="green"/>
          <w:u w:val="single"/>
        </w:rPr>
        <w:t>accepted as</w:t>
      </w:r>
      <w:r>
        <w:rPr>
          <w:u w:val="single"/>
        </w:rPr>
        <w:t xml:space="preserve"> an </w:t>
      </w:r>
      <w:r>
        <w:rPr>
          <w:highlight w:val="green"/>
          <w:u w:val="single"/>
        </w:rPr>
        <w:t>authoritative</w:t>
      </w:r>
      <w:r>
        <w:rPr>
          <w:u w:val="single"/>
        </w:rPr>
        <w:t xml:space="preserve"> document </w:t>
      </w:r>
      <w:r>
        <w:rPr>
          <w:highlight w:val="green"/>
          <w:u w:val="single"/>
        </w:rPr>
        <w:t>and</w:t>
      </w:r>
      <w:r>
        <w:rPr>
          <w:u w:val="single"/>
        </w:rPr>
        <w:t xml:space="preserve"> has </w:t>
      </w:r>
      <w:r>
        <w:rPr>
          <w:highlight w:val="green"/>
          <w:u w:val="single"/>
        </w:rPr>
        <w:t>formed</w:t>
      </w:r>
      <w:r>
        <w:rPr>
          <w:u w:val="single"/>
        </w:rPr>
        <w:t xml:space="preserve"> the </w:t>
      </w:r>
      <w:r>
        <w:rPr>
          <w:highlight w:val="green"/>
          <w:u w:val="single"/>
        </w:rPr>
        <w:t>basis for all other space treaties</w:t>
      </w:r>
      <w:r>
        <w:rPr>
          <w:u w:val="single"/>
        </w:rPr>
        <w:t xml:space="preserve"> that have succeeded it (Kramer, 2017: 129).</w:t>
      </w:r>
      <w:r>
        <w:t xml:space="preserve"> </w:t>
      </w:r>
      <w:r>
        <w:rPr>
          <w:sz w:val="16"/>
          <w:szCs w:val="16"/>
        </w:rPr>
        <w:t xml:space="preserve">This </w:t>
      </w:r>
      <w:proofErr w:type="gramStart"/>
      <w:r>
        <w:rPr>
          <w:sz w:val="16"/>
          <w:szCs w:val="16"/>
        </w:rPr>
        <w:t>is in contrast to</w:t>
      </w:r>
      <w:proofErr w:type="gramEnd"/>
      <w:r>
        <w:rPr>
          <w:sz w:val="16"/>
          <w:szCs w:val="16"/>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Pr>
          <w:sz w:val="16"/>
          <w:szCs w:val="16"/>
        </w:rPr>
        <w:t>utilised</w:t>
      </w:r>
      <w:proofErr w:type="spellEnd"/>
      <w:r>
        <w:rPr>
          <w:sz w:val="16"/>
          <w:szCs w:val="16"/>
        </w:rPr>
        <w:t xml:space="preserve"> in rockets and other equipment for space activities (Lal, 2016: 63-66). However, the continuous sharp decline in NASA’s overall budget that has occurred since the Apollo 11 moon landing, and the increasing trends towards the </w:t>
      </w:r>
      <w:proofErr w:type="spellStart"/>
      <w:r>
        <w:rPr>
          <w:sz w:val="16"/>
          <w:szCs w:val="16"/>
        </w:rPr>
        <w:t>privatisation</w:t>
      </w:r>
      <w:proofErr w:type="spellEnd"/>
      <w:r>
        <w:rPr>
          <w:sz w:val="16"/>
          <w:szCs w:val="16"/>
        </w:rPr>
        <w:t xml:space="preserve"> of government functions has drastically altered both the capabilities and the outlooks of private space companies. Indeed, although the space economy is growing overall, global government spending decreased by 1.3% between 2012 and 2013 while commercial-sector growth increased by roughly 7% (Conklin, 2017: 33).</w:t>
      </w:r>
      <w:r>
        <w:t xml:space="preserve"> </w:t>
      </w:r>
      <w:r>
        <w:rPr>
          <w:sz w:val="16"/>
          <w:szCs w:val="16"/>
        </w:rPr>
        <w:t xml:space="preserve">Central to the impetus behind this private sector space boom has been the emergence of the </w:t>
      </w:r>
      <w:proofErr w:type="spellStart"/>
      <w:r>
        <w:rPr>
          <w:sz w:val="16"/>
          <w:szCs w:val="16"/>
        </w:rPr>
        <w:t>socalled</w:t>
      </w:r>
      <w:proofErr w:type="spellEnd"/>
      <w:r>
        <w:rPr>
          <w:sz w:val="16"/>
          <w:szCs w:val="16"/>
        </w:rPr>
        <w:t xml:space="preserve"> ‘</w:t>
      </w:r>
      <w:proofErr w:type="spellStart"/>
      <w:r>
        <w:rPr>
          <w:sz w:val="16"/>
          <w:szCs w:val="16"/>
        </w:rPr>
        <w:t>NewSpace</w:t>
      </w:r>
      <w:proofErr w:type="spellEnd"/>
      <w:r>
        <w:rPr>
          <w:sz w:val="16"/>
          <w:szCs w:val="16"/>
        </w:rPr>
        <w:t xml:space="preserve">’ actors – “a broad range of primarily US-based entrepreneurs… who, for more than 30 years, have aimed to </w:t>
      </w:r>
      <w:proofErr w:type="spellStart"/>
      <w:r>
        <w:rPr>
          <w:sz w:val="16"/>
          <w:szCs w:val="16"/>
        </w:rPr>
        <w:t>commercialise</w:t>
      </w:r>
      <w:proofErr w:type="spellEnd"/>
      <w:r>
        <w:rPr>
          <w:sz w:val="16"/>
          <w:szCs w:val="16"/>
        </w:rPr>
        <w:t xml:space="preserve"> space” (Valentine, 2012: 1046). Driven by a libertarian outlook of economics, and critical of NASA’s historical grip on space exploration, these individuals portray themselves as the pioneers of the ‘final frontier’ who will save humanity from extinction through </w:t>
      </w:r>
      <w:proofErr w:type="gramStart"/>
      <w:r>
        <w:rPr>
          <w:sz w:val="16"/>
          <w:szCs w:val="16"/>
        </w:rPr>
        <w:t>privately-funded</w:t>
      </w:r>
      <w:proofErr w:type="gramEnd"/>
      <w:r>
        <w:rPr>
          <w:sz w:val="16"/>
          <w:szCs w:val="16"/>
        </w:rPr>
        <w:t xml:space="preserve"> extra-terrestrial missions (</w:t>
      </w:r>
      <w:proofErr w:type="spellStart"/>
      <w:r>
        <w:rPr>
          <w:sz w:val="16"/>
          <w:szCs w:val="16"/>
        </w:rPr>
        <w:t>Kearnes</w:t>
      </w:r>
      <w:proofErr w:type="spellEnd"/>
      <w:r>
        <w:rPr>
          <w:sz w:val="16"/>
          <w:szCs w:val="16"/>
        </w:rPr>
        <w:t xml:space="preserve"> &amp; van </w:t>
      </w:r>
      <w:proofErr w:type="spellStart"/>
      <w:r>
        <w:rPr>
          <w:sz w:val="16"/>
          <w:szCs w:val="16"/>
        </w:rPr>
        <w:t>Dooren</w:t>
      </w:r>
      <w:proofErr w:type="spellEnd"/>
      <w:r>
        <w:rPr>
          <w:sz w:val="16"/>
          <w:szCs w:val="16"/>
        </w:rPr>
        <w:t xml:space="preserve">, 2017: 182). Near-Earth Object and Lunar Resource Mining: US Private Property in Space Lunar rock samples from the Apollo missions containing rare Earth resources, such as Helium-3 which produces more power and less waste than traditional nuclear reactors on Earth, have since </w:t>
      </w:r>
      <w:proofErr w:type="spellStart"/>
      <w:r>
        <w:rPr>
          <w:sz w:val="16"/>
          <w:szCs w:val="16"/>
        </w:rPr>
        <w:t>fuelled</w:t>
      </w:r>
      <w:proofErr w:type="spellEnd"/>
      <w:r>
        <w:rPr>
          <w:sz w:val="16"/>
          <w:szCs w:val="16"/>
        </w:rPr>
        <w:t xml:space="preserve"> incentives for extraterrestrial resource mining (Brearley, 2006: 44-46). This was further facilitated by suggestions that near-earth objects (NEOs) like the so-called ‘Anteros asteroid’ could comprise of over five trillion dollars’ worth of magnesium silicate and </w:t>
      </w:r>
      <w:proofErr w:type="spellStart"/>
      <w:r>
        <w:rPr>
          <w:sz w:val="16"/>
          <w:szCs w:val="16"/>
        </w:rPr>
        <w:t>aluminium</w:t>
      </w:r>
      <w:proofErr w:type="spellEnd"/>
      <w:r>
        <w:rPr>
          <w:sz w:val="16"/>
          <w:szCs w:val="16"/>
        </w:rPr>
        <w:t xml:space="preserve"> (Kramer, 2017: 131). </w:t>
      </w:r>
      <w:r>
        <w:rPr>
          <w:u w:val="single"/>
        </w:rPr>
        <w:t xml:space="preserve">Envisaging appropriation concerns that might arise from the future extraction of space assets by spacefaring nations, Article II of the UN </w:t>
      </w:r>
      <w:r>
        <w:rPr>
          <w:highlight w:val="green"/>
          <w:u w:val="single"/>
        </w:rPr>
        <w:t>OST declared</w:t>
      </w:r>
      <w:r>
        <w:rPr>
          <w:u w:val="single"/>
        </w:rPr>
        <w:t xml:space="preserve"> that: “Outer </w:t>
      </w:r>
      <w:r>
        <w:rPr>
          <w:highlight w:val="green"/>
          <w:u w:val="single"/>
        </w:rPr>
        <w:t>space is not subject to national appropriation</w:t>
      </w:r>
      <w:r>
        <w:rPr>
          <w:u w:val="single"/>
        </w:rPr>
        <w:t xml:space="preserve"> by claim of sovereignty, by means of use or occupation, or by any other means” (UN, 1967).</w:t>
      </w:r>
      <w:r>
        <w:t xml:space="preserve"> </w:t>
      </w:r>
      <w:r>
        <w:rPr>
          <w:sz w:val="16"/>
          <w:szCs w:val="16"/>
        </w:rPr>
        <w:t>The emphasis on claims of national sovereignty were intimately tied to the Cold War context at the time, where space activities were under the exclusive monopoly of governmental agencies and initiated for goals of military dominance or national prestige (Sachdeva, 2017: 210).</w:t>
      </w:r>
      <w:r>
        <w:t xml:space="preserve"> </w:t>
      </w:r>
      <w:r>
        <w:rPr>
          <w:u w:val="single"/>
        </w:rPr>
        <w:t xml:space="preserve">However, the </w:t>
      </w:r>
      <w:proofErr w:type="spellStart"/>
      <w:r>
        <w:rPr>
          <w:highlight w:val="green"/>
          <w:u w:val="single"/>
        </w:rPr>
        <w:t>privatisation</w:t>
      </w:r>
      <w:proofErr w:type="spellEnd"/>
      <w:r>
        <w:rPr>
          <w:highlight w:val="green"/>
          <w:u w:val="single"/>
        </w:rPr>
        <w:t xml:space="preserve"> of</w:t>
      </w:r>
      <w:r>
        <w:rPr>
          <w:u w:val="single"/>
        </w:rPr>
        <w:t xml:space="preserve"> the </w:t>
      </w:r>
      <w:r>
        <w:rPr>
          <w:highlight w:val="green"/>
          <w:u w:val="single"/>
        </w:rPr>
        <w:t>space</w:t>
      </w:r>
      <w:r>
        <w:rPr>
          <w:u w:val="single"/>
        </w:rPr>
        <w:t xml:space="preserve"> industry that has occurred since the 1980s has meant that the legislation </w:t>
      </w:r>
      <w:r>
        <w:rPr>
          <w:highlight w:val="green"/>
          <w:u w:val="single"/>
        </w:rPr>
        <w:t>leaves</w:t>
      </w:r>
      <w:r>
        <w:rPr>
          <w:u w:val="single"/>
        </w:rPr>
        <w:t xml:space="preserve"> an </w:t>
      </w:r>
      <w:r>
        <w:rPr>
          <w:highlight w:val="green"/>
          <w:u w:val="single"/>
        </w:rPr>
        <w:t>enormous</w:t>
      </w:r>
      <w:r>
        <w:rPr>
          <w:u w:val="single"/>
        </w:rPr>
        <w:t xml:space="preserve"> amount of legal </w:t>
      </w:r>
      <w:r>
        <w:rPr>
          <w:highlight w:val="green"/>
          <w:u w:val="single"/>
        </w:rPr>
        <w:t>ambiguity</w:t>
      </w:r>
      <w:r>
        <w:rPr>
          <w:u w:val="single"/>
        </w:rPr>
        <w:t xml:space="preserve"> and interpretation </w:t>
      </w:r>
      <w:r>
        <w:rPr>
          <w:highlight w:val="green"/>
          <w:u w:val="single"/>
        </w:rPr>
        <w:t>regarding</w:t>
      </w:r>
      <w:r>
        <w:rPr>
          <w:u w:val="single"/>
        </w:rPr>
        <w:t xml:space="preserve"> the </w:t>
      </w:r>
      <w:r>
        <w:rPr>
          <w:highlight w:val="green"/>
          <w:u w:val="single"/>
        </w:rPr>
        <w:t>regulation</w:t>
      </w:r>
      <w:r>
        <w:rPr>
          <w:u w:val="single"/>
        </w:rPr>
        <w:t xml:space="preserve"> of private resource mining in space. As </w:t>
      </w:r>
      <w:proofErr w:type="spellStart"/>
      <w:r>
        <w:rPr>
          <w:u w:val="single"/>
        </w:rPr>
        <w:t>Shaer</w:t>
      </w:r>
      <w:proofErr w:type="spellEnd"/>
      <w:r>
        <w:rPr>
          <w:u w:val="single"/>
        </w:rPr>
        <w:t xml:space="preserve"> (2016) demonstrates, the </w:t>
      </w:r>
      <w:r>
        <w:rPr>
          <w:highlight w:val="green"/>
          <w:u w:val="single"/>
        </w:rPr>
        <w:t>Article II</w:t>
      </w:r>
      <w:r>
        <w:rPr>
          <w:u w:val="single"/>
        </w:rPr>
        <w:t xml:space="preserve"> provision </w:t>
      </w:r>
      <w:r>
        <w:rPr>
          <w:highlight w:val="green"/>
          <w:u w:val="single"/>
        </w:rPr>
        <w:t>fails to address</w:t>
      </w:r>
      <w:r>
        <w:rPr>
          <w:u w:val="single"/>
        </w:rPr>
        <w:t xml:space="preserve"> either the </w:t>
      </w:r>
      <w:r>
        <w:rPr>
          <w:highlight w:val="green"/>
          <w:u w:val="single"/>
        </w:rPr>
        <w:t>exploitation of space for financial gain or</w:t>
      </w:r>
      <w:r>
        <w:rPr>
          <w:u w:val="single"/>
        </w:rPr>
        <w:t xml:space="preserve"> the </w:t>
      </w:r>
      <w:r>
        <w:rPr>
          <w:highlight w:val="green"/>
          <w:u w:val="single"/>
        </w:rPr>
        <w:t>property claims of commercial enterprises</w:t>
      </w:r>
      <w:r>
        <w:rPr>
          <w:u w:val="single"/>
        </w:rPr>
        <w:t xml:space="preserve"> (</w:t>
      </w:r>
      <w:proofErr w:type="spellStart"/>
      <w:r>
        <w:rPr>
          <w:u w:val="single"/>
        </w:rPr>
        <w:t>Shaer</w:t>
      </w:r>
      <w:proofErr w:type="spellEnd"/>
      <w:r>
        <w:rPr>
          <w:u w:val="single"/>
        </w:rPr>
        <w:t xml:space="preserve">, 2016: 47). Nevertheless, </w:t>
      </w:r>
      <w:r>
        <w:rPr>
          <w:highlight w:val="green"/>
          <w:u w:val="single"/>
        </w:rPr>
        <w:t>Article VI</w:t>
      </w:r>
      <w:r>
        <w:rPr>
          <w:u w:val="single"/>
        </w:rPr>
        <w:t xml:space="preserve"> of the UN OST </w:t>
      </w:r>
      <w:r>
        <w:rPr>
          <w:highlight w:val="green"/>
          <w:u w:val="single"/>
        </w:rPr>
        <w:t>asserts</w:t>
      </w:r>
      <w:r>
        <w:rPr>
          <w:u w:val="single"/>
        </w:rPr>
        <w:t xml:space="preserve"> that: “</w:t>
      </w:r>
      <w:r>
        <w:rPr>
          <w:highlight w:val="green"/>
          <w:u w:val="single"/>
        </w:rPr>
        <w:t>States shall be responsible for</w:t>
      </w:r>
      <w:r>
        <w:rPr>
          <w:u w:val="single"/>
        </w:rPr>
        <w:t xml:space="preserve"> national </w:t>
      </w:r>
      <w:r>
        <w:rPr>
          <w:highlight w:val="green"/>
          <w:u w:val="single"/>
        </w:rPr>
        <w:t>space activities</w:t>
      </w:r>
      <w:r>
        <w:rPr>
          <w:u w:val="single"/>
        </w:rPr>
        <w:t xml:space="preserve"> whether </w:t>
      </w:r>
      <w:r>
        <w:rPr>
          <w:highlight w:val="green"/>
          <w:u w:val="single"/>
        </w:rPr>
        <w:t>carried out by</w:t>
      </w:r>
      <w:r>
        <w:rPr>
          <w:u w:val="single"/>
        </w:rPr>
        <w:t xml:space="preserve"> governmental or </w:t>
      </w:r>
      <w:r>
        <w:rPr>
          <w:highlight w:val="green"/>
          <w:u w:val="single"/>
        </w:rPr>
        <w:t>non-governmental entities</w:t>
      </w:r>
      <w:r>
        <w:rPr>
          <w:u w:val="single"/>
        </w:rPr>
        <w:t>” (UN, 1967; own emphasis).</w:t>
      </w:r>
      <w:r>
        <w:t xml:space="preserve"> </w:t>
      </w:r>
      <w:r>
        <w:rPr>
          <w:sz w:val="16"/>
          <w:szCs w:val="16"/>
        </w:rPr>
        <w:t xml:space="preserve">Some scholars have suggested that this clause significantly restrains the activities of private space corporations by </w:t>
      </w:r>
      <w:proofErr w:type="spellStart"/>
      <w:r>
        <w:rPr>
          <w:sz w:val="16"/>
          <w:szCs w:val="16"/>
        </w:rPr>
        <w:t>incentivising</w:t>
      </w:r>
      <w:proofErr w:type="spellEnd"/>
      <w:r>
        <w:rPr>
          <w:sz w:val="16"/>
          <w:szCs w:val="16"/>
        </w:rPr>
        <w:t xml:space="preserve"> states to regulate their domestic </w:t>
      </w:r>
      <w:proofErr w:type="spellStart"/>
      <w:r>
        <w:rPr>
          <w:sz w:val="16"/>
          <w:szCs w:val="16"/>
        </w:rPr>
        <w:t>organisations</w:t>
      </w:r>
      <w:proofErr w:type="spellEnd"/>
      <w:r>
        <w:rPr>
          <w:sz w:val="16"/>
          <w:szCs w:val="16"/>
        </w:rPr>
        <w:t xml:space="preserve"> for fear of liability concerns (</w:t>
      </w:r>
      <w:proofErr w:type="spellStart"/>
      <w:r>
        <w:rPr>
          <w:sz w:val="16"/>
          <w:szCs w:val="16"/>
        </w:rPr>
        <w:t>Abeyratne</w:t>
      </w:r>
      <w:proofErr w:type="spellEnd"/>
      <w:r>
        <w:rPr>
          <w:sz w:val="16"/>
          <w:szCs w:val="16"/>
        </w:rPr>
        <w:t>, 1998: 168).</w:t>
      </w:r>
      <w:r>
        <w:t xml:space="preserve"> </w:t>
      </w:r>
      <w:r>
        <w:rPr>
          <w:highlight w:val="green"/>
          <w:u w:val="single"/>
        </w:rPr>
        <w:t>However</w:t>
      </w:r>
      <w:r>
        <w:rPr>
          <w:u w:val="single"/>
        </w:rPr>
        <w:t xml:space="preserve">, the </w:t>
      </w:r>
      <w:r>
        <w:rPr>
          <w:highlight w:val="green"/>
          <w:u w:val="single"/>
        </w:rPr>
        <w:t>US government</w:t>
      </w:r>
      <w:r>
        <w:rPr>
          <w:u w:val="single"/>
        </w:rPr>
        <w:t xml:space="preserve"> recently </w:t>
      </w:r>
      <w:r>
        <w:rPr>
          <w:highlight w:val="green"/>
          <w:u w:val="single"/>
        </w:rPr>
        <w:t>enacted</w:t>
      </w:r>
      <w:r>
        <w:rPr>
          <w:u w:val="single"/>
        </w:rPr>
        <w:t xml:space="preserve"> a piece of </w:t>
      </w:r>
      <w:r>
        <w:rPr>
          <w:highlight w:val="green"/>
          <w:u w:val="single"/>
        </w:rPr>
        <w:t>legislation which exploited this clause</w:t>
      </w:r>
      <w:r>
        <w:rPr>
          <w:u w:val="single"/>
        </w:rPr>
        <w:t xml:space="preserve">, </w:t>
      </w:r>
      <w:proofErr w:type="gramStart"/>
      <w:r>
        <w:rPr>
          <w:u w:val="single"/>
        </w:rPr>
        <w:t xml:space="preserve">in order </w:t>
      </w:r>
      <w:r>
        <w:rPr>
          <w:highlight w:val="green"/>
          <w:u w:val="single"/>
        </w:rPr>
        <w:t>to</w:t>
      </w:r>
      <w:proofErr w:type="gramEnd"/>
      <w:r>
        <w:rPr>
          <w:highlight w:val="green"/>
          <w:u w:val="single"/>
        </w:rPr>
        <w:t xml:space="preserve"> circumvent</w:t>
      </w:r>
      <w:r>
        <w:rPr>
          <w:u w:val="single"/>
        </w:rPr>
        <w:t xml:space="preserve"> its own </w:t>
      </w:r>
      <w:r>
        <w:rPr>
          <w:highlight w:val="green"/>
          <w:u w:val="single"/>
        </w:rPr>
        <w:t>restrictions</w:t>
      </w:r>
      <w:r>
        <w:rPr>
          <w:u w:val="single"/>
        </w:rPr>
        <w:t xml:space="preserve"> and strengthen US economic influence in space. The passage of the </w:t>
      </w:r>
      <w:r>
        <w:rPr>
          <w:highlight w:val="green"/>
          <w:u w:val="single"/>
        </w:rPr>
        <w:t>2015 SPACE Act enabled</w:t>
      </w:r>
      <w:r>
        <w:rPr>
          <w:u w:val="single"/>
        </w:rPr>
        <w:t xml:space="preserve"> US </w:t>
      </w:r>
      <w:r>
        <w:rPr>
          <w:highlight w:val="green"/>
          <w:u w:val="single"/>
        </w:rPr>
        <w:t>citizens to privately</w:t>
      </w:r>
      <w:r>
        <w:rPr>
          <w:u w:val="single"/>
        </w:rPr>
        <w:t xml:space="preserve"> “possess, </w:t>
      </w:r>
      <w:r>
        <w:rPr>
          <w:highlight w:val="green"/>
          <w:u w:val="single"/>
        </w:rPr>
        <w:t>own</w:t>
      </w:r>
      <w:r>
        <w:rPr>
          <w:u w:val="single"/>
        </w:rPr>
        <w:t xml:space="preserve">, transport, use, and sell the </w:t>
      </w:r>
      <w:r>
        <w:rPr>
          <w:highlight w:val="green"/>
          <w:u w:val="single"/>
        </w:rPr>
        <w:t>resources</w:t>
      </w:r>
      <w:r>
        <w:rPr>
          <w:u w:val="single"/>
        </w:rPr>
        <w:t xml:space="preserve">” they obtain in outer space, whilst making careful consideration to deny national sovereign claims over such materials (Leon, 2018: 500). </w:t>
      </w:r>
      <w:r>
        <w:rPr>
          <w:sz w:val="16"/>
          <w:szCs w:val="16"/>
        </w:rPr>
        <w:t>Yet, regardless of whether it is an American private company or public venture, the US is still satisfying its geopolitical interests; by exclusively siphoning off extra-terrestrial resources for American gain, the nation’s soft power is thereby extended at the expense of spacefaring adversaries such as China (</w:t>
      </w:r>
      <w:proofErr w:type="spellStart"/>
      <w:r>
        <w:rPr>
          <w:sz w:val="16"/>
          <w:szCs w:val="16"/>
        </w:rPr>
        <w:t>Basu</w:t>
      </w:r>
      <w:proofErr w:type="spellEnd"/>
      <w:r>
        <w:rPr>
          <w:sz w:val="16"/>
          <w:szCs w:val="16"/>
        </w:rPr>
        <w:t xml:space="preserve"> &amp; </w:t>
      </w:r>
      <w:proofErr w:type="spellStart"/>
      <w:r>
        <w:rPr>
          <w:sz w:val="16"/>
          <w:szCs w:val="16"/>
        </w:rPr>
        <w:t>Kurlekar</w:t>
      </w:r>
      <w:proofErr w:type="spellEnd"/>
      <w:r>
        <w:rPr>
          <w:sz w:val="16"/>
          <w:szCs w:val="16"/>
        </w:rPr>
        <w:t xml:space="preserve">, 2016: 65). </w:t>
      </w:r>
      <w:proofErr w:type="gramStart"/>
      <w:r>
        <w:rPr>
          <w:sz w:val="16"/>
          <w:szCs w:val="16"/>
        </w:rPr>
        <w:t>Indeed</w:t>
      </w:r>
      <w:proofErr w:type="gramEnd"/>
      <w:r>
        <w:rPr>
          <w:sz w:val="16"/>
          <w:szCs w:val="16"/>
        </w:rPr>
        <w:t xml:space="preserve"> </w:t>
      </w:r>
      <w:proofErr w:type="spellStart"/>
      <w:r>
        <w:rPr>
          <w:sz w:val="16"/>
          <w:szCs w:val="16"/>
        </w:rPr>
        <w:t>NewSpace</w:t>
      </w:r>
      <w:proofErr w:type="spellEnd"/>
      <w:r>
        <w:rPr>
          <w:sz w:val="16"/>
          <w:szCs w:val="16"/>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The US government’s support for private space companies is also likely to lead to the reinforcement of Earth-bound wealth inequalities in space.</w:t>
      </w:r>
      <w:r>
        <w:t xml:space="preserve"> </w:t>
      </w:r>
      <w:r>
        <w:rPr>
          <w:u w:val="single"/>
        </w:rPr>
        <w:t xml:space="preserve">Many </w:t>
      </w:r>
      <w:proofErr w:type="spellStart"/>
      <w:r>
        <w:rPr>
          <w:highlight w:val="green"/>
          <w:u w:val="single"/>
        </w:rPr>
        <w:t>NewSpace</w:t>
      </w:r>
      <w:proofErr w:type="spellEnd"/>
      <w:r>
        <w:rPr>
          <w:highlight w:val="green"/>
          <w:u w:val="single"/>
        </w:rPr>
        <w:t xml:space="preserve"> actors </w:t>
      </w:r>
      <w:r>
        <w:rPr>
          <w:u w:val="single"/>
        </w:rPr>
        <w:t xml:space="preserve">frame their </w:t>
      </w:r>
      <w:r>
        <w:rPr>
          <w:highlight w:val="green"/>
          <w:u w:val="single"/>
        </w:rPr>
        <w:t>long-term ambitions in space</w:t>
      </w:r>
      <w:r>
        <w:rPr>
          <w:u w:val="single"/>
        </w:rPr>
        <w:t xml:space="preserve"> with strong anthropogenic undertones, by offering the salvation of </w:t>
      </w:r>
      <w:proofErr w:type="gramStart"/>
      <w:r>
        <w:rPr>
          <w:u w:val="single"/>
        </w:rPr>
        <w:t>the human race</w:t>
      </w:r>
      <w:proofErr w:type="gramEnd"/>
      <w:r>
        <w:rPr>
          <w:u w:val="single"/>
        </w:rPr>
        <w:t xml:space="preserve"> from impending extinction through </w:t>
      </w:r>
      <w:r>
        <w:rPr>
          <w:highlight w:val="green"/>
          <w:u w:val="single"/>
        </w:rPr>
        <w:t>off-world colonial developments</w:t>
      </w:r>
      <w:r>
        <w:rPr>
          <w:u w:val="single"/>
        </w:rPr>
        <w:t xml:space="preserve"> (</w:t>
      </w:r>
      <w:proofErr w:type="spellStart"/>
      <w:r>
        <w:rPr>
          <w:u w:val="single"/>
        </w:rPr>
        <w:t>Kearnes</w:t>
      </w:r>
      <w:proofErr w:type="spellEnd"/>
      <w:r>
        <w:rPr>
          <w:u w:val="single"/>
        </w:rPr>
        <w:t xml:space="preserve"> &amp; </w:t>
      </w:r>
      <w:proofErr w:type="spellStart"/>
      <w:r>
        <w:rPr>
          <w:u w:val="single"/>
        </w:rPr>
        <w:t>Dooren</w:t>
      </w:r>
      <w:proofErr w:type="spellEnd"/>
      <w:r>
        <w:rPr>
          <w:u w:val="single"/>
        </w:rPr>
        <w:t xml:space="preserve">: 2017: 182). </w:t>
      </w:r>
      <w:r>
        <w:rPr>
          <w:sz w:val="16"/>
          <w:szCs w:val="16"/>
        </w:rPr>
        <w:t xml:space="preserve">Yet, this type of discourse disguises the highly exclusive nature of these missions. Whilst they seem to suggest that there is a stake for ordinary citizens in the vast space frontier, the reality is that these self-described space pioneers are a member of a narrow ‘cosmic elite’ – “founders of Amazon.com, Microsoft, Pay Pal… and a smattering of games designers and hotel magnates” (Parker, 2009: 91). 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w:t>
      </w:r>
      <w:proofErr w:type="spellStart"/>
      <w:r>
        <w:rPr>
          <w:sz w:val="16"/>
          <w:szCs w:val="16"/>
        </w:rPr>
        <w:t>EngadAsteroid</w:t>
      </w:r>
      <w:proofErr w:type="spellEnd"/>
      <w:r>
        <w:rPr>
          <w:sz w:val="16"/>
          <w:szCs w:val="16"/>
        </w:rPr>
        <w:t xml:space="preserve"> mining, who claimed that asteroid mining was “how [America is] going to move into space and develop the next Vegas Strip” (</w:t>
      </w:r>
      <w:proofErr w:type="spellStart"/>
      <w:r>
        <w:rPr>
          <w:sz w:val="16"/>
          <w:szCs w:val="16"/>
        </w:rPr>
        <w:t>Shaer</w:t>
      </w:r>
      <w:proofErr w:type="spellEnd"/>
      <w:r>
        <w:rPr>
          <w:sz w:val="16"/>
          <w:szCs w:val="16"/>
        </w:rPr>
        <w:t xml:space="preserve">, 2016: 50). Such comments highlight a form of what Beery (2016) defines as ‘scalar </w:t>
      </w:r>
      <w:proofErr w:type="gramStart"/>
      <w:r>
        <w:rPr>
          <w:sz w:val="16"/>
          <w:szCs w:val="16"/>
        </w:rPr>
        <w:t>politics’</w:t>
      </w:r>
      <w:proofErr w:type="gramEnd"/>
      <w:r>
        <w:rPr>
          <w:sz w:val="16"/>
          <w:szCs w:val="16"/>
        </w:rPr>
        <w:t xml:space="preserve">. In similar ways to the ‘scaling’ of unequal international relations that has constituted our relationship with outer space under the guise of the ‘global commons’ (Beery, 2016: 99), private companies – through their anthropogenic discourse – are scaling existing Earthbound wealth inequalities and social relations into space by siphoning off extra-terrestrial resources. By constructing their </w:t>
      </w:r>
      <w:proofErr w:type="spellStart"/>
      <w:r>
        <w:rPr>
          <w:sz w:val="16"/>
          <w:szCs w:val="16"/>
        </w:rPr>
        <w:t>endeavours</w:t>
      </w:r>
      <w:proofErr w:type="spellEnd"/>
      <w:r>
        <w:rPr>
          <w:sz w:val="16"/>
          <w:szCs w:val="16"/>
        </w:rPr>
        <w:t xml:space="preserve"> in ways that appeal to the common good, </w:t>
      </w:r>
      <w:proofErr w:type="spellStart"/>
      <w:r>
        <w:rPr>
          <w:sz w:val="16"/>
          <w:szCs w:val="16"/>
        </w:rPr>
        <w:t>NewSpace</w:t>
      </w:r>
      <w:proofErr w:type="spellEnd"/>
      <w:r>
        <w:rPr>
          <w:sz w:val="16"/>
          <w:szCs w:val="16"/>
        </w:rPr>
        <w:t xml:space="preserve"> actors are therefore concealing the reality of how commercial resource extraction serves the exclusive interests of their private shareholders at the expense of </w:t>
      </w:r>
      <w:proofErr w:type="gramStart"/>
      <w:r>
        <w:rPr>
          <w:sz w:val="16"/>
          <w:szCs w:val="16"/>
        </w:rPr>
        <w:t>the vast majority of</w:t>
      </w:r>
      <w:proofErr w:type="gramEnd"/>
      <w:r>
        <w:rPr>
          <w:sz w:val="16"/>
          <w:szCs w:val="16"/>
        </w:rPr>
        <w:t xml:space="preserve"> the global population.</w:t>
      </w:r>
    </w:p>
    <w:p w14:paraId="35A7C947" w14:textId="0767052C" w:rsidR="00705A2F" w:rsidRPr="00086718" w:rsidRDefault="00705A2F" w:rsidP="00705A2F">
      <w:pPr>
        <w:pStyle w:val="Heading4"/>
      </w:pPr>
      <w:r w:rsidRPr="00086718">
        <w:t>Colonization of outer space is essential to humanity – 5 warrants</w:t>
      </w:r>
      <w:r>
        <w:t xml:space="preserve"> </w:t>
      </w:r>
    </w:p>
    <w:p w14:paraId="00E184BC" w14:textId="77777777" w:rsidR="00705A2F" w:rsidRPr="00086718" w:rsidRDefault="00705A2F" w:rsidP="00705A2F">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49DCC614" w14:textId="34E74D03" w:rsidR="00705A2F" w:rsidRPr="00705A2F" w:rsidRDefault="00705A2F" w:rsidP="00705A2F">
      <w:pPr>
        <w:rPr>
          <w:sz w:val="12"/>
        </w:rPr>
      </w:pPr>
      <w:r w:rsidRPr="00120D6C">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8606AD">
        <w:rPr>
          <w:rStyle w:val="StyleUnderline"/>
          <w:highlight w:val="cyan"/>
        </w:rPr>
        <w:t>If the human race is to continue</w:t>
      </w:r>
      <w:r w:rsidRPr="00086718">
        <w:rPr>
          <w:rStyle w:val="StyleUnderline"/>
        </w:rPr>
        <w:t xml:space="preserve"> for another million years, </w:t>
      </w:r>
      <w:r w:rsidRPr="008606AD">
        <w:rPr>
          <w:rStyle w:val="StyleUnderline"/>
          <w:highlight w:val="cyan"/>
        </w:rPr>
        <w:t>we will have to</w:t>
      </w:r>
      <w:r w:rsidRPr="00086718">
        <w:rPr>
          <w:rStyle w:val="StyleUnderline"/>
        </w:rPr>
        <w:t xml:space="preserve"> boldly </w:t>
      </w:r>
      <w:r w:rsidRPr="008606AD">
        <w:rPr>
          <w:rStyle w:val="StyleUnderline"/>
          <w:highlight w:val="cyan"/>
        </w:rPr>
        <w:t>go where no one has gone</w:t>
      </w:r>
      <w:r w:rsidRPr="00086718">
        <w:rPr>
          <w:rStyle w:val="StyleUnderline"/>
        </w:rPr>
        <w:t xml:space="preserve"> before</w:t>
      </w:r>
      <w:r w:rsidRPr="00120D6C">
        <w:rPr>
          <w:sz w:val="12"/>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120D6C">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Putting humans on more than one planet would better ensure our existence thousands if not millions of years from now.</w:t>
      </w:r>
      <w:r>
        <w:rPr>
          <w:rStyle w:val="StyleUnderline"/>
        </w:rPr>
        <w:t xml:space="preserve"> </w:t>
      </w:r>
      <w:r w:rsidRPr="00086718">
        <w:rPr>
          <w:rStyle w:val="StyleUnderline"/>
        </w:rPr>
        <w:t>"</w:t>
      </w:r>
      <w:r w:rsidRPr="008606AD">
        <w:rPr>
          <w:rStyle w:val="StyleUnderline"/>
          <w:highlight w:val="cyan"/>
        </w:rPr>
        <w:t xml:space="preserve">Humans need to be a </w:t>
      </w:r>
      <w:proofErr w:type="spellStart"/>
      <w:r w:rsidRPr="008606AD">
        <w:rPr>
          <w:rStyle w:val="StyleUnderline"/>
          <w:highlight w:val="cyan"/>
        </w:rPr>
        <w:t>multiplanet</w:t>
      </w:r>
      <w:proofErr w:type="spellEnd"/>
      <w:r w:rsidRPr="008606AD">
        <w:rPr>
          <w:rStyle w:val="StyleUnderline"/>
          <w:highlight w:val="cya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120D6C">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120D6C">
        <w:rPr>
          <w:sz w:val="12"/>
        </w:rPr>
        <w:t xml:space="preserve">Nye, the CEO of The Planetary Society, said during an episode of </w:t>
      </w:r>
      <w:proofErr w:type="spellStart"/>
      <w:r w:rsidRPr="00120D6C">
        <w:rPr>
          <w:sz w:val="12"/>
        </w:rPr>
        <w:t>StarTalk</w:t>
      </w:r>
      <w:proofErr w:type="spellEnd"/>
      <w:r w:rsidRPr="00120D6C">
        <w:rPr>
          <w:sz w:val="12"/>
        </w:rPr>
        <w:t xml:space="preserve"> Radio in March that humanity should focus on </w:t>
      </w:r>
      <w:r w:rsidRPr="00086718">
        <w:rPr>
          <w:rStyle w:val="StyleUnderline"/>
        </w:rPr>
        <w:t xml:space="preserve">sending </w:t>
      </w:r>
      <w:r w:rsidRPr="008606AD">
        <w:rPr>
          <w:rStyle w:val="StyleUnderline"/>
          <w:highlight w:val="cyan"/>
        </w:rPr>
        <w:t>humans</w:t>
      </w:r>
      <w:r w:rsidRPr="00086718">
        <w:rPr>
          <w:rStyle w:val="StyleUnderline"/>
        </w:rPr>
        <w:t xml:space="preserve"> instead of robots to Mars because humans </w:t>
      </w:r>
      <w:r w:rsidRPr="008606AD">
        <w:rPr>
          <w:rStyle w:val="StyleUnderline"/>
          <w:highlight w:val="cyan"/>
        </w:rPr>
        <w:t>could make discoveries 10,000 times as fast</w:t>
      </w:r>
      <w:r w:rsidRPr="00086718">
        <w:rPr>
          <w:rStyle w:val="StyleUnderline"/>
        </w:rPr>
        <w:t xml:space="preserve"> </w:t>
      </w:r>
      <w:r w:rsidRPr="00120D6C">
        <w:rPr>
          <w:sz w:val="12"/>
        </w:rPr>
        <w:t xml:space="preserve">as the best spacecraft explorers we have today. Though he was hesitant to say humans should live on Mars, he agreed there were many more discoveries to be made there. One monumental discovery </w:t>
      </w:r>
      <w:proofErr w:type="gramStart"/>
      <w:r w:rsidRPr="00120D6C">
        <w:rPr>
          <w:sz w:val="12"/>
        </w:rPr>
        <w:t>scientists</w:t>
      </w:r>
      <w:proofErr w:type="gramEnd"/>
      <w:r w:rsidRPr="00120D6C">
        <w:rPr>
          <w:sz w:val="12"/>
        </w:rPr>
        <w:t xml:space="preserve">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86718">
        <w:rPr>
          <w:rStyle w:val="StyleUnderline"/>
        </w:rPr>
        <w:t>life was spawned not from the swamps on adolescent Earth, but from watery chasms on Mars.</w:t>
      </w:r>
      <w:r>
        <w:rPr>
          <w:rStyle w:val="StyleUnderline"/>
        </w:rPr>
        <w:t xml:space="preserve"> </w:t>
      </w:r>
      <w:r w:rsidRPr="00086718">
        <w:rPr>
          <w:rStyle w:val="StyleUnderline"/>
        </w:rPr>
        <w:t>The Mars life theory suggests that rocks rich with microorganisms could have been ejected off the planet's surface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120D6C">
        <w:rPr>
          <w:sz w:val="12"/>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120D6C">
        <w:rPr>
          <w:sz w:val="12"/>
        </w:rPr>
        <w:t>Impey</w:t>
      </w:r>
      <w:proofErr w:type="spellEnd"/>
      <w:r w:rsidRPr="00120D6C">
        <w:rPr>
          <w:sz w:val="12"/>
        </w:rPr>
        <w:t xml:space="preserve">, a British astronomer and author of over a dozen books in astronomy and popular science, told Business Insider. </w:t>
      </w:r>
      <w:r w:rsidRPr="00086718">
        <w:rPr>
          <w:rStyle w:val="Emphasis"/>
        </w:rPr>
        <w:t>3. Improving the quality of life on Earth</w:t>
      </w:r>
      <w:r>
        <w:rPr>
          <w:rStyle w:val="Emphasis"/>
        </w:rPr>
        <w:t xml:space="preserve"> </w:t>
      </w:r>
      <w:r w:rsidRPr="00120D6C">
        <w:rPr>
          <w:sz w:val="12"/>
        </w:rPr>
        <w:t>"</w:t>
      </w:r>
      <w:r w:rsidRPr="008606AD">
        <w:rPr>
          <w:rStyle w:val="StyleUnderline"/>
          <w:highlight w:val="cyan"/>
        </w:rPr>
        <w:t>Only by pushing mankind to its limits</w:t>
      </w:r>
      <w:r w:rsidRPr="00086718">
        <w:rPr>
          <w:rStyle w:val="StyleUnderline"/>
        </w:rPr>
        <w:t xml:space="preserve">, to the bottoms of the ocean and into space, </w:t>
      </w:r>
      <w:r w:rsidRPr="008606AD">
        <w:rPr>
          <w:rStyle w:val="StyleUnderline"/>
          <w:highlight w:val="cyan"/>
        </w:rPr>
        <w:t>will we make discoveries in science</w:t>
      </w:r>
      <w:r w:rsidRPr="00086718">
        <w:rPr>
          <w:rStyle w:val="StyleUnderline"/>
        </w:rPr>
        <w:t xml:space="preserve"> and technology that can be adapted to improve life on Earth.</w:t>
      </w:r>
      <w:r w:rsidRPr="00120D6C">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120D6C">
        <w:rPr>
          <w:sz w:val="12"/>
        </w:rPr>
        <w:t>StarTalk</w:t>
      </w:r>
      <w:proofErr w:type="spellEnd"/>
      <w:r w:rsidRPr="00120D6C">
        <w:rPr>
          <w:sz w:val="12"/>
        </w:rPr>
        <w:t xml:space="preserve"> radio host, explained during an interview with Fareed Zakaria in 2012. </w:t>
      </w:r>
      <w:r w:rsidRPr="00086718">
        <w:rPr>
          <w:rStyle w:val="StyleUnderline"/>
        </w:rPr>
        <w:t xml:space="preserve">It's impossible to predict how </w:t>
      </w:r>
      <w:r w:rsidRPr="008606AD">
        <w:rPr>
          <w:rStyle w:val="StyleUnderline"/>
          <w:highlight w:val="cyan"/>
        </w:rPr>
        <w:t>cutting-edge technologies</w:t>
      </w:r>
      <w:r w:rsidRPr="00086718">
        <w:rPr>
          <w:rStyle w:val="StyleUnderline"/>
        </w:rPr>
        <w:t xml:space="preserve"> used to develop manned missions to Mars and habitats on Mars </w:t>
      </w:r>
      <w:r w:rsidRPr="008606AD">
        <w:rPr>
          <w:rStyle w:val="StyleUnderline"/>
          <w:highlight w:val="cyan"/>
        </w:rPr>
        <w:t>will benefit other fields</w:t>
      </w:r>
      <w:r w:rsidRPr="00086718">
        <w:rPr>
          <w:rStyle w:val="StyleUnderline"/>
        </w:rPr>
        <w:t xml:space="preserve"> like medicine or agriculture.</w:t>
      </w:r>
      <w:r w:rsidRPr="00120D6C">
        <w:rPr>
          <w:sz w:val="12"/>
        </w:rPr>
        <w:t xml:space="preserve"> But we'll figure that out only by "pushing humankind to its limits" and </w:t>
      </w:r>
      <w:proofErr w:type="spellStart"/>
      <w:r w:rsidRPr="00120D6C">
        <w:rPr>
          <w:sz w:val="12"/>
        </w:rPr>
        <w:t>boldy</w:t>
      </w:r>
      <w:proofErr w:type="spellEnd"/>
      <w:r w:rsidRPr="00120D6C">
        <w:rPr>
          <w:sz w:val="12"/>
        </w:rPr>
        <w:t xml:space="preserve"> going where we've never been before. </w:t>
      </w:r>
      <w:r w:rsidRPr="00086718">
        <w:rPr>
          <w:rStyle w:val="Emphasis"/>
        </w:rPr>
        <w:t>4. Growing as a species</w:t>
      </w:r>
      <w:r>
        <w:rPr>
          <w:rStyle w:val="Emphasis"/>
        </w:rPr>
        <w:t xml:space="preserve"> </w:t>
      </w:r>
      <w:r w:rsidRPr="00086718">
        <w:rPr>
          <w:rStyle w:val="StyleUnderline"/>
        </w:rPr>
        <w:t>Another reason we should go to Mars</w:t>
      </w:r>
      <w:r w:rsidRPr="00120D6C">
        <w:rPr>
          <w:sz w:val="12"/>
        </w:rPr>
        <w:t xml:space="preserve">, according to Tyson, </w:t>
      </w:r>
      <w:r w:rsidRPr="00086718">
        <w:rPr>
          <w:rStyle w:val="StyleUnderline"/>
        </w:rPr>
        <w:t>is to inspire the next generation of space explorers.</w:t>
      </w:r>
      <w:r w:rsidRPr="00120D6C">
        <w:rPr>
          <w:sz w:val="12"/>
        </w:rPr>
        <w:t xml:space="preserve"> When asked in 2013 whether we should go to Mars, he answered: "Yes, </w:t>
      </w:r>
      <w:r w:rsidRPr="00086718">
        <w:rPr>
          <w:rStyle w:val="StyleUnderline"/>
        </w:rPr>
        <w:t xml:space="preserve">if </w:t>
      </w:r>
      <w:r w:rsidRPr="008606AD">
        <w:rPr>
          <w:rStyle w:val="StyleUnderline"/>
          <w:highlight w:val="cyan"/>
        </w:rPr>
        <w:t>it galvanizes an entire generation</w:t>
      </w:r>
      <w:r w:rsidRPr="00086718">
        <w:rPr>
          <w:rStyle w:val="StyleUnderline"/>
        </w:rPr>
        <w:t xml:space="preserve"> of students in the educational pipeline to want to become scientists, engineers, technologists, and mathematicians</w:t>
      </w:r>
      <w:r w:rsidRPr="00120D6C">
        <w:rPr>
          <w:sz w:val="12"/>
        </w:rPr>
        <w:t xml:space="preserve">," he said. "The next generation of astronauts to land on Mars are in middle school now." </w:t>
      </w:r>
      <w:r w:rsidRPr="00086718">
        <w:rPr>
          <w:rStyle w:val="StyleUnderline"/>
        </w:rPr>
        <w:t xml:space="preserve">Humanity's aspirations to explore space are what </w:t>
      </w:r>
      <w:r w:rsidRPr="008606AD">
        <w:rPr>
          <w:rStyle w:val="StyleUnderline"/>
          <w:highlight w:val="cyan"/>
        </w:rPr>
        <w:t>drive us toward more advanced technological innovations</w:t>
      </w:r>
      <w:r w:rsidRPr="00086718">
        <w:rPr>
          <w:rStyle w:val="StyleUnderline"/>
        </w:rPr>
        <w:t xml:space="preserve"> that will undoubtedly benefit mankind in one way or another.</w:t>
      </w:r>
      <w:r>
        <w:rPr>
          <w:rStyle w:val="StyleUnderline"/>
        </w:rPr>
        <w:t xml:space="preserve"> </w:t>
      </w:r>
      <w:r w:rsidRPr="00120D6C">
        <w:rPr>
          <w:sz w:val="12"/>
        </w:rPr>
        <w:t>"</w:t>
      </w:r>
      <w:r w:rsidRPr="00086718">
        <w:rPr>
          <w:rStyle w:val="StyleUnderline"/>
        </w:rPr>
        <w:t>Space is like a proxy for a lot of what else goes on in society, including your urge to innovate</w:t>
      </w:r>
      <w:r w:rsidRPr="00120D6C">
        <w:rPr>
          <w:sz w:val="12"/>
        </w:rPr>
        <w:t xml:space="preserve">," Tyson said during his interview with Zakaria. He added: "There's nothing that drives ambitions the way NASA does." </w:t>
      </w:r>
      <w:r w:rsidRPr="00086718">
        <w:rPr>
          <w:rStyle w:val="Emphasis"/>
        </w:rPr>
        <w:t>5. Demonstrating political and economic leadership</w:t>
      </w:r>
      <w:r>
        <w:rPr>
          <w:rStyle w:val="Emphasis"/>
        </w:rPr>
        <w:t xml:space="preserve"> </w:t>
      </w:r>
      <w:r w:rsidRPr="00120D6C">
        <w:rPr>
          <w:sz w:val="12"/>
        </w:rPr>
        <w:t xml:space="preserve">At a February 24 hearing, Aldrin told the US Senate's Subcommittee on Space, Science and Competitiveness that </w:t>
      </w:r>
      <w:r w:rsidRPr="008606AD">
        <w:rPr>
          <w:rStyle w:val="StyleUnderline"/>
          <w:highlight w:val="cyan"/>
        </w:rPr>
        <w:t>getting to Mars was a necessity</w:t>
      </w:r>
      <w:r w:rsidRPr="00086718">
        <w:rPr>
          <w:rStyle w:val="StyleUnderline"/>
        </w:rPr>
        <w:t xml:space="preserve"> not only for science, but also </w:t>
      </w:r>
      <w:r w:rsidRPr="008606AD">
        <w:rPr>
          <w:rStyle w:val="StyleUnderline"/>
          <w:highlight w:val="cyan"/>
        </w:rPr>
        <w:t>for policy</w:t>
      </w:r>
      <w:r w:rsidRPr="00086718">
        <w:rPr>
          <w:rStyle w:val="StyleUnderline"/>
        </w:rPr>
        <w:t>.</w:t>
      </w:r>
      <w:r>
        <w:rPr>
          <w:rStyle w:val="StyleUnderline"/>
        </w:rPr>
        <w:t xml:space="preserve"> </w:t>
      </w:r>
      <w:r w:rsidRPr="00120D6C">
        <w:rPr>
          <w:sz w:val="12"/>
        </w:rPr>
        <w:t xml:space="preserve">"In my opinion, </w:t>
      </w:r>
      <w:r w:rsidRPr="00086718">
        <w:rPr>
          <w:rStyle w:val="StyleUnderline"/>
        </w:rPr>
        <w:t>there is no more convincing way to demonstrate American leadership for the remainder of this century than to commit to a permanent presence on Mars</w:t>
      </w:r>
      <w:r w:rsidRPr="00120D6C">
        <w:rPr>
          <w:sz w:val="12"/>
        </w:rPr>
        <w:t xml:space="preserve">," he said. </w:t>
      </w:r>
      <w:r w:rsidRPr="00086718">
        <w:rPr>
          <w:rStyle w:val="StyleUnderline"/>
        </w:rPr>
        <w:t>If Americans do not go to Mars, someone else will. And that spells political and economic benefit for whoever succeeds.</w:t>
      </w:r>
      <w:r>
        <w:rPr>
          <w:rStyle w:val="StyleUnderline"/>
        </w:rPr>
        <w:t xml:space="preserve"> </w:t>
      </w:r>
      <w:r w:rsidRPr="00120D6C">
        <w:rPr>
          <w:sz w:val="12"/>
        </w:rPr>
        <w:t>"If you lose your space edge," Tyson said during his interview with Zakaria, "my deep concern is that you lose everything else about society that enables you to compete economically."</w:t>
      </w:r>
    </w:p>
    <w:p w14:paraId="7C460084" w14:textId="1D26B5B9" w:rsidR="00705A2F" w:rsidRPr="00D76ECE" w:rsidRDefault="00705A2F" w:rsidP="00705A2F">
      <w:pPr>
        <w:pStyle w:val="Heading4"/>
      </w:pPr>
      <w:r w:rsidRPr="00D76ECE">
        <w:t xml:space="preserve">Living in space will make us more </w:t>
      </w:r>
      <w:r w:rsidRPr="00D76ECE">
        <w:rPr>
          <w:u w:val="single"/>
        </w:rPr>
        <w:t>ethical</w:t>
      </w:r>
      <w:r w:rsidRPr="00D76ECE">
        <w:t xml:space="preserve">, </w:t>
      </w:r>
      <w:r w:rsidRPr="00D76ECE">
        <w:rPr>
          <w:u w:val="single"/>
        </w:rPr>
        <w:t>social</w:t>
      </w:r>
      <w:r w:rsidRPr="00D76ECE">
        <w:t xml:space="preserve"> beings</w:t>
      </w:r>
      <w:r>
        <w:t xml:space="preserve"> – turns structural violence</w:t>
      </w:r>
    </w:p>
    <w:p w14:paraId="248ECAEE" w14:textId="77777777" w:rsidR="00705A2F" w:rsidRPr="00D76ECE" w:rsidRDefault="00705A2F" w:rsidP="00705A2F">
      <w:r w:rsidRPr="00D76ECE">
        <w:t xml:space="preserve">Jovan </w:t>
      </w:r>
      <w:proofErr w:type="spellStart"/>
      <w:r w:rsidRPr="00D76ECE">
        <w:rPr>
          <w:rStyle w:val="Style13ptBold"/>
        </w:rPr>
        <w:t>Milivojević</w:t>
      </w:r>
      <w:proofErr w:type="spellEnd"/>
      <w:r w:rsidRPr="00D76ECE">
        <w:rPr>
          <w:rStyle w:val="Style13ptBold"/>
        </w:rPr>
        <w:t xml:space="preserve"> 17</w:t>
      </w:r>
      <w:r w:rsidRPr="00D76ECE">
        <w:t xml:space="preserve">, Faculty of Engineering, University of Kragujevac, with; </w:t>
      </w:r>
      <w:proofErr w:type="spellStart"/>
      <w:r w:rsidRPr="00D76ECE">
        <w:t>Tijana</w:t>
      </w:r>
      <w:proofErr w:type="spellEnd"/>
      <w:r w:rsidRPr="00D76ECE">
        <w:t xml:space="preserve"> </w:t>
      </w:r>
      <w:proofErr w:type="spellStart"/>
      <w:r w:rsidRPr="00D76ECE">
        <w:t>Cvetić</w:t>
      </w:r>
      <w:proofErr w:type="spellEnd"/>
      <w:r w:rsidRPr="00D76ECE">
        <w:t xml:space="preserve">, Ivan </w:t>
      </w:r>
      <w:proofErr w:type="spellStart"/>
      <w:r w:rsidRPr="00D76ECE">
        <w:t>Savović</w:t>
      </w:r>
      <w:proofErr w:type="spellEnd"/>
      <w:r w:rsidRPr="00D76ECE">
        <w:t xml:space="preserve">, </w:t>
      </w:r>
      <w:proofErr w:type="spellStart"/>
      <w:r w:rsidRPr="00D76ECE">
        <w:t>Nebojša</w:t>
      </w:r>
      <w:proofErr w:type="spellEnd"/>
      <w:r w:rsidRPr="00D76ECE">
        <w:t xml:space="preserve"> </w:t>
      </w:r>
      <w:proofErr w:type="spellStart"/>
      <w:r w:rsidRPr="00D76ECE">
        <w:t>Nikolić</w:t>
      </w:r>
      <w:proofErr w:type="spellEnd"/>
      <w:r w:rsidRPr="00D76ECE">
        <w:t xml:space="preserve">, </w:t>
      </w:r>
      <w:proofErr w:type="spellStart"/>
      <w:r w:rsidRPr="00D76ECE">
        <w:t>Miloš</w:t>
      </w:r>
      <w:proofErr w:type="spellEnd"/>
      <w:r w:rsidRPr="00D76ECE">
        <w:t xml:space="preserve"> </w:t>
      </w:r>
      <w:proofErr w:type="spellStart"/>
      <w:r w:rsidRPr="00D76ECE">
        <w:t>Petronijević</w:t>
      </w:r>
      <w:proofErr w:type="spellEnd"/>
      <w:r w:rsidRPr="00D76ECE">
        <w:t>; June 2017, “QUALITY OF LIFE IN THE FOLLOWING CENTURIES,” http://cqm.rs/2017/cd1/pdf/papers/focus_1/53.pdf</w:t>
      </w:r>
    </w:p>
    <w:p w14:paraId="150BD36C" w14:textId="77777777" w:rsidR="00705A2F" w:rsidRPr="00D76ECE" w:rsidRDefault="00705A2F" w:rsidP="00705A2F">
      <w:pPr>
        <w:rPr>
          <w:sz w:val="16"/>
        </w:rPr>
      </w:pPr>
      <w:r w:rsidRPr="00D76ECE">
        <w:rPr>
          <w:sz w:val="16"/>
        </w:rPr>
        <w:t xml:space="preserve">b) </w:t>
      </w:r>
      <w:proofErr w:type="gramStart"/>
      <w:r w:rsidRPr="00D76ECE">
        <w:rPr>
          <w:rStyle w:val="Emphasis"/>
        </w:rPr>
        <w:t>Social</w:t>
      </w:r>
      <w:proofErr w:type="gramEnd"/>
      <w:r w:rsidRPr="00D76ECE">
        <w:rPr>
          <w:rStyle w:val="Emphasis"/>
        </w:rPr>
        <w:t xml:space="preserve"> dimension</w:t>
      </w:r>
    </w:p>
    <w:p w14:paraId="01BA8A3D" w14:textId="77777777" w:rsidR="00705A2F" w:rsidRPr="00D76ECE" w:rsidRDefault="00705A2F" w:rsidP="00705A2F">
      <w:pPr>
        <w:rPr>
          <w:sz w:val="16"/>
        </w:rPr>
      </w:pPr>
      <w:r w:rsidRPr="00D76ECE">
        <w:rPr>
          <w:rStyle w:val="StyleUnderline"/>
        </w:rPr>
        <w:t>This dimension will not be able to follow the development that takes place on Earth</w:t>
      </w:r>
      <w:r w:rsidRPr="00D76ECE">
        <w:rPr>
          <w:sz w:val="16"/>
        </w:rPr>
        <w:t xml:space="preserve">. </w:t>
      </w:r>
      <w:r w:rsidRPr="00D76ECE">
        <w:rPr>
          <w:rStyle w:val="StyleUnderline"/>
        </w:rPr>
        <w:t xml:space="preserve">Here in the </w:t>
      </w:r>
      <w:r w:rsidRPr="00D76ECE">
        <w:rPr>
          <w:rStyle w:val="Emphasis"/>
        </w:rPr>
        <w:t>harsh conditions of survival</w:t>
      </w:r>
      <w:r w:rsidRPr="00D76ECE">
        <w:rPr>
          <w:rStyle w:val="StyleUnderline"/>
        </w:rPr>
        <w:t xml:space="preserve"> people </w:t>
      </w:r>
      <w:r w:rsidRPr="00D76ECE">
        <w:rPr>
          <w:rStyle w:val="Emphasis"/>
        </w:rPr>
        <w:t>must</w:t>
      </w:r>
      <w:r w:rsidRPr="00D76ECE">
        <w:rPr>
          <w:rStyle w:val="StyleUnderline"/>
        </w:rPr>
        <w:t xml:space="preserve"> be leaning on each other, and the </w:t>
      </w:r>
      <w:r w:rsidRPr="00D76ECE">
        <w:rPr>
          <w:rStyle w:val="Emphasis"/>
        </w:rPr>
        <w:t>fellowship</w:t>
      </w:r>
      <w:r w:rsidRPr="00D76ECE">
        <w:rPr>
          <w:rStyle w:val="StyleUnderline"/>
        </w:rPr>
        <w:t xml:space="preserve"> must be dominant in relation to the </w:t>
      </w:r>
      <w:r w:rsidRPr="00D76ECE">
        <w:rPr>
          <w:rStyle w:val="Emphasis"/>
        </w:rPr>
        <w:t>selfishness</w:t>
      </w:r>
      <w:r w:rsidRPr="00D76ECE">
        <w:rPr>
          <w:rStyle w:val="StyleUnderline"/>
        </w:rPr>
        <w:t xml:space="preserve"> of individuals and groups</w:t>
      </w:r>
      <w:r w:rsidRPr="00D76ECE">
        <w:rPr>
          <w:sz w:val="16"/>
        </w:rPr>
        <w:t xml:space="preserve">. The idea of globalism here melts like snow under the July sun. Here all are important as the different philosophy leads the fragile human community to the </w:t>
      </w:r>
      <w:proofErr w:type="gramStart"/>
      <w:r w:rsidRPr="00D76ECE">
        <w:rPr>
          <w:sz w:val="16"/>
        </w:rPr>
        <w:t>collapse</w:t>
      </w:r>
      <w:proofErr w:type="gramEnd"/>
      <w:r w:rsidRPr="00D76ECE">
        <w:rPr>
          <w:sz w:val="16"/>
        </w:rPr>
        <w:t xml:space="preserve"> and it takes a long time to it to start up a strong development that leads to the development of s new human civilization.</w:t>
      </w:r>
    </w:p>
    <w:p w14:paraId="6C55FBE2" w14:textId="77777777" w:rsidR="00705A2F" w:rsidRPr="00D76ECE" w:rsidRDefault="00705A2F" w:rsidP="00705A2F">
      <w:pPr>
        <w:rPr>
          <w:sz w:val="16"/>
        </w:rPr>
      </w:pPr>
      <w:r w:rsidRPr="00D76ECE">
        <w:rPr>
          <w:sz w:val="16"/>
        </w:rPr>
        <w:t>c) Environmental dimension</w:t>
      </w:r>
    </w:p>
    <w:p w14:paraId="39ACF003" w14:textId="77777777" w:rsidR="00705A2F" w:rsidRPr="00D76ECE" w:rsidRDefault="00705A2F" w:rsidP="00705A2F">
      <w:pPr>
        <w:rPr>
          <w:sz w:val="16"/>
        </w:rPr>
      </w:pPr>
      <w:r w:rsidRPr="00D76ECE">
        <w:rPr>
          <w:sz w:val="16"/>
        </w:rPr>
        <w:t xml:space="preserve">Environmental dimension suffers radical changes, because we talk about very harsh living conditions that </w:t>
      </w:r>
      <w:proofErr w:type="gramStart"/>
      <w:r w:rsidRPr="00D76ECE">
        <w:rPr>
          <w:sz w:val="16"/>
        </w:rPr>
        <w:t>have to</w:t>
      </w:r>
      <w:proofErr w:type="gramEnd"/>
      <w:r w:rsidRPr="00D76ECE">
        <w:rPr>
          <w:sz w:val="16"/>
        </w:rPr>
        <w:t xml:space="preserve"> be adapted with the help of the latest knowledge and technologies. So, virtually there is no atmosphere on the Moon, gravity is six times smaller, one side of the Moon is extremely hot, and the other is extremely </w:t>
      </w:r>
      <w:proofErr w:type="gramStart"/>
      <w:r w:rsidRPr="00D76ECE">
        <w:rPr>
          <w:sz w:val="16"/>
        </w:rPr>
        <w:t>cold</w:t>
      </w:r>
      <w:proofErr w:type="gramEnd"/>
      <w:r w:rsidRPr="00D76ECE">
        <w:rPr>
          <w:sz w:val="16"/>
        </w:rPr>
        <w:t xml:space="preserve"> and the entire Moon is a huge stone desert. There is no running water, nor is it possible to produce food in the open. And </w:t>
      </w:r>
      <w:proofErr w:type="gramStart"/>
      <w:r w:rsidRPr="00D76ECE">
        <w:rPr>
          <w:sz w:val="16"/>
        </w:rPr>
        <w:t>a number of</w:t>
      </w:r>
      <w:proofErr w:type="gramEnd"/>
      <w:r w:rsidRPr="00D76ECE">
        <w:rPr>
          <w:sz w:val="16"/>
        </w:rPr>
        <w:t xml:space="preserve"> other parameters of the Moon indicate a totally inhospitable celestial body. Knowledge of terraforming the Moon </w:t>
      </w:r>
      <w:proofErr w:type="gramStart"/>
      <w:r w:rsidRPr="00D76ECE">
        <w:rPr>
          <w:sz w:val="16"/>
        </w:rPr>
        <w:t>are</w:t>
      </w:r>
      <w:proofErr w:type="gramEnd"/>
      <w:r w:rsidRPr="00D76ECE">
        <w:rPr>
          <w:sz w:val="16"/>
        </w:rPr>
        <w:t xml:space="preserve"> absolutely at the beginning and are related to the huge energy regardless of the process (the development of the atmosphere, clouds and rain, the development of vegetation and wildlife, etc.). Even in the 22nd century, it will be a problem and a huge scientific </w:t>
      </w:r>
      <w:proofErr w:type="spellStart"/>
      <w:r w:rsidRPr="00D76ECE">
        <w:rPr>
          <w:sz w:val="16"/>
        </w:rPr>
        <w:t>endeavour</w:t>
      </w:r>
      <w:proofErr w:type="spellEnd"/>
      <w:r w:rsidRPr="00D76ECE">
        <w:rPr>
          <w:sz w:val="16"/>
        </w:rPr>
        <w:t xml:space="preserve"> which should be solved with the enormous and concerted efforts.</w:t>
      </w:r>
    </w:p>
    <w:p w14:paraId="3A8064A7" w14:textId="77777777" w:rsidR="00705A2F" w:rsidRPr="00D76ECE" w:rsidRDefault="00705A2F" w:rsidP="00705A2F">
      <w:pPr>
        <w:rPr>
          <w:rStyle w:val="StyleUnderline"/>
        </w:rPr>
      </w:pPr>
      <w:r w:rsidRPr="00D76ECE">
        <w:rPr>
          <w:sz w:val="16"/>
        </w:rPr>
        <w:t xml:space="preserve">d) </w:t>
      </w:r>
      <w:r w:rsidRPr="00D76ECE">
        <w:rPr>
          <w:rStyle w:val="StyleUnderline"/>
        </w:rPr>
        <w:t>Science and Technology dimension</w:t>
      </w:r>
    </w:p>
    <w:p w14:paraId="6AA23208" w14:textId="77777777" w:rsidR="00705A2F" w:rsidRPr="00D76ECE" w:rsidRDefault="00705A2F" w:rsidP="00705A2F">
      <w:pPr>
        <w:rPr>
          <w:rStyle w:val="StyleUnderline"/>
        </w:rPr>
      </w:pPr>
      <w:r w:rsidRPr="00D76ECE">
        <w:rPr>
          <w:rStyle w:val="StyleUnderline"/>
        </w:rPr>
        <w:t>This dimension of quality of life in cosmic conditions becomes dominant. It needs to find effective solutions for high-quality adaptation of man as a biological system to new radically altered environmental conditions, as well as an efficient and sustainable growth and development of human communities</w:t>
      </w:r>
      <w:r w:rsidRPr="00D76ECE">
        <w:rPr>
          <w:sz w:val="16"/>
        </w:rPr>
        <w:t xml:space="preserve">, which should enable the development of new cosmic civilizations. Of course, it also means an effectively terraforming of celestial bodies, for example, Mars and the Moon. To begin with, the scientific and technological development of new human communities and / or civilizations must rely on the capacities of the parent planet, but </w:t>
      </w:r>
      <w:r w:rsidRPr="00D76ECE">
        <w:rPr>
          <w:rStyle w:val="Emphasis"/>
        </w:rPr>
        <w:t>eventually</w:t>
      </w:r>
      <w:r w:rsidRPr="00D76ECE">
        <w:rPr>
          <w:sz w:val="16"/>
        </w:rPr>
        <w:t xml:space="preserve"> the </w:t>
      </w:r>
      <w:r w:rsidRPr="00D76ECE">
        <w:rPr>
          <w:rStyle w:val="StyleUnderline"/>
        </w:rPr>
        <w:t xml:space="preserve">development of own scientific capacities will create conditions for a normal and </w:t>
      </w:r>
      <w:r w:rsidRPr="00D76ECE">
        <w:rPr>
          <w:rStyle w:val="Emphasis"/>
        </w:rPr>
        <w:t>decent life</w:t>
      </w:r>
      <w:r w:rsidRPr="00D76ECE">
        <w:rPr>
          <w:rStyle w:val="StyleUnderline"/>
        </w:rPr>
        <w:t xml:space="preserve"> of people in cosmic environment.</w:t>
      </w:r>
    </w:p>
    <w:p w14:paraId="6B66552A" w14:textId="77777777" w:rsidR="00705A2F" w:rsidRPr="00D76ECE" w:rsidRDefault="00705A2F" w:rsidP="00705A2F">
      <w:pPr>
        <w:rPr>
          <w:sz w:val="16"/>
        </w:rPr>
      </w:pPr>
      <w:r w:rsidRPr="00D76ECE">
        <w:rPr>
          <w:sz w:val="16"/>
        </w:rPr>
        <w:t>e) Value system dimension</w:t>
      </w:r>
    </w:p>
    <w:p w14:paraId="4FDE1A8D" w14:textId="77777777" w:rsidR="00705A2F" w:rsidRPr="00D76ECE" w:rsidRDefault="00705A2F" w:rsidP="00705A2F">
      <w:pPr>
        <w:rPr>
          <w:sz w:val="16"/>
        </w:rPr>
      </w:pPr>
      <w:r w:rsidRPr="00D76ECE">
        <w:rPr>
          <w:sz w:val="16"/>
        </w:rPr>
        <w:t xml:space="preserve">This dimension of quality of life will also experience important changes. </w:t>
      </w:r>
      <w:r w:rsidRPr="00D76ECE">
        <w:rPr>
          <w:rStyle w:val="StyleUnderline"/>
        </w:rPr>
        <w:t xml:space="preserve">Philosophical views on life, the basic value systems, </w:t>
      </w:r>
      <w:proofErr w:type="gramStart"/>
      <w:r w:rsidRPr="00D76ECE">
        <w:rPr>
          <w:rStyle w:val="StyleUnderline"/>
        </w:rPr>
        <w:t>cultures</w:t>
      </w:r>
      <w:proofErr w:type="gramEnd"/>
      <w:r w:rsidRPr="00D76ECE">
        <w:rPr>
          <w:rStyle w:val="StyleUnderline"/>
        </w:rPr>
        <w:t xml:space="preserve"> and beliefs will assume </w:t>
      </w:r>
      <w:r w:rsidRPr="00D76ECE">
        <w:rPr>
          <w:rStyle w:val="Emphasis"/>
        </w:rPr>
        <w:t>many new forms</w:t>
      </w:r>
      <w:r w:rsidRPr="00D76ECE">
        <w:rPr>
          <w:sz w:val="16"/>
        </w:rPr>
        <w:t>. On the other hand, the new environmental conditions (gravity, brightness, atmospheric pressure, etc.) will significantly change the man's physical appearance, and the absence of earthly paradise (rivers, seas, lakes, flora and fauna, atmospheric phenomena, etc.) will significantly change the psyche of people. This will affect the development of the significantly changed system of values and views on quality of life and enjoyment of happiness.</w:t>
      </w:r>
    </w:p>
    <w:p w14:paraId="16AD7B73" w14:textId="77777777" w:rsidR="00705A2F" w:rsidRPr="00D76ECE" w:rsidRDefault="00705A2F" w:rsidP="00705A2F">
      <w:pPr>
        <w:rPr>
          <w:sz w:val="16"/>
        </w:rPr>
      </w:pPr>
    </w:p>
    <w:p w14:paraId="1DD1285E" w14:textId="77777777" w:rsidR="00581265" w:rsidRPr="00581265" w:rsidRDefault="00581265" w:rsidP="00581265"/>
    <w:sectPr w:rsidR="00581265" w:rsidRPr="005812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165787"/>
    <w:multiLevelType w:val="hybridMultilevel"/>
    <w:tmpl w:val="FA6ED482"/>
    <w:lvl w:ilvl="0" w:tplc="2CD651D0">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B61D3"/>
    <w:multiLevelType w:val="hybridMultilevel"/>
    <w:tmpl w:val="E26A9D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36048141440"/>
    <w:docVar w:name="VerbatimVersion" w:val="5.1"/>
  </w:docVars>
  <w:rsids>
    <w:rsidRoot w:val="00581265"/>
    <w:rsid w:val="0000786E"/>
    <w:rsid w:val="000139A3"/>
    <w:rsid w:val="000200F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1FB2"/>
    <w:rsid w:val="004605D6"/>
    <w:rsid w:val="004C60E8"/>
    <w:rsid w:val="004E3579"/>
    <w:rsid w:val="004E728B"/>
    <w:rsid w:val="004F39E0"/>
    <w:rsid w:val="00537BD5"/>
    <w:rsid w:val="0057268A"/>
    <w:rsid w:val="00581265"/>
    <w:rsid w:val="005D2912"/>
    <w:rsid w:val="006065BD"/>
    <w:rsid w:val="00645FA9"/>
    <w:rsid w:val="00647866"/>
    <w:rsid w:val="00665003"/>
    <w:rsid w:val="0069090D"/>
    <w:rsid w:val="006A2AD0"/>
    <w:rsid w:val="006C2375"/>
    <w:rsid w:val="006D4ECC"/>
    <w:rsid w:val="00705A2F"/>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31BE"/>
    <w:rsid w:val="00BF593B"/>
    <w:rsid w:val="00BF773A"/>
    <w:rsid w:val="00BF7E81"/>
    <w:rsid w:val="00C13773"/>
    <w:rsid w:val="00C17CC8"/>
    <w:rsid w:val="00C67E5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17BF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EB9EE"/>
  <w15:chartTrackingRefBased/>
  <w15:docId w15:val="{69D628F8-EB40-448A-AFD0-3B927DD7F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090D"/>
    <w:rPr>
      <w:rFonts w:ascii="Calibri" w:eastAsia="MS Gothic" w:hAnsi="Calibri" w:cs="Calibri"/>
    </w:rPr>
  </w:style>
  <w:style w:type="paragraph" w:styleId="Heading1">
    <w:name w:val="heading 1"/>
    <w:aliases w:val="Pocket"/>
    <w:basedOn w:val="Normal"/>
    <w:next w:val="Normal"/>
    <w:link w:val="Heading1Char"/>
    <w:qFormat/>
    <w:rsid w:val="006909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09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 Char, Char Char Char Char Char Char Char,No Underline,Text 7,3: Cite,Index Headers,Bold Cite,Heading 3 Char1 Char Char,Citation Char Char Char Char,no, Char,Char1,Cite 1,Char,n,Char Char,Citation,Tag Char Char"/>
    <w:basedOn w:val="Normal"/>
    <w:next w:val="Normal"/>
    <w:link w:val="Heading3Char"/>
    <w:uiPriority w:val="2"/>
    <w:unhideWhenUsed/>
    <w:qFormat/>
    <w:rsid w:val="006909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6909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09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90D"/>
  </w:style>
  <w:style w:type="character" w:customStyle="1" w:styleId="Heading1Char">
    <w:name w:val="Heading 1 Char"/>
    <w:aliases w:val="Pocket Char"/>
    <w:basedOn w:val="DefaultParagraphFont"/>
    <w:link w:val="Heading1"/>
    <w:rsid w:val="006909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090D"/>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 Char, Char Char Char Char Char Char Char Char,No Underline Char,Text 7 Char,3: Cite Char,Index Headers Char,Bold Cite Char,Heading 3 Char1 Char Char Char,Citation Char Char Char Char Char"/>
    <w:basedOn w:val="DefaultParagraphFont"/>
    <w:link w:val="Heading3"/>
    <w:uiPriority w:val="2"/>
    <w:rsid w:val="0069090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69090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B"/>
    <w:basedOn w:val="DefaultParagraphFont"/>
    <w:link w:val="Emphasis1"/>
    <w:uiPriority w:val="7"/>
    <w:qFormat/>
    <w:rsid w:val="0069090D"/>
    <w:rPr>
      <w:rFonts w:ascii="Calibri" w:eastAsia="MS Gothic"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69090D"/>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ci,c,Bo,Intense Emphasis11,Intense Emphasis111,8.,S"/>
    <w:basedOn w:val="DefaultParagraphFont"/>
    <w:uiPriority w:val="6"/>
    <w:qFormat/>
    <w:rsid w:val="0069090D"/>
    <w:rPr>
      <w:b w:val="0"/>
      <w:sz w:val="22"/>
      <w:u w:val="single"/>
    </w:rPr>
  </w:style>
  <w:style w:type="character" w:styleId="Hyperlink">
    <w:name w:val="Hyperlink"/>
    <w:aliases w:val="No Spacing Char,Card Format Char,ClearFormatting Char,Clear Char,DDI Tag Char,Tag Title Char,No Spacing51 Char,Note Level 2 Char,Small Text Char,Note Level 21 Char,No Spacing11211 Char,No Spacing6 Char,No Spacing tnr Char,Hidden Block Title Ch"/>
    <w:basedOn w:val="DefaultParagraphFont"/>
    <w:link w:val="NoSpacing"/>
    <w:uiPriority w:val="99"/>
    <w:unhideWhenUsed/>
    <w:rsid w:val="0069090D"/>
    <w:rPr>
      <w:color w:val="auto"/>
      <w:u w:val="none"/>
    </w:rPr>
  </w:style>
  <w:style w:type="character" w:styleId="FollowedHyperlink">
    <w:name w:val="FollowedHyperlink"/>
    <w:basedOn w:val="DefaultParagraphFont"/>
    <w:uiPriority w:val="99"/>
    <w:semiHidden/>
    <w:unhideWhenUsed/>
    <w:rsid w:val="0069090D"/>
    <w:rPr>
      <w:color w:val="auto"/>
      <w:u w:val="none"/>
    </w:rPr>
  </w:style>
  <w:style w:type="paragraph" w:customStyle="1" w:styleId="Emphasis1">
    <w:name w:val="Emphasis1"/>
    <w:basedOn w:val="Normal"/>
    <w:link w:val="Emphasis"/>
    <w:autoRedefine/>
    <w:uiPriority w:val="7"/>
    <w:qFormat/>
    <w:rsid w:val="0058126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581265"/>
    <w:pPr>
      <w:widowControl w:val="0"/>
      <w:suppressAutoHyphens/>
      <w:spacing w:after="200"/>
      <w:contextualSpacing/>
    </w:pPr>
    <w:rPr>
      <w:rFonts w:asciiTheme="minorHAnsi" w:hAnsiTheme="minorHAnsi"/>
      <w:u w:val="single"/>
    </w:rPr>
  </w:style>
  <w:style w:type="paragraph" w:styleId="NoSpacing">
    <w:name w:val="No Spacing"/>
    <w:aliases w:val="Card Format,ClearFormatting,Clear,DDI Tag,Tag Title,No Spacing51,Note Level 2,Small Text,Note Level 21,No Spacing11211,No Spacing6,No Spacing tnr,Hidden Block Title,No Spacing311,No Spacing8,Dont u,No Spacing1111111,No Spacing2,card,Dont use"/>
    <w:basedOn w:val="Heading1"/>
    <w:link w:val="Hyperlink"/>
    <w:autoRedefine/>
    <w:uiPriority w:val="99"/>
    <w:qFormat/>
    <w:rsid w:val="0058126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List Paragraph1,List Paragraph2,Colorful List - Accent 11"/>
    <w:basedOn w:val="Normal"/>
    <w:uiPriority w:val="99"/>
    <w:unhideWhenUsed/>
    <w:qFormat/>
    <w:rsid w:val="00705A2F"/>
    <w:pPr>
      <w:ind w:left="720"/>
      <w:contextualSpacing/>
    </w:pPr>
  </w:style>
  <w:style w:type="character" w:styleId="IntenseEmphasis">
    <w:name w:val="Intense Emphasis"/>
    <w:aliases w:val="title Char,UNDERLINE Char,Cites and Cards Char,Bold Underlined Char,Block Heading Char,Read This Char,Non Read Text Char,Debate Normal Char,Warrants Char,8,Intense Emphasi,Box Out,Intense Emphasis5,Sty,9.5 pt"/>
    <w:basedOn w:val="DefaultParagraphFont"/>
    <w:uiPriority w:val="6"/>
    <w:qFormat/>
    <w:rsid w:val="00705A2F"/>
    <w:rPr>
      <w:rFonts w:cs="Times New Roman"/>
      <w:u w:val="single"/>
    </w:rPr>
  </w:style>
  <w:style w:type="paragraph" w:customStyle="1" w:styleId="textbold">
    <w:name w:val="text bold"/>
    <w:basedOn w:val="Normal"/>
    <w:uiPriority w:val="7"/>
    <w:qFormat/>
    <w:rsid w:val="00705A2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t.com/content/04858216-322e-11ea-9703-eea0cae3f0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tamu.edu/~cbaird/sq/2012/12/20/what-keeps-space-empty/" TargetMode="External"/><Relationship Id="rId12" Type="http://schemas.openxmlformats.org/officeDocument/2006/relationships/hyperlink" Target="https://www.e-ir.info/2020/07/20/legal-black-holes-in-outer-space-the-regulation-of-private-space-compan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tamu.edu/~cbaird/sq/2013/10/08/how-does-the-expansion-of-the-universe-make-outer-space-a-vacuum/" TargetMode="External"/><Relationship Id="rId11" Type="http://schemas.openxmlformats.org/officeDocument/2006/relationships/hyperlink" Target="https://space.nss.org/wp-content/uploads/NSS-Position-Paper-Development-of-Moon-and-NEOs-2015.pdf" TargetMode="External"/><Relationship Id="rId5" Type="http://schemas.openxmlformats.org/officeDocument/2006/relationships/webSettings" Target="webSettings.xml"/><Relationship Id="rId10" Type="http://schemas.openxmlformats.org/officeDocument/2006/relationships/hyperlink" Target="https://trumpadministration.archives.performance.gov/NASA/" TargetMode="External"/><Relationship Id="rId4" Type="http://schemas.openxmlformats.org/officeDocument/2006/relationships/settings" Target="settings.xml"/><Relationship Id="rId9" Type="http://schemas.openxmlformats.org/officeDocument/2006/relationships/hyperlink" Target="https://austrian-institute.org/en/subjects-en/catholic-social-doctrine-2/capitalism-is-good-for-the-poor-and-for-the-environme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ari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11230</Words>
  <Characters>64017</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Sabarish Ravi Anikode (Student)</dc:creator>
  <cp:keywords>5.1.1</cp:keywords>
  <dc:description/>
  <cp:lastModifiedBy>Sabarish Ravi Anikode (Student)</cp:lastModifiedBy>
  <cp:revision>5</cp:revision>
  <dcterms:created xsi:type="dcterms:W3CDTF">2022-01-29T16:43:00Z</dcterms:created>
  <dcterms:modified xsi:type="dcterms:W3CDTF">2022-01-30T01:49:00Z</dcterms:modified>
</cp:coreProperties>
</file>