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64A4E" w14:textId="77777777" w:rsidR="008967CA" w:rsidRDefault="008967CA" w:rsidP="008967CA">
      <w:pPr>
        <w:pStyle w:val="Heading3"/>
        <w:rPr>
          <w:rStyle w:val="Style13ptBold"/>
          <w:b/>
          <w:bCs w:val="0"/>
        </w:rPr>
      </w:pPr>
      <w:r>
        <w:rPr>
          <w:rStyle w:val="Style13ptBold"/>
          <w:b/>
          <w:bCs w:val="0"/>
        </w:rPr>
        <w:t>Introduction</w:t>
      </w:r>
    </w:p>
    <w:p w14:paraId="449D54CC" w14:textId="77777777" w:rsidR="008967CA" w:rsidRDefault="008967CA" w:rsidP="008967CA">
      <w:pPr>
        <w:pStyle w:val="Heading4"/>
        <w:rPr>
          <w:rStyle w:val="Style13ptBold"/>
          <w:b/>
          <w:bCs w:val="0"/>
        </w:rPr>
      </w:pPr>
      <w:r>
        <w:rPr>
          <w:rStyle w:val="Style13ptBold"/>
          <w:b/>
          <w:bCs w:val="0"/>
        </w:rPr>
        <w:t xml:space="preserve">When asked by James Corden his thoughts about Elon Musk and the privatized space race, Bill Gates classily answered </w:t>
      </w:r>
      <w:r w:rsidRPr="000904C3">
        <w:rPr>
          <w:rStyle w:val="Style13ptBold"/>
          <w:b/>
          <w:bCs w:val="0"/>
        </w:rPr>
        <w:t>"No, I'm not a Mars person. I know a lot of Mars people</w:t>
      </w:r>
      <w:r>
        <w:rPr>
          <w:rStyle w:val="Style13ptBold"/>
          <w:b/>
          <w:bCs w:val="0"/>
        </w:rPr>
        <w:t xml:space="preserve">. </w:t>
      </w:r>
      <w:r w:rsidRPr="000904C3">
        <w:rPr>
          <w:rStyle w:val="Style13ptBold"/>
          <w:b/>
          <w:bCs w:val="0"/>
        </w:rPr>
        <w:t>I don't think rockets are the solution. But maybe I'm missing something there."</w:t>
      </w:r>
    </w:p>
    <w:p w14:paraId="62CAF45E" w14:textId="77777777" w:rsidR="008967CA" w:rsidRDefault="008967CA" w:rsidP="008967CA">
      <w:pPr>
        <w:pStyle w:val="Heading4"/>
        <w:rPr>
          <w:rStyle w:val="Style13ptBold"/>
          <w:b/>
          <w:bCs w:val="0"/>
        </w:rPr>
      </w:pPr>
      <w:r>
        <w:t xml:space="preserve">Because, similarly to Bill Gates, I believe that outer space development must be kept out of the hands of corporations, </w:t>
      </w:r>
      <w:r>
        <w:rPr>
          <w:rStyle w:val="Style13ptBold"/>
          <w:b/>
          <w:bCs w:val="0"/>
        </w:rPr>
        <w:t xml:space="preserve">I affirm Resolved: The appropriation of outer space by privation entities is unjust. </w:t>
      </w:r>
    </w:p>
    <w:p w14:paraId="1F0DA752" w14:textId="77777777" w:rsidR="008967CA" w:rsidRPr="00671FDF" w:rsidRDefault="008967CA" w:rsidP="008967CA">
      <w:pPr>
        <w:pStyle w:val="Heading4"/>
      </w:pPr>
      <w:r>
        <w:t xml:space="preserve">First, the definitions debate - </w:t>
      </w:r>
    </w:p>
    <w:p w14:paraId="69D8C137" w14:textId="77777777" w:rsidR="008967CA" w:rsidRPr="004C7DA1" w:rsidRDefault="008967CA" w:rsidP="008967CA">
      <w:pPr>
        <w:pStyle w:val="Heading4"/>
        <w:rPr>
          <w:rStyle w:val="Style13ptBold"/>
          <w:b/>
          <w:bCs w:val="0"/>
        </w:rPr>
      </w:pPr>
      <w:r>
        <w:rPr>
          <w:rStyle w:val="Style13ptBold"/>
          <w:b/>
          <w:bCs w:val="0"/>
        </w:rPr>
        <w:t xml:space="preserve">In the context of the Outer Space Treaty – the term “appropriation” is defined by Stephen Groove as: </w:t>
      </w:r>
    </w:p>
    <w:p w14:paraId="3B793F4F" w14:textId="77777777" w:rsidR="008967CA" w:rsidRPr="004C7DA1" w:rsidRDefault="008967CA" w:rsidP="008967CA">
      <w:r w:rsidRPr="004C7DA1">
        <w:rPr>
          <w:rStyle w:val="Style13ptBold"/>
        </w:rPr>
        <w:t>Groove 69</w:t>
      </w:r>
      <w:r>
        <w:t xml:space="preserve">, </w:t>
      </w:r>
      <w:r w:rsidRPr="004C7DA1">
        <w:t>Stephen Groove, 1969, Interpreting Article II of the Outer Space Treaty, Fordham Law Review Volume 37 Issue 3, https://ir.lawnet.fordham.edu/flr?utm_source=ir.lawnet.fordham.edu%2Fflr%2Fvol37%2Fiss3%2F2&amp;utm_medium=PDF&amp;utm_campaign=PDFCoverPages)//SRA</w:t>
      </w:r>
    </w:p>
    <w:p w14:paraId="357E9BDB" w14:textId="77777777" w:rsidR="008967CA" w:rsidRDefault="008967CA" w:rsidP="008967CA">
      <w:pPr>
        <w:rPr>
          <w:sz w:val="16"/>
        </w:rPr>
      </w:pPr>
      <w:r w:rsidRPr="004C7DA1">
        <w:rPr>
          <w:sz w:val="16"/>
        </w:rPr>
        <w:t xml:space="preserve">With respect to the concept of appropriation the basic question </w:t>
      </w:r>
      <w:r w:rsidRPr="00671FDF">
        <w:rPr>
          <w:sz w:val="16"/>
        </w:rPr>
        <w:t xml:space="preserve">is </w:t>
      </w:r>
      <w:r w:rsidRPr="00671FDF">
        <w:rPr>
          <w:u w:val="single"/>
        </w:rPr>
        <w:t>what constitutes "appropriation</w:t>
      </w:r>
      <w:r w:rsidRPr="00671FDF">
        <w:rPr>
          <w:sz w:val="16"/>
        </w:rPr>
        <w:t xml:space="preserve">," </w:t>
      </w:r>
      <w:r w:rsidRPr="00671FDF">
        <w:rPr>
          <w:u w:val="single"/>
        </w:rPr>
        <w:t>as used in the Treaty</w:t>
      </w:r>
      <w:r w:rsidRPr="00671FDF">
        <w:rPr>
          <w:sz w:val="16"/>
        </w:rPr>
        <w:t xml:space="preserve">, especially in contradistinction to casual or temporary use. </w:t>
      </w:r>
      <w:r w:rsidRPr="00671FDF">
        <w:rPr>
          <w:u w:val="single"/>
        </w:rPr>
        <w:t>The term "appropriation" is used most frequently to denote</w:t>
      </w:r>
      <w:r w:rsidRPr="004C7DA1">
        <w:rPr>
          <w:u w:val="single"/>
        </w:rPr>
        <w:t xml:space="preserve"> </w:t>
      </w:r>
      <w:r w:rsidRPr="004308FA">
        <w:rPr>
          <w:highlight w:val="cyan"/>
          <w:u w:val="single"/>
        </w:rPr>
        <w:t>the taking of property</w:t>
      </w:r>
      <w:r w:rsidRPr="004C7DA1">
        <w:rPr>
          <w:u w:val="single"/>
        </w:rPr>
        <w:t xml:space="preserve"> </w:t>
      </w:r>
      <w:r w:rsidRPr="004308FA">
        <w:rPr>
          <w:highlight w:val="cyan"/>
          <w:u w:val="single"/>
        </w:rPr>
        <w:t>for one's own or exclusive use</w:t>
      </w:r>
      <w:r w:rsidRPr="004C7DA1">
        <w:rPr>
          <w:u w:val="single"/>
        </w:rPr>
        <w:t xml:space="preserve"> with a sense of permanence</w:t>
      </w:r>
      <w:r w:rsidRPr="004C7DA1">
        <w:rPr>
          <w:sz w:val="16"/>
        </w:rPr>
        <w:t xml:space="preserve">. Under such interpretation </w:t>
      </w:r>
      <w:r w:rsidRPr="004308FA">
        <w:rPr>
          <w:highlight w:val="cyan"/>
          <w:u w:val="single"/>
        </w:rPr>
        <w:t>the</w:t>
      </w:r>
      <w:r w:rsidRPr="004308FA">
        <w:rPr>
          <w:sz w:val="16"/>
          <w:highlight w:val="cyan"/>
        </w:rPr>
        <w:t xml:space="preserve"> </w:t>
      </w:r>
      <w:r w:rsidRPr="004308FA">
        <w:rPr>
          <w:highlight w:val="cyan"/>
          <w:u w:val="single"/>
        </w:rPr>
        <w:t>establishment of a permanent settlement or</w:t>
      </w:r>
      <w:r w:rsidRPr="004C7DA1">
        <w:rPr>
          <w:u w:val="single"/>
        </w:rPr>
        <w:t xml:space="preserve"> the </w:t>
      </w:r>
      <w:r w:rsidRPr="004308FA">
        <w:rPr>
          <w:highlight w:val="cyan"/>
          <w:u w:val="single"/>
        </w:rPr>
        <w:t>carrying</w:t>
      </w:r>
      <w:r w:rsidRPr="004C7DA1">
        <w:rPr>
          <w:u w:val="single"/>
        </w:rPr>
        <w:t xml:space="preserve"> </w:t>
      </w:r>
      <w:r w:rsidRPr="004308FA">
        <w:rPr>
          <w:highlight w:val="cyan"/>
          <w:u w:val="single"/>
        </w:rPr>
        <w:t>out</w:t>
      </w:r>
      <w:r w:rsidRPr="004C7DA1">
        <w:rPr>
          <w:u w:val="single"/>
        </w:rPr>
        <w:t xml:space="preserve"> of </w:t>
      </w:r>
      <w:r w:rsidRPr="004308FA">
        <w:rPr>
          <w:highlight w:val="cyan"/>
          <w:u w:val="single"/>
        </w:rPr>
        <w:t>commercial activities</w:t>
      </w:r>
      <w:r w:rsidRPr="004C7DA1">
        <w:rPr>
          <w:sz w:val="16"/>
        </w:rPr>
        <w:t xml:space="preserve"> by nationals of a country on a celestial body </w:t>
      </w:r>
      <w:r w:rsidRPr="004308FA">
        <w:rPr>
          <w:highlight w:val="cyan"/>
          <w:u w:val="single"/>
        </w:rPr>
        <w:t>may constitute</w:t>
      </w:r>
      <w:r w:rsidRPr="00671FDF">
        <w:rPr>
          <w:u w:val="single"/>
        </w:rPr>
        <w:t xml:space="preserve"> national </w:t>
      </w:r>
      <w:r w:rsidRPr="004308FA">
        <w:rPr>
          <w:highlight w:val="cyan"/>
          <w:u w:val="single"/>
        </w:rPr>
        <w:t>appropriation</w:t>
      </w:r>
      <w:r w:rsidRPr="004C7DA1">
        <w:rPr>
          <w:sz w:val="16"/>
        </w:rPr>
        <w:t xml:space="preserve"> if the activities take place under the supreme authority (sovereignty) of the state. Short of this, if the state wields no exclusive authority or jurisdiction in relation to the area in question, the answer </w:t>
      </w:r>
      <w:proofErr w:type="gramStart"/>
      <w:r w:rsidRPr="004C7DA1">
        <w:rPr>
          <w:sz w:val="16"/>
        </w:rPr>
        <w:t>would</w:t>
      </w:r>
      <w:proofErr w:type="gramEnd"/>
      <w:r w:rsidRPr="004C7DA1">
        <w:rPr>
          <w:sz w:val="16"/>
        </w:rPr>
        <w:t xml:space="preserve"> seem to be in the negative, unless, the nationals also use their individual appropriations as cover-ups for their state's activities.5 In this connection, it should be emphasized that </w:t>
      </w:r>
      <w:r w:rsidRPr="004C7DA1">
        <w:rPr>
          <w:u w:val="single"/>
        </w:rPr>
        <w:t xml:space="preserve">the word "appropriation" indicates a taking which </w:t>
      </w:r>
      <w:r w:rsidRPr="004308FA">
        <w:rPr>
          <w:highlight w:val="cyan"/>
          <w:u w:val="single"/>
        </w:rPr>
        <w:t>involves something more than just a casual use</w:t>
      </w:r>
      <w:r w:rsidRPr="004C7DA1">
        <w:rPr>
          <w:u w:val="single"/>
        </w:rPr>
        <w:t>.</w:t>
      </w:r>
      <w:r w:rsidRPr="004C7DA1">
        <w:rPr>
          <w:sz w:val="16"/>
        </w:rPr>
        <w:t xml:space="preserve"> </w:t>
      </w:r>
      <w:proofErr w:type="gramStart"/>
      <w:r w:rsidRPr="004C7DA1">
        <w:rPr>
          <w:sz w:val="16"/>
        </w:rPr>
        <w:t>Thus</w:t>
      </w:r>
      <w:proofErr w:type="gramEnd"/>
      <w:r w:rsidRPr="004C7DA1">
        <w:rPr>
          <w:sz w:val="16"/>
        </w:rPr>
        <w:t xml:space="preserve"> a </w:t>
      </w:r>
      <w:r w:rsidRPr="004C7DA1">
        <w:rPr>
          <w:u w:val="single"/>
        </w:rPr>
        <w:t>temporary occupation of a landing site or other area, just like the temporary or nonexclusive use of property, would not constitute appropriation</w:t>
      </w:r>
      <w:r w:rsidRPr="004C7DA1">
        <w:rPr>
          <w:sz w:val="16"/>
        </w:rPr>
        <w:t xml:space="preserve">. By the same token, any use involving consumption or </w:t>
      </w:r>
      <w:r w:rsidRPr="004C7DA1">
        <w:rPr>
          <w:u w:val="single"/>
        </w:rPr>
        <w:t>taking with intention of keeping for one's own exclusive use would amount to appropriation</w:t>
      </w:r>
      <w:r w:rsidRPr="004C7DA1">
        <w:rPr>
          <w:sz w:val="16"/>
        </w:rPr>
        <w:t xml:space="preserve">. The question may also be asked </w:t>
      </w:r>
      <w:proofErr w:type="gramStart"/>
      <w:r w:rsidRPr="004C7DA1">
        <w:rPr>
          <w:sz w:val="16"/>
        </w:rPr>
        <w:t>whether or not</w:t>
      </w:r>
      <w:proofErr w:type="gramEnd"/>
      <w:r w:rsidRPr="004C7DA1">
        <w:rPr>
          <w:sz w:val="16"/>
        </w:rPr>
        <w:t xml:space="preserve"> the purpose of appropriation, that is whether it takes place in the name of science, for enrichment, or for any other purpose would have a bearing on the question of its lawfulness. Normally, the purpose of appropriation should have little bearing on the prohibition except that to constitute appropriation, the acquisition must be carried out for the purpose of one's own or exclusive use. However, since </w:t>
      </w:r>
      <w:r w:rsidRPr="004C7DA1">
        <w:rPr>
          <w:u w:val="single"/>
        </w:rPr>
        <w:t xml:space="preserve">the Treaty proclaims freedom of scientific investigation in outer space, 6 there seems to be some support for the argument that if the appropriation takes place in the name of science or </w:t>
      </w:r>
      <w:proofErr w:type="gramStart"/>
      <w:r w:rsidRPr="004C7DA1">
        <w:rPr>
          <w:u w:val="single"/>
        </w:rPr>
        <w:t>in the course of</w:t>
      </w:r>
      <w:proofErr w:type="gramEnd"/>
      <w:r w:rsidRPr="004C7DA1">
        <w:rPr>
          <w:u w:val="single"/>
        </w:rPr>
        <w:t xml:space="preserve"> a scientific investigation in outer space, including the moon and other celestial bodies, such use would not be prohibited under the Treaty</w:t>
      </w:r>
      <w:r w:rsidRPr="004C7DA1">
        <w:rPr>
          <w:sz w:val="16"/>
        </w:rPr>
        <w:t>. Nonetheless, if the proclaimed principle is taken literally, the same argument could not be used with equal force in a case where the scientific investigation was carried out on the earth. It is doubtful whether the Treaty intended such effect, but if it did not, it is unfortunate that it fails to make it clear.7</w:t>
      </w:r>
    </w:p>
    <w:p w14:paraId="552DF873" w14:textId="77777777" w:rsidR="008967CA" w:rsidRDefault="008967CA" w:rsidP="008967CA">
      <w:pPr>
        <w:rPr>
          <w:sz w:val="16"/>
        </w:rPr>
      </w:pPr>
    </w:p>
    <w:p w14:paraId="5FA13016" w14:textId="77777777" w:rsidR="008967CA" w:rsidRDefault="008967CA" w:rsidP="008967CA">
      <w:pPr>
        <w:pStyle w:val="Heading4"/>
      </w:pPr>
      <w:r>
        <w:t xml:space="preserve">Collins English dictionary defines outer space as: </w:t>
      </w:r>
    </w:p>
    <w:p w14:paraId="45BEB3CD" w14:textId="77777777" w:rsidR="008967CA" w:rsidRDefault="008967CA" w:rsidP="008967CA">
      <w:r w:rsidRPr="00671FDF">
        <w:rPr>
          <w:rStyle w:val="Style13ptBold"/>
        </w:rPr>
        <w:t>Collins English Dictionary ND</w:t>
      </w:r>
      <w:r w:rsidRPr="00671FDF">
        <w:t>, "Outer space definition and meaning," No Publication, https://www.collinsdictionary.com/us/dictionary/english/outer-space</w:t>
      </w:r>
      <w:r>
        <w:t>)//SRA</w:t>
      </w:r>
    </w:p>
    <w:p w14:paraId="4004AA52" w14:textId="77777777" w:rsidR="008967CA" w:rsidRDefault="008967CA" w:rsidP="008967CA">
      <w:r w:rsidRPr="004308FA">
        <w:rPr>
          <w:highlight w:val="cyan"/>
        </w:rPr>
        <w:t>Outer space is the area outside the Earth's atmosphere where the other planets and stars are situated.</w:t>
      </w:r>
    </w:p>
    <w:p w14:paraId="0E06E661" w14:textId="77777777" w:rsidR="008967CA" w:rsidRDefault="008967CA" w:rsidP="008967CA">
      <w:pPr>
        <w:pStyle w:val="Heading4"/>
      </w:pPr>
      <w:r>
        <w:lastRenderedPageBreak/>
        <w:t xml:space="preserve">And lastly private entities </w:t>
      </w:r>
      <w:proofErr w:type="gramStart"/>
      <w:r>
        <w:t>is</w:t>
      </w:r>
      <w:proofErr w:type="gramEnd"/>
      <w:r>
        <w:t xml:space="preserve"> defined by the Outer Space Treaty as: </w:t>
      </w:r>
    </w:p>
    <w:p w14:paraId="39C0E1DE" w14:textId="77777777" w:rsidR="008967CA" w:rsidRPr="00B83284" w:rsidRDefault="008967CA" w:rsidP="008967CA">
      <w:r w:rsidRPr="00B83284">
        <w:rPr>
          <w:rStyle w:val="Style13ptBold"/>
        </w:rPr>
        <w:t>Dunk 11</w:t>
      </w:r>
      <w:r>
        <w:t xml:space="preserve"> – Frans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14:paraId="37A5D831" w14:textId="77777777" w:rsidR="008967CA" w:rsidRDefault="008967CA" w:rsidP="008967CA">
      <w:pPr>
        <w:rPr>
          <w:sz w:val="16"/>
        </w:rPr>
      </w:pPr>
      <w:r w:rsidRPr="00B83284">
        <w:rPr>
          <w:sz w:val="16"/>
        </w:rPr>
        <w:t xml:space="preserve">4. </w:t>
      </w:r>
      <w:r w:rsidRPr="004308FA">
        <w:rPr>
          <w:highlight w:val="cyan"/>
          <w:u w:val="single"/>
        </w:rPr>
        <w:t>Interpreting</w:t>
      </w:r>
      <w:r w:rsidRPr="00B83284">
        <w:rPr>
          <w:u w:val="single"/>
        </w:rPr>
        <w:t xml:space="preserve"> Article VI of </w:t>
      </w:r>
      <w:r w:rsidRPr="004308FA">
        <w:rPr>
          <w:highlight w:val="cyan"/>
          <w:u w:val="single"/>
        </w:rPr>
        <w:t xml:space="preserve">the </w:t>
      </w:r>
      <w:r w:rsidRPr="004308FA">
        <w:rPr>
          <w:rStyle w:val="Emphasis"/>
          <w:highlight w:val="cyan"/>
        </w:rPr>
        <w:t>Outer</w:t>
      </w:r>
      <w:r w:rsidRPr="004308FA">
        <w:rPr>
          <w:highlight w:val="cyan"/>
          <w:u w:val="single"/>
        </w:rPr>
        <w:t xml:space="preserve"> </w:t>
      </w:r>
      <w:r w:rsidRPr="004308FA">
        <w:rPr>
          <w:rStyle w:val="Emphasis"/>
          <w:highlight w:val="cyan"/>
        </w:rPr>
        <w:t>Space</w:t>
      </w:r>
      <w:r w:rsidRPr="004308FA">
        <w:rPr>
          <w:highlight w:val="cyan"/>
          <w:u w:val="single"/>
        </w:rPr>
        <w:t xml:space="preserve"> </w:t>
      </w:r>
      <w:r w:rsidRPr="004308FA">
        <w:rPr>
          <w:rStyle w:val="Emphasis"/>
          <w:highlight w:val="cya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4308FA">
        <w:rPr>
          <w:rStyle w:val="Emphasis"/>
          <w:highlight w:val="cyan"/>
        </w:rPr>
        <w:t>private actors</w:t>
      </w:r>
      <w:r w:rsidRPr="00B83284">
        <w:rPr>
          <w:rStyle w:val="Emphasis"/>
        </w:rPr>
        <w:t xml:space="preserve"> (. . . “or by </w:t>
      </w:r>
      <w:r w:rsidRPr="004308FA">
        <w:rPr>
          <w:rStyle w:val="Emphasis"/>
          <w:highlight w:val="cyan"/>
        </w:rPr>
        <w:t>non-governmental entities</w:t>
      </w:r>
      <w:r w:rsidRPr="00B83284">
        <w:rPr>
          <w:rStyle w:val="Emphasis"/>
        </w:rPr>
        <w:t>”).</w:t>
      </w:r>
      <w:r w:rsidRPr="00B83284">
        <w:rPr>
          <w:sz w:val="16"/>
        </w:rPr>
        <w:t xml:space="preserve"> The interests of the Soviet Union in ensuring that, whomever would </w:t>
      </w:r>
      <w:proofErr w:type="gramStart"/>
      <w:r w:rsidRPr="00B83284">
        <w:rPr>
          <w:sz w:val="16"/>
        </w:rPr>
        <w:t>actually conduct</w:t>
      </w:r>
      <w:proofErr w:type="gramEnd"/>
      <w:r w:rsidRPr="00B83284">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7063A1C5" w14:textId="77777777" w:rsidR="008967CA" w:rsidRDefault="008967CA" w:rsidP="008967CA">
      <w:pPr>
        <w:pStyle w:val="Heading3"/>
      </w:pPr>
      <w:r>
        <w:lastRenderedPageBreak/>
        <w:t>Framework</w:t>
      </w:r>
    </w:p>
    <w:p w14:paraId="3941F7D4" w14:textId="77777777" w:rsidR="008967CA" w:rsidRPr="00F42FE0" w:rsidRDefault="008967CA" w:rsidP="008967CA">
      <w:pPr>
        <w:pStyle w:val="Heading4"/>
      </w:pPr>
      <w:r>
        <w:t>Second is framework:</w:t>
      </w:r>
    </w:p>
    <w:p w14:paraId="32CD6432" w14:textId="77777777" w:rsidR="008967CA" w:rsidRDefault="008967CA" w:rsidP="008967CA">
      <w:pPr>
        <w:pStyle w:val="Heading4"/>
      </w:pPr>
      <w:r>
        <w:t xml:space="preserve">The value for this debate is morality: </w:t>
      </w:r>
    </w:p>
    <w:p w14:paraId="0C89A663" w14:textId="4A53EBD7" w:rsidR="008967CA" w:rsidRDefault="008967CA" w:rsidP="00EF33FE">
      <w:pPr>
        <w:pStyle w:val="Heading4"/>
        <w:numPr>
          <w:ilvl w:val="0"/>
          <w:numId w:val="14"/>
        </w:numPr>
      </w:pPr>
      <w:r>
        <w:t>The resolution is asking us whether privatized space is “unjust” which denotes a moral obligation</w:t>
      </w:r>
    </w:p>
    <w:p w14:paraId="17C0DDBD" w14:textId="77777777" w:rsidR="008967CA" w:rsidRPr="00444AD2" w:rsidRDefault="008967CA" w:rsidP="008967CA">
      <w:r w:rsidRPr="00444AD2">
        <w:rPr>
          <w:rStyle w:val="Style13ptBold"/>
        </w:rPr>
        <w:t>Oxford Languages ND</w:t>
      </w:r>
      <w:r w:rsidRPr="00444AD2">
        <w:t>, "Oxford Languages and Google," No Publication, https://languages.oup.com/google-dictionary-en/</w:t>
      </w:r>
    </w:p>
    <w:p w14:paraId="5D0750DC" w14:textId="77777777" w:rsidR="008967CA" w:rsidRDefault="008967CA" w:rsidP="008967CA">
      <w:r w:rsidRPr="004308FA">
        <w:rPr>
          <w:highlight w:val="cyan"/>
        </w:rPr>
        <w:t>not based on or behaving according to what is morally right and fair.</w:t>
      </w:r>
    </w:p>
    <w:p w14:paraId="7CB5E069" w14:textId="276C605B" w:rsidR="008967CA" w:rsidRPr="009019F9" w:rsidRDefault="008967CA" w:rsidP="00EF33FE">
      <w:pPr>
        <w:pStyle w:val="Heading4"/>
        <w:numPr>
          <w:ilvl w:val="0"/>
          <w:numId w:val="14"/>
        </w:numPr>
        <w:rPr>
          <w:rFonts w:eastAsia="Times New Roman"/>
        </w:rPr>
      </w:pPr>
      <w:r w:rsidRPr="009019F9">
        <w:rPr>
          <w:rFonts w:eastAsia="Times New Roman"/>
        </w:rPr>
        <w:t>Morality allows us to perceive what is inherently good or bad. It's the value upon which we can conceptualize all other values, thus it must be prioritized.</w:t>
      </w:r>
    </w:p>
    <w:p w14:paraId="75A09374" w14:textId="3F7F8D09" w:rsidR="00EF33FE" w:rsidRPr="00EF33FE" w:rsidRDefault="00EF33FE" w:rsidP="00EF33FE">
      <w:pPr>
        <w:pStyle w:val="Heading4"/>
      </w:pPr>
      <w:r>
        <w:t xml:space="preserve">The criterion is utilitarianism. </w:t>
      </w:r>
      <w:r>
        <w:rPr>
          <w:rFonts w:eastAsia="Calibri"/>
        </w:rPr>
        <w:t>Prefer-</w:t>
      </w:r>
    </w:p>
    <w:p w14:paraId="2C45C752" w14:textId="77777777" w:rsidR="00EF33FE" w:rsidRDefault="00EF33FE" w:rsidP="00EF33FE">
      <w:pPr>
        <w:pStyle w:val="Heading4"/>
        <w:rPr>
          <w:rFonts w:eastAsia="Calibri"/>
        </w:rPr>
      </w:pPr>
      <w:r>
        <w:rPr>
          <w:rFonts w:eastAsia="Calibri"/>
        </w:rPr>
        <w:t xml:space="preserve">1~ Bindingness— I could put my hand on a hot </w:t>
      </w:r>
      <w:proofErr w:type="gramStart"/>
      <w:r>
        <w:rPr>
          <w:rFonts w:eastAsia="Calibri"/>
        </w:rPr>
        <w:t>stove</w:t>
      </w:r>
      <w:proofErr w:type="gramEnd"/>
      <w:r>
        <w:rPr>
          <w:rFonts w:eastAsia="Calibri"/>
        </w:rPr>
        <w:t xml:space="preserve"> and I’d automatically pull it back before a signal is sent to my brain— Anything else fails to be morally binding because one could always ask "why not?"</w:t>
      </w:r>
    </w:p>
    <w:p w14:paraId="0BFC6A23" w14:textId="77777777" w:rsidR="00EF33FE" w:rsidRDefault="00EF33FE" w:rsidP="00EF33FE">
      <w:pPr>
        <w:pStyle w:val="Heading4"/>
        <w:rPr>
          <w:rFonts w:eastAsia="Calibri"/>
        </w:rPr>
      </w:pPr>
      <w:r>
        <w:rPr>
          <w:rFonts w:eastAsia="Calibri"/>
        </w:rPr>
        <w:t>2~Degrees of wrongness – only consequentialism can explain why breaking a promise to take someone to the hospital is worse than breaking a promise to play video games – absolutist frameworks fail because you can’t weigh between violations of framework That outweighs:</w:t>
      </w:r>
    </w:p>
    <w:p w14:paraId="6D806FEB" w14:textId="77777777" w:rsidR="00EF33FE" w:rsidRDefault="00EF33FE" w:rsidP="00EF33FE">
      <w:pPr>
        <w:pStyle w:val="Heading4"/>
        <w:rPr>
          <w:rFonts w:eastAsia="Calibri"/>
        </w:rPr>
      </w:pPr>
      <w:r>
        <w:rPr>
          <w:rFonts w:eastAsia="Calibri"/>
        </w:rPr>
        <w:t>3~ Extinction first under any framework</w:t>
      </w:r>
    </w:p>
    <w:p w14:paraId="735274D7" w14:textId="77777777" w:rsidR="00EF33FE" w:rsidRDefault="00EF33FE" w:rsidP="00EF33FE">
      <w:pPr>
        <w:pStyle w:val="Heading4"/>
        <w:rPr>
          <w:rFonts w:eastAsia="Calibri"/>
        </w:rPr>
      </w:pPr>
      <w:r>
        <w:rPr>
          <w:rFonts w:eastAsia="Calibri"/>
        </w:rPr>
        <w:t>A~ Future lives — trillions of future lives are lost. They are just as valuable as current ones – anything else says some lives are worth less than others which is genocidal rhetoric</w:t>
      </w:r>
    </w:p>
    <w:p w14:paraId="3D5960A7" w14:textId="77777777" w:rsidR="00EF33FE" w:rsidRDefault="00EF33FE" w:rsidP="00EF33FE">
      <w:pPr>
        <w:pStyle w:val="Heading4"/>
        <w:rPr>
          <w:rFonts w:eastAsia="Calibri"/>
        </w:rPr>
      </w:pPr>
      <w:r>
        <w:rPr>
          <w:rFonts w:eastAsia="Calibri"/>
        </w:rPr>
        <w:t>B~ Reversibility — extinction forecloses future improvement; prefer — if we’re unsure about which interpretation of the world is true, we should preserve it to figure things out.</w:t>
      </w:r>
    </w:p>
    <w:p w14:paraId="686F09D6" w14:textId="77777777" w:rsidR="008967CA" w:rsidRDefault="008967CA" w:rsidP="008967CA"/>
    <w:p w14:paraId="27DE0183" w14:textId="77777777" w:rsidR="008967CA" w:rsidRDefault="008967CA" w:rsidP="008967CA">
      <w:pPr>
        <w:pStyle w:val="Heading3"/>
      </w:pPr>
      <w:r>
        <w:lastRenderedPageBreak/>
        <w:t>Contention 1</w:t>
      </w:r>
    </w:p>
    <w:p w14:paraId="0AECB6CA" w14:textId="77777777" w:rsidR="008967CA" w:rsidRPr="005748E6" w:rsidRDefault="008967CA" w:rsidP="008967CA">
      <w:pPr>
        <w:pStyle w:val="Heading4"/>
      </w:pPr>
      <w:r>
        <w:t xml:space="preserve">Space privatization is </w:t>
      </w:r>
      <w:r w:rsidRPr="005748E6">
        <w:rPr>
          <w:u w:val="single"/>
        </w:rPr>
        <w:t>dangerous</w:t>
      </w:r>
      <w:r>
        <w:t xml:space="preserve"> – it allows private corporations with </w:t>
      </w:r>
      <w:r w:rsidRPr="005748E6">
        <w:rPr>
          <w:u w:val="single"/>
        </w:rPr>
        <w:t>unprecedented control</w:t>
      </w:r>
      <w:r>
        <w:t xml:space="preserve"> over individuals, and lack of any legal framework governing their actions means space is a </w:t>
      </w:r>
      <w:r w:rsidRPr="005748E6">
        <w:rPr>
          <w:u w:val="single"/>
        </w:rPr>
        <w:t>free reign</w:t>
      </w:r>
      <w:r>
        <w:t xml:space="preserve"> for corporations. </w:t>
      </w:r>
    </w:p>
    <w:p w14:paraId="362D1FB3" w14:textId="77777777" w:rsidR="008967CA" w:rsidRDefault="008967CA" w:rsidP="008967CA">
      <w:pPr>
        <w:pStyle w:val="NormalWeb"/>
        <w:spacing w:before="15" w:beforeAutospacing="0" w:after="180" w:afterAutospacing="0"/>
        <w:rPr>
          <w:rFonts w:ascii="Calibri" w:hAnsi="Calibri" w:cs="Calibri"/>
          <w:sz w:val="22"/>
          <w:szCs w:val="22"/>
        </w:rPr>
      </w:pPr>
      <w:r>
        <w:rPr>
          <w:rFonts w:ascii="Calibri" w:hAnsi="Calibri" w:cs="Calibri"/>
          <w:b/>
          <w:bCs/>
          <w:sz w:val="26"/>
          <w:szCs w:val="26"/>
        </w:rPr>
        <w:t>Flaff ‘21</w:t>
      </w:r>
      <w:r>
        <w:rPr>
          <w:rFonts w:ascii="Calibri" w:hAnsi="Calibri" w:cs="Calibri"/>
          <w:sz w:val="22"/>
          <w:szCs w:val="22"/>
        </w:rPr>
        <w:t xml:space="preserve"> (Deb Flaff, Ph.D., is an associate professor of research with the Ann </w:t>
      </w:r>
      <w:proofErr w:type="spellStart"/>
      <w:r>
        <w:rPr>
          <w:rFonts w:ascii="Calibri" w:hAnsi="Calibri" w:cs="Calibri"/>
          <w:sz w:val="22"/>
          <w:szCs w:val="22"/>
        </w:rPr>
        <w:t>Caracristi</w:t>
      </w:r>
      <w:proofErr w:type="spellEnd"/>
      <w:r>
        <w:rPr>
          <w:rFonts w:ascii="Calibri" w:hAnsi="Calibri" w:cs="Calibri"/>
          <w:sz w:val="22"/>
          <w:szCs w:val="22"/>
        </w:rPr>
        <w:t xml:space="preserve"> Institute for Intelligence Research at the National Intelligence University (NIU). She has 20 years of government service, 17 with the intelligence community. Prior to the NIU, she served as an analyst at the Defense Intelligence Agency., 12-23-2021, accessed on 12-28-2021, The Hill, "Spacing out: Will we allow the privatization of space to eclipse NASA and NRO?", </w:t>
      </w:r>
      <w:hyperlink r:id="rId6" w:history="1">
        <w:r>
          <w:rPr>
            <w:rStyle w:val="Hyperlink"/>
            <w:rFonts w:eastAsiaTheme="majorEastAsia" w:cs="Calibri"/>
            <w:sz w:val="22"/>
            <w:szCs w:val="22"/>
          </w:rPr>
          <w:t>https://thehill.com/opinion/national-security/585675-spacing-out-will-we-allow-the-privatization-of-space-to-eclipse-nasa)//SRA</w:t>
        </w:r>
      </w:hyperlink>
    </w:p>
    <w:p w14:paraId="7C25F854" w14:textId="77777777" w:rsidR="008967CA" w:rsidRDefault="008967CA" w:rsidP="008967CA">
      <w:pPr>
        <w:rPr>
          <w:sz w:val="16"/>
        </w:rPr>
      </w:pPr>
      <w:r w:rsidRPr="004308FA">
        <w:rPr>
          <w:highlight w:val="cyan"/>
          <w:u w:val="single"/>
        </w:rPr>
        <w:t>Who owns space? According to the Outer Space Treaty of 1967</w:t>
      </w:r>
      <w:r>
        <w:rPr>
          <w:u w:val="single"/>
        </w:rPr>
        <w:t xml:space="preserve">, </w:t>
      </w:r>
      <w:r w:rsidRPr="004308FA">
        <w:rPr>
          <w:highlight w:val="cyan"/>
          <w:u w:val="single"/>
        </w:rPr>
        <w:t>no one</w:t>
      </w:r>
      <w:r>
        <w:rPr>
          <w:sz w:val="16"/>
        </w:rPr>
        <w:t xml:space="preserve">. Yet, perhaps according to Elon Musk (SpaceX), Jeff Bezos (Blue Origin), and Richard Branson (Virgin Galactic), it’s the billionaire with the deepest pockets. Just ask William Shatner, who boarded a Blue Origin rocket into space in October. One thing is for sure, </w:t>
      </w:r>
      <w:r w:rsidRPr="004308FA">
        <w:rPr>
          <w:highlight w:val="cyan"/>
          <w:u w:val="single"/>
        </w:rPr>
        <w:t>the</w:t>
      </w:r>
      <w:r>
        <w:rPr>
          <w:u w:val="single"/>
        </w:rPr>
        <w:t xml:space="preserve"> </w:t>
      </w:r>
      <w:r w:rsidRPr="004308FA">
        <w:rPr>
          <w:highlight w:val="cyan"/>
          <w:u w:val="single"/>
        </w:rPr>
        <w:t>private</w:t>
      </w:r>
      <w:r>
        <w:rPr>
          <w:u w:val="single"/>
        </w:rPr>
        <w:t xml:space="preserve"> </w:t>
      </w:r>
      <w:r w:rsidRPr="004308FA">
        <w:rPr>
          <w:highlight w:val="cyan"/>
          <w:u w:val="single"/>
        </w:rPr>
        <w:t>sector</w:t>
      </w:r>
      <w:r>
        <w:rPr>
          <w:u w:val="single"/>
        </w:rPr>
        <w:t xml:space="preserve"> </w:t>
      </w:r>
      <w:r w:rsidRPr="004308FA">
        <w:rPr>
          <w:highlight w:val="cyan"/>
          <w:u w:val="single"/>
        </w:rPr>
        <w:t>has the edge on</w:t>
      </w:r>
      <w:r>
        <w:rPr>
          <w:u w:val="single"/>
        </w:rPr>
        <w:t xml:space="preserve"> </w:t>
      </w:r>
      <w:r w:rsidRPr="004308FA">
        <w:rPr>
          <w:highlight w:val="cyan"/>
          <w:u w:val="single"/>
        </w:rPr>
        <w:t>the government in space</w:t>
      </w:r>
      <w:r>
        <w:rPr>
          <w:u w:val="single"/>
        </w:rPr>
        <w:t xml:space="preserve"> </w:t>
      </w:r>
      <w:r w:rsidRPr="004308FA">
        <w:rPr>
          <w:highlight w:val="cyan"/>
          <w:u w:val="single"/>
        </w:rPr>
        <w:t>tech</w:t>
      </w:r>
      <w:r>
        <w:rPr>
          <w:u w:val="single"/>
        </w:rPr>
        <w:t xml:space="preserve">nology </w:t>
      </w:r>
      <w:r w:rsidRPr="004308FA">
        <w:rPr>
          <w:highlight w:val="cyan"/>
          <w:u w:val="single"/>
        </w:rPr>
        <w:t>and capabilities</w:t>
      </w:r>
      <w:r>
        <w:rPr>
          <w:u w:val="single"/>
        </w:rPr>
        <w:t xml:space="preserve">. And </w:t>
      </w:r>
      <w:r w:rsidRPr="004308FA">
        <w:rPr>
          <w:highlight w:val="cyan"/>
          <w:u w:val="single"/>
        </w:rPr>
        <w:t>if</w:t>
      </w:r>
      <w:r>
        <w:rPr>
          <w:u w:val="single"/>
        </w:rPr>
        <w:t xml:space="preserve"> </w:t>
      </w:r>
      <w:r w:rsidRPr="004308FA">
        <w:rPr>
          <w:highlight w:val="cyan"/>
          <w:u w:val="single"/>
        </w:rPr>
        <w:t>they own space, they own the future</w:t>
      </w:r>
      <w:r>
        <w:rPr>
          <w:u w:val="single"/>
        </w:rPr>
        <w:t xml:space="preserve">. </w:t>
      </w:r>
      <w:r>
        <w:rPr>
          <w:sz w:val="16"/>
        </w:rPr>
        <w:t xml:space="preserve">Space used to be distant, ethereal, untouchable — accessible to the average person only through the lens of a filmmaker or a backyard telescope. Now, we experience space every day, perhaps without even realizing it. Use GPS to find a friend’s house and you’re relying on space. Shop for a home on Zillow? </w:t>
      </w:r>
      <w:proofErr w:type="gramStart"/>
      <w:r>
        <w:rPr>
          <w:sz w:val="16"/>
        </w:rPr>
        <w:t>Also</w:t>
      </w:r>
      <w:proofErr w:type="gramEnd"/>
      <w:r>
        <w:rPr>
          <w:sz w:val="16"/>
        </w:rPr>
        <w:t xml:space="preserve"> space. Match with a date on Tinder — you guessed </w:t>
      </w:r>
      <w:proofErr w:type="gramStart"/>
      <w:r>
        <w:rPr>
          <w:sz w:val="16"/>
        </w:rPr>
        <w:t>it,</w:t>
      </w:r>
      <w:proofErr w:type="gramEnd"/>
      <w:r>
        <w:rPr>
          <w:sz w:val="16"/>
        </w:rPr>
        <w:t xml:space="preserve"> space is involved. Rely on the government to fulfill its constitutional obligation to provide for national security? That’s space. </w:t>
      </w:r>
      <w:r>
        <w:rPr>
          <w:u w:val="single"/>
        </w:rPr>
        <w:t xml:space="preserve">Instead of ushering us into “the final frontier,” </w:t>
      </w:r>
      <w:r w:rsidRPr="004308FA">
        <w:rPr>
          <w:highlight w:val="cyan"/>
          <w:u w:val="single"/>
        </w:rPr>
        <w:t>the</w:t>
      </w:r>
      <w:r>
        <w:rPr>
          <w:u w:val="single"/>
        </w:rPr>
        <w:t xml:space="preserve"> </w:t>
      </w:r>
      <w:r w:rsidRPr="004308FA">
        <w:rPr>
          <w:highlight w:val="cyan"/>
          <w:u w:val="single"/>
        </w:rPr>
        <w:t>government</w:t>
      </w:r>
      <w:r>
        <w:rPr>
          <w:u w:val="single"/>
        </w:rPr>
        <w:t xml:space="preserve"> </w:t>
      </w:r>
      <w:r w:rsidRPr="004308FA">
        <w:rPr>
          <w:highlight w:val="cyan"/>
          <w:u w:val="single"/>
        </w:rPr>
        <w:t>has</w:t>
      </w:r>
      <w:r>
        <w:rPr>
          <w:u w:val="single"/>
        </w:rPr>
        <w:t xml:space="preserve"> </w:t>
      </w:r>
      <w:r w:rsidRPr="004308FA">
        <w:rPr>
          <w:highlight w:val="cyan"/>
          <w:u w:val="single"/>
        </w:rPr>
        <w:t>allowed</w:t>
      </w:r>
      <w:r>
        <w:rPr>
          <w:u w:val="single"/>
        </w:rPr>
        <w:t xml:space="preserve"> </w:t>
      </w:r>
      <w:r w:rsidRPr="004308FA">
        <w:rPr>
          <w:highlight w:val="cyan"/>
          <w:u w:val="single"/>
        </w:rPr>
        <w:t>huge private corporations</w:t>
      </w:r>
      <w:r>
        <w:rPr>
          <w:u w:val="single"/>
        </w:rPr>
        <w:t xml:space="preserve"> </w:t>
      </w:r>
      <w:r w:rsidRPr="004308FA">
        <w:rPr>
          <w:highlight w:val="cyan"/>
          <w:u w:val="single"/>
        </w:rPr>
        <w:t>to edge it out</w:t>
      </w:r>
      <w:r>
        <w:rPr>
          <w:u w:val="single"/>
        </w:rPr>
        <w:t>.</w:t>
      </w:r>
      <w:r>
        <w:rPr>
          <w:sz w:val="16"/>
        </w:rPr>
        <w:t xml:space="preserve"> Not only that, but </w:t>
      </w:r>
      <w:r w:rsidRPr="004308FA">
        <w:rPr>
          <w:highlight w:val="cyan"/>
          <w:u w:val="single"/>
        </w:rPr>
        <w:t>NASA</w:t>
      </w:r>
      <w:r>
        <w:rPr>
          <w:u w:val="single"/>
        </w:rPr>
        <w:t xml:space="preserve"> </w:t>
      </w:r>
      <w:r w:rsidRPr="004308FA">
        <w:rPr>
          <w:highlight w:val="cyan"/>
          <w:u w:val="single"/>
        </w:rPr>
        <w:t>and the</w:t>
      </w:r>
      <w:r>
        <w:rPr>
          <w:u w:val="single"/>
        </w:rPr>
        <w:t xml:space="preserve"> National Reconnaissance Organization (</w:t>
      </w:r>
      <w:r w:rsidRPr="004308FA">
        <w:rPr>
          <w:highlight w:val="cyan"/>
          <w:u w:val="single"/>
        </w:rPr>
        <w:t>NRO</w:t>
      </w:r>
      <w:r>
        <w:rPr>
          <w:u w:val="single"/>
        </w:rPr>
        <w:t xml:space="preserve">) </w:t>
      </w:r>
      <w:r w:rsidRPr="004308FA">
        <w:rPr>
          <w:highlight w:val="cyan"/>
          <w:u w:val="single"/>
        </w:rPr>
        <w:t>have</w:t>
      </w:r>
      <w:r>
        <w:rPr>
          <w:u w:val="single"/>
        </w:rPr>
        <w:t xml:space="preserve"> even </w:t>
      </w:r>
      <w:r w:rsidRPr="004308FA">
        <w:rPr>
          <w:highlight w:val="cyan"/>
          <w:u w:val="single"/>
        </w:rPr>
        <w:t>advanced</w:t>
      </w:r>
      <w:r>
        <w:rPr>
          <w:u w:val="single"/>
        </w:rPr>
        <w:t xml:space="preserve"> </w:t>
      </w:r>
      <w:r w:rsidRPr="004308FA">
        <w:rPr>
          <w:highlight w:val="cyan"/>
          <w:u w:val="single"/>
        </w:rPr>
        <w:t>private-sector</w:t>
      </w:r>
      <w:r>
        <w:rPr>
          <w:u w:val="single"/>
        </w:rPr>
        <w:t xml:space="preserve"> </w:t>
      </w:r>
      <w:r w:rsidRPr="004308FA">
        <w:rPr>
          <w:highlight w:val="cyan"/>
          <w:u w:val="single"/>
        </w:rPr>
        <w:t>capabilities</w:t>
      </w:r>
      <w:r>
        <w:rPr>
          <w:u w:val="single"/>
        </w:rPr>
        <w:t xml:space="preserve"> </w:t>
      </w:r>
      <w:r w:rsidRPr="004308FA">
        <w:rPr>
          <w:highlight w:val="cyan"/>
          <w:u w:val="single"/>
        </w:rPr>
        <w:t>through</w:t>
      </w:r>
      <w:r>
        <w:rPr>
          <w:u w:val="single"/>
        </w:rPr>
        <w:t xml:space="preserve"> lucrative </w:t>
      </w:r>
      <w:r w:rsidRPr="004308FA">
        <w:rPr>
          <w:highlight w:val="cyan"/>
          <w:u w:val="single"/>
        </w:rPr>
        <w:t>contracts</w:t>
      </w:r>
      <w:r>
        <w:rPr>
          <w:sz w:val="16"/>
        </w:rPr>
        <w:t xml:space="preserve">. Particularly unhelpful was the </w:t>
      </w:r>
      <w:r>
        <w:rPr>
          <w:b/>
          <w:bCs/>
          <w:u w:val="single"/>
        </w:rPr>
        <w:t>Space Act of 2015, which gave corporations and individuals ownership over the resources they extract from space</w:t>
      </w:r>
      <w:r>
        <w:rPr>
          <w:sz w:val="16"/>
        </w:rPr>
        <w:t xml:space="preserve">. Proponents argue that private companies can reach farther, </w:t>
      </w:r>
      <w:proofErr w:type="gramStart"/>
      <w:r>
        <w:rPr>
          <w:sz w:val="16"/>
        </w:rPr>
        <w:t>faster</w:t>
      </w:r>
      <w:proofErr w:type="gramEnd"/>
      <w:r>
        <w:rPr>
          <w:sz w:val="16"/>
        </w:rPr>
        <w:t xml:space="preserve"> and cheaper than the government, and divvying up the mission is essential for maximizing American interests. But </w:t>
      </w:r>
      <w:r>
        <w:rPr>
          <w:u w:val="single"/>
        </w:rPr>
        <w:t xml:space="preserve">nowhere is </w:t>
      </w:r>
      <w:r w:rsidRPr="004308FA">
        <w:rPr>
          <w:highlight w:val="cyan"/>
          <w:u w:val="single"/>
        </w:rPr>
        <w:t>the</w:t>
      </w:r>
      <w:r>
        <w:rPr>
          <w:u w:val="single"/>
        </w:rPr>
        <w:t xml:space="preserve"> </w:t>
      </w:r>
      <w:r w:rsidRPr="004308FA">
        <w:rPr>
          <w:highlight w:val="cyan"/>
          <w:u w:val="single"/>
        </w:rPr>
        <w:t>risk for privatization of national security greater than in</w:t>
      </w:r>
      <w:r>
        <w:rPr>
          <w:u w:val="single"/>
        </w:rPr>
        <w:t xml:space="preserve"> </w:t>
      </w:r>
      <w:r w:rsidRPr="004308FA">
        <w:rPr>
          <w:highlight w:val="cyan"/>
          <w:u w:val="single"/>
        </w:rPr>
        <w:t>space</w:t>
      </w:r>
      <w:r>
        <w:rPr>
          <w:u w:val="single"/>
        </w:rPr>
        <w:t xml:space="preserve"> — and it already has begun. </w:t>
      </w:r>
      <w:r>
        <w:rPr>
          <w:sz w:val="16"/>
        </w:rPr>
        <w:t xml:space="preserve">Although most Americans are awed by the recent triumphs of civilian flight into space, </w:t>
      </w:r>
      <w:r>
        <w:rPr>
          <w:u w:val="single"/>
        </w:rPr>
        <w:t>surveys suggest that a small majority of Americans still want the government to remain in control of launching military satellites</w:t>
      </w:r>
      <w:r>
        <w:rPr>
          <w:sz w:val="16"/>
        </w:rPr>
        <w:t xml:space="preserve">. This is the purview of </w:t>
      </w:r>
      <w:r>
        <w:rPr>
          <w:u w:val="single"/>
        </w:rPr>
        <w:t xml:space="preserve">the NRO, which is responsible for providing the nation’s space-based intelligence, surveillance and reconnaissance architecture and supporting both strategic and tactical intelligence missions. But that small majority is stratified according to age. </w:t>
      </w:r>
      <w:r>
        <w:rPr>
          <w:sz w:val="16"/>
        </w:rPr>
        <w:t xml:space="preserve">In fact, while 65 percent of respondents over the age of 55 think the government alone should launch military satellites, only 44 percent of respondents under age 34 do. The federal government’s benign neglect of the space program, combined with laws that aren’t sophisticated enough to defend the public interest and the private sector’s advanced technical capabilities, have all but assured a private-sector monopoly. The big problem is that </w:t>
      </w:r>
      <w:r w:rsidRPr="004308FA">
        <w:rPr>
          <w:highlight w:val="cyan"/>
          <w:u w:val="single"/>
        </w:rPr>
        <w:t>the</w:t>
      </w:r>
      <w:r>
        <w:rPr>
          <w:u w:val="single"/>
        </w:rPr>
        <w:t xml:space="preserve"> </w:t>
      </w:r>
      <w:r w:rsidRPr="004308FA">
        <w:rPr>
          <w:highlight w:val="cyan"/>
          <w:u w:val="single"/>
        </w:rPr>
        <w:t>intelligence</w:t>
      </w:r>
      <w:r>
        <w:rPr>
          <w:u w:val="single"/>
        </w:rPr>
        <w:t xml:space="preserve"> </w:t>
      </w:r>
      <w:r w:rsidRPr="004308FA">
        <w:rPr>
          <w:highlight w:val="cyan"/>
          <w:u w:val="single"/>
        </w:rPr>
        <w:t>community hasn’t asked itself</w:t>
      </w:r>
      <w:r>
        <w:rPr>
          <w:u w:val="single"/>
        </w:rPr>
        <w:t xml:space="preserve">: </w:t>
      </w:r>
      <w:r w:rsidRPr="004308FA">
        <w:rPr>
          <w:highlight w:val="cyan"/>
          <w:u w:val="single"/>
        </w:rPr>
        <w:t>What</w:t>
      </w:r>
      <w:r>
        <w:rPr>
          <w:u w:val="single"/>
        </w:rPr>
        <w:t xml:space="preserve"> </w:t>
      </w:r>
      <w:r w:rsidRPr="004308FA">
        <w:rPr>
          <w:highlight w:val="cyan"/>
          <w:u w:val="single"/>
        </w:rPr>
        <w:t>would</w:t>
      </w:r>
      <w:r>
        <w:rPr>
          <w:u w:val="single"/>
        </w:rPr>
        <w:t xml:space="preserve"> </w:t>
      </w:r>
      <w:r w:rsidRPr="004308FA">
        <w:rPr>
          <w:highlight w:val="cyan"/>
          <w:u w:val="single"/>
        </w:rPr>
        <w:t>space</w:t>
      </w:r>
      <w:r>
        <w:rPr>
          <w:u w:val="single"/>
        </w:rPr>
        <w:t xml:space="preserve"> </w:t>
      </w:r>
      <w:r w:rsidRPr="004308FA">
        <w:rPr>
          <w:highlight w:val="cyan"/>
          <w:u w:val="single"/>
        </w:rPr>
        <w:t>with a strong private-sector presence look like</w:t>
      </w:r>
      <w:r>
        <w:rPr>
          <w:u w:val="single"/>
        </w:rPr>
        <w:t>?</w:t>
      </w:r>
      <w:r>
        <w:rPr>
          <w:sz w:val="16"/>
        </w:rPr>
        <w:t xml:space="preserve"> </w:t>
      </w:r>
      <w:r>
        <w:rPr>
          <w:u w:val="single"/>
        </w:rPr>
        <w:t xml:space="preserve">While </w:t>
      </w:r>
      <w:r w:rsidRPr="004308FA">
        <w:rPr>
          <w:highlight w:val="cyan"/>
          <w:u w:val="single"/>
        </w:rPr>
        <w:t>foreign</w:t>
      </w:r>
      <w:r>
        <w:rPr>
          <w:u w:val="single"/>
        </w:rPr>
        <w:t xml:space="preserve"> </w:t>
      </w:r>
      <w:r w:rsidRPr="004308FA">
        <w:rPr>
          <w:highlight w:val="cyan"/>
          <w:u w:val="single"/>
        </w:rPr>
        <w:t>adversaries</w:t>
      </w:r>
      <w:r>
        <w:rPr>
          <w:u w:val="single"/>
        </w:rPr>
        <w:t xml:space="preserve"> </w:t>
      </w:r>
      <w:r w:rsidRPr="004308FA">
        <w:rPr>
          <w:highlight w:val="cyan"/>
          <w:u w:val="single"/>
        </w:rPr>
        <w:t>have</w:t>
      </w:r>
      <w:r>
        <w:rPr>
          <w:u w:val="single"/>
        </w:rPr>
        <w:t xml:space="preserve"> </w:t>
      </w:r>
      <w:r w:rsidRPr="004308FA">
        <w:rPr>
          <w:highlight w:val="cyan"/>
          <w:u w:val="single"/>
        </w:rPr>
        <w:t>demonstrated</w:t>
      </w:r>
      <w:r>
        <w:rPr>
          <w:u w:val="single"/>
        </w:rPr>
        <w:t xml:space="preserve"> both the </w:t>
      </w:r>
      <w:r w:rsidRPr="004308FA">
        <w:rPr>
          <w:highlight w:val="cyan"/>
          <w:u w:val="single"/>
        </w:rPr>
        <w:t>intent and capability</w:t>
      </w:r>
      <w:r>
        <w:rPr>
          <w:u w:val="single"/>
        </w:rPr>
        <w:t xml:space="preserve"> </w:t>
      </w:r>
      <w:r w:rsidRPr="004308FA">
        <w:rPr>
          <w:highlight w:val="cyan"/>
          <w:u w:val="single"/>
        </w:rPr>
        <w:t>to wreak havoc on</w:t>
      </w:r>
      <w:r>
        <w:rPr>
          <w:u w:val="single"/>
        </w:rPr>
        <w:t xml:space="preserve"> our </w:t>
      </w:r>
      <w:r w:rsidRPr="004308FA">
        <w:rPr>
          <w:highlight w:val="cyan"/>
          <w:u w:val="single"/>
        </w:rPr>
        <w:t>space assets</w:t>
      </w:r>
      <w:r>
        <w:rPr>
          <w:u w:val="single"/>
        </w:rPr>
        <w:t xml:space="preserve">, the </w:t>
      </w:r>
      <w:r w:rsidRPr="004308FA">
        <w:rPr>
          <w:highlight w:val="cyan"/>
          <w:u w:val="single"/>
        </w:rPr>
        <w:t>private sector</w:t>
      </w:r>
      <w:r>
        <w:rPr>
          <w:u w:val="single"/>
        </w:rPr>
        <w:t xml:space="preserve"> here at home </w:t>
      </w:r>
      <w:r w:rsidRPr="004308FA">
        <w:rPr>
          <w:highlight w:val="cyan"/>
          <w:u w:val="single"/>
        </w:rPr>
        <w:t>could</w:t>
      </w:r>
      <w:r>
        <w:rPr>
          <w:u w:val="single"/>
        </w:rPr>
        <w:t xml:space="preserve"> </w:t>
      </w:r>
      <w:r w:rsidRPr="004308FA">
        <w:rPr>
          <w:highlight w:val="cyan"/>
          <w:u w:val="single"/>
        </w:rPr>
        <w:t>be</w:t>
      </w:r>
      <w:r>
        <w:rPr>
          <w:u w:val="single"/>
        </w:rPr>
        <w:t xml:space="preserve"> an </w:t>
      </w:r>
      <w:r w:rsidRPr="004308FA">
        <w:rPr>
          <w:highlight w:val="cyan"/>
          <w:u w:val="single"/>
        </w:rPr>
        <w:t>equally dangerous</w:t>
      </w:r>
      <w:r>
        <w:rPr>
          <w:u w:val="single"/>
        </w:rPr>
        <w:t>, if somewhat unwitting, threat</w:t>
      </w:r>
      <w:r>
        <w:rPr>
          <w:sz w:val="16"/>
        </w:rPr>
        <w:t xml:space="preserve">. </w:t>
      </w:r>
      <w:r w:rsidRPr="004308FA">
        <w:rPr>
          <w:highlight w:val="cyan"/>
          <w:u w:val="single"/>
        </w:rPr>
        <w:t>Our track record with privatization</w:t>
      </w:r>
      <w:r>
        <w:rPr>
          <w:u w:val="single"/>
        </w:rPr>
        <w:t xml:space="preserve"> </w:t>
      </w:r>
      <w:r w:rsidRPr="004308FA">
        <w:rPr>
          <w:highlight w:val="cyan"/>
          <w:u w:val="single"/>
        </w:rPr>
        <w:t>hasn’t been meritorious</w:t>
      </w:r>
      <w:r>
        <w:rPr>
          <w:u w:val="single"/>
        </w:rPr>
        <w:t xml:space="preserve"> — think monopolies, loss of democratic voice, environmental catastrophes, a lack of accountability, and reduced information sharing, to name a few. Now add a billionaire collecting intelligence information on China and you may have … well,</w:t>
      </w:r>
      <w:r>
        <w:rPr>
          <w:b/>
          <w:bCs/>
          <w:u w:val="single"/>
        </w:rPr>
        <w:t xml:space="preserve"> </w:t>
      </w:r>
      <w:r w:rsidRPr="004308FA">
        <w:rPr>
          <w:b/>
          <w:bCs/>
          <w:highlight w:val="cyan"/>
          <w:u w:val="single"/>
        </w:rPr>
        <w:t>a truly galactic disaster in the making</w:t>
      </w:r>
      <w:r>
        <w:rPr>
          <w:b/>
          <w:bCs/>
          <w:u w:val="single"/>
        </w:rPr>
        <w:t xml:space="preserve">. </w:t>
      </w:r>
      <w:r>
        <w:rPr>
          <w:u w:val="single"/>
        </w:rPr>
        <w:t xml:space="preserve">As more and more of the private sector enters the space race, </w:t>
      </w:r>
      <w:r w:rsidRPr="004308FA">
        <w:rPr>
          <w:b/>
          <w:bCs/>
          <w:highlight w:val="cyan"/>
          <w:u w:val="single"/>
        </w:rPr>
        <w:t>space will be dominated by billionaires</w:t>
      </w:r>
      <w:r>
        <w:rPr>
          <w:b/>
          <w:bCs/>
          <w:u w:val="single"/>
        </w:rPr>
        <w:t xml:space="preserve"> </w:t>
      </w:r>
      <w:r w:rsidRPr="004308FA">
        <w:rPr>
          <w:b/>
          <w:bCs/>
          <w:highlight w:val="cyan"/>
          <w:u w:val="single"/>
        </w:rPr>
        <w:t>looking to advance their interests, rather than the interests of America</w:t>
      </w:r>
      <w:r>
        <w:rPr>
          <w:sz w:val="16"/>
        </w:rPr>
        <w:t xml:space="preserve">. </w:t>
      </w:r>
      <w:r w:rsidRPr="004308FA">
        <w:rPr>
          <w:b/>
          <w:bCs/>
          <w:highlight w:val="cyan"/>
          <w:u w:val="single"/>
        </w:rPr>
        <w:t>Space is a crucial sphere</w:t>
      </w:r>
      <w:r>
        <w:rPr>
          <w:b/>
          <w:bCs/>
          <w:u w:val="single"/>
        </w:rPr>
        <w:t xml:space="preserve"> — it </w:t>
      </w:r>
      <w:r w:rsidRPr="004308FA">
        <w:rPr>
          <w:b/>
          <w:bCs/>
          <w:highlight w:val="cyan"/>
          <w:u w:val="single"/>
        </w:rPr>
        <w:t>represents 25 percent of today’s economy</w:t>
      </w:r>
      <w:r>
        <w:rPr>
          <w:sz w:val="16"/>
        </w:rPr>
        <w:t xml:space="preserve"> — </w:t>
      </w:r>
      <w:r>
        <w:rPr>
          <w:u w:val="single"/>
        </w:rPr>
        <w:t>but it will be virtually out of government reach and in the hands of the wealthy few</w:t>
      </w:r>
      <w:r>
        <w:rPr>
          <w:sz w:val="16"/>
        </w:rPr>
        <w:t xml:space="preserve">. (The United States of Amazon, anyone?) </w:t>
      </w:r>
      <w:r>
        <w:rPr>
          <w:u w:val="single"/>
        </w:rPr>
        <w:t>What stands between representative democracy and the wholesale privatization of space</w:t>
      </w:r>
      <w:r>
        <w:rPr>
          <w:sz w:val="16"/>
        </w:rPr>
        <w:t xml:space="preserve">? Right now, nothing, because America is focused on a foreign threat, and NRO isn’t convincing anyone otherwise. For an organization that stepped out of the shadows over 30 years ago, it has done little to publicly demonstrate its abiding presence and worth. And this persuasion is imperative to understanding </w:t>
      </w:r>
      <w:r w:rsidRPr="004308FA">
        <w:rPr>
          <w:highlight w:val="cyan"/>
          <w:u w:val="single"/>
        </w:rPr>
        <w:t>the</w:t>
      </w:r>
      <w:r>
        <w:rPr>
          <w:u w:val="single"/>
        </w:rPr>
        <w:t xml:space="preserve"> </w:t>
      </w:r>
      <w:r w:rsidRPr="004308FA">
        <w:rPr>
          <w:highlight w:val="cyan"/>
          <w:u w:val="single"/>
        </w:rPr>
        <w:t xml:space="preserve">danger posed by a continued explosion </w:t>
      </w:r>
      <w:r w:rsidRPr="004308FA">
        <w:rPr>
          <w:highlight w:val="cyan"/>
          <w:u w:val="single"/>
        </w:rPr>
        <w:lastRenderedPageBreak/>
        <w:t>of private industry</w:t>
      </w:r>
      <w:r>
        <w:rPr>
          <w:u w:val="single"/>
        </w:rPr>
        <w:t xml:space="preserve">, </w:t>
      </w:r>
      <w:r w:rsidRPr="004308FA">
        <w:rPr>
          <w:highlight w:val="cyan"/>
          <w:u w:val="single"/>
        </w:rPr>
        <w:t>unmatched by government resourcing</w:t>
      </w:r>
      <w:r>
        <w:rPr>
          <w:u w:val="single"/>
        </w:rPr>
        <w:t>. NRO has spent over six decades providing space-based intelligence in support of U.S. military capabilities</w:t>
      </w:r>
      <w:r>
        <w:rPr>
          <w:sz w:val="16"/>
        </w:rPr>
        <w:t xml:space="preserve">. It has supported worldwide disaster relief operations, such as those caused by the earthquake in Haiti and Hurricane Katrina in New Orleans. NRO also provides unclassified, publicly available imagery for environmental research, and has developed technologies used to detect and fight breast cancer. But it can’t seem to find its way out of the secretive black hole it dug itself into during the 1960s Cold War. </w:t>
      </w:r>
      <w:r>
        <w:rPr>
          <w:u w:val="single"/>
        </w:rPr>
        <w:t xml:space="preserve">NRO needs to do some soul-searching and lead the discussion on space privatization within the intelligence community. Then it needs to make all of those </w:t>
      </w:r>
      <w:proofErr w:type="gramStart"/>
      <w:r>
        <w:rPr>
          <w:u w:val="single"/>
        </w:rPr>
        <w:t>findings</w:t>
      </w:r>
      <w:proofErr w:type="gramEnd"/>
      <w:r>
        <w:rPr>
          <w:u w:val="single"/>
        </w:rPr>
        <w:t xml:space="preserve"> public, as much as it can. This is a conversation with compelling implications for the future of our nation</w:t>
      </w:r>
      <w:r>
        <w:rPr>
          <w:sz w:val="16"/>
        </w:rPr>
        <w:t xml:space="preserve">. The American public deserves to understand what’s at stake and to be privy to a transparent strategy for averting the most serious of </w:t>
      </w:r>
      <w:proofErr w:type="gramStart"/>
      <w:r>
        <w:rPr>
          <w:sz w:val="16"/>
        </w:rPr>
        <w:t>consequences, if</w:t>
      </w:r>
      <w:proofErr w:type="gramEnd"/>
      <w:r>
        <w:rPr>
          <w:sz w:val="16"/>
        </w:rPr>
        <w:t xml:space="preserve"> that even remains a possibility. </w:t>
      </w:r>
    </w:p>
    <w:p w14:paraId="57B4BAB5" w14:textId="77777777" w:rsidR="008967CA" w:rsidRPr="0009751B" w:rsidRDefault="008967CA" w:rsidP="008967CA">
      <w:pPr>
        <w:pStyle w:val="Heading4"/>
        <w:rPr>
          <w:rStyle w:val="Style13ptBold"/>
          <w:b/>
          <w:bCs w:val="0"/>
        </w:rPr>
      </w:pPr>
      <w:r>
        <w:rPr>
          <w:rStyle w:val="Style13ptBold"/>
          <w:b/>
          <w:bCs w:val="0"/>
        </w:rPr>
        <w:t xml:space="preserve">The </w:t>
      </w:r>
      <w:r w:rsidRPr="001E35BE">
        <w:rPr>
          <w:rStyle w:val="Style13ptBold"/>
          <w:b/>
          <w:bCs w:val="0"/>
          <w:u w:val="single"/>
        </w:rPr>
        <w:t>survival</w:t>
      </w:r>
      <w:r>
        <w:rPr>
          <w:rStyle w:val="Style13ptBold"/>
          <w:b/>
          <w:bCs w:val="0"/>
        </w:rPr>
        <w:t xml:space="preserve"> of humanity </w:t>
      </w:r>
      <w:r w:rsidRPr="001E35BE">
        <w:rPr>
          <w:rStyle w:val="Style13ptBold"/>
          <w:b/>
          <w:bCs w:val="0"/>
          <w:u w:val="single"/>
        </w:rPr>
        <w:t>depends</w:t>
      </w:r>
      <w:r>
        <w:rPr>
          <w:rStyle w:val="Style13ptBold"/>
          <w:b/>
          <w:bCs w:val="0"/>
        </w:rPr>
        <w:t xml:space="preserve"> on effective space development.   </w:t>
      </w:r>
    </w:p>
    <w:p w14:paraId="4B6B85E6" w14:textId="77777777" w:rsidR="008967CA" w:rsidRPr="00E70197" w:rsidRDefault="008967CA" w:rsidP="008967CA">
      <w:r w:rsidRPr="00E70197">
        <w:rPr>
          <w:rStyle w:val="Style13ptBold"/>
        </w:rPr>
        <w:t xml:space="preserve">Fitzgerald </w:t>
      </w:r>
      <w:r>
        <w:rPr>
          <w:rStyle w:val="Style13ptBold"/>
        </w:rPr>
        <w:t>‘21</w:t>
      </w:r>
      <w:r w:rsidRPr="00E70197">
        <w:rPr>
          <w:rStyle w:val="Style13ptBold"/>
        </w:rPr>
        <w:t xml:space="preserve"> </w:t>
      </w:r>
      <w:r w:rsidRPr="00E70197">
        <w:t>[(</w:t>
      </w:r>
      <w:proofErr w:type="spellStart"/>
      <w:r w:rsidRPr="00E70197">
        <w:t>Shanon</w:t>
      </w:r>
      <w:proofErr w:type="spellEnd"/>
      <w:r w:rsidRPr="00E70197">
        <w:t>, Assistant Websites Editor at Liberty Fund), “Why Human Space Exploration Matters,” March 9</w:t>
      </w:r>
      <w:proofErr w:type="gramStart"/>
      <w:r w:rsidRPr="00E70197">
        <w:t xml:space="preserve"> 2021</w:t>
      </w:r>
      <w:proofErr w:type="gramEnd"/>
      <w:r w:rsidRPr="00E70197">
        <w:t>, https://www.econlib.org/why-human-space-exploration-matters/] TDI</w:t>
      </w:r>
    </w:p>
    <w:p w14:paraId="76FCA1B7" w14:textId="77777777" w:rsidR="008967CA" w:rsidRPr="0032541A" w:rsidRDefault="008967CA" w:rsidP="008967CA">
      <w:pPr>
        <w:rPr>
          <w:u w:val="singl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4308FA">
        <w:rPr>
          <w:rStyle w:val="StyleUnderline"/>
          <w:highlight w:val="cyan"/>
        </w:rPr>
        <w:t>if humans want to survive</w:t>
      </w:r>
      <w:r w:rsidRPr="00E70197">
        <w:rPr>
          <w:rStyle w:val="StyleUnderline"/>
        </w:rPr>
        <w:t xml:space="preserve"> in perpetuity, </w:t>
      </w:r>
      <w:r w:rsidRPr="004308FA">
        <w:rPr>
          <w:rStyle w:val="StyleUnderline"/>
          <w:highlight w:val="cya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4308FA">
        <w:rPr>
          <w:rStyle w:val="StyleUnderline"/>
          <w:highlight w:val="cya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4308FA">
        <w:rPr>
          <w:rStyle w:val="StyleUnderline"/>
          <w:highlight w:val="cyan"/>
        </w:rPr>
        <w:t xml:space="preserve">large meteors, </w:t>
      </w:r>
      <w:proofErr w:type="spellStart"/>
      <w:r w:rsidRPr="004308FA">
        <w:rPr>
          <w:rStyle w:val="StyleUnderline"/>
          <w:highlight w:val="cyan"/>
        </w:rPr>
        <w:t>supervolcanic</w:t>
      </w:r>
      <w:proofErr w:type="spellEnd"/>
      <w:r w:rsidRPr="004308FA">
        <w:rPr>
          <w:rStyle w:val="StyleUnderline"/>
          <w:highlight w:val="cyan"/>
        </w:rPr>
        <w:t xml:space="preserve">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4308FA">
        <w:rPr>
          <w:rStyle w:val="StyleUnderline"/>
          <w:highlight w:val="cyan"/>
        </w:rPr>
        <w:t>“A species that does not become multiplanetary is</w:t>
      </w:r>
      <w:r w:rsidRPr="00E70197">
        <w:rPr>
          <w:rStyle w:val="StyleUnderline"/>
        </w:rPr>
        <w:t xml:space="preserve"> simply </w:t>
      </w:r>
      <w:r w:rsidRPr="004308FA">
        <w:rPr>
          <w:rStyle w:val="StyleUnderline"/>
          <w:highlight w:val="cyan"/>
        </w:rPr>
        <w:t>waiting</w:t>
      </w:r>
      <w:r w:rsidRPr="00E70197">
        <w:rPr>
          <w:rStyle w:val="StyleUnderline"/>
        </w:rPr>
        <w:t xml:space="preserve"> around </w:t>
      </w:r>
      <w:r w:rsidRPr="004308FA">
        <w:rPr>
          <w:rStyle w:val="StyleUnderline"/>
          <w:highlight w:val="cya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4308FA">
        <w:rPr>
          <w:rStyle w:val="StyleUnderline"/>
          <w:highlight w:val="cyan"/>
        </w:rPr>
        <w:t xml:space="preserve">why is that a risk we </w:t>
      </w:r>
      <w:r w:rsidRPr="003F4623">
        <w:rPr>
          <w:rStyle w:val="StyleUnderline"/>
        </w:rPr>
        <w:t xml:space="preserve">would </w:t>
      </w:r>
      <w:r w:rsidRPr="004308FA">
        <w:rPr>
          <w:rStyle w:val="StyleUnderline"/>
          <w:highlight w:val="cyan"/>
        </w:rPr>
        <w:t>want to take</w:t>
      </w:r>
      <w:r w:rsidRPr="003F4623">
        <w:rPr>
          <w:rStyle w:val="StyleUnderline"/>
        </w:rPr>
        <w:t xml:space="preserve">? The bomb is here to stay for now, but </w:t>
      </w:r>
      <w:r w:rsidRPr="004308FA">
        <w:rPr>
          <w:rStyle w:val="StyleUnderline"/>
          <w:highlight w:val="cyan"/>
        </w:rPr>
        <w:t>there is no reason that 100% of known life</w:t>
      </w:r>
      <w:r w:rsidRPr="003F4623">
        <w:rPr>
          <w:rStyle w:val="StyleUnderline"/>
        </w:rPr>
        <w:t xml:space="preserve"> in the universe </w:t>
      </w:r>
      <w:r w:rsidRPr="004308FA">
        <w:rPr>
          <w:rStyle w:val="StyleUnderline"/>
          <w:highlight w:val="cyan"/>
        </w:rPr>
        <w:t>needs to</w:t>
      </w:r>
      <w:r w:rsidRPr="003F4623">
        <w:rPr>
          <w:rStyle w:val="StyleUnderline"/>
        </w:rPr>
        <w:t xml:space="preserve"> stay here </w:t>
      </w:r>
      <w:r w:rsidRPr="004308FA">
        <w:rPr>
          <w:rStyle w:val="StyleUnderline"/>
          <w:highlight w:val="cya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w:t>
      </w:r>
      <w:proofErr w:type="gramStart"/>
      <w:r w:rsidRPr="00E70197">
        <w:rPr>
          <w:rStyle w:val="StyleUnderline"/>
        </w:rPr>
        <w:t>technologically-advanced</w:t>
      </w:r>
      <w:proofErr w:type="gramEnd"/>
      <w:r w:rsidRPr="00E70197">
        <w:rPr>
          <w:rStyle w:val="StyleUnderline"/>
        </w:rPr>
        <w:t xml:space="preserve">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4308FA">
        <w:rPr>
          <w:rStyle w:val="StyleUnderline"/>
          <w:highlight w:val="cyan"/>
        </w:rPr>
        <w:t>diversification is good</w:t>
      </w:r>
      <w:r w:rsidRPr="00E70197">
        <w:rPr>
          <w:rStyle w:val="StyleUnderline"/>
        </w:rPr>
        <w:t>.</w:t>
      </w:r>
      <w:r w:rsidRPr="003F4623">
        <w:rPr>
          <w:sz w:val="12"/>
        </w:rPr>
        <w:t xml:space="preserve"> Wisdom and experience suggest we store precious resources in multiple safe(</w:t>
      </w:r>
      <w:proofErr w:type="spellStart"/>
      <w:r w:rsidRPr="003F4623">
        <w:rPr>
          <w:sz w:val="12"/>
        </w:rPr>
        <w:t>ish</w:t>
      </w:r>
      <w:proofErr w:type="spellEnd"/>
      <w:r w:rsidRPr="003F4623">
        <w:rPr>
          <w:sz w:val="12"/>
        </w:rPr>
        <w:t xml:space="preserve">) places. Diversification limits our exposure to </w:t>
      </w:r>
      <w:proofErr w:type="gramStart"/>
      <w:r w:rsidRPr="003F4623">
        <w:rPr>
          <w:sz w:val="12"/>
        </w:rPr>
        <w:t>risk, and</w:t>
      </w:r>
      <w:proofErr w:type="gramEnd"/>
      <w:r w:rsidRPr="003F4623">
        <w:rPr>
          <w:sz w:val="12"/>
        </w:rPr>
        <w:t xml:space="preserve">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4308FA">
        <w:rPr>
          <w:rStyle w:val="StyleUnderline"/>
          <w:highlight w:val="cyan"/>
        </w:rPr>
        <w:t>our approach to the human population</w:t>
      </w:r>
      <w:r w:rsidRPr="00E70197">
        <w:rPr>
          <w:rStyle w:val="StyleUnderline"/>
        </w:rPr>
        <w:t xml:space="preserve"> itself—the universal store and font of “human capital”—</w:t>
      </w:r>
      <w:r w:rsidRPr="004308FA">
        <w:rPr>
          <w:rStyle w:val="StyleUnderline"/>
          <w:highlight w:val="cyan"/>
        </w:rPr>
        <w:t xml:space="preserve">does not </w:t>
      </w:r>
      <w:r w:rsidRPr="003F4623">
        <w:rPr>
          <w:rStyle w:val="StyleUnderline"/>
        </w:rPr>
        <w:t xml:space="preserve">currently </w:t>
      </w:r>
      <w:r w:rsidRPr="004308FA">
        <w:rPr>
          <w:rStyle w:val="StyleUnderline"/>
          <w:highlight w:val="cyan"/>
        </w:rPr>
        <w:t xml:space="preserve">prioritize diversification to the degree our </w:t>
      </w:r>
      <w:r w:rsidRPr="003F4623">
        <w:rPr>
          <w:rStyle w:val="StyleUnderline"/>
        </w:rPr>
        <w:t xml:space="preserve">technological </w:t>
      </w:r>
      <w:r w:rsidRPr="004308FA">
        <w:rPr>
          <w:rStyle w:val="StyleUnderline"/>
          <w:highlight w:val="cyan"/>
        </w:rPr>
        <w:t xml:space="preserve">capabilities </w:t>
      </w:r>
      <w:r w:rsidRPr="003F4623">
        <w:rPr>
          <w:rStyle w:val="StyleUnderline"/>
        </w:rPr>
        <w:t xml:space="preserve">would </w:t>
      </w:r>
      <w:r w:rsidRPr="004308FA">
        <w:rPr>
          <w:rStyle w:val="StyleUnderline"/>
          <w:highlight w:val="cyan"/>
        </w:rPr>
        <w:t>allow</w:t>
      </w:r>
      <w:r w:rsidRPr="00E70197">
        <w:rPr>
          <w:rStyle w:val="StyleUnderline"/>
        </w:rPr>
        <w:t xml:space="preserve">. The </w:t>
      </w:r>
      <w:r w:rsidRPr="00E70197">
        <w:rPr>
          <w:rStyle w:val="StyleUnderline"/>
        </w:rPr>
        <w:lastRenderedPageBreak/>
        <w:t>distribution of the human population, and of almost all human knowledge and works, is overwhelmingly local</w:t>
      </w:r>
      <w:r w:rsidRPr="003F4623">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the </w:t>
      </w:r>
      <w:proofErr w:type="spellStart"/>
      <w:r w:rsidRPr="00E70197">
        <w:rPr>
          <w:rStyle w:val="StyleUnderline"/>
        </w:rPr>
        <w:t>uniplanetary</w:t>
      </w:r>
      <w:proofErr w:type="spellEnd"/>
      <w:r w:rsidRPr="00E70197">
        <w:rPr>
          <w:rStyle w:val="StyleUnderline"/>
        </w:rPr>
        <w:t xml:space="preserve"> human situation is becoming, if it is not already, one of pure choice.</w:t>
      </w:r>
    </w:p>
    <w:p w14:paraId="54D4EF87" w14:textId="77777777" w:rsidR="008967CA" w:rsidRPr="005748E6" w:rsidRDefault="008967CA" w:rsidP="008967CA">
      <w:pPr>
        <w:pStyle w:val="Heading4"/>
        <w:rPr>
          <w:rStyle w:val="Style13ptBold"/>
          <w:b/>
          <w:bCs w:val="0"/>
        </w:rPr>
      </w:pPr>
      <w:r>
        <w:rPr>
          <w:rStyle w:val="Style13ptBold"/>
          <w:b/>
          <w:bCs w:val="0"/>
        </w:rPr>
        <w:t xml:space="preserve">Only state-based appropriation can allow agency co-operation to avoid the risks posed by privatization. </w:t>
      </w:r>
    </w:p>
    <w:p w14:paraId="07F5E63D" w14:textId="77777777" w:rsidR="008967CA" w:rsidRPr="00606F1D" w:rsidRDefault="008967CA" w:rsidP="008967CA">
      <w:r w:rsidRPr="00606F1D">
        <w:rPr>
          <w:rStyle w:val="Style13ptBold"/>
        </w:rPr>
        <w:t>Ward ’19</w:t>
      </w:r>
      <w:r>
        <w:t xml:space="preserve"> (</w:t>
      </w:r>
      <w:r w:rsidRPr="00606F1D">
        <w:t xml:space="preserve">Peter Ward, </w:t>
      </w:r>
      <w:r>
        <w:t>11-6-2019</w:t>
      </w:r>
      <w:r w:rsidRPr="00606F1D">
        <w:t xml:space="preserve">, "The unintended consequences of </w:t>
      </w:r>
      <w:proofErr w:type="spellStart"/>
      <w:r w:rsidRPr="00606F1D">
        <w:t>privatising</w:t>
      </w:r>
      <w:proofErr w:type="spellEnd"/>
      <w:r w:rsidRPr="00606F1D">
        <w:t xml:space="preserve"> space," BBC Science Focus Magazine, https://www.sciencefocus.com/space/the-unintended-consequences-of-privatising-space/</w:t>
      </w:r>
      <w:r>
        <w:t>)//SRA</w:t>
      </w:r>
    </w:p>
    <w:p w14:paraId="7F8E5D9D" w14:textId="77777777" w:rsidR="008967CA" w:rsidRDefault="008967CA" w:rsidP="008967CA">
      <w:pPr>
        <w:rPr>
          <w:u w:val="single"/>
        </w:rPr>
      </w:pPr>
      <w:r w:rsidRPr="00331797">
        <w:rPr>
          <w:sz w:val="16"/>
        </w:rPr>
        <w:t xml:space="preserve">Boosted by cheaper launch prices and new microsatellite technology which has seen devices shrink to the size of a loaf of bread, </w:t>
      </w:r>
      <w:r w:rsidRPr="00606F1D">
        <w:rPr>
          <w:u w:val="single"/>
        </w:rPr>
        <w:t>companies</w:t>
      </w:r>
      <w:r w:rsidRPr="00331797">
        <w:rPr>
          <w:u w:val="single"/>
        </w:rPr>
        <w:t xml:space="preserve"> are now launching more and more satellites into space, and that has consequences. The small area of space around our planet is becoming quite crowded, and the potential for</w:t>
      </w:r>
      <w:r>
        <w:rPr>
          <w:u w:val="single"/>
        </w:rPr>
        <w:t xml:space="preserve"> </w:t>
      </w:r>
      <w:hyperlink r:id="rId7" w:history="1">
        <w:r w:rsidRPr="00331797">
          <w:rPr>
            <w:rStyle w:val="Hyperlink"/>
            <w:u w:val="single"/>
          </w:rPr>
          <w:t>damaging and expensive collisions</w:t>
        </w:r>
      </w:hyperlink>
      <w:r>
        <w:rPr>
          <w:u w:val="single"/>
        </w:rPr>
        <w:t xml:space="preserve"> </w:t>
      </w:r>
      <w:r w:rsidRPr="00331797">
        <w:rPr>
          <w:u w:val="single"/>
        </w:rPr>
        <w:t>has increased.</w:t>
      </w:r>
      <w:r>
        <w:rPr>
          <w:u w:val="single"/>
        </w:rPr>
        <w:t xml:space="preserve"> </w:t>
      </w:r>
      <w:r w:rsidRPr="00331797">
        <w:rPr>
          <w:sz w:val="16"/>
        </w:rPr>
        <w:t xml:space="preserve">This is just one area where the private sector is gaining ground and making a large impact. </w:t>
      </w:r>
      <w:r w:rsidRPr="004308FA">
        <w:rPr>
          <w:highlight w:val="cyan"/>
          <w:u w:val="single"/>
        </w:rPr>
        <w:t>Space tourism</w:t>
      </w:r>
      <w:r w:rsidRPr="00331797">
        <w:rPr>
          <w:u w:val="single"/>
        </w:rPr>
        <w:t xml:space="preserve"> </w:t>
      </w:r>
      <w:r w:rsidRPr="00331797">
        <w:rPr>
          <w:sz w:val="16"/>
        </w:rPr>
        <w:t xml:space="preserve">– a concept only enjoyed by seven people so far – </w:t>
      </w:r>
      <w:r w:rsidRPr="004308FA">
        <w:rPr>
          <w:highlight w:val="cyan"/>
          <w:u w:val="single"/>
        </w:rPr>
        <w:t>is</w:t>
      </w:r>
      <w:r w:rsidRPr="00331797">
        <w:rPr>
          <w:u w:val="single"/>
        </w:rPr>
        <w:t xml:space="preserve"> </w:t>
      </w:r>
      <w:r w:rsidRPr="004308FA">
        <w:rPr>
          <w:highlight w:val="cyan"/>
          <w:u w:val="single"/>
        </w:rPr>
        <w:t>about to make a resurgence</w:t>
      </w:r>
      <w:r w:rsidRPr="00331797">
        <w:rPr>
          <w:sz w:val="16"/>
        </w:rPr>
        <w:t xml:space="preserve">, led by Virgin Galactic. And as the </w:t>
      </w:r>
      <w:hyperlink r:id="rId8" w:history="1">
        <w:r w:rsidRPr="00331797">
          <w:rPr>
            <w:rStyle w:val="Hyperlink"/>
            <w:sz w:val="16"/>
          </w:rPr>
          <w:t>International Space Station</w:t>
        </w:r>
      </w:hyperlink>
      <w:r w:rsidRPr="00331797">
        <w:rPr>
          <w:sz w:val="16"/>
        </w:rPr>
        <w:t xml:space="preserve"> approaches the end of its lifespan, </w:t>
      </w:r>
      <w:r w:rsidRPr="00331797">
        <w:rPr>
          <w:u w:val="single"/>
        </w:rPr>
        <w:t xml:space="preserve">it seems inevitable </w:t>
      </w:r>
      <w:r w:rsidRPr="004308FA">
        <w:rPr>
          <w:highlight w:val="cyan"/>
          <w:u w:val="single"/>
        </w:rPr>
        <w:t>a private company</w:t>
      </w:r>
      <w:r w:rsidRPr="00331797">
        <w:rPr>
          <w:u w:val="single"/>
        </w:rPr>
        <w:t xml:space="preserve"> </w:t>
      </w:r>
      <w:r w:rsidRPr="004308FA">
        <w:rPr>
          <w:highlight w:val="cyan"/>
          <w:u w:val="single"/>
        </w:rPr>
        <w:t>will</w:t>
      </w:r>
      <w:r w:rsidRPr="00331797">
        <w:rPr>
          <w:u w:val="single"/>
        </w:rPr>
        <w:t xml:space="preserve"> either </w:t>
      </w:r>
      <w:r w:rsidRPr="004308FA">
        <w:rPr>
          <w:highlight w:val="cyan"/>
          <w:u w:val="single"/>
        </w:rPr>
        <w:t>take over operation</w:t>
      </w:r>
      <w:r w:rsidRPr="00331797">
        <w:rPr>
          <w:u w:val="single"/>
        </w:rPr>
        <w:t xml:space="preserve"> </w:t>
      </w:r>
      <w:r w:rsidRPr="004308FA">
        <w:rPr>
          <w:highlight w:val="cyan"/>
          <w:u w:val="single"/>
        </w:rPr>
        <w:t>of</w:t>
      </w:r>
      <w:r w:rsidRPr="00331797">
        <w:rPr>
          <w:u w:val="single"/>
        </w:rPr>
        <w:t xml:space="preserve"> the most </w:t>
      </w:r>
      <w:r w:rsidRPr="00606F1D">
        <w:rPr>
          <w:u w:val="single"/>
        </w:rPr>
        <w:t>expensive public project</w:t>
      </w:r>
      <w:r w:rsidRPr="00331797">
        <w:rPr>
          <w:u w:val="single"/>
        </w:rPr>
        <w:t xml:space="preserve"> ever or </w:t>
      </w:r>
      <w:r w:rsidRPr="004308FA">
        <w:rPr>
          <w:highlight w:val="cyan"/>
          <w:u w:val="single"/>
        </w:rPr>
        <w:t>will launch their own</w:t>
      </w:r>
      <w:r w:rsidRPr="00331797">
        <w:rPr>
          <w:u w:val="single"/>
        </w:rPr>
        <w:t xml:space="preserve"> </w:t>
      </w:r>
      <w:r w:rsidRPr="004308FA">
        <w:rPr>
          <w:highlight w:val="cyan"/>
          <w:u w:val="single"/>
        </w:rPr>
        <w:t>versions</w:t>
      </w:r>
      <w:r w:rsidRPr="00331797">
        <w:rPr>
          <w:u w:val="single"/>
        </w:rPr>
        <w:t>.</w:t>
      </w:r>
      <w:r>
        <w:rPr>
          <w:u w:val="single"/>
        </w:rPr>
        <w:t xml:space="preserve"> </w:t>
      </w:r>
      <w:r w:rsidRPr="00331797">
        <w:rPr>
          <w:sz w:val="16"/>
        </w:rPr>
        <w:t xml:space="preserve">These are all </w:t>
      </w:r>
      <w:r w:rsidRPr="00331797">
        <w:rPr>
          <w:u w:val="single"/>
        </w:rPr>
        <w:t xml:space="preserve">activities relatively close to home, but </w:t>
      </w:r>
      <w:r w:rsidRPr="004308FA">
        <w:rPr>
          <w:highlight w:val="cyan"/>
          <w:u w:val="single"/>
        </w:rPr>
        <w:t>they will have major repercussions</w:t>
      </w:r>
      <w:r w:rsidRPr="00331797">
        <w:rPr>
          <w:sz w:val="16"/>
        </w:rPr>
        <w:t xml:space="preserve"> – both good and bad – here on Earth. An increase in space tourism could spread the benefits of the overview effect, where astronauts see the world from outside its atmosphere, and appreciate its fragility and lack of borders. If more people were to view the world in such a way, the theory goes, they would appreciate the futility of war and the need to care more for a planet in dire need of better treatment. But </w:t>
      </w:r>
      <w:r w:rsidRPr="00331797">
        <w:rPr>
          <w:u w:val="single"/>
        </w:rPr>
        <w:t>space tourism companies need to make money, and it’s never going to be cheap to send anyone to space. In the worst-case scenario, the practice becomes another symptom of the world’s massive inequality problem, where the rich pay hundreds of thousands to go into space for a matter of minutes, while the millions on the surface struggle to feed themselves.</w:t>
      </w:r>
      <w:r>
        <w:rPr>
          <w:u w:val="single"/>
        </w:rPr>
        <w:t xml:space="preserve"> </w:t>
      </w:r>
      <w:r w:rsidRPr="00331797">
        <w:rPr>
          <w:sz w:val="16"/>
        </w:rPr>
        <w:t xml:space="preserve">In the 1990s, the Russians attempted to </w:t>
      </w:r>
      <w:proofErr w:type="spellStart"/>
      <w:r w:rsidRPr="00331797">
        <w:rPr>
          <w:sz w:val="16"/>
        </w:rPr>
        <w:t>privatise</w:t>
      </w:r>
      <w:proofErr w:type="spellEnd"/>
      <w:r w:rsidRPr="00331797">
        <w:rPr>
          <w:sz w:val="16"/>
        </w:rPr>
        <w:t xml:space="preserve"> the Mir space station, but before business took off, they brought the craft crashing down to Earth as the nation cooperated with America on the ISS. There are several companies now looking to establish the world’s first private space station. This would bring obvious benefits – it would open up space as a laboratory to anyone who could </w:t>
      </w:r>
      <w:proofErr w:type="gramStart"/>
      <w:r w:rsidRPr="00331797">
        <w:rPr>
          <w:sz w:val="16"/>
        </w:rPr>
        <w:t>pay, and</w:t>
      </w:r>
      <w:proofErr w:type="gramEnd"/>
      <w:r w:rsidRPr="00331797">
        <w:rPr>
          <w:sz w:val="16"/>
        </w:rPr>
        <w:t xml:space="preserve"> would theoretically bring down the costs of manufacturing in space. But </w:t>
      </w:r>
      <w:r w:rsidRPr="004308FA">
        <w:rPr>
          <w:highlight w:val="cyan"/>
          <w:u w:val="single"/>
        </w:rPr>
        <w:t>space</w:t>
      </w:r>
      <w:r w:rsidRPr="00331797">
        <w:rPr>
          <w:u w:val="single"/>
        </w:rPr>
        <w:t xml:space="preserve"> isn’t the bastion of free-floating freedom some think it </w:t>
      </w:r>
      <w:r w:rsidRPr="004308FA">
        <w:rPr>
          <w:highlight w:val="cyan"/>
          <w:u w:val="single"/>
        </w:rPr>
        <w:t>is,</w:t>
      </w:r>
      <w:r w:rsidRPr="00331797">
        <w:rPr>
          <w:u w:val="single"/>
        </w:rPr>
        <w:t xml:space="preserve"> and it’s </w:t>
      </w:r>
      <w:r w:rsidRPr="004308FA">
        <w:rPr>
          <w:highlight w:val="cyan"/>
          <w:u w:val="single"/>
        </w:rPr>
        <w:t>ripe for exploitation by monopolies</w:t>
      </w:r>
      <w:r w:rsidRPr="00331797">
        <w:rPr>
          <w:sz w:val="16"/>
        </w:rPr>
        <w:t xml:space="preserve">. </w:t>
      </w:r>
      <w:r w:rsidRPr="004308FA">
        <w:rPr>
          <w:highlight w:val="cyan"/>
          <w:u w:val="single"/>
        </w:rPr>
        <w:t>A space station operator</w:t>
      </w:r>
      <w:r w:rsidRPr="00331797">
        <w:rPr>
          <w:u w:val="single"/>
        </w:rPr>
        <w:t xml:space="preserve">, for example, </w:t>
      </w:r>
      <w:r w:rsidRPr="004308FA">
        <w:rPr>
          <w:highlight w:val="cyan"/>
          <w:u w:val="single"/>
        </w:rPr>
        <w:t>could</w:t>
      </w:r>
      <w:r w:rsidRPr="00331797">
        <w:rPr>
          <w:u w:val="single"/>
        </w:rPr>
        <w:t xml:space="preserve"> </w:t>
      </w:r>
      <w:r w:rsidRPr="004308FA">
        <w:rPr>
          <w:highlight w:val="cyan"/>
          <w:u w:val="single"/>
        </w:rPr>
        <w:t xml:space="preserve">decide which </w:t>
      </w:r>
      <w:proofErr w:type="spellStart"/>
      <w:r w:rsidRPr="004308FA">
        <w:rPr>
          <w:highlight w:val="cyan"/>
          <w:u w:val="single"/>
        </w:rPr>
        <w:t>fibre</w:t>
      </w:r>
      <w:proofErr w:type="spellEnd"/>
      <w:r w:rsidRPr="00331797">
        <w:rPr>
          <w:u w:val="single"/>
        </w:rPr>
        <w:t xml:space="preserve"> </w:t>
      </w:r>
      <w:r w:rsidRPr="004308FA">
        <w:rPr>
          <w:highlight w:val="cyan"/>
          <w:u w:val="single"/>
        </w:rPr>
        <w:t>optics manufacturer could use its facility</w:t>
      </w:r>
      <w:r w:rsidRPr="00331797">
        <w:rPr>
          <w:u w:val="single"/>
        </w:rPr>
        <w:t xml:space="preserve"> and which could not. The </w:t>
      </w:r>
      <w:proofErr w:type="spellStart"/>
      <w:r w:rsidRPr="00331797">
        <w:rPr>
          <w:u w:val="single"/>
        </w:rPr>
        <w:t>fibre</w:t>
      </w:r>
      <w:proofErr w:type="spellEnd"/>
      <w:r w:rsidRPr="00331797">
        <w:rPr>
          <w:u w:val="single"/>
        </w:rPr>
        <w:t xml:space="preserve"> optics produced in a zero-gravity environment are much cleaner and more valuable than that produced on Earth, meaning that </w:t>
      </w:r>
      <w:r w:rsidRPr="004308FA">
        <w:rPr>
          <w:highlight w:val="cyan"/>
          <w:u w:val="single"/>
        </w:rPr>
        <w:t>one company would have a massive advantage</w:t>
      </w:r>
      <w:r w:rsidRPr="00331797">
        <w:rPr>
          <w:u w:val="single"/>
        </w:rPr>
        <w:t xml:space="preserve">, </w:t>
      </w:r>
      <w:r w:rsidRPr="004308FA">
        <w:rPr>
          <w:highlight w:val="cyan"/>
          <w:u w:val="single"/>
        </w:rPr>
        <w:t>and the space station would decide who had access</w:t>
      </w:r>
      <w:r w:rsidRPr="00331797">
        <w:rPr>
          <w:u w:val="single"/>
        </w:rPr>
        <w:t xml:space="preserve"> to </w:t>
      </w:r>
      <w:r w:rsidRPr="004308FA">
        <w:rPr>
          <w:highlight w:val="cyan"/>
          <w:u w:val="single"/>
        </w:rPr>
        <w:t>the best manufacturing conditions</w:t>
      </w:r>
      <w:r w:rsidRPr="00331797">
        <w:rPr>
          <w:u w:val="single"/>
        </w:rPr>
        <w:t>.</w:t>
      </w:r>
      <w:r>
        <w:rPr>
          <w:u w:val="single"/>
        </w:rPr>
        <w:t xml:space="preserve"> </w:t>
      </w:r>
      <w:r w:rsidRPr="00331797">
        <w:rPr>
          <w:sz w:val="16"/>
        </w:rPr>
        <w:t xml:space="preserve">That’s just one example of a potential monopoly, but </w:t>
      </w:r>
      <w:r w:rsidRPr="00331797">
        <w:rPr>
          <w:u w:val="single"/>
        </w:rPr>
        <w:t xml:space="preserve">if you go further into the future of space exploration, </w:t>
      </w:r>
      <w:r w:rsidRPr="004308FA">
        <w:rPr>
          <w:highlight w:val="cyan"/>
          <w:u w:val="single"/>
        </w:rPr>
        <w:t>things</w:t>
      </w:r>
      <w:r w:rsidRPr="00331797">
        <w:rPr>
          <w:u w:val="single"/>
        </w:rPr>
        <w:t xml:space="preserve"> </w:t>
      </w:r>
      <w:r w:rsidRPr="004308FA">
        <w:rPr>
          <w:highlight w:val="cyan"/>
          <w:u w:val="single"/>
        </w:rPr>
        <w:t>only get more frightening</w:t>
      </w:r>
      <w:r w:rsidRPr="00331797">
        <w:rPr>
          <w:u w:val="single"/>
        </w:rPr>
        <w:t>.</w:t>
      </w:r>
      <w:r w:rsidRPr="00331797">
        <w:rPr>
          <w:sz w:val="16"/>
        </w:rPr>
        <w:t xml:space="preserve"> </w:t>
      </w:r>
      <w:r w:rsidRPr="00331797">
        <w:rPr>
          <w:u w:val="single"/>
        </w:rPr>
        <w:t xml:space="preserve">Imagine </w:t>
      </w:r>
      <w:r w:rsidRPr="004308FA">
        <w:rPr>
          <w:highlight w:val="cyan"/>
          <w:u w:val="single"/>
        </w:rPr>
        <w:t xml:space="preserve">a colony on </w:t>
      </w:r>
      <w:hyperlink r:id="rId9" w:history="1">
        <w:r w:rsidRPr="004308FA">
          <w:rPr>
            <w:rStyle w:val="Hyperlink"/>
            <w:highlight w:val="cyan"/>
            <w:u w:val="single"/>
          </w:rPr>
          <w:t>the Moon</w:t>
        </w:r>
      </w:hyperlink>
      <w:r w:rsidRPr="004308FA">
        <w:rPr>
          <w:highlight w:val="cyan"/>
          <w:u w:val="single"/>
        </w:rPr>
        <w:t xml:space="preserve"> or </w:t>
      </w:r>
      <w:hyperlink r:id="rId10" w:history="1">
        <w:r w:rsidRPr="004308FA">
          <w:rPr>
            <w:rStyle w:val="Hyperlink"/>
            <w:highlight w:val="cyan"/>
            <w:u w:val="single"/>
          </w:rPr>
          <w:t>Mars</w:t>
        </w:r>
      </w:hyperlink>
      <w:r>
        <w:rPr>
          <w:u w:val="single"/>
        </w:rPr>
        <w:t xml:space="preserve"> </w:t>
      </w:r>
      <w:r w:rsidRPr="00331797">
        <w:rPr>
          <w:u w:val="single"/>
        </w:rPr>
        <w:t xml:space="preserve">run by a corporation. That </w:t>
      </w:r>
      <w:r w:rsidRPr="004308FA">
        <w:rPr>
          <w:highlight w:val="cyan"/>
          <w:u w:val="single"/>
        </w:rPr>
        <w:t>one company would control everything the colonists need to survive,</w:t>
      </w:r>
      <w:r w:rsidRPr="00331797">
        <w:rPr>
          <w:u w:val="single"/>
        </w:rPr>
        <w:t xml:space="preserve"> </w:t>
      </w:r>
      <w:r w:rsidRPr="004308FA">
        <w:rPr>
          <w:highlight w:val="cyan"/>
          <w:u w:val="single"/>
        </w:rPr>
        <w:t>from</w:t>
      </w:r>
      <w:r w:rsidRPr="00331797">
        <w:rPr>
          <w:u w:val="single"/>
        </w:rPr>
        <w:t xml:space="preserve"> the </w:t>
      </w:r>
      <w:r w:rsidRPr="004308FA">
        <w:rPr>
          <w:highlight w:val="cyan"/>
          <w:u w:val="single"/>
        </w:rPr>
        <w:t>water to the oxygen to the food.</w:t>
      </w:r>
      <w:r w:rsidRPr="00331797">
        <w:rPr>
          <w:u w:val="single"/>
        </w:rPr>
        <w:t xml:space="preserve"> </w:t>
      </w:r>
      <w:r w:rsidRPr="004308FA">
        <w:rPr>
          <w:highlight w:val="cyan"/>
          <w:u w:val="single"/>
        </w:rPr>
        <w:t>That’s a dangerous amount of power for any company</w:t>
      </w:r>
      <w:r w:rsidRPr="00331797">
        <w:rPr>
          <w:u w:val="single"/>
        </w:rPr>
        <w:t>, but it’s a very real scenario.</w:t>
      </w:r>
      <w:r>
        <w:rPr>
          <w:u w:val="single"/>
        </w:rPr>
        <w:t xml:space="preserve"> </w:t>
      </w:r>
      <w:proofErr w:type="gramStart"/>
      <w:r w:rsidRPr="00331797">
        <w:rPr>
          <w:u w:val="single"/>
        </w:rPr>
        <w:t>So</w:t>
      </w:r>
      <w:proofErr w:type="gramEnd"/>
      <w:r w:rsidRPr="00331797">
        <w:rPr>
          <w:u w:val="single"/>
        </w:rPr>
        <w:t xml:space="preserve"> what stops a major corporation landing on the Moon and setting up a colony? One very old document.</w:t>
      </w:r>
      <w:r>
        <w:rPr>
          <w:u w:val="single"/>
        </w:rPr>
        <w:t xml:space="preserve"> </w:t>
      </w:r>
      <w:hyperlink r:id="rId11" w:tgtFrame="_blank" w:history="1">
        <w:r w:rsidRPr="00331797">
          <w:rPr>
            <w:rStyle w:val="Hyperlink"/>
            <w:u w:val="single"/>
          </w:rPr>
          <w:t>The Outer Space Treaty</w:t>
        </w:r>
      </w:hyperlink>
      <w:r>
        <w:rPr>
          <w:u w:val="single"/>
        </w:rPr>
        <w:t xml:space="preserve"> </w:t>
      </w:r>
      <w:r w:rsidRPr="00331797">
        <w:rPr>
          <w:u w:val="single"/>
        </w:rPr>
        <w:t xml:space="preserve">was signed in 1967 by </w:t>
      </w:r>
      <w:proofErr w:type="gramStart"/>
      <w:r w:rsidRPr="00331797">
        <w:rPr>
          <w:u w:val="single"/>
        </w:rPr>
        <w:t>all of</w:t>
      </w:r>
      <w:proofErr w:type="gramEnd"/>
      <w:r w:rsidRPr="00331797">
        <w:rPr>
          <w:u w:val="single"/>
        </w:rPr>
        <w:t xml:space="preserve"> the major space-faring nations, and explicitly states nobody can go to another planet or the Moon and claim that territory for their own.</w:t>
      </w:r>
      <w:r>
        <w:rPr>
          <w:u w:val="single"/>
        </w:rPr>
        <w:t xml:space="preserve"> </w:t>
      </w:r>
      <w:r w:rsidRPr="00331797">
        <w:rPr>
          <w:sz w:val="16"/>
        </w:rPr>
        <w:t xml:space="preserve">It’s a very important document, but it’s flawed. For one thing, the private space sector wasn’t around when the treaty was written so it’s not clear </w:t>
      </w:r>
      <w:r w:rsidRPr="00331797">
        <w:rPr>
          <w:sz w:val="16"/>
        </w:rPr>
        <w:lastRenderedPageBreak/>
        <w:t xml:space="preserve">how some of the rules would be applied to private companies. And secondly, given the ambitions of many countries and corporations, there’s no way it’s going to last much longer. Anyone with a plan to land on the Moon or Mars and stay there is going to run into the Outer Space Treaty, and the smart money is on the wealthy and powerful winning out against an old loophole-ridden document. Politicians such as Ted Cruz in the United States have </w:t>
      </w:r>
      <w:hyperlink r:id="rId12" w:tgtFrame="_blank" w:history="1">
        <w:r w:rsidRPr="00331797">
          <w:rPr>
            <w:rStyle w:val="Hyperlink"/>
            <w:sz w:val="16"/>
          </w:rPr>
          <w:t>already called for changes</w:t>
        </w:r>
      </w:hyperlink>
      <w:r w:rsidRPr="00331797">
        <w:rPr>
          <w:sz w:val="16"/>
        </w:rPr>
        <w:t xml:space="preserve"> to be made to the treaty, and given the increasing amounts of money private space companies spend on lobbying in the United States, more such attempts will follow. It’s imperative that the space community </w:t>
      </w:r>
      <w:proofErr w:type="gramStart"/>
      <w:r w:rsidRPr="00331797">
        <w:rPr>
          <w:sz w:val="16"/>
        </w:rPr>
        <w:t>as a whole takes</w:t>
      </w:r>
      <w:proofErr w:type="gramEnd"/>
      <w:r w:rsidRPr="00331797">
        <w:rPr>
          <w:sz w:val="16"/>
        </w:rPr>
        <w:t xml:space="preserve"> this issue on to ensure the needs of all, and not just the private sector, are taken into account should any alterations be made. </w:t>
      </w:r>
      <w:r w:rsidRPr="00331797">
        <w:rPr>
          <w:u w:val="single"/>
        </w:rPr>
        <w:t xml:space="preserve">The further we </w:t>
      </w:r>
      <w:proofErr w:type="gramStart"/>
      <w:r w:rsidRPr="00331797">
        <w:rPr>
          <w:u w:val="single"/>
        </w:rPr>
        <w:t>look into</w:t>
      </w:r>
      <w:proofErr w:type="gramEnd"/>
      <w:r w:rsidRPr="00331797">
        <w:rPr>
          <w:u w:val="single"/>
        </w:rPr>
        <w:t xml:space="preserve"> the future of humans in space, the more reality resembles science fiction. That’s why it’s difficult to make people take the issues which could potentially arise seriously. But </w:t>
      </w:r>
      <w:r w:rsidRPr="004308FA">
        <w:rPr>
          <w:highlight w:val="cyan"/>
          <w:u w:val="single"/>
        </w:rPr>
        <w:t>now is the time to consider the problems</w:t>
      </w:r>
      <w:r w:rsidRPr="00331797">
        <w:rPr>
          <w:u w:val="single"/>
        </w:rPr>
        <w:t xml:space="preserve"> </w:t>
      </w:r>
      <w:r w:rsidRPr="004308FA">
        <w:rPr>
          <w:highlight w:val="cyan"/>
          <w:u w:val="single"/>
        </w:rPr>
        <w:t xml:space="preserve">that could arise from a </w:t>
      </w:r>
      <w:proofErr w:type="gramStart"/>
      <w:r w:rsidRPr="004308FA">
        <w:rPr>
          <w:highlight w:val="cyan"/>
          <w:u w:val="single"/>
        </w:rPr>
        <w:t>commercially-led</w:t>
      </w:r>
      <w:proofErr w:type="gramEnd"/>
      <w:r w:rsidRPr="004308FA">
        <w:rPr>
          <w:highlight w:val="cyan"/>
          <w:u w:val="single"/>
        </w:rPr>
        <w:t xml:space="preserve"> space race, and take the necessary </w:t>
      </w:r>
      <w:r w:rsidRPr="00606F1D">
        <w:rPr>
          <w:u w:val="single"/>
        </w:rPr>
        <w:t xml:space="preserve">small </w:t>
      </w:r>
      <w:r w:rsidRPr="004308FA">
        <w:rPr>
          <w:highlight w:val="cyan"/>
          <w:u w:val="single"/>
        </w:rPr>
        <w:t xml:space="preserve">steps </w:t>
      </w:r>
      <w:r w:rsidRPr="00606F1D">
        <w:rPr>
          <w:u w:val="single"/>
        </w:rPr>
        <w:t xml:space="preserve">now </w:t>
      </w:r>
      <w:r w:rsidRPr="004308FA">
        <w:rPr>
          <w:highlight w:val="cyan"/>
          <w:u w:val="single"/>
        </w:rPr>
        <w:t>to avoid</w:t>
      </w:r>
      <w:r w:rsidRPr="00331797">
        <w:rPr>
          <w:u w:val="single"/>
        </w:rPr>
        <w:t xml:space="preserve"> potentially </w:t>
      </w:r>
      <w:r w:rsidRPr="004308FA">
        <w:rPr>
          <w:highlight w:val="cyan"/>
          <w:u w:val="single"/>
        </w:rPr>
        <w:t>disastrous consequences</w:t>
      </w:r>
      <w:r w:rsidRPr="00331797">
        <w:rPr>
          <w:u w:val="single"/>
        </w:rPr>
        <w:t xml:space="preserve"> in the future.</w:t>
      </w:r>
    </w:p>
    <w:p w14:paraId="13AA5DBA" w14:textId="77777777" w:rsidR="008967CA" w:rsidRDefault="008967CA" w:rsidP="008967CA">
      <w:pPr>
        <w:rPr>
          <w:u w:val="single"/>
        </w:rPr>
      </w:pPr>
    </w:p>
    <w:p w14:paraId="09DA6EA2" w14:textId="77777777" w:rsidR="008967CA" w:rsidRDefault="008967CA" w:rsidP="008967CA">
      <w:pPr>
        <w:pStyle w:val="Heading3"/>
      </w:pPr>
      <w:r>
        <w:lastRenderedPageBreak/>
        <w:t>Contention 2</w:t>
      </w:r>
    </w:p>
    <w:p w14:paraId="1BD2E9F6" w14:textId="77777777" w:rsidR="008967CA" w:rsidRDefault="008967CA" w:rsidP="008967CA">
      <w:pPr>
        <w:pStyle w:val="Heading4"/>
      </w:pPr>
      <w:r>
        <w:t xml:space="preserve">Privatization of space leads to </w:t>
      </w:r>
      <w:r w:rsidRPr="00A73303">
        <w:rPr>
          <w:u w:val="single"/>
        </w:rPr>
        <w:t>unchecked debris</w:t>
      </w:r>
      <w:r>
        <w:t>.</w:t>
      </w:r>
    </w:p>
    <w:p w14:paraId="0566432F" w14:textId="77777777" w:rsidR="008967CA" w:rsidRPr="00367C57" w:rsidRDefault="008967CA" w:rsidP="008967CA">
      <w:proofErr w:type="spellStart"/>
      <w:r w:rsidRPr="00367C57">
        <w:rPr>
          <w:rStyle w:val="Style13ptBold"/>
        </w:rPr>
        <w:t>Muelhaupt</w:t>
      </w:r>
      <w:proofErr w:type="spellEnd"/>
      <w:r w:rsidRPr="00367C57">
        <w:rPr>
          <w:rStyle w:val="Style13ptBold"/>
        </w:rPr>
        <w:t xml:space="preserve"> et al</w:t>
      </w:r>
      <w:r>
        <w:rPr>
          <w:rStyle w:val="Style13ptBold"/>
        </w:rPr>
        <w:t>.</w:t>
      </w:r>
      <w:r w:rsidRPr="00367C57">
        <w:rPr>
          <w:rStyle w:val="Style13ptBold"/>
        </w:rPr>
        <w:t xml:space="preserve"> 19</w:t>
      </w:r>
      <w:r>
        <w:t xml:space="preserve"> – Theodore, Marlon Sorge, Jamie Morin, and Robert Wilson, 6/18/19, </w:t>
      </w:r>
      <w:r w:rsidRPr="0098364A">
        <w:t>Center for Orbital and Reentry Debris Studies, Center for Space Policy and Strategy, The Aerospace Corporation, 30 year Space Systems Analyst and Operator</w:t>
      </w:r>
      <w:r>
        <w:t>, [“</w:t>
      </w:r>
      <w:r w:rsidRPr="00367C57">
        <w:t>Space traffic management in the new space era</w:t>
      </w:r>
      <w:r>
        <w:t xml:space="preserve">,” Journal of Space Safety Engineering, </w:t>
      </w:r>
      <w:hyperlink r:id="rId13" w:history="1">
        <w:r w:rsidRPr="008E3DAC">
          <w:rPr>
            <w:rStyle w:val="Hyperlink"/>
          </w:rPr>
          <w:t>https://www.sciencedirect.com/science/article/pii/S246889671930045X?via%3Dihub</w:t>
        </w:r>
      </w:hyperlink>
      <w:r>
        <w:t>] Justin</w:t>
      </w:r>
    </w:p>
    <w:p w14:paraId="3F2C1A1F" w14:textId="77777777" w:rsidR="008967CA" w:rsidRPr="00A73303" w:rsidRDefault="008967CA" w:rsidP="008967CA">
      <w:pPr>
        <w:rPr>
          <w:sz w:val="16"/>
        </w:rPr>
      </w:pPr>
      <w:r w:rsidRPr="00721130">
        <w:rPr>
          <w:u w:val="single"/>
        </w:rPr>
        <w:t xml:space="preserve">The last decade has seen </w:t>
      </w:r>
      <w:r w:rsidRPr="004308FA">
        <w:rPr>
          <w:rStyle w:val="Emphasis"/>
          <w:highlight w:val="cyan"/>
        </w:rPr>
        <w:t>rapid growth</w:t>
      </w:r>
      <w:r w:rsidRPr="00062EB7">
        <w:rPr>
          <w:rStyle w:val="Emphasis"/>
        </w:rPr>
        <w:t xml:space="preserve"> and change</w:t>
      </w:r>
      <w:r w:rsidRPr="001A45BC">
        <w:rPr>
          <w:u w:val="single"/>
        </w:rPr>
        <w:t xml:space="preserve"> </w:t>
      </w:r>
      <w:r w:rsidRPr="004308FA">
        <w:rPr>
          <w:highlight w:val="cyan"/>
          <w:u w:val="single"/>
        </w:rPr>
        <w:t>in</w:t>
      </w:r>
      <w:r w:rsidRPr="001A45BC">
        <w:rPr>
          <w:u w:val="single"/>
        </w:rPr>
        <w:t xml:space="preserve"> the </w:t>
      </w:r>
      <w:r w:rsidRPr="00721130">
        <w:rPr>
          <w:rStyle w:val="Emphasis"/>
        </w:rPr>
        <w:t>space</w:t>
      </w:r>
      <w:r w:rsidRPr="00062EB7">
        <w:rPr>
          <w:rStyle w:val="Emphasis"/>
        </w:rPr>
        <w:t xml:space="preserve"> industry</w:t>
      </w:r>
      <w:r w:rsidRPr="001A45BC">
        <w:rPr>
          <w:u w:val="single"/>
        </w:rPr>
        <w:t xml:space="preserve">, </w:t>
      </w:r>
      <w:r w:rsidRPr="00721130">
        <w:rPr>
          <w:u w:val="single"/>
        </w:rPr>
        <w:t xml:space="preserve">and an </w:t>
      </w:r>
      <w:r w:rsidRPr="00721130">
        <w:rPr>
          <w:rStyle w:val="Emphasis"/>
        </w:rPr>
        <w:t>explosion</w:t>
      </w:r>
      <w:r w:rsidRPr="00721130">
        <w:rPr>
          <w:u w:val="single"/>
        </w:rPr>
        <w:t xml:space="preserve"> of </w:t>
      </w:r>
      <w:r w:rsidRPr="00721130">
        <w:rPr>
          <w:rStyle w:val="Emphasis"/>
        </w:rPr>
        <w:t>commercial</w:t>
      </w:r>
      <w:r w:rsidRPr="001A45BC">
        <w:rPr>
          <w:u w:val="single"/>
        </w:rPr>
        <w:t xml:space="preserve"> and </w:t>
      </w:r>
      <w:r w:rsidRPr="004308FA">
        <w:rPr>
          <w:rStyle w:val="Emphasis"/>
          <w:highlight w:val="cyan"/>
        </w:rPr>
        <w:t>private activity</w:t>
      </w:r>
      <w:r w:rsidRPr="00A73303">
        <w:rPr>
          <w:sz w:val="16"/>
        </w:rPr>
        <w:t xml:space="preserve">. Terms like </w:t>
      </w:r>
      <w:proofErr w:type="spellStart"/>
      <w:r w:rsidRPr="00A73303">
        <w:rPr>
          <w:sz w:val="16"/>
        </w:rPr>
        <w:t>NewSpace</w:t>
      </w:r>
      <w:proofErr w:type="spellEnd"/>
      <w:r w:rsidRPr="00A73303">
        <w:rPr>
          <w:sz w:val="16"/>
        </w:rPr>
        <w:t xml:space="preserve"> or </w:t>
      </w:r>
      <w:r w:rsidRPr="001A45BC">
        <w:rPr>
          <w:u w:val="single"/>
        </w:rPr>
        <w:t xml:space="preserve">democratized space are often used to describe this </w:t>
      </w:r>
      <w:r w:rsidRPr="00A73303">
        <w:rPr>
          <w:u w:val="single"/>
        </w:rPr>
        <w:t xml:space="preserve">global </w:t>
      </w:r>
      <w:r w:rsidRPr="004308FA">
        <w:rPr>
          <w:highlight w:val="cyan"/>
          <w:u w:val="single"/>
        </w:rPr>
        <w:t>trend to</w:t>
      </w:r>
      <w:r w:rsidRPr="001A45BC">
        <w:rPr>
          <w:u w:val="single"/>
        </w:rPr>
        <w:t xml:space="preserve"> develop </w:t>
      </w:r>
      <w:r w:rsidRPr="004308FA">
        <w:rPr>
          <w:rStyle w:val="Emphasis"/>
          <w:highlight w:val="cyan"/>
        </w:rPr>
        <w:t>faster</w:t>
      </w:r>
      <w:r w:rsidRPr="004308FA">
        <w:rPr>
          <w:highlight w:val="cyan"/>
          <w:u w:val="single"/>
        </w:rPr>
        <w:t xml:space="preserve"> and </w:t>
      </w:r>
      <w:r w:rsidRPr="004308FA">
        <w:rPr>
          <w:rStyle w:val="Emphasis"/>
          <w:highlight w:val="cyan"/>
        </w:rPr>
        <w:t>cheaper</w:t>
      </w:r>
      <w:r w:rsidRPr="004308FA">
        <w:rPr>
          <w:highlight w:val="cyan"/>
          <w:u w:val="single"/>
        </w:rPr>
        <w:t xml:space="preserve"> </w:t>
      </w:r>
      <w:r w:rsidRPr="004308FA">
        <w:rPr>
          <w:rStyle w:val="Emphasis"/>
          <w:highlight w:val="cyan"/>
        </w:rPr>
        <w:t>access</w:t>
      </w:r>
      <w:r w:rsidRPr="001A45BC">
        <w:rPr>
          <w:u w:val="single"/>
        </w:rPr>
        <w:t xml:space="preserve"> to space</w:t>
      </w:r>
      <w:r w:rsidRPr="00A73303">
        <w:rPr>
          <w:sz w:val="16"/>
        </w:rPr>
        <w:t xml:space="preserve">, </w:t>
      </w:r>
      <w:r w:rsidRPr="004308FA">
        <w:rPr>
          <w:highlight w:val="cyan"/>
          <w:u w:val="single"/>
        </w:rPr>
        <w:t>distinct from</w:t>
      </w:r>
      <w:r w:rsidRPr="001A45BC">
        <w:rPr>
          <w:u w:val="single"/>
        </w:rPr>
        <w:t xml:space="preserve"> more </w:t>
      </w:r>
      <w:r w:rsidRPr="00721130">
        <w:rPr>
          <w:rStyle w:val="Emphasis"/>
        </w:rPr>
        <w:t xml:space="preserve">traditional </w:t>
      </w:r>
      <w:r w:rsidRPr="004308FA">
        <w:rPr>
          <w:rStyle w:val="Emphasis"/>
          <w:highlight w:val="cyan"/>
        </w:rPr>
        <w:t>government</w:t>
      </w:r>
      <w:r w:rsidRPr="00A73303">
        <w:rPr>
          <w:rStyle w:val="Emphasis"/>
        </w:rPr>
        <w:t xml:space="preserve">-driven </w:t>
      </w:r>
      <w:r w:rsidRPr="004308FA">
        <w:rPr>
          <w:rStyle w:val="Emphasis"/>
          <w:highlight w:val="cyan"/>
        </w:rPr>
        <w:t>activities</w:t>
      </w:r>
      <w:r w:rsidRPr="001A45BC">
        <w:rPr>
          <w:u w:val="single"/>
        </w:rPr>
        <w:t xml:space="preserve"> focused on </w:t>
      </w:r>
      <w:r w:rsidRPr="00062EB7">
        <w:rPr>
          <w:rStyle w:val="Emphasis"/>
        </w:rPr>
        <w:t>security</w:t>
      </w:r>
      <w:r w:rsidRPr="001A45BC">
        <w:rPr>
          <w:u w:val="single"/>
        </w:rPr>
        <w:t xml:space="preserve">, </w:t>
      </w:r>
      <w:r w:rsidRPr="00062EB7">
        <w:rPr>
          <w:rStyle w:val="Emphasis"/>
        </w:rPr>
        <w:t>political</w:t>
      </w:r>
      <w:r w:rsidRPr="001A45BC">
        <w:rPr>
          <w:u w:val="single"/>
        </w:rPr>
        <w:t xml:space="preserve">, or </w:t>
      </w:r>
      <w:r w:rsidRPr="00062EB7">
        <w:rPr>
          <w:rStyle w:val="Emphasis"/>
        </w:rPr>
        <w:t>scientific</w:t>
      </w:r>
      <w:r w:rsidRPr="001A45BC">
        <w:rPr>
          <w:u w:val="single"/>
        </w:rPr>
        <w:t xml:space="preserve"> </w:t>
      </w:r>
      <w:r w:rsidRPr="00062EB7">
        <w:rPr>
          <w:rStyle w:val="Emphasis"/>
        </w:rPr>
        <w:t>activities</w:t>
      </w:r>
      <w:r w:rsidRPr="001A45BC">
        <w:rPr>
          <w:u w:val="single"/>
        </w:rPr>
        <w:t xml:space="preserve">. </w:t>
      </w:r>
      <w:r w:rsidRPr="004308FA">
        <w:rPr>
          <w:highlight w:val="cyan"/>
          <w:u w:val="single"/>
        </w:rPr>
        <w:t xml:space="preserve">The </w:t>
      </w:r>
      <w:r w:rsidRPr="00A73303">
        <w:rPr>
          <w:u w:val="single"/>
        </w:rPr>
        <w:t xml:space="preserve">easier </w:t>
      </w:r>
      <w:r w:rsidRPr="004308FA">
        <w:rPr>
          <w:highlight w:val="cyan"/>
          <w:u w:val="single"/>
        </w:rPr>
        <w:t>access</w:t>
      </w:r>
      <w:r w:rsidRPr="001A45BC">
        <w:rPr>
          <w:u w:val="single"/>
        </w:rPr>
        <w:t xml:space="preserve"> to space has </w:t>
      </w:r>
      <w:r w:rsidRPr="004308FA">
        <w:rPr>
          <w:highlight w:val="cyan"/>
          <w:u w:val="single"/>
        </w:rPr>
        <w:t xml:space="preserve">opened </w:t>
      </w:r>
      <w:r w:rsidRPr="004308FA">
        <w:rPr>
          <w:rStyle w:val="Emphasis"/>
          <w:highlight w:val="cyan"/>
        </w:rPr>
        <w:t>participation</w:t>
      </w:r>
      <w:r w:rsidRPr="004308FA">
        <w:rPr>
          <w:highlight w:val="cyan"/>
          <w:u w:val="single"/>
        </w:rPr>
        <w:t xml:space="preserve"> </w:t>
      </w:r>
      <w:r w:rsidRPr="00721130">
        <w:rPr>
          <w:u w:val="single"/>
        </w:rPr>
        <w:t>to many more participants than</w:t>
      </w:r>
      <w:r w:rsidRPr="001A45BC">
        <w:rPr>
          <w:u w:val="single"/>
        </w:rPr>
        <w:t xml:space="preserve"> was </w:t>
      </w:r>
      <w:r w:rsidRPr="00062EB7">
        <w:rPr>
          <w:rStyle w:val="Emphasis"/>
        </w:rPr>
        <w:t>historically possible</w:t>
      </w:r>
      <w:r w:rsidRPr="001A45BC">
        <w:rPr>
          <w:u w:val="single"/>
        </w:rPr>
        <w:t xml:space="preserve">. </w:t>
      </w:r>
      <w:r w:rsidRPr="004308FA">
        <w:rPr>
          <w:highlight w:val="cyan"/>
          <w:u w:val="single"/>
        </w:rPr>
        <w:t xml:space="preserve">This </w:t>
      </w:r>
      <w:r w:rsidRPr="00A73303">
        <w:rPr>
          <w:u w:val="single"/>
        </w:rPr>
        <w:t xml:space="preserve">new activity </w:t>
      </w:r>
      <w:r w:rsidRPr="004308FA">
        <w:rPr>
          <w:highlight w:val="cyan"/>
          <w:u w:val="single"/>
        </w:rPr>
        <w:t>could</w:t>
      </w:r>
      <w:r w:rsidRPr="001A45BC">
        <w:rPr>
          <w:u w:val="single"/>
        </w:rPr>
        <w:t xml:space="preserve"> </w:t>
      </w:r>
      <w:r w:rsidRPr="00062EB7">
        <w:rPr>
          <w:rStyle w:val="Emphasis"/>
        </w:rPr>
        <w:t xml:space="preserve">profoundly </w:t>
      </w:r>
      <w:r w:rsidRPr="004308FA">
        <w:rPr>
          <w:rStyle w:val="Emphasis"/>
          <w:highlight w:val="cyan"/>
        </w:rPr>
        <w:t>worsen</w:t>
      </w:r>
      <w:r w:rsidRPr="00062EB7">
        <w:rPr>
          <w:rStyle w:val="Emphasis"/>
        </w:rPr>
        <w:t xml:space="preserve"> the </w:t>
      </w:r>
      <w:r w:rsidRPr="00721130">
        <w:rPr>
          <w:rStyle w:val="Emphasis"/>
        </w:rPr>
        <w:t xml:space="preserve">space </w:t>
      </w:r>
      <w:r w:rsidRPr="004308FA">
        <w:rPr>
          <w:rStyle w:val="Emphasis"/>
          <w:highlight w:val="cyan"/>
        </w:rPr>
        <w:t>debris</w:t>
      </w:r>
      <w:r w:rsidRPr="00062EB7">
        <w:rPr>
          <w:rStyle w:val="Emphasis"/>
        </w:rPr>
        <w:t xml:space="preserve"> environment</w:t>
      </w:r>
      <w:r w:rsidRPr="001A45BC">
        <w:rPr>
          <w:u w:val="single"/>
        </w:rPr>
        <w:t xml:space="preserve">, particularly in </w:t>
      </w:r>
      <w:r w:rsidRPr="00062EB7">
        <w:rPr>
          <w:rStyle w:val="Emphasis"/>
        </w:rPr>
        <w:t>low Earth orbit</w:t>
      </w:r>
      <w:r w:rsidRPr="001A45BC">
        <w:rPr>
          <w:u w:val="single"/>
        </w:rPr>
        <w:t xml:space="preserve"> (LEO)</w:t>
      </w:r>
      <w:r w:rsidRPr="00A73303">
        <w:rPr>
          <w:sz w:val="16"/>
        </w:rPr>
        <w:t xml:space="preserve">, but there are also signs of progress and the outlook is encouraging. Many </w:t>
      </w:r>
      <w:proofErr w:type="spellStart"/>
      <w:r w:rsidRPr="00A73303">
        <w:rPr>
          <w:sz w:val="16"/>
        </w:rPr>
        <w:t>NewSpace</w:t>
      </w:r>
      <w:proofErr w:type="spellEnd"/>
      <w:r w:rsidRPr="00A73303">
        <w:rPr>
          <w:sz w:val="16"/>
        </w:rPr>
        <w:t xml:space="preserve"> operators are actively working to mitigate their impact. Nevertheless, </w:t>
      </w:r>
      <w:proofErr w:type="spellStart"/>
      <w:r w:rsidRPr="00A73303">
        <w:rPr>
          <w:sz w:val="16"/>
        </w:rPr>
        <w:t>NewSpace</w:t>
      </w:r>
      <w:proofErr w:type="spellEnd"/>
      <w:r w:rsidRPr="00A73303">
        <w:rPr>
          <w:sz w:val="16"/>
        </w:rPr>
        <w:t xml:space="preserve"> represents a significant break with </w:t>
      </w:r>
      <w:proofErr w:type="gramStart"/>
      <w:r w:rsidRPr="00A73303">
        <w:rPr>
          <w:sz w:val="16"/>
        </w:rPr>
        <w:t>past experience</w:t>
      </w:r>
      <w:proofErr w:type="gramEnd"/>
      <w:r w:rsidRPr="00A73303">
        <w:rPr>
          <w:sz w:val="16"/>
        </w:rPr>
        <w:t xml:space="preserve"> and business as usual will not work in this changed environment. New standards, space policy, and licensing approaches are powerful levers that can shape the future of operations and the debris environment. 2. </w:t>
      </w:r>
      <w:r w:rsidRPr="001A45BC">
        <w:rPr>
          <w:u w:val="single"/>
        </w:rPr>
        <w:t xml:space="preserve">Characterizing </w:t>
      </w:r>
      <w:proofErr w:type="spellStart"/>
      <w:r w:rsidRPr="001A45BC">
        <w:rPr>
          <w:u w:val="single"/>
        </w:rPr>
        <w:t>NewSpace</w:t>
      </w:r>
      <w:proofErr w:type="spellEnd"/>
      <w:r w:rsidRPr="001A45BC">
        <w:rPr>
          <w:u w:val="single"/>
        </w:rPr>
        <w:t xml:space="preserve">: a </w:t>
      </w:r>
      <w:r w:rsidRPr="00062EB7">
        <w:rPr>
          <w:rStyle w:val="Emphasis"/>
        </w:rPr>
        <w:t>step change in the space environment</w:t>
      </w:r>
      <w:r>
        <w:rPr>
          <w:u w:val="single"/>
        </w:rPr>
        <w:t xml:space="preserve"> </w:t>
      </w:r>
      <w:proofErr w:type="gramStart"/>
      <w:r w:rsidRPr="00A73303">
        <w:rPr>
          <w:sz w:val="16"/>
        </w:rPr>
        <w:t>In</w:t>
      </w:r>
      <w:proofErr w:type="gramEnd"/>
      <w:r w:rsidRPr="00A73303">
        <w:rPr>
          <w:sz w:val="16"/>
        </w:rPr>
        <w:t xml:space="preserve"> just the last few years, </w:t>
      </w:r>
      <w:r w:rsidRPr="00721130">
        <w:rPr>
          <w:u w:val="single"/>
        </w:rPr>
        <w:t xml:space="preserve">commercial </w:t>
      </w:r>
      <w:r w:rsidRPr="004308FA">
        <w:rPr>
          <w:highlight w:val="cyan"/>
          <w:u w:val="single"/>
        </w:rPr>
        <w:t>companies have</w:t>
      </w:r>
      <w:r w:rsidRPr="001A45BC">
        <w:rPr>
          <w:u w:val="single"/>
        </w:rPr>
        <w:t xml:space="preserve"> </w:t>
      </w:r>
      <w:r w:rsidRPr="00062EB7">
        <w:rPr>
          <w:rStyle w:val="Emphasis"/>
        </w:rPr>
        <w:t>proposed</w:t>
      </w:r>
      <w:r w:rsidRPr="001A45BC">
        <w:rPr>
          <w:u w:val="single"/>
        </w:rPr>
        <w:t xml:space="preserve">, </w:t>
      </w:r>
      <w:r w:rsidRPr="00062EB7">
        <w:rPr>
          <w:rStyle w:val="Emphasis"/>
        </w:rPr>
        <w:t>funded</w:t>
      </w:r>
      <w:r w:rsidRPr="001A45BC">
        <w:rPr>
          <w:u w:val="single"/>
        </w:rPr>
        <w:t xml:space="preserve">, and in a few cases </w:t>
      </w:r>
      <w:r w:rsidRPr="004308FA">
        <w:rPr>
          <w:highlight w:val="cyan"/>
          <w:u w:val="single"/>
        </w:rPr>
        <w:t xml:space="preserve">begun </w:t>
      </w:r>
      <w:r w:rsidRPr="004308FA">
        <w:rPr>
          <w:rStyle w:val="Emphasis"/>
          <w:highlight w:val="cyan"/>
        </w:rPr>
        <w:t>deployment</w:t>
      </w:r>
      <w:r w:rsidRPr="004308FA">
        <w:rPr>
          <w:highlight w:val="cyan"/>
          <w:u w:val="single"/>
        </w:rPr>
        <w:t xml:space="preserve"> of </w:t>
      </w:r>
      <w:r w:rsidRPr="00367C57">
        <w:rPr>
          <w:u w:val="single"/>
        </w:rPr>
        <w:t>very</w:t>
      </w:r>
      <w:r w:rsidRPr="001A45BC">
        <w:rPr>
          <w:u w:val="single"/>
        </w:rPr>
        <w:t xml:space="preserve"> large </w:t>
      </w:r>
      <w:r w:rsidRPr="00062EB7">
        <w:rPr>
          <w:rStyle w:val="Emphasis"/>
        </w:rPr>
        <w:t xml:space="preserve">constellations of small to medium-sized </w:t>
      </w:r>
      <w:r w:rsidRPr="004308FA">
        <w:rPr>
          <w:rStyle w:val="Emphasis"/>
          <w:highlight w:val="cyan"/>
        </w:rPr>
        <w:t>satellites</w:t>
      </w:r>
      <w:r w:rsidRPr="00721130">
        <w:rPr>
          <w:u w:val="single"/>
        </w:rPr>
        <w:t xml:space="preserve">. These constellations will add much more </w:t>
      </w:r>
      <w:r w:rsidRPr="00721130">
        <w:rPr>
          <w:rStyle w:val="Emphasis"/>
        </w:rPr>
        <w:t>complexity</w:t>
      </w:r>
      <w:r w:rsidRPr="00721130">
        <w:rPr>
          <w:u w:val="single"/>
        </w:rPr>
        <w:t xml:space="preserve"> to </w:t>
      </w:r>
      <w:r w:rsidRPr="00721130">
        <w:rPr>
          <w:rStyle w:val="Emphasis"/>
        </w:rPr>
        <w:t>space</w:t>
      </w:r>
      <w:r w:rsidRPr="00721130">
        <w:rPr>
          <w:u w:val="single"/>
        </w:rPr>
        <w:t xml:space="preserve"> </w:t>
      </w:r>
      <w:r w:rsidRPr="00721130">
        <w:rPr>
          <w:rStyle w:val="Emphasis"/>
        </w:rPr>
        <w:t>operations</w:t>
      </w:r>
      <w:r w:rsidRPr="00721130">
        <w:rPr>
          <w:sz w:val="16"/>
        </w:rPr>
        <w:t xml:space="preserve">. Table 1 shows some of the constellations that have been announced for launch in the next decade. </w:t>
      </w:r>
      <w:r w:rsidRPr="00721130">
        <w:rPr>
          <w:u w:val="single"/>
        </w:rPr>
        <w:t>Two dozen companies</w:t>
      </w:r>
      <w:r w:rsidRPr="00721130">
        <w:rPr>
          <w:sz w:val="16"/>
        </w:rPr>
        <w:t xml:space="preserve">, when taken together, </w:t>
      </w:r>
      <w:r w:rsidRPr="00721130">
        <w:rPr>
          <w:u w:val="single"/>
        </w:rPr>
        <w:t xml:space="preserve">have proposed placing </w:t>
      </w:r>
      <w:r w:rsidRPr="00721130">
        <w:rPr>
          <w:rStyle w:val="Emphasis"/>
        </w:rPr>
        <w:t>well over 20,000 satellites in orbit</w:t>
      </w:r>
      <w:r w:rsidRPr="00721130">
        <w:rPr>
          <w:u w:val="single"/>
        </w:rPr>
        <w:t xml:space="preserve"> in the next 10 years</w:t>
      </w:r>
      <w:r w:rsidRPr="00721130">
        <w:rPr>
          <w:sz w:val="16"/>
        </w:rPr>
        <w:t xml:space="preserve">. For perspective, </w:t>
      </w:r>
      <w:r w:rsidRPr="00721130">
        <w:rPr>
          <w:u w:val="single"/>
        </w:rPr>
        <w:t xml:space="preserve">fewer than </w:t>
      </w:r>
      <w:r w:rsidRPr="00721130">
        <w:rPr>
          <w:rStyle w:val="Emphasis"/>
        </w:rPr>
        <w:t>8100</w:t>
      </w:r>
      <w:r w:rsidRPr="00721130">
        <w:rPr>
          <w:u w:val="single"/>
        </w:rPr>
        <w:t xml:space="preserve"> payloads have been placed in Earth orbit in the </w:t>
      </w:r>
      <w:r w:rsidRPr="00721130">
        <w:rPr>
          <w:rStyle w:val="Emphasis"/>
        </w:rPr>
        <w:t>entire</w:t>
      </w:r>
      <w:r w:rsidRPr="00721130">
        <w:rPr>
          <w:u w:val="single"/>
        </w:rPr>
        <w:t xml:space="preserve"> </w:t>
      </w:r>
      <w:r w:rsidRPr="00721130">
        <w:rPr>
          <w:rStyle w:val="Emphasis"/>
        </w:rPr>
        <w:t>history</w:t>
      </w:r>
      <w:r w:rsidRPr="00721130">
        <w:rPr>
          <w:u w:val="single"/>
        </w:rPr>
        <w:t xml:space="preserve"> of the </w:t>
      </w:r>
      <w:r w:rsidRPr="00721130">
        <w:rPr>
          <w:rStyle w:val="Emphasis"/>
        </w:rPr>
        <w:t>space</w:t>
      </w:r>
      <w:r w:rsidRPr="00721130">
        <w:rPr>
          <w:u w:val="single"/>
        </w:rPr>
        <w:t xml:space="preserve"> </w:t>
      </w:r>
      <w:r w:rsidRPr="00721130">
        <w:rPr>
          <w:rStyle w:val="Emphasis"/>
        </w:rPr>
        <w:t>age</w:t>
      </w:r>
      <w:r w:rsidRPr="00721130">
        <w:rPr>
          <w:u w:val="single"/>
        </w:rPr>
        <w:t xml:space="preserve">, only </w:t>
      </w:r>
      <w:r w:rsidRPr="00721130">
        <w:rPr>
          <w:rStyle w:val="Emphasis"/>
        </w:rPr>
        <w:t>4800</w:t>
      </w:r>
      <w:r w:rsidRPr="00721130">
        <w:rPr>
          <w:u w:val="single"/>
        </w:rPr>
        <w:t xml:space="preserve"> [1] remain in orbit and approximately 1950 [2] of those are still active. And it </w:t>
      </w:r>
      <w:r w:rsidRPr="00721130">
        <w:rPr>
          <w:rStyle w:val="Emphasis"/>
        </w:rPr>
        <w:t>isn't simply numbers</w:t>
      </w:r>
      <w:r w:rsidRPr="00721130">
        <w:rPr>
          <w:u w:val="single"/>
        </w:rPr>
        <w:t xml:space="preserve"> – the mass in orbit will </w:t>
      </w:r>
      <w:r w:rsidRPr="00721130">
        <w:rPr>
          <w:rStyle w:val="Emphasis"/>
        </w:rPr>
        <w:t>increase</w:t>
      </w:r>
      <w:r w:rsidRPr="00721130">
        <w:rPr>
          <w:u w:val="single"/>
        </w:rPr>
        <w:t xml:space="preserve"> </w:t>
      </w:r>
      <w:r w:rsidRPr="00721130">
        <w:rPr>
          <w:rStyle w:val="Emphasis"/>
        </w:rPr>
        <w:t>substantially</w:t>
      </w:r>
      <w:r w:rsidRPr="00721130">
        <w:rPr>
          <w:u w:val="single"/>
        </w:rPr>
        <w:t xml:space="preserve">, and </w:t>
      </w:r>
      <w:r w:rsidRPr="00721130">
        <w:rPr>
          <w:rStyle w:val="Emphasis"/>
        </w:rPr>
        <w:t>long-term debris generation</w:t>
      </w:r>
      <w:r w:rsidRPr="00721130">
        <w:rPr>
          <w:u w:val="single"/>
        </w:rPr>
        <w:t xml:space="preserve"> is </w:t>
      </w:r>
      <w:r w:rsidRPr="00721130">
        <w:rPr>
          <w:rStyle w:val="Emphasis"/>
        </w:rPr>
        <w:t>strongly correlated with mass</w:t>
      </w:r>
      <w:r w:rsidRPr="00721130">
        <w:rPr>
          <w:u w:val="single"/>
        </w:rPr>
        <w:t xml:space="preserve">. </w:t>
      </w:r>
      <w:r w:rsidRPr="00721130">
        <w:rPr>
          <w:sz w:val="16"/>
        </w:rPr>
        <w:t xml:space="preserve">Table 1. Some announced </w:t>
      </w:r>
      <w:proofErr w:type="spellStart"/>
      <w:r w:rsidRPr="00721130">
        <w:rPr>
          <w:sz w:val="16"/>
        </w:rPr>
        <w:t>NewSpace</w:t>
      </w:r>
      <w:proofErr w:type="spellEnd"/>
      <w:r w:rsidRPr="00721130">
        <w:rPr>
          <w:sz w:val="16"/>
        </w:rPr>
        <w:t xml:space="preserve"> constellations. Operator Number of satellites Altitude (km) Country SpaceX V-band 7518 335–345 US Capella 48 350–650 US Planet Swift 6 350–650 US Black Sky 60 450 US </w:t>
      </w:r>
      <w:proofErr w:type="spellStart"/>
      <w:r w:rsidRPr="00721130">
        <w:rPr>
          <w:sz w:val="16"/>
        </w:rPr>
        <w:t>Satellogic</w:t>
      </w:r>
      <w:proofErr w:type="spellEnd"/>
      <w:r w:rsidRPr="00721130">
        <w:rPr>
          <w:sz w:val="16"/>
        </w:rPr>
        <w:t xml:space="preserve"> </w:t>
      </w:r>
      <w:proofErr w:type="spellStart"/>
      <w:r w:rsidRPr="00721130">
        <w:rPr>
          <w:sz w:val="16"/>
        </w:rPr>
        <w:t>NuSat</w:t>
      </w:r>
      <w:proofErr w:type="spellEnd"/>
      <w:r w:rsidRPr="00721130">
        <w:rPr>
          <w:sz w:val="16"/>
        </w:rPr>
        <w:t xml:space="preserve"> 300 500 Argentina Kepler 140 550 US SpaceX </w:t>
      </w:r>
      <w:proofErr w:type="spellStart"/>
      <w:r w:rsidRPr="00721130">
        <w:rPr>
          <w:sz w:val="16"/>
        </w:rPr>
        <w:t>Starlink</w:t>
      </w:r>
      <w:proofErr w:type="spellEnd"/>
      <w:r w:rsidRPr="00721130">
        <w:rPr>
          <w:sz w:val="16"/>
        </w:rPr>
        <w:t xml:space="preserve"> 1584 550 US Skybox 30 576 US Fleet 100 580 Australia Amazon Kuiper 3236 590–630 US </w:t>
      </w:r>
      <w:proofErr w:type="spellStart"/>
      <w:r w:rsidRPr="00721130">
        <w:rPr>
          <w:sz w:val="16"/>
        </w:rPr>
        <w:t>Commsat</w:t>
      </w:r>
      <w:proofErr w:type="spellEnd"/>
      <w:r w:rsidRPr="00721130">
        <w:rPr>
          <w:sz w:val="16"/>
        </w:rPr>
        <w:t xml:space="preserve"> 800 600 China </w:t>
      </w:r>
      <w:proofErr w:type="spellStart"/>
      <w:r w:rsidRPr="00721130">
        <w:rPr>
          <w:sz w:val="16"/>
        </w:rPr>
        <w:t>Kineis</w:t>
      </w:r>
      <w:proofErr w:type="spellEnd"/>
      <w:r w:rsidRPr="00721130">
        <w:rPr>
          <w:sz w:val="16"/>
        </w:rPr>
        <w:t xml:space="preserve"> 20 600 France </w:t>
      </w:r>
      <w:proofErr w:type="spellStart"/>
      <w:r w:rsidRPr="00721130">
        <w:rPr>
          <w:sz w:val="16"/>
        </w:rPr>
        <w:t>Yalini</w:t>
      </w:r>
      <w:proofErr w:type="spellEnd"/>
      <w:r w:rsidRPr="00721130">
        <w:rPr>
          <w:sz w:val="16"/>
        </w:rPr>
        <w:t xml:space="preserve"> 135 600 Canada Spire 100 651 US Planet Doves 150 675 US </w:t>
      </w:r>
      <w:proofErr w:type="spellStart"/>
      <w:r w:rsidRPr="00721130">
        <w:rPr>
          <w:sz w:val="16"/>
        </w:rPr>
        <w:t>Orbcomm</w:t>
      </w:r>
      <w:proofErr w:type="spellEnd"/>
      <w:r w:rsidRPr="00721130">
        <w:rPr>
          <w:sz w:val="16"/>
        </w:rPr>
        <w:t xml:space="preserve"> 31 750 US Iridium 72 780 US Theia 112 800 US Lucky Star 156 1000 China </w:t>
      </w:r>
      <w:proofErr w:type="spellStart"/>
      <w:r w:rsidRPr="00721130">
        <w:rPr>
          <w:sz w:val="16"/>
        </w:rPr>
        <w:t>Telesat</w:t>
      </w:r>
      <w:proofErr w:type="spellEnd"/>
      <w:r w:rsidRPr="00721130">
        <w:rPr>
          <w:sz w:val="16"/>
        </w:rPr>
        <w:t xml:space="preserve"> LEO 72 1000 Canada </w:t>
      </w:r>
      <w:proofErr w:type="spellStart"/>
      <w:r w:rsidRPr="00721130">
        <w:rPr>
          <w:sz w:val="16"/>
        </w:rPr>
        <w:t>Hongyan</w:t>
      </w:r>
      <w:proofErr w:type="spellEnd"/>
      <w:r w:rsidRPr="00721130">
        <w:rPr>
          <w:sz w:val="16"/>
        </w:rPr>
        <w:t xml:space="preserve"> 300 1100 China </w:t>
      </w:r>
      <w:proofErr w:type="spellStart"/>
      <w:r w:rsidRPr="00721130">
        <w:rPr>
          <w:sz w:val="16"/>
        </w:rPr>
        <w:t>Xinwei</w:t>
      </w:r>
      <w:proofErr w:type="spellEnd"/>
      <w:r w:rsidRPr="00721130">
        <w:rPr>
          <w:sz w:val="16"/>
        </w:rPr>
        <w:t xml:space="preserve"> 32 1100 China SpaceX </w:t>
      </w:r>
      <w:proofErr w:type="spellStart"/>
      <w:r w:rsidRPr="00721130">
        <w:rPr>
          <w:sz w:val="16"/>
        </w:rPr>
        <w:t>Starlink</w:t>
      </w:r>
      <w:proofErr w:type="spellEnd"/>
      <w:r w:rsidRPr="00721130">
        <w:rPr>
          <w:sz w:val="16"/>
        </w:rPr>
        <w:t xml:space="preserve"> 2825 1110–1325 US </w:t>
      </w:r>
      <w:proofErr w:type="spellStart"/>
      <w:r w:rsidRPr="00721130">
        <w:rPr>
          <w:sz w:val="16"/>
        </w:rPr>
        <w:t>OneWeb</w:t>
      </w:r>
      <w:proofErr w:type="spellEnd"/>
      <w:r w:rsidRPr="00721130">
        <w:rPr>
          <w:sz w:val="16"/>
        </w:rPr>
        <w:t xml:space="preserve"> 720 1200 ESA </w:t>
      </w:r>
      <w:proofErr w:type="spellStart"/>
      <w:r w:rsidRPr="00721130">
        <w:rPr>
          <w:sz w:val="16"/>
        </w:rPr>
        <w:t>Telesat</w:t>
      </w:r>
      <w:proofErr w:type="spellEnd"/>
      <w:r w:rsidRPr="00721130">
        <w:rPr>
          <w:sz w:val="16"/>
        </w:rPr>
        <w:t xml:space="preserve"> LEO 45 1248 Canada </w:t>
      </w:r>
      <w:proofErr w:type="spellStart"/>
      <w:r w:rsidRPr="00721130">
        <w:rPr>
          <w:sz w:val="16"/>
        </w:rPr>
        <w:t>Astrome</w:t>
      </w:r>
      <w:proofErr w:type="spellEnd"/>
      <w:r w:rsidRPr="00721130">
        <w:rPr>
          <w:sz w:val="16"/>
        </w:rPr>
        <w:t xml:space="preserve"> Tech 600 1400 India </w:t>
      </w:r>
      <w:proofErr w:type="spellStart"/>
      <w:r w:rsidRPr="00721130">
        <w:rPr>
          <w:sz w:val="16"/>
        </w:rPr>
        <w:t>LeoSat</w:t>
      </w:r>
      <w:proofErr w:type="spellEnd"/>
      <w:r w:rsidRPr="00721130">
        <w:rPr>
          <w:sz w:val="16"/>
        </w:rPr>
        <w:t xml:space="preserve"> 108 1400 US </w:t>
      </w:r>
      <w:proofErr w:type="spellStart"/>
      <w:r w:rsidRPr="00721130">
        <w:rPr>
          <w:sz w:val="16"/>
        </w:rPr>
        <w:t>Globalstar</w:t>
      </w:r>
      <w:proofErr w:type="spellEnd"/>
      <w:r w:rsidRPr="00721130">
        <w:rPr>
          <w:sz w:val="16"/>
        </w:rPr>
        <w:t xml:space="preserve"> 40 1412 US </w:t>
      </w:r>
      <w:r w:rsidRPr="00721130">
        <w:rPr>
          <w:u w:val="single"/>
        </w:rPr>
        <w:t xml:space="preserve">This table is in </w:t>
      </w:r>
      <w:r w:rsidRPr="00721130">
        <w:rPr>
          <w:rStyle w:val="Emphasis"/>
        </w:rPr>
        <w:t>constant flux</w:t>
      </w:r>
      <w:r w:rsidRPr="00721130">
        <w:rPr>
          <w:sz w:val="16"/>
        </w:rPr>
        <w:t>.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w:t>
      </w:r>
      <w:r w:rsidRPr="00A73303">
        <w:rPr>
          <w:sz w:val="16"/>
        </w:rPr>
        <w:t xml:space="preserve">, </w:t>
      </w:r>
      <w:r w:rsidRPr="00721130">
        <w:rPr>
          <w:u w:val="single"/>
        </w:rPr>
        <w:t xml:space="preserve">the </w:t>
      </w:r>
      <w:r w:rsidRPr="004308FA">
        <w:rPr>
          <w:highlight w:val="cyan"/>
          <w:u w:val="single"/>
        </w:rPr>
        <w:t xml:space="preserve">traffic </w:t>
      </w:r>
      <w:r w:rsidRPr="00721130">
        <w:rPr>
          <w:u w:val="single"/>
        </w:rPr>
        <w:t xml:space="preserve">created </w:t>
      </w:r>
      <w:r w:rsidRPr="004308FA">
        <w:rPr>
          <w:highlight w:val="cyan"/>
          <w:u w:val="single"/>
        </w:rPr>
        <w:t xml:space="preserve">if </w:t>
      </w:r>
      <w:r w:rsidRPr="004308FA">
        <w:rPr>
          <w:rStyle w:val="Emphasis"/>
          <w:highlight w:val="cyan"/>
        </w:rPr>
        <w:t>just half are successful</w:t>
      </w:r>
      <w:r w:rsidRPr="004308FA">
        <w:rPr>
          <w:highlight w:val="cyan"/>
          <w:u w:val="single"/>
        </w:rPr>
        <w:t xml:space="preserve"> would be </w:t>
      </w:r>
      <w:r w:rsidRPr="00721130">
        <w:rPr>
          <w:u w:val="single"/>
        </w:rPr>
        <w:t xml:space="preserve">more than </w:t>
      </w:r>
      <w:r w:rsidRPr="00721130">
        <w:rPr>
          <w:rStyle w:val="Emphasis"/>
        </w:rPr>
        <w:t>double</w:t>
      </w:r>
      <w:r w:rsidRPr="00721130">
        <w:rPr>
          <w:u w:val="single"/>
        </w:rPr>
        <w:t xml:space="preserve"> the number of payloads launched in the last 60 years a</w:t>
      </w:r>
      <w:r w:rsidRPr="001A45BC">
        <w:rPr>
          <w:u w:val="single"/>
        </w:rPr>
        <w:t xml:space="preserve">nd </w:t>
      </w:r>
      <w:r w:rsidRPr="00062EB7">
        <w:rPr>
          <w:rStyle w:val="Emphasis"/>
        </w:rPr>
        <w:t xml:space="preserve">more than </w:t>
      </w:r>
      <w:r w:rsidRPr="004308FA">
        <w:rPr>
          <w:rStyle w:val="Emphasis"/>
          <w:highlight w:val="cyan"/>
        </w:rPr>
        <w:t>6 times</w:t>
      </w:r>
      <w:r w:rsidRPr="004308FA">
        <w:rPr>
          <w:highlight w:val="cyan"/>
          <w:u w:val="single"/>
        </w:rPr>
        <w:t xml:space="preserve"> </w:t>
      </w:r>
      <w:r w:rsidRPr="00A73303">
        <w:rPr>
          <w:u w:val="single"/>
        </w:rPr>
        <w:t>the</w:t>
      </w:r>
      <w:r w:rsidRPr="001A45BC">
        <w:rPr>
          <w:u w:val="single"/>
        </w:rPr>
        <w:t xml:space="preserve"> number of currently </w:t>
      </w:r>
      <w:r w:rsidRPr="004308FA">
        <w:rPr>
          <w:highlight w:val="cyan"/>
          <w:u w:val="single"/>
        </w:rPr>
        <w:t>active satellites</w:t>
      </w:r>
      <w:r w:rsidRPr="001A45BC">
        <w:rPr>
          <w:u w:val="single"/>
        </w:rPr>
        <w:t>.</w:t>
      </w:r>
      <w:r>
        <w:rPr>
          <w:u w:val="single"/>
        </w:rPr>
        <w:t xml:space="preserve"> </w:t>
      </w:r>
      <w:r w:rsidRPr="00A73303">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1A45BC">
        <w:rPr>
          <w:u w:val="single"/>
        </w:rPr>
        <w:t xml:space="preserve">the </w:t>
      </w:r>
      <w:r w:rsidRPr="00721130">
        <w:rPr>
          <w:u w:val="single"/>
        </w:rPr>
        <w:t xml:space="preserve">potential for </w:t>
      </w:r>
      <w:r w:rsidRPr="00721130">
        <w:rPr>
          <w:rStyle w:val="Emphasis"/>
        </w:rPr>
        <w:t>debris creation</w:t>
      </w:r>
      <w:r w:rsidRPr="00721130">
        <w:rPr>
          <w:u w:val="single"/>
        </w:rPr>
        <w:t xml:space="preserve">, the </w:t>
      </w:r>
      <w:r w:rsidRPr="00721130">
        <w:rPr>
          <w:rStyle w:val="Emphasis"/>
        </w:rPr>
        <w:t>number</w:t>
      </w:r>
      <w:r w:rsidRPr="00062EB7">
        <w:rPr>
          <w:rStyle w:val="Emphasis"/>
        </w:rPr>
        <w:t xml:space="preserve"> of conjunctions</w:t>
      </w:r>
      <w:r w:rsidRPr="001A45BC">
        <w:rPr>
          <w:u w:val="single"/>
        </w:rPr>
        <w:t xml:space="preserve">, </w:t>
      </w:r>
      <w:proofErr w:type="spellStart"/>
      <w:r w:rsidRPr="001A45BC">
        <w:rPr>
          <w:u w:val="single"/>
        </w:rPr>
        <w:t>NewSpace</w:t>
      </w:r>
      <w:proofErr w:type="spellEnd"/>
      <w:r w:rsidRPr="001A45BC">
        <w:rPr>
          <w:u w:val="single"/>
        </w:rPr>
        <w:t xml:space="preserve"> represents a </w:t>
      </w:r>
      <w:r w:rsidRPr="00062EB7">
        <w:rPr>
          <w:rStyle w:val="Emphasis"/>
        </w:rPr>
        <w:t>fundamental change</w:t>
      </w:r>
      <w:r w:rsidRPr="001A45BC">
        <w:rPr>
          <w:u w:val="single"/>
        </w:rPr>
        <w:t>.</w:t>
      </w:r>
      <w:r>
        <w:rPr>
          <w:u w:val="single"/>
        </w:rPr>
        <w:t xml:space="preserve"> </w:t>
      </w:r>
      <w:r w:rsidRPr="00A73303">
        <w:rPr>
          <w:sz w:val="16"/>
        </w:rPr>
        <w:t xml:space="preserve">3. Compounding effects of better SSA, more satellites, and new operational concepts </w:t>
      </w:r>
      <w:proofErr w:type="gramStart"/>
      <w:r w:rsidRPr="00A73303">
        <w:rPr>
          <w:sz w:val="16"/>
        </w:rPr>
        <w:t>The</w:t>
      </w:r>
      <w:proofErr w:type="gramEnd"/>
      <w:r w:rsidRPr="00A73303">
        <w:rPr>
          <w:sz w:val="16"/>
        </w:rPr>
        <w:t xml:space="preserve"> changes in the space environment can be seen on this figurative map of low Earth orbit. Fig. 1 shows the LEO environment as a function of altitude. </w:t>
      </w:r>
      <w:r w:rsidRPr="001A45BC">
        <w:rPr>
          <w:u w:val="single"/>
        </w:rPr>
        <w:t>The number of objects found in each 10 km “bin” is plotted on the horizontal axis, while the altitude is plotted vertically</w:t>
      </w:r>
      <w:r w:rsidRPr="00A73303">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19F2EC02" w14:textId="77777777" w:rsidR="008967CA" w:rsidRPr="00367C57" w:rsidRDefault="008967CA" w:rsidP="008967CA">
      <w:pPr>
        <w:rPr>
          <w:sz w:val="16"/>
        </w:rPr>
      </w:pPr>
      <w:r w:rsidRPr="00367C57">
        <w:rPr>
          <w:noProof/>
          <w:sz w:val="16"/>
        </w:rPr>
        <w:lastRenderedPageBreak/>
        <w:drawing>
          <wp:inline distT="0" distB="0" distL="0" distR="0" wp14:anchorId="23C7BBDC" wp14:editId="407EA5F0">
            <wp:extent cx="2482164" cy="1852268"/>
            <wp:effectExtent l="0" t="0" r="0" b="0"/>
            <wp:docPr id="5" name="Picture 5"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1754CCEA" w14:textId="77777777" w:rsidR="008967CA" w:rsidRDefault="008967CA" w:rsidP="008967CA">
      <w:pPr>
        <w:rPr>
          <w:u w:val="single"/>
        </w:rPr>
      </w:pPr>
      <w:r w:rsidRPr="00A73303">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76123D">
        <w:rPr>
          <w:u w:val="single"/>
        </w:rPr>
        <w:t xml:space="preserve">current SSN LEO catalog contains objects about 10 cm or larger. It is generally accepted that </w:t>
      </w:r>
      <w:r w:rsidRPr="004308FA">
        <w:rPr>
          <w:highlight w:val="cyan"/>
          <w:u w:val="single"/>
        </w:rPr>
        <w:t>an impact</w:t>
      </w:r>
      <w:r w:rsidRPr="0076123D">
        <w:rPr>
          <w:u w:val="single"/>
        </w:rPr>
        <w:t xml:space="preserve"> in </w:t>
      </w:r>
      <w:r w:rsidRPr="00721130">
        <w:rPr>
          <w:u w:val="single"/>
        </w:rPr>
        <w:t>LEO with an object 1 cm or larger will</w:t>
      </w:r>
      <w:r w:rsidRPr="0076123D">
        <w:rPr>
          <w:u w:val="single"/>
        </w:rPr>
        <w:t xml:space="preserve"> </w:t>
      </w:r>
      <w:r w:rsidRPr="004308FA">
        <w:rPr>
          <w:highlight w:val="cyan"/>
          <w:u w:val="single"/>
        </w:rPr>
        <w:t xml:space="preserve">cause </w:t>
      </w:r>
      <w:r w:rsidRPr="004308FA">
        <w:rPr>
          <w:rStyle w:val="Emphasis"/>
          <w:highlight w:val="cyan"/>
        </w:rPr>
        <w:t>damage</w:t>
      </w:r>
      <w:r w:rsidRPr="0076123D">
        <w:rPr>
          <w:u w:val="single"/>
        </w:rPr>
        <w:t xml:space="preserve"> likely </w:t>
      </w:r>
      <w:r w:rsidRPr="004308FA">
        <w:rPr>
          <w:highlight w:val="cyan"/>
          <w:u w:val="single"/>
        </w:rPr>
        <w:t xml:space="preserve">to be </w:t>
      </w:r>
      <w:r w:rsidRPr="004308FA">
        <w:rPr>
          <w:rStyle w:val="Emphasis"/>
          <w:highlight w:val="cyan"/>
        </w:rPr>
        <w:t>fatal</w:t>
      </w:r>
      <w:r w:rsidRPr="0076123D">
        <w:rPr>
          <w:u w:val="single"/>
        </w:rPr>
        <w:t xml:space="preserve"> to a satellite's mission</w:t>
      </w:r>
      <w:r w:rsidRPr="00A73303">
        <w:rPr>
          <w:sz w:val="16"/>
        </w:rPr>
        <w:t xml:space="preserve">. Therefore, </w:t>
      </w:r>
      <w:r w:rsidRPr="004308FA">
        <w:rPr>
          <w:highlight w:val="cyan"/>
          <w:u w:val="single"/>
        </w:rPr>
        <w:t>there is a</w:t>
      </w:r>
      <w:r w:rsidRPr="00367C57">
        <w:rPr>
          <w:u w:val="single"/>
        </w:rPr>
        <w:t xml:space="preserve"> </w:t>
      </w:r>
      <w:r w:rsidRPr="00062EB7">
        <w:rPr>
          <w:rStyle w:val="Emphasis"/>
        </w:rPr>
        <w:t>large</w:t>
      </w:r>
      <w:r w:rsidRPr="00367C57">
        <w:rPr>
          <w:u w:val="single"/>
        </w:rPr>
        <w:t xml:space="preserve"> </w:t>
      </w:r>
      <w:r w:rsidRPr="00062EB7">
        <w:rPr>
          <w:rStyle w:val="Emphasis"/>
        </w:rPr>
        <w:t>latent</w:t>
      </w:r>
      <w:r w:rsidRPr="00367C57">
        <w:rPr>
          <w:u w:val="single"/>
        </w:rPr>
        <w:t xml:space="preserve"> </w:t>
      </w:r>
      <w:r w:rsidRPr="004308FA">
        <w:rPr>
          <w:rStyle w:val="Emphasis"/>
          <w:highlight w:val="cyan"/>
        </w:rPr>
        <w:t>risk</w:t>
      </w:r>
      <w:r w:rsidRPr="004308FA">
        <w:rPr>
          <w:highlight w:val="cyan"/>
          <w:u w:val="single"/>
        </w:rPr>
        <w:t xml:space="preserve"> from </w:t>
      </w:r>
      <w:r w:rsidRPr="004308FA">
        <w:rPr>
          <w:rStyle w:val="Emphasis"/>
          <w:highlight w:val="cyan"/>
        </w:rPr>
        <w:t>unobserved debris</w:t>
      </w:r>
      <w:r w:rsidRPr="00A73303">
        <w:rPr>
          <w:sz w:val="16"/>
        </w:rPr>
        <w:t xml:space="preserve">. While we cannot currently track and catalog much smaller than 10 cm, </w:t>
      </w:r>
      <w:r w:rsidRPr="00367C57">
        <w:rPr>
          <w:u w:val="single"/>
        </w:rPr>
        <w:t xml:space="preserve">experiments have been performed to detect and sample </w:t>
      </w:r>
      <w:r w:rsidRPr="00062EB7">
        <w:rPr>
          <w:rStyle w:val="Emphasis"/>
        </w:rPr>
        <w:t>much smaller objects and statistically model</w:t>
      </w:r>
      <w:r w:rsidRPr="00367C57">
        <w:rPr>
          <w:u w:val="single"/>
        </w:rPr>
        <w:t xml:space="preserve"> the population at this size</w:t>
      </w:r>
      <w:r w:rsidRPr="00A73303">
        <w:rPr>
          <w:sz w:val="16"/>
        </w:rPr>
        <w:t xml:space="preserve"> [3]. The (solid) </w:t>
      </w:r>
      <w:r w:rsidRPr="00367C57">
        <w:rPr>
          <w:u w:val="single"/>
        </w:rPr>
        <w:t xml:space="preserve">blue line represents the model of the 1 cm and larger debris that is likely </w:t>
      </w:r>
      <w:r w:rsidRPr="00062EB7">
        <w:rPr>
          <w:rStyle w:val="Emphasis"/>
        </w:rPr>
        <w:t>mission-ending</w:t>
      </w:r>
      <w:r w:rsidRPr="00367C57">
        <w:rPr>
          <w:u w:val="single"/>
        </w:rPr>
        <w:t xml:space="preserve">, usually called </w:t>
      </w:r>
      <w:r w:rsidRPr="004308FA">
        <w:rPr>
          <w:rStyle w:val="Emphasis"/>
          <w:highlight w:val="cyan"/>
        </w:rPr>
        <w:t>lethal but not trackable</w:t>
      </w:r>
      <w:r w:rsidRPr="00A73303">
        <w:rPr>
          <w:sz w:val="16"/>
        </w:rPr>
        <w:t>. If LEO operators avoid collisions with all the objects in the red line, they are nonetheless inherently accepting the risk from the blue line</w:t>
      </w:r>
      <w:r w:rsidRPr="00721130">
        <w:rPr>
          <w:sz w:val="16"/>
        </w:rPr>
        <w:t xml:space="preserve">. </w:t>
      </w:r>
      <w:r w:rsidRPr="00721130">
        <w:rPr>
          <w:u w:val="single"/>
        </w:rPr>
        <w:t xml:space="preserve">This risk is already present. </w:t>
      </w:r>
      <w:r w:rsidRPr="00721130">
        <w:rPr>
          <w:sz w:val="16"/>
        </w:rPr>
        <w:t xml:space="preserve">The (dashed) orange line is an estimate of the population at 5 cm and larger and is thus an estimate of what the catalog might conservatively be a few years after the Space Fence, a new radar system being built by the Air Force, comes </w:t>
      </w:r>
      <w:proofErr w:type="gramStart"/>
      <w:r w:rsidRPr="00721130">
        <w:rPr>
          <w:sz w:val="16"/>
        </w:rPr>
        <w:t>on line</w:t>
      </w:r>
      <w:proofErr w:type="gramEnd"/>
      <w:r w:rsidRPr="00721130">
        <w:rPr>
          <w:sz w:val="16"/>
        </w:rPr>
        <w:t xml:space="preserve"> (currently planned for 2019) [4]. </w:t>
      </w:r>
      <w:r w:rsidRPr="00721130">
        <w:rPr>
          <w:u w:val="single"/>
        </w:rPr>
        <w:t>Commercial</w:t>
      </w:r>
      <w:r w:rsidRPr="00367C57">
        <w:rPr>
          <w:u w:val="single"/>
        </w:rPr>
        <w:t xml:space="preserve"> companies offering space surveillance services, such as </w:t>
      </w:r>
      <w:proofErr w:type="spellStart"/>
      <w:r w:rsidRPr="00367C57">
        <w:rPr>
          <w:u w:val="single"/>
        </w:rPr>
        <w:t>LeoLabs</w:t>
      </w:r>
      <w:proofErr w:type="spellEnd"/>
      <w:r w:rsidRPr="00367C57">
        <w:rPr>
          <w:u w:val="single"/>
        </w:rPr>
        <w:t xml:space="preserve">, </w:t>
      </w:r>
      <w:proofErr w:type="spellStart"/>
      <w:r w:rsidRPr="00367C57">
        <w:rPr>
          <w:u w:val="single"/>
        </w:rPr>
        <w:t>ExoAnalytics</w:t>
      </w:r>
      <w:proofErr w:type="spellEnd"/>
      <w:r w:rsidRPr="00367C57">
        <w:rPr>
          <w:u w:val="single"/>
        </w:rPr>
        <w:t xml:space="preserve">, Analytic Graphics Inc., Lockheed, and Boeing, might also add to the </w:t>
      </w:r>
      <w:r w:rsidRPr="00062EB7">
        <w:rPr>
          <w:rStyle w:val="Emphasis"/>
        </w:rPr>
        <w:t>number of objects currently tracked</w:t>
      </w:r>
      <w:r w:rsidRPr="00A73303">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A73303">
        <w:rPr>
          <w:sz w:val="16"/>
        </w:rPr>
        <w:t>NewSpace</w:t>
      </w:r>
      <w:proofErr w:type="spellEnd"/>
      <w:r w:rsidRPr="00A73303">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A73303">
        <w:rPr>
          <w:sz w:val="16"/>
        </w:rPr>
        <w:t>NewSpace</w:t>
      </w:r>
      <w:proofErr w:type="spellEnd"/>
      <w:r w:rsidRPr="00A73303">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4308FA">
        <w:rPr>
          <w:rStyle w:val="Emphasis"/>
          <w:highlight w:val="cyan"/>
        </w:rPr>
        <w:t>disposal</w:t>
      </w:r>
      <w:r w:rsidRPr="004308FA">
        <w:rPr>
          <w:highlight w:val="cyan"/>
          <w:u w:val="single"/>
        </w:rPr>
        <w:t xml:space="preserve"> and </w:t>
      </w:r>
      <w:r w:rsidRPr="004308FA">
        <w:rPr>
          <w:rStyle w:val="Emphasis"/>
          <w:highlight w:val="cyan"/>
        </w:rPr>
        <w:t xml:space="preserve">replenishment </w:t>
      </w:r>
      <w:r w:rsidRPr="00A73303">
        <w:rPr>
          <w:rStyle w:val="Emphasis"/>
        </w:rPr>
        <w:t>activities</w:t>
      </w:r>
      <w:r w:rsidRPr="00367C57">
        <w:rPr>
          <w:u w:val="single"/>
        </w:rPr>
        <w:t xml:space="preserve"> will </w:t>
      </w:r>
      <w:r w:rsidRPr="004308FA">
        <w:rPr>
          <w:highlight w:val="cyan"/>
          <w:u w:val="single"/>
        </w:rPr>
        <w:t xml:space="preserve">add </w:t>
      </w:r>
      <w:r w:rsidRPr="004308FA">
        <w:rPr>
          <w:rStyle w:val="Emphasis"/>
          <w:highlight w:val="cyan"/>
        </w:rPr>
        <w:t>thousands of satellites</w:t>
      </w:r>
      <w:r w:rsidRPr="00062EB7">
        <w:rPr>
          <w:rStyle w:val="Emphasis"/>
        </w:rPr>
        <w:t xml:space="preserve"> each year transiting through lower altitudes</w:t>
      </w:r>
      <w:r w:rsidRPr="00367C57">
        <w:rPr>
          <w:u w:val="single"/>
        </w:rPr>
        <w:t xml:space="preserve"> and posing a risk to all resident satellites in those </w:t>
      </w:r>
      <w:r w:rsidRPr="00062EB7">
        <w:rPr>
          <w:rStyle w:val="Emphasis"/>
        </w:rPr>
        <w:t>lower orbits</w:t>
      </w:r>
      <w:r w:rsidRPr="00A73303">
        <w:rPr>
          <w:sz w:val="16"/>
        </w:rPr>
        <w:t xml:space="preserve">. More importantly, </w:t>
      </w:r>
      <w:r w:rsidRPr="004308FA">
        <w:rPr>
          <w:highlight w:val="cyan"/>
          <w:u w:val="single"/>
        </w:rPr>
        <w:t xml:space="preserve">failures will </w:t>
      </w:r>
      <w:r w:rsidRPr="004308FA">
        <w:rPr>
          <w:rStyle w:val="Emphasis"/>
          <w:highlight w:val="cyan"/>
        </w:rPr>
        <w:t>occur</w:t>
      </w:r>
      <w:r w:rsidRPr="00367C57">
        <w:rPr>
          <w:u w:val="single"/>
        </w:rPr>
        <w:t xml:space="preserve"> both among </w:t>
      </w:r>
      <w:r w:rsidRPr="00062EB7">
        <w:rPr>
          <w:rStyle w:val="Emphasis"/>
        </w:rPr>
        <w:t>transiting satellites and operational constellations</w:t>
      </w:r>
      <w:r w:rsidRPr="00367C57">
        <w:rPr>
          <w:u w:val="single"/>
        </w:rPr>
        <w:t xml:space="preserve">, potentially leaving </w:t>
      </w:r>
      <w:r w:rsidRPr="00062EB7">
        <w:rPr>
          <w:rStyle w:val="Emphasis"/>
        </w:rPr>
        <w:t>hundreds more stranded along the transit path.</w:t>
      </w:r>
      <w:r>
        <w:rPr>
          <w:u w:val="single"/>
        </w:rPr>
        <w:t xml:space="preserve"> </w:t>
      </w:r>
      <w:r w:rsidRPr="00367C57">
        <w:rPr>
          <w:u w:val="single"/>
        </w:rPr>
        <w:t>Aerospace studies</w:t>
      </w:r>
      <w:r w:rsidRPr="00A73303">
        <w:rPr>
          <w:sz w:val="16"/>
        </w:rPr>
        <w:t xml:space="preserve"> [7–9] have </w:t>
      </w:r>
      <w:r w:rsidRPr="00367C57">
        <w:rPr>
          <w:u w:val="single"/>
        </w:rPr>
        <w:t xml:space="preserve">shown </w:t>
      </w:r>
      <w:r w:rsidRPr="00721130">
        <w:rPr>
          <w:u w:val="single"/>
        </w:rPr>
        <w:t xml:space="preserve">that </w:t>
      </w:r>
      <w:r w:rsidRPr="00721130">
        <w:rPr>
          <w:rStyle w:val="Emphasis"/>
        </w:rPr>
        <w:t>failed satellites</w:t>
      </w:r>
      <w:r w:rsidRPr="00721130">
        <w:rPr>
          <w:u w:val="single"/>
        </w:rPr>
        <w:t xml:space="preserve">, whether they fail during operations or fail during disposal, can pose as great or even greater risk than the many thousands of </w:t>
      </w:r>
      <w:r w:rsidRPr="00721130">
        <w:rPr>
          <w:rStyle w:val="Emphasis"/>
        </w:rPr>
        <w:t>operational satellites</w:t>
      </w:r>
      <w:r w:rsidRPr="00A73303">
        <w:rPr>
          <w:sz w:val="16"/>
        </w:rPr>
        <w:t xml:space="preserve"> (Fig. 2). </w:t>
      </w:r>
      <w:r w:rsidRPr="00367C57">
        <w:rPr>
          <w:u w:val="single"/>
        </w:rPr>
        <w:t xml:space="preserve">Given the </w:t>
      </w:r>
      <w:r w:rsidRPr="00062EB7">
        <w:rPr>
          <w:rStyle w:val="Emphasis"/>
        </w:rPr>
        <w:t>rapid flux in the proposed</w:t>
      </w:r>
      <w:r w:rsidRPr="00367C57">
        <w:rPr>
          <w:u w:val="single"/>
        </w:rPr>
        <w:t xml:space="preserve"> </w:t>
      </w:r>
      <w:r w:rsidRPr="00062EB7">
        <w:rPr>
          <w:rStyle w:val="Emphasis"/>
        </w:rPr>
        <w:t>large LEO constellations</w:t>
      </w:r>
      <w:r w:rsidRPr="00367C57">
        <w:rPr>
          <w:u w:val="single"/>
        </w:rPr>
        <w:t xml:space="preserve"> (LLC), we created a Future Constellations Model (FCM) with elements that represented the </w:t>
      </w:r>
      <w:r w:rsidRPr="00062EB7">
        <w:rPr>
          <w:rStyle w:val="Emphasis"/>
        </w:rPr>
        <w:t>characteristics</w:t>
      </w:r>
      <w:r w:rsidRPr="00367C57">
        <w:rPr>
          <w:u w:val="single"/>
        </w:rPr>
        <w:t xml:space="preserve"> of the different systems being proposed</w:t>
      </w:r>
      <w:r w:rsidRPr="00A73303">
        <w:rPr>
          <w:sz w:val="16"/>
        </w:rPr>
        <w:t xml:space="preserve">. In our models, </w:t>
      </w:r>
      <w:r w:rsidRPr="00367C57">
        <w:rPr>
          <w:u w:val="single"/>
        </w:rPr>
        <w:t xml:space="preserve">almost all the </w:t>
      </w:r>
      <w:r w:rsidRPr="004308FA">
        <w:rPr>
          <w:rStyle w:val="Emphasis"/>
          <w:highlight w:val="cyan"/>
        </w:rPr>
        <w:t>collisions</w:t>
      </w:r>
      <w:r w:rsidRPr="004308FA">
        <w:rPr>
          <w:highlight w:val="cyan"/>
          <w:u w:val="single"/>
        </w:rPr>
        <w:t xml:space="preserve"> and</w:t>
      </w:r>
      <w:r w:rsidRPr="00367C57">
        <w:rPr>
          <w:u w:val="single"/>
        </w:rPr>
        <w:t xml:space="preserve"> the </w:t>
      </w:r>
      <w:r w:rsidRPr="00062EB7">
        <w:rPr>
          <w:rStyle w:val="Emphasis"/>
        </w:rPr>
        <w:t xml:space="preserve">resulting </w:t>
      </w:r>
      <w:r w:rsidRPr="004308FA">
        <w:rPr>
          <w:rStyle w:val="Emphasis"/>
          <w:highlight w:val="cyan"/>
        </w:rPr>
        <w:t>debris</w:t>
      </w:r>
      <w:r w:rsidRPr="00367C57">
        <w:rPr>
          <w:u w:val="single"/>
        </w:rPr>
        <w:t xml:space="preserve"> from those collisions </w:t>
      </w:r>
      <w:r w:rsidRPr="004308FA">
        <w:rPr>
          <w:highlight w:val="cyan"/>
          <w:u w:val="single"/>
        </w:rPr>
        <w:t xml:space="preserve">occur because of </w:t>
      </w:r>
      <w:r w:rsidRPr="004308FA">
        <w:rPr>
          <w:rStyle w:val="Emphasis"/>
          <w:highlight w:val="cyan"/>
        </w:rPr>
        <w:t>failed systems</w:t>
      </w:r>
      <w:r w:rsidRPr="00A73303">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367C57">
        <w:rPr>
          <w:u w:val="single"/>
        </w:rPr>
        <w:t xml:space="preserve">satellites in the disposal phase can </w:t>
      </w:r>
      <w:r w:rsidRPr="00062EB7">
        <w:rPr>
          <w:rStyle w:val="Emphasis"/>
        </w:rPr>
        <w:t>contribute to collisions similarly to satellites</w:t>
      </w:r>
      <w:r w:rsidRPr="00367C57">
        <w:rPr>
          <w:u w:val="single"/>
        </w:rPr>
        <w:t xml:space="preserve"> in the operational phase.</w:t>
      </w:r>
      <w:r>
        <w:rPr>
          <w:u w:val="single"/>
        </w:rPr>
        <w:t xml:space="preserve"> </w:t>
      </w:r>
      <w:r w:rsidRPr="00A73303">
        <w:rPr>
          <w:sz w:val="16"/>
        </w:rPr>
        <w:t xml:space="preserve">Fig 2 </w:t>
      </w:r>
      <w:proofErr w:type="gramStart"/>
      <w:r w:rsidRPr="00A73303">
        <w:rPr>
          <w:sz w:val="16"/>
        </w:rPr>
        <w:t>Download :</w:t>
      </w:r>
      <w:proofErr w:type="gramEnd"/>
      <w:r w:rsidRPr="00A73303">
        <w:rPr>
          <w:sz w:val="16"/>
        </w:rPr>
        <w:t xml:space="preserve"> Download </w:t>
      </w:r>
      <w:r w:rsidRPr="00A73303">
        <w:rPr>
          <w:sz w:val="16"/>
        </w:rPr>
        <w:lastRenderedPageBreak/>
        <w:t xml:space="preserve">full-size image Fig. 2. Collisions during operations and disposal over 10 years for various </w:t>
      </w:r>
      <w:proofErr w:type="spellStart"/>
      <w:r w:rsidRPr="00A73303">
        <w:rPr>
          <w:sz w:val="16"/>
        </w:rPr>
        <w:t>NewSpace</w:t>
      </w:r>
      <w:proofErr w:type="spellEnd"/>
      <w:r w:rsidRPr="00A73303">
        <w:rPr>
          <w:sz w:val="16"/>
        </w:rPr>
        <w:t xml:space="preserve"> Future Constellation Models (FCMs). 4. A notional illustration of workload </w:t>
      </w:r>
      <w:proofErr w:type="gramStart"/>
      <w:r w:rsidRPr="00367C57">
        <w:rPr>
          <w:u w:val="single"/>
        </w:rPr>
        <w:t>The</w:t>
      </w:r>
      <w:proofErr w:type="gramEnd"/>
      <w:r w:rsidRPr="00367C57">
        <w:rPr>
          <w:u w:val="single"/>
        </w:rPr>
        <w:t xml:space="preserve"> highest risk to operational satellites comes from the </w:t>
      </w:r>
      <w:r w:rsidRPr="00062EB7">
        <w:rPr>
          <w:rStyle w:val="Emphasis"/>
        </w:rPr>
        <w:t>lethal but non-trackable debris that is depicted</w:t>
      </w:r>
      <w:r w:rsidRPr="00A73303">
        <w:rPr>
          <w:sz w:val="16"/>
        </w:rPr>
        <w:t xml:space="preserve"> in the blue line in Fig. 2. However, operators perform collision avoidance only on the objects that can be tracked and cataloged. Advances in tracking and </w:t>
      </w:r>
      <w:proofErr w:type="spellStart"/>
      <w:r w:rsidRPr="00A73303">
        <w:rPr>
          <w:sz w:val="16"/>
        </w:rPr>
        <w:t>NewSpace</w:t>
      </w:r>
      <w:proofErr w:type="spellEnd"/>
      <w:r w:rsidRPr="00A73303">
        <w:rPr>
          <w:sz w:val="16"/>
        </w:rPr>
        <w:t xml:space="preserve"> launches will both act to increase this workload. A key element of the problem is that </w:t>
      </w:r>
      <w:r w:rsidRPr="00367C57">
        <w:rPr>
          <w:u w:val="single"/>
        </w:rPr>
        <w:t xml:space="preserve">an </w:t>
      </w:r>
      <w:r w:rsidRPr="004308FA">
        <w:rPr>
          <w:highlight w:val="cyan"/>
          <w:u w:val="single"/>
        </w:rPr>
        <w:t xml:space="preserve">increase in </w:t>
      </w:r>
      <w:r w:rsidRPr="00A73303">
        <w:rPr>
          <w:u w:val="single"/>
        </w:rPr>
        <w:t>the</w:t>
      </w:r>
      <w:r w:rsidRPr="00367C57">
        <w:rPr>
          <w:u w:val="single"/>
        </w:rPr>
        <w:t xml:space="preserve"> LEO population will lead to an increase in close approaches to existing satellites [5], and the </w:t>
      </w:r>
      <w:r w:rsidRPr="004308FA">
        <w:rPr>
          <w:rStyle w:val="Emphasis"/>
          <w:highlight w:val="cyan"/>
        </w:rPr>
        <w:t xml:space="preserve">potential for </w:t>
      </w:r>
      <w:r w:rsidRPr="00A73303">
        <w:rPr>
          <w:rStyle w:val="Emphasis"/>
        </w:rPr>
        <w:t xml:space="preserve">accidental </w:t>
      </w:r>
      <w:r w:rsidRPr="004308FA">
        <w:rPr>
          <w:rStyle w:val="Emphasis"/>
          <w:highlight w:val="cyan"/>
        </w:rPr>
        <w:t>collisions</w:t>
      </w:r>
      <w:r w:rsidRPr="00A73303">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t>
      </w:r>
      <w:proofErr w:type="gramStart"/>
      <w:r w:rsidRPr="00A73303">
        <w:rPr>
          <w:sz w:val="16"/>
        </w:rPr>
        <w:t>whether or not</w:t>
      </w:r>
      <w:proofErr w:type="gramEnd"/>
      <w:r w:rsidRPr="00A73303">
        <w:rPr>
          <w:sz w:val="16"/>
        </w:rPr>
        <w:t xml:space="preserve"> the maneuver is executed. If a large constellation is deployed next to an existing resident system, the existing system may experience many conjunctions and alerts due to its </w:t>
      </w:r>
      <w:proofErr w:type="gramStart"/>
      <w:r w:rsidRPr="00A73303">
        <w:rPr>
          <w:sz w:val="16"/>
        </w:rPr>
        <w:t>close proximity</w:t>
      </w:r>
      <w:proofErr w:type="gramEnd"/>
      <w:r w:rsidRPr="00A73303">
        <w:rPr>
          <w:sz w:val="16"/>
        </w:rPr>
        <w:t xml:space="preserve">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sidRPr="00A73303">
        <w:rPr>
          <w:sz w:val="16"/>
        </w:rPr>
        <w:t>Old</w:t>
      </w:r>
      <w:proofErr w:type="gramEnd"/>
      <w:r w:rsidRPr="00A73303">
        <w:rPr>
          <w:sz w:val="16"/>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sidRPr="00A73303">
        <w:rPr>
          <w:sz w:val="16"/>
        </w:rPr>
        <w:t>Download :</w:t>
      </w:r>
      <w:proofErr w:type="gramEnd"/>
      <w:r w:rsidRPr="00A73303">
        <w:rPr>
          <w:sz w:val="16"/>
        </w:rPr>
        <w:t xml:space="preserve"> Download full-size image Fig. 3. “New” large LEO constellation at same average altitude as “Old” existing constellation. Currently, the </w:t>
      </w:r>
      <w:proofErr w:type="gramStart"/>
      <w:r w:rsidRPr="00A73303">
        <w:rPr>
          <w:sz w:val="16"/>
        </w:rPr>
        <w:t>Old</w:t>
      </w:r>
      <w:proofErr w:type="gramEnd"/>
      <w:r w:rsidRPr="00A73303">
        <w:rPr>
          <w:sz w:val="16"/>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w:t>
      </w:r>
      <w:proofErr w:type="gramStart"/>
      <w:r w:rsidRPr="00A73303">
        <w:rPr>
          <w:sz w:val="16"/>
        </w:rPr>
        <w:t>fully-informed</w:t>
      </w:r>
      <w:proofErr w:type="gramEnd"/>
      <w:r w:rsidRPr="00A73303">
        <w:rPr>
          <w:sz w:val="16"/>
        </w:rPr>
        <w:t xml:space="preserve"> operators could be confident that a collision would not occur. Fig 4 </w:t>
      </w:r>
      <w:proofErr w:type="gramStart"/>
      <w:r w:rsidRPr="00A73303">
        <w:rPr>
          <w:sz w:val="16"/>
        </w:rPr>
        <w:t>Download :</w:t>
      </w:r>
      <w:proofErr w:type="gramEnd"/>
      <w:r w:rsidRPr="00A73303">
        <w:rPr>
          <w:sz w:val="16"/>
        </w:rPr>
        <w:t xml:space="preserve"> Download full-size image Fig. 4. Number of COLA alerts in 30 days for various qualities of position knowledge when a fictional new system is deployed near an existing one. In the example, an operations center for the </w:t>
      </w:r>
      <w:proofErr w:type="gramStart"/>
      <w:r w:rsidRPr="00A73303">
        <w:rPr>
          <w:sz w:val="16"/>
        </w:rPr>
        <w:t>Old</w:t>
      </w:r>
      <w:proofErr w:type="gramEnd"/>
      <w:r w:rsidRPr="00A73303">
        <w:rPr>
          <w:sz w:val="16"/>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sidRPr="00A73303">
        <w:rPr>
          <w:sz w:val="16"/>
        </w:rPr>
        <w:t>makes</w:t>
      </w:r>
      <w:proofErr w:type="gramEnd"/>
      <w:r w:rsidRPr="00A73303">
        <w:rPr>
          <w:sz w:val="16"/>
        </w:rPr>
        <w:t xml:space="preserve">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w:t>
      </w:r>
      <w:proofErr w:type="gramStart"/>
      <w:r w:rsidRPr="00A73303">
        <w:rPr>
          <w:sz w:val="16"/>
        </w:rPr>
        <w:t>new large</w:t>
      </w:r>
      <w:proofErr w:type="gramEnd"/>
      <w:r w:rsidRPr="00A73303">
        <w:rPr>
          <w:sz w:val="16"/>
        </w:rPr>
        <w:t xml:space="preserv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sidRPr="00A73303">
        <w:rPr>
          <w:sz w:val="16"/>
        </w:rPr>
        <w:t>NewSpace</w:t>
      </w:r>
      <w:proofErr w:type="spellEnd"/>
      <w:r w:rsidRPr="00A73303">
        <w:rPr>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w:t>
      </w:r>
      <w:proofErr w:type="spellStart"/>
      <w:r w:rsidRPr="00A73303">
        <w:rPr>
          <w:sz w:val="16"/>
        </w:rPr>
        <w:t>NewSpace</w:t>
      </w:r>
      <w:proofErr w:type="spellEnd"/>
      <w:r w:rsidRPr="00A73303">
        <w:rPr>
          <w:sz w:val="16"/>
        </w:rPr>
        <w:t xml:space="preserve"> constellation, </w:t>
      </w:r>
      <w:r w:rsidRPr="00367C57">
        <w:rPr>
          <w:u w:val="single"/>
        </w:rPr>
        <w:t xml:space="preserve">more than </w:t>
      </w:r>
      <w:r w:rsidRPr="004308FA">
        <w:rPr>
          <w:rStyle w:val="Emphasis"/>
          <w:highlight w:val="cyan"/>
        </w:rPr>
        <w:t>500,000 self-conjunctions each year</w:t>
      </w:r>
      <w:r w:rsidRPr="00367C57">
        <w:rPr>
          <w:u w:val="single"/>
        </w:rPr>
        <w:t xml:space="preserve"> could result that </w:t>
      </w:r>
      <w:r w:rsidRPr="004308FA">
        <w:rPr>
          <w:highlight w:val="cyan"/>
          <w:u w:val="single"/>
        </w:rPr>
        <w:t>cross</w:t>
      </w:r>
      <w:r w:rsidRPr="00367C57">
        <w:rPr>
          <w:u w:val="single"/>
        </w:rPr>
        <w:t xml:space="preserve"> the </w:t>
      </w:r>
      <w:r w:rsidRPr="004308FA">
        <w:rPr>
          <w:rStyle w:val="Emphasis"/>
          <w:highlight w:val="cyan"/>
        </w:rPr>
        <w:t>typical</w:t>
      </w:r>
      <w:r w:rsidRPr="00062EB7">
        <w:rPr>
          <w:rStyle w:val="Emphasis"/>
        </w:rPr>
        <w:t xml:space="preserve"> Pc &gt; 10−6 warning </w:t>
      </w:r>
      <w:r w:rsidRPr="004308FA">
        <w:rPr>
          <w:rStyle w:val="Emphasis"/>
          <w:highlight w:val="cyan"/>
        </w:rPr>
        <w:t>threshold</w:t>
      </w:r>
      <w:r w:rsidRPr="00A73303">
        <w:rPr>
          <w:sz w:val="16"/>
        </w:rPr>
        <w:t xml:space="preserve">. If no action were taken, we would expect 2–3 collisions per year. This is clearly unacceptable. Thus, current </w:t>
      </w:r>
      <w:r w:rsidRPr="00367C57">
        <w:rPr>
          <w:u w:val="single"/>
        </w:rPr>
        <w:t xml:space="preserve">tracking accuracy and processes might produce </w:t>
      </w:r>
      <w:r w:rsidRPr="004308FA">
        <w:rPr>
          <w:rStyle w:val="Emphasis"/>
          <w:highlight w:val="cyan"/>
        </w:rPr>
        <w:t xml:space="preserve">millions of warnings </w:t>
      </w:r>
      <w:r w:rsidRPr="00721130">
        <w:rPr>
          <w:rStyle w:val="Emphasis"/>
        </w:rPr>
        <w:t>per year</w:t>
      </w:r>
      <w:r w:rsidRPr="00721130">
        <w:rPr>
          <w:u w:val="single"/>
        </w:rPr>
        <w:t xml:space="preserve"> for </w:t>
      </w:r>
      <w:proofErr w:type="spellStart"/>
      <w:r w:rsidRPr="00721130">
        <w:rPr>
          <w:u w:val="single"/>
        </w:rPr>
        <w:t>NewSpace</w:t>
      </w:r>
      <w:proofErr w:type="spellEnd"/>
      <w:r w:rsidRPr="00367C57">
        <w:rPr>
          <w:u w:val="single"/>
        </w:rPr>
        <w:t xml:space="preserve"> operators to prevent </w:t>
      </w:r>
      <w:r w:rsidRPr="00062EB7">
        <w:rPr>
          <w:rStyle w:val="Emphasis"/>
        </w:rPr>
        <w:t>half a dozen actual collisions</w:t>
      </w:r>
      <w:r w:rsidRPr="00A73303">
        <w:rPr>
          <w:sz w:val="16"/>
        </w:rPr>
        <w:t xml:space="preserve">. Under current practices </w:t>
      </w:r>
      <w:r w:rsidRPr="004308FA">
        <w:rPr>
          <w:highlight w:val="cyan"/>
          <w:u w:val="single"/>
        </w:rPr>
        <w:t>operators</w:t>
      </w:r>
      <w:r w:rsidRPr="00367C57">
        <w:rPr>
          <w:u w:val="single"/>
        </w:rPr>
        <w:t xml:space="preserve"> would need to </w:t>
      </w:r>
      <w:r w:rsidRPr="004308FA">
        <w:rPr>
          <w:highlight w:val="cyan"/>
          <w:u w:val="single"/>
        </w:rPr>
        <w:t xml:space="preserve">sort through </w:t>
      </w:r>
      <w:r w:rsidRPr="00721130">
        <w:rPr>
          <w:u w:val="single"/>
        </w:rPr>
        <w:t xml:space="preserve">an </w:t>
      </w:r>
      <w:r w:rsidRPr="00721130">
        <w:rPr>
          <w:rStyle w:val="Emphasis"/>
        </w:rPr>
        <w:t xml:space="preserve">enormous </w:t>
      </w:r>
      <w:r w:rsidRPr="004308FA">
        <w:rPr>
          <w:rStyle w:val="Emphasis"/>
          <w:highlight w:val="cyan"/>
        </w:rPr>
        <w:t xml:space="preserve">haystack to find </w:t>
      </w:r>
      <w:r w:rsidRPr="00721130">
        <w:rPr>
          <w:rStyle w:val="Emphasis"/>
        </w:rPr>
        <w:t xml:space="preserve">the </w:t>
      </w:r>
      <w:r w:rsidRPr="004308FA">
        <w:rPr>
          <w:rStyle w:val="Emphasis"/>
          <w:highlight w:val="cyan"/>
        </w:rPr>
        <w:t>needles</w:t>
      </w:r>
      <w:r w:rsidRPr="00367C57">
        <w:rPr>
          <w:u w:val="single"/>
        </w:rPr>
        <w:t xml:space="preserve">, and because a </w:t>
      </w:r>
      <w:r w:rsidRPr="00062EB7">
        <w:rPr>
          <w:rStyle w:val="Emphasis"/>
        </w:rPr>
        <w:t>handful of actual collisions will occur</w:t>
      </w:r>
      <w:r w:rsidRPr="00367C57">
        <w:rPr>
          <w:u w:val="single"/>
        </w:rPr>
        <w:t xml:space="preserve">, the </w:t>
      </w:r>
      <w:r w:rsidRPr="004308FA">
        <w:rPr>
          <w:highlight w:val="cyan"/>
          <w:u w:val="single"/>
        </w:rPr>
        <w:t xml:space="preserve">warnings cannot be </w:t>
      </w:r>
      <w:r w:rsidRPr="004308FA">
        <w:rPr>
          <w:rStyle w:val="Emphasis"/>
          <w:highlight w:val="cyan"/>
        </w:rPr>
        <w:t>ignored</w:t>
      </w:r>
      <w:r w:rsidRPr="00367C57">
        <w:rPr>
          <w:u w:val="single"/>
        </w:rPr>
        <w:t>.</w:t>
      </w:r>
      <w:r>
        <w:rPr>
          <w:u w:val="single"/>
        </w:rPr>
        <w:t xml:space="preserve"> </w:t>
      </w:r>
    </w:p>
    <w:p w14:paraId="2B45EBB9" w14:textId="77777777" w:rsidR="008967CA" w:rsidRDefault="008967CA" w:rsidP="008967CA">
      <w:pPr>
        <w:rPr>
          <w:u w:val="single"/>
        </w:rPr>
      </w:pPr>
    </w:p>
    <w:p w14:paraId="3470F352" w14:textId="77777777" w:rsidR="008967CA" w:rsidRDefault="008967CA" w:rsidP="008967CA">
      <w:pPr>
        <w:pStyle w:val="Heading4"/>
      </w:pPr>
      <w:r>
        <w:lastRenderedPageBreak/>
        <w:t xml:space="preserve">Privatization </w:t>
      </w:r>
      <w:r w:rsidRPr="00A73303">
        <w:rPr>
          <w:u w:val="single"/>
        </w:rPr>
        <w:t>exponentially</w:t>
      </w:r>
      <w:r w:rsidRPr="004E47C9">
        <w:t xml:space="preserve"> increases the curve</w:t>
      </w:r>
      <w:r>
        <w:t xml:space="preserve"> but ending dangerous missions prevents it.</w:t>
      </w:r>
    </w:p>
    <w:p w14:paraId="6C3365D5" w14:textId="77777777" w:rsidR="008967CA" w:rsidRPr="00A44E95" w:rsidRDefault="008967CA" w:rsidP="008967CA">
      <w:proofErr w:type="spellStart"/>
      <w:r w:rsidRPr="00667B14">
        <w:rPr>
          <w:rStyle w:val="Style13ptBold"/>
        </w:rPr>
        <w:t>Bernat</w:t>
      </w:r>
      <w:proofErr w:type="spellEnd"/>
      <w:r w:rsidRPr="00667B14">
        <w:rPr>
          <w:rStyle w:val="Style13ptBold"/>
        </w:rPr>
        <w:t xml:space="preserve"> 20</w:t>
      </w:r>
      <w:r>
        <w:t xml:space="preserve">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0AD67C71" w14:textId="77777777" w:rsidR="008967CA" w:rsidRPr="00BE0EC1" w:rsidRDefault="008967CA" w:rsidP="008967CA">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4308FA">
        <w:rPr>
          <w:highlight w:val="cyan"/>
          <w:u w:val="single"/>
        </w:rPr>
        <w:t xml:space="preserve">Space 2.0 – the new era of </w:t>
      </w:r>
      <w:r w:rsidRPr="00BE0EC1">
        <w:rPr>
          <w:rStyle w:val="Emphasis"/>
        </w:rPr>
        <w:t xml:space="preserve">space </w:t>
      </w:r>
      <w:r w:rsidRPr="004308FA">
        <w:rPr>
          <w:rStyle w:val="Emphasis"/>
          <w:highlight w:val="cya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4308FA">
        <w:rPr>
          <w:rStyle w:val="Emphasis"/>
          <w:highlight w:val="cyan"/>
        </w:rPr>
        <w:t>commercialization of</w:t>
      </w:r>
      <w:r w:rsidRPr="00BE0EC1">
        <w:rPr>
          <w:rStyle w:val="Emphasis"/>
        </w:rPr>
        <w:t xml:space="preserve"> outer </w:t>
      </w:r>
      <w:r w:rsidRPr="004308FA">
        <w:rPr>
          <w:rStyle w:val="Emphasis"/>
          <w:highlight w:val="cya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4308FA">
        <w:rPr>
          <w:highlight w:val="cyan"/>
          <w:u w:val="single"/>
        </w:rPr>
        <w:t>private companies</w:t>
      </w:r>
      <w:r w:rsidRPr="003205EF">
        <w:rPr>
          <w:u w:val="single"/>
        </w:rPr>
        <w:t xml:space="preserve"> from the space sector </w:t>
      </w:r>
      <w:r w:rsidRPr="00BE0EC1">
        <w:rPr>
          <w:u w:val="single"/>
        </w:rPr>
        <w:t>have</w:t>
      </w:r>
      <w:r w:rsidRPr="003205EF">
        <w:rPr>
          <w:u w:val="single"/>
        </w:rPr>
        <w:t xml:space="preserve"> </w:t>
      </w:r>
      <w:r w:rsidRPr="004308FA">
        <w:rPr>
          <w:highlight w:val="cyan"/>
          <w:u w:val="single"/>
        </w:rPr>
        <w:t>now</w:t>
      </w:r>
      <w:r w:rsidRPr="003205EF">
        <w:rPr>
          <w:u w:val="single"/>
        </w:rPr>
        <w:t xml:space="preserve"> matured to </w:t>
      </w:r>
      <w:r w:rsidRPr="004308FA">
        <w:rPr>
          <w:highlight w:val="cyan"/>
          <w:u w:val="single"/>
        </w:rPr>
        <w:t>carry</w:t>
      </w:r>
      <w:r w:rsidRPr="003205EF">
        <w:rPr>
          <w:u w:val="single"/>
        </w:rPr>
        <w:t xml:space="preserve"> out </w:t>
      </w:r>
      <w:r w:rsidRPr="00BE0EC1">
        <w:rPr>
          <w:u w:val="single"/>
        </w:rPr>
        <w:t xml:space="preserve">their own </w:t>
      </w:r>
      <w:r w:rsidRPr="004308FA">
        <w:rPr>
          <w:highlight w:val="cya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4308FA">
        <w:rPr>
          <w:highlight w:val="cya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4308FA">
        <w:rPr>
          <w:highlight w:val="cya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4308FA">
        <w:rPr>
          <w:highlight w:val="cyan"/>
          <w:u w:val="single"/>
        </w:rPr>
        <w:t>Immediate plans include</w:t>
      </w:r>
      <w:r w:rsidRPr="00BE0EC1">
        <w:rPr>
          <w:u w:val="single"/>
        </w:rPr>
        <w:t xml:space="preserve"> launching </w:t>
      </w:r>
      <w:r w:rsidRPr="004308FA">
        <w:rPr>
          <w:rStyle w:val="Emphasis"/>
          <w:highlight w:val="cyan"/>
        </w:rPr>
        <w:t>12,000</w:t>
      </w:r>
      <w:r w:rsidRPr="00FF4115">
        <w:rPr>
          <w:rStyle w:val="Emphasis"/>
        </w:rPr>
        <w:t xml:space="preserve"> satellites, </w:t>
      </w:r>
      <w:r w:rsidRPr="004308FA">
        <w:rPr>
          <w:rStyle w:val="Emphasis"/>
          <w:highlight w:val="cyan"/>
        </w:rPr>
        <w:t>but they assume</w:t>
      </w:r>
      <w:r w:rsidRPr="00FF4115">
        <w:rPr>
          <w:rStyle w:val="Emphasis"/>
        </w:rPr>
        <w:t xml:space="preserve"> a potential later extension to </w:t>
      </w:r>
      <w:r w:rsidRPr="004308FA">
        <w:rPr>
          <w:rStyle w:val="Emphasis"/>
          <w:highlight w:val="cya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4308FA">
        <w:rPr>
          <w:highlight w:val="cyan"/>
          <w:u w:val="single"/>
        </w:rPr>
        <w:t>possibility of collisions grows with</w:t>
      </w:r>
      <w:r w:rsidRPr="00BE0EC1">
        <w:rPr>
          <w:u w:val="single"/>
        </w:rPr>
        <w:t xml:space="preserve"> the number of </w:t>
      </w:r>
      <w:r w:rsidRPr="004308FA">
        <w:rPr>
          <w:highlight w:val="cya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4308FA">
        <w:rPr>
          <w:highlight w:val="cyan"/>
          <w:u w:val="single"/>
        </w:rPr>
        <w:t>compared</w:t>
      </w:r>
      <w:r w:rsidRPr="00BE0EC1">
        <w:rPr>
          <w:sz w:val="16"/>
        </w:rPr>
        <w:t xml:space="preserve"> (2016, p. 154-155) </w:t>
      </w:r>
      <w:r w:rsidRPr="00BE0EC1">
        <w:rPr>
          <w:u w:val="single"/>
        </w:rPr>
        <w:t xml:space="preserve">orbital </w:t>
      </w:r>
      <w:r w:rsidRPr="004308FA">
        <w:rPr>
          <w:highlight w:val="cyan"/>
          <w:u w:val="single"/>
        </w:rPr>
        <w:t>debris</w:t>
      </w:r>
      <w:r w:rsidRPr="00BE0EC1">
        <w:rPr>
          <w:u w:val="single"/>
        </w:rPr>
        <w:t xml:space="preserve"> environment development </w:t>
      </w:r>
      <w:r w:rsidRPr="004308FA">
        <w:rPr>
          <w:rStyle w:val="Emphasis"/>
          <w:highlight w:val="cyan"/>
        </w:rPr>
        <w:t>without</w:t>
      </w:r>
      <w:r w:rsidRPr="004308FA">
        <w:rPr>
          <w:highlight w:val="cyan"/>
          <w:u w:val="single"/>
        </w:rPr>
        <w:t xml:space="preserve"> and </w:t>
      </w:r>
      <w:r w:rsidRPr="004308FA">
        <w:rPr>
          <w:rStyle w:val="Emphasis"/>
          <w:highlight w:val="cyan"/>
        </w:rPr>
        <w:t>with</w:t>
      </w:r>
      <w:r w:rsidRPr="004308FA">
        <w:rPr>
          <w:highlight w:val="cyan"/>
          <w:u w:val="single"/>
        </w:rPr>
        <w:t xml:space="preserve"> a large</w:t>
      </w:r>
      <w:r w:rsidRPr="00BE0EC1">
        <w:rPr>
          <w:u w:val="single"/>
        </w:rPr>
        <w:t xml:space="preserve"> </w:t>
      </w:r>
      <w:r w:rsidRPr="00FF4115">
        <w:rPr>
          <w:rStyle w:val="Emphasis"/>
        </w:rPr>
        <w:t xml:space="preserve">hypothetical </w:t>
      </w:r>
      <w:r w:rsidRPr="004308FA">
        <w:rPr>
          <w:rStyle w:val="Emphasis"/>
          <w:highlight w:val="cyan"/>
        </w:rPr>
        <w:t>constellation</w:t>
      </w:r>
      <w:r w:rsidRPr="00BE0EC1">
        <w:rPr>
          <w:sz w:val="16"/>
        </w:rPr>
        <w:t xml:space="preserve"> consisting of merely 1080 satellites, distributed across 20 orbital planes at 1,100 km altitude (Fig. 5).</w:t>
      </w:r>
    </w:p>
    <w:p w14:paraId="6170A96E" w14:textId="77777777" w:rsidR="008967CA" w:rsidRDefault="008967CA" w:rsidP="008967CA">
      <w:r w:rsidRPr="00A44E95">
        <w:rPr>
          <w:noProof/>
        </w:rPr>
        <w:drawing>
          <wp:inline distT="0" distB="0" distL="0" distR="0" wp14:anchorId="55B0B8CF" wp14:editId="77AEC81E">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5"/>
                    <a:stretch>
                      <a:fillRect/>
                    </a:stretch>
                  </pic:blipFill>
                  <pic:spPr>
                    <a:xfrm>
                      <a:off x="0" y="0"/>
                      <a:ext cx="3882535" cy="2813578"/>
                    </a:xfrm>
                    <a:prstGeom prst="rect">
                      <a:avLst/>
                    </a:prstGeom>
                  </pic:spPr>
                </pic:pic>
              </a:graphicData>
            </a:graphic>
          </wp:inline>
        </w:drawing>
      </w:r>
    </w:p>
    <w:p w14:paraId="3A20CB82" w14:textId="77777777" w:rsidR="008967CA" w:rsidRPr="00FF4115" w:rsidRDefault="008967CA" w:rsidP="008967CA">
      <w:pPr>
        <w:rPr>
          <w:rStyle w:val="Emphasis"/>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4308FA">
        <w:rPr>
          <w:highlight w:val="cyan"/>
          <w:u w:val="single"/>
        </w:rPr>
        <w:t xml:space="preserve">there is even a </w:t>
      </w:r>
      <w:r w:rsidRPr="004308FA">
        <w:rPr>
          <w:rStyle w:val="Emphasis"/>
          <w:highlight w:val="cyan"/>
        </w:rPr>
        <w:t>rivalry between</w:t>
      </w:r>
      <w:r w:rsidRPr="00FF4115">
        <w:rPr>
          <w:rStyle w:val="Emphasis"/>
        </w:rPr>
        <w:t xml:space="preserve"> the two </w:t>
      </w:r>
      <w:r w:rsidRPr="004308FA">
        <w:rPr>
          <w:rStyle w:val="Emphasis"/>
          <w:highlight w:val="cya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w:t>
      </w:r>
      <w:r w:rsidRPr="00BE0EC1">
        <w:rPr>
          <w:u w:val="single"/>
        </w:rPr>
        <w:lastRenderedPageBreak/>
        <w:t xml:space="preserve">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4308FA">
        <w:rPr>
          <w:highlight w:val="cyan"/>
          <w:u w:val="single"/>
        </w:rPr>
        <w:t xml:space="preserve">there are </w:t>
      </w:r>
      <w:r w:rsidRPr="004308FA">
        <w:rPr>
          <w:rStyle w:val="Emphasis"/>
          <w:highlight w:val="cyan"/>
        </w:rPr>
        <w:t>no rules</w:t>
      </w:r>
      <w:r w:rsidRPr="00BE0EC1">
        <w:rPr>
          <w:u w:val="single"/>
        </w:rPr>
        <w:t xml:space="preserve">, at the global level, </w:t>
      </w:r>
      <w:r w:rsidRPr="004308FA">
        <w:rPr>
          <w:highlight w:val="cyan"/>
          <w:u w:val="single"/>
        </w:rPr>
        <w:t xml:space="preserve">apart from </w:t>
      </w:r>
      <w:r w:rsidRPr="004308FA">
        <w:rPr>
          <w:rStyle w:val="Emphasis"/>
          <w:highlight w:val="cyan"/>
        </w:rPr>
        <w:t>first-come, first-served.</w:t>
      </w:r>
    </w:p>
    <w:p w14:paraId="172C1F4F" w14:textId="77777777" w:rsidR="008967CA" w:rsidRPr="00620C47" w:rsidRDefault="008967CA" w:rsidP="008967CA">
      <w:pPr>
        <w:pStyle w:val="Heading4"/>
      </w:pPr>
      <w:r>
        <w:t xml:space="preserve">Leads to a </w:t>
      </w:r>
      <w:r w:rsidRPr="00620C47">
        <w:rPr>
          <w:u w:val="single"/>
        </w:rPr>
        <w:t>miscalculated nuclear war</w:t>
      </w:r>
      <w:r>
        <w:rPr>
          <w:u w:val="single"/>
        </w:rPr>
        <w:t>.</w:t>
      </w:r>
    </w:p>
    <w:p w14:paraId="12B9CE74" w14:textId="77777777" w:rsidR="008967CA" w:rsidRPr="000F20C1" w:rsidRDefault="008967CA" w:rsidP="008967CA">
      <w:r>
        <w:t xml:space="preserve">Peter </w:t>
      </w:r>
      <w:proofErr w:type="spellStart"/>
      <w:r w:rsidRPr="00750661">
        <w:rPr>
          <w:rStyle w:val="Style13ptBold"/>
        </w:rPr>
        <w:t>Dockrill</w:t>
      </w:r>
      <w:proofErr w:type="spellEnd"/>
      <w:r w:rsidRPr="00750661">
        <w:rPr>
          <w:rStyle w:val="Style13ptBold"/>
        </w:rPr>
        <w:t xml:space="preserve"> 16</w:t>
      </w:r>
      <w:r>
        <w:t xml:space="preserve">. </w:t>
      </w:r>
      <w:r w:rsidRPr="00750661">
        <w:t>Award-winning science &amp; technology journalist</w:t>
      </w:r>
      <w:r>
        <w:t xml:space="preserve">. </w:t>
      </w:r>
      <w:r w:rsidRPr="00750661">
        <w:t>“Space Junk Accidents Could Trigger Armed Conflict, Study Finds</w:t>
      </w:r>
      <w:r>
        <w:t xml:space="preserve">.” </w:t>
      </w:r>
      <w:hyperlink r:id="rId16" w:history="1">
        <w:r w:rsidRPr="005773F3">
          <w:rPr>
            <w:rStyle w:val="Hyperlink"/>
          </w:rPr>
          <w:t>https://www.sciencealert.com/space-junk-accidents-could-trigger-armed-conflict-expert-warns</w:t>
        </w:r>
      </w:hyperlink>
      <w:r>
        <w:t xml:space="preserve">. </w:t>
      </w:r>
    </w:p>
    <w:p w14:paraId="7D31E6D1" w14:textId="77777777" w:rsidR="008967CA" w:rsidRDefault="008967CA" w:rsidP="008967CA">
      <w:pPr>
        <w:rPr>
          <w:rStyle w:val="StyleUnderline"/>
        </w:rPr>
      </w:pPr>
      <w:r w:rsidRPr="0041119C">
        <w:rPr>
          <w:rStyle w:val="StyleUnderline"/>
        </w:rPr>
        <w:t xml:space="preserve">The increasingly </w:t>
      </w:r>
      <w:r w:rsidRPr="004308FA">
        <w:rPr>
          <w:rStyle w:val="StyleUnderline"/>
          <w:highlight w:val="cyan"/>
        </w:rPr>
        <w:t xml:space="preserve">crowded </w:t>
      </w:r>
      <w:r w:rsidRPr="00721130">
        <w:rPr>
          <w:rStyle w:val="StyleUnderline"/>
        </w:rPr>
        <w:t xml:space="preserve">space in Earth's low </w:t>
      </w:r>
      <w:r w:rsidRPr="004308FA">
        <w:rPr>
          <w:rStyle w:val="StyleUnderline"/>
          <w:highlight w:val="cyan"/>
        </w:rPr>
        <w:t>orbit</w:t>
      </w:r>
      <w:r w:rsidRPr="0041119C">
        <w:rPr>
          <w:rStyle w:val="StyleUnderline"/>
        </w:rPr>
        <w:t xml:space="preserve"> could </w:t>
      </w:r>
      <w:r w:rsidRPr="004308FA">
        <w:rPr>
          <w:rStyle w:val="StyleUnderline"/>
          <w:highlight w:val="cyan"/>
        </w:rPr>
        <w:t xml:space="preserve">set the stage for </w:t>
      </w:r>
      <w:r w:rsidRPr="009E63A2">
        <w:rPr>
          <w:rStyle w:val="StyleUnderline"/>
        </w:rPr>
        <w:t xml:space="preserve">an </w:t>
      </w:r>
      <w:r w:rsidRPr="00721130">
        <w:rPr>
          <w:rStyle w:val="Emphasis"/>
        </w:rPr>
        <w:t xml:space="preserve">international </w:t>
      </w:r>
      <w:r w:rsidRPr="009E63A2">
        <w:rPr>
          <w:rStyle w:val="Emphasis"/>
        </w:rPr>
        <w:t xml:space="preserve">armed </w:t>
      </w:r>
      <w:r w:rsidRPr="004308FA">
        <w:rPr>
          <w:rStyle w:val="Emphasis"/>
          <w:highlight w:val="cyan"/>
        </w:rPr>
        <w:t>conflict</w:t>
      </w:r>
      <w:r w:rsidRPr="00131706">
        <w:rPr>
          <w:sz w:val="12"/>
        </w:rPr>
        <w:t xml:space="preserve">, says a new study. Researchers from the Russian Academy of Sciences warn </w:t>
      </w:r>
      <w:r w:rsidRPr="0041119C">
        <w:rPr>
          <w:rStyle w:val="StyleUnderline"/>
        </w:rPr>
        <w:t xml:space="preserve">that </w:t>
      </w:r>
      <w:r w:rsidRPr="004308FA">
        <w:rPr>
          <w:rStyle w:val="StyleUnderline"/>
          <w:highlight w:val="cyan"/>
        </w:rPr>
        <w:t>accidents</w:t>
      </w:r>
      <w:r w:rsidRPr="0041119C">
        <w:rPr>
          <w:rStyle w:val="StyleUnderline"/>
        </w:rPr>
        <w:t xml:space="preserve"> stemming </w:t>
      </w:r>
      <w:r w:rsidRPr="004308FA">
        <w:rPr>
          <w:rStyle w:val="StyleUnderline"/>
          <w:highlight w:val="cyan"/>
        </w:rPr>
        <w:t>from</w:t>
      </w:r>
      <w:r w:rsidRPr="0041119C">
        <w:rPr>
          <w:rStyle w:val="StyleUnderline"/>
        </w:rPr>
        <w:t xml:space="preserve"> the steady rise in </w:t>
      </w:r>
      <w:r w:rsidRPr="004308FA">
        <w:rPr>
          <w:rStyle w:val="StyleUnderline"/>
          <w:highlight w:val="cyan"/>
        </w:rPr>
        <w:t>space junk</w:t>
      </w:r>
      <w:r w:rsidRPr="0041119C">
        <w:rPr>
          <w:rStyle w:val="StyleUnderline"/>
        </w:rPr>
        <w:t xml:space="preserve"> floating around the planet </w:t>
      </w:r>
      <w:r w:rsidRPr="00131706">
        <w:rPr>
          <w:rStyle w:val="StyleUnderline"/>
        </w:rPr>
        <w:t xml:space="preserve">could </w:t>
      </w:r>
      <w:r w:rsidRPr="004308FA">
        <w:rPr>
          <w:rStyle w:val="StyleUnderline"/>
          <w:highlight w:val="cyan"/>
        </w:rPr>
        <w:t xml:space="preserve">incite </w:t>
      </w:r>
      <w:r w:rsidRPr="004308FA">
        <w:rPr>
          <w:rStyle w:val="Emphasis"/>
          <w:highlight w:val="cya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4308FA">
        <w:rPr>
          <w:rStyle w:val="Emphasis"/>
          <w:highlight w:val="cyan"/>
        </w:rPr>
        <w:t>war</w:t>
      </w:r>
      <w:r w:rsidRPr="00131706">
        <w:rPr>
          <w:rStyle w:val="Emphasis"/>
        </w:rPr>
        <w:t>fare</w:t>
      </w:r>
      <w:r w:rsidRPr="00131706">
        <w:rPr>
          <w:rStyle w:val="StyleUnderline"/>
        </w:rPr>
        <w:t xml:space="preserve">, </w:t>
      </w:r>
      <w:r w:rsidRPr="004308FA">
        <w:rPr>
          <w:rStyle w:val="StyleUnderline"/>
          <w:highlight w:val="cyan"/>
        </w:rPr>
        <w:t>with nations</w:t>
      </w:r>
      <w:r w:rsidRPr="0041119C">
        <w:rPr>
          <w:rStyle w:val="StyleUnderline"/>
        </w:rPr>
        <w:t xml:space="preserve"> potentially </w:t>
      </w:r>
      <w:r w:rsidRPr="004308FA">
        <w:rPr>
          <w:rStyle w:val="Emphasis"/>
          <w:highlight w:val="cyan"/>
        </w:rPr>
        <w:t>mistaking debris</w:t>
      </w:r>
      <w:r w:rsidRPr="0041119C">
        <w:rPr>
          <w:rStyle w:val="StyleUnderline"/>
        </w:rPr>
        <w:t xml:space="preserve">-caused incidents </w:t>
      </w:r>
      <w:r w:rsidRPr="004308FA">
        <w:rPr>
          <w:rStyle w:val="StyleUnderline"/>
          <w:highlight w:val="cyan"/>
        </w:rPr>
        <w:t>as</w:t>
      </w:r>
      <w:r w:rsidRPr="0041119C">
        <w:rPr>
          <w:rStyle w:val="StyleUnderline"/>
        </w:rPr>
        <w:t xml:space="preserve"> the results of </w:t>
      </w:r>
      <w:r w:rsidRPr="00721130">
        <w:rPr>
          <w:rStyle w:val="Emphasis"/>
        </w:rPr>
        <w:t xml:space="preserve">intentional </w:t>
      </w:r>
      <w:r w:rsidRPr="004308FA">
        <w:rPr>
          <w:rStyle w:val="Emphasis"/>
          <w:highlight w:val="cyan"/>
        </w:rPr>
        <w:t>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w:t>
      </w:r>
      <w:proofErr w:type="spellStart"/>
      <w:r w:rsidRPr="00131706">
        <w:rPr>
          <w:sz w:val="12"/>
        </w:rPr>
        <w:t>Astronautica</w:t>
      </w:r>
      <w:proofErr w:type="spellEnd"/>
      <w:r w:rsidRPr="00131706">
        <w:rPr>
          <w:sz w:val="12"/>
        </w:rPr>
        <w:t xml:space="preserve">, the </w:t>
      </w:r>
      <w:r w:rsidRPr="0041119C">
        <w:rPr>
          <w:rStyle w:val="StyleUnderline"/>
        </w:rPr>
        <w:t xml:space="preserve">team suggests that space </w:t>
      </w:r>
      <w:r w:rsidRPr="004308FA">
        <w:rPr>
          <w:rStyle w:val="StyleUnderline"/>
          <w:highlight w:val="cyan"/>
        </w:rPr>
        <w:t>debris</w:t>
      </w:r>
      <w:r w:rsidRPr="0041119C">
        <w:rPr>
          <w:rStyle w:val="StyleUnderline"/>
        </w:rPr>
        <w:t xml:space="preserve"> in the form of spent rocket parts and other fragments of hardware hurtling at high speed </w:t>
      </w:r>
      <w:r w:rsidRPr="004308FA">
        <w:rPr>
          <w:rStyle w:val="StyleUnderline"/>
          <w:highlight w:val="cyan"/>
        </w:rPr>
        <w:t>pose a "</w:t>
      </w:r>
      <w:r w:rsidRPr="00131706">
        <w:rPr>
          <w:rStyle w:val="Emphasis"/>
        </w:rPr>
        <w:t xml:space="preserve">special </w:t>
      </w:r>
      <w:r w:rsidRPr="004308FA">
        <w:rPr>
          <w:rStyle w:val="Emphasis"/>
          <w:highlight w:val="cyan"/>
        </w:rPr>
        <w:t>political danger</w:t>
      </w:r>
      <w:r w:rsidRPr="004308FA">
        <w:rPr>
          <w:rStyle w:val="StyleUnderline"/>
          <w:highlight w:val="cyan"/>
        </w:rPr>
        <w:t xml:space="preserve">" that </w:t>
      </w:r>
      <w:r w:rsidRPr="009E63A2">
        <w:rPr>
          <w:rStyle w:val="StyleUnderline"/>
        </w:rPr>
        <w:t xml:space="preserve">could </w:t>
      </w:r>
      <w:r w:rsidRPr="00721130">
        <w:rPr>
          <w:rStyle w:val="Emphasis"/>
        </w:rPr>
        <w:t xml:space="preserve">dangerously </w:t>
      </w:r>
      <w:r w:rsidRPr="004308FA">
        <w:rPr>
          <w:rStyle w:val="Emphasis"/>
          <w:highlight w:val="cyan"/>
        </w:rPr>
        <w:t>escalate</w:t>
      </w:r>
      <w:r w:rsidRPr="0041119C">
        <w:rPr>
          <w:rStyle w:val="StyleUnderline"/>
        </w:rPr>
        <w:t xml:space="preserve"> </w:t>
      </w:r>
      <w:r w:rsidRPr="00721130">
        <w:rPr>
          <w:rStyle w:val="StyleUnderline"/>
        </w:rPr>
        <w:t xml:space="preserve">tensions </w:t>
      </w:r>
      <w:r w:rsidRPr="009E63A2">
        <w:rPr>
          <w:rStyle w:val="StyleUnderline"/>
        </w:rPr>
        <w:t xml:space="preserve">between nations. </w:t>
      </w:r>
      <w:r w:rsidRPr="00131706">
        <w:rPr>
          <w:sz w:val="12"/>
        </w:rPr>
        <w:t xml:space="preserve">According to the study, </w:t>
      </w:r>
      <w:r w:rsidRPr="0041119C">
        <w:rPr>
          <w:rStyle w:val="StyleUnderline"/>
        </w:rPr>
        <w:t xml:space="preserve">destructive impacts caused by random </w:t>
      </w:r>
      <w:r w:rsidRPr="00721130">
        <w:rPr>
          <w:rStyle w:val="StyleUnderline"/>
        </w:rPr>
        <w:t xml:space="preserve">space </w:t>
      </w:r>
      <w:r w:rsidRPr="004308FA">
        <w:rPr>
          <w:rStyle w:val="StyleUnderline"/>
          <w:highlight w:val="cyan"/>
        </w:rPr>
        <w:t>junk cannot</w:t>
      </w:r>
      <w:r w:rsidRPr="0041119C">
        <w:rPr>
          <w:rStyle w:val="StyleUnderline"/>
        </w:rPr>
        <w:t xml:space="preserve"> easily </w:t>
      </w:r>
      <w:r w:rsidRPr="004308FA">
        <w:rPr>
          <w:rStyle w:val="StyleUnderline"/>
          <w:highlight w:val="cyan"/>
        </w:rPr>
        <w:t xml:space="preserve">be told apart from </w:t>
      </w:r>
      <w:r w:rsidRPr="00721130">
        <w:rPr>
          <w:rStyle w:val="StyleUnderline"/>
        </w:rPr>
        <w:t xml:space="preserve">military </w:t>
      </w:r>
      <w:r w:rsidRPr="004308FA">
        <w:rPr>
          <w:rStyle w:val="StyleUnderline"/>
          <w:highlight w:val="cyan"/>
        </w:rPr>
        <w:t>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4308FA">
        <w:rPr>
          <w:rStyle w:val="StyleUnderline"/>
          <w:highlight w:val="cyan"/>
        </w:rPr>
        <w:t>The risks</w:t>
      </w:r>
      <w:r w:rsidRPr="0041119C">
        <w:rPr>
          <w:rStyle w:val="StyleUnderline"/>
        </w:rPr>
        <w:t xml:space="preserve"> of such an event occurring </w:t>
      </w:r>
      <w:r w:rsidRPr="004308FA">
        <w:rPr>
          <w:rStyle w:val="StyleUnderline"/>
          <w:highlight w:val="cyan"/>
        </w:rPr>
        <w:t xml:space="preserve">are compounded by </w:t>
      </w:r>
      <w:r w:rsidRPr="009E63A2">
        <w:rPr>
          <w:rStyle w:val="StyleUnderline"/>
        </w:rPr>
        <w:t xml:space="preserve">the </w:t>
      </w:r>
      <w:r w:rsidRPr="00721130">
        <w:rPr>
          <w:rStyle w:val="Emphasis"/>
        </w:rPr>
        <w:t xml:space="preserve">sheer </w:t>
      </w:r>
      <w:r w:rsidRPr="004308FA">
        <w:rPr>
          <w:rStyle w:val="Emphasis"/>
          <w:highlight w:val="cyan"/>
        </w:rPr>
        <w:t>volume</w:t>
      </w:r>
      <w:r w:rsidRPr="004308FA">
        <w:rPr>
          <w:rStyle w:val="StyleUnderline"/>
          <w:highlight w:val="cya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up to 28,160 km/h</w:t>
      </w:r>
      <w:r w:rsidRPr="00131706">
        <w:rPr>
          <w:sz w:val="12"/>
        </w:rPr>
        <w:t xml:space="preserve"> (17,500 mph). </w:t>
      </w:r>
      <w:proofErr w:type="gramStart"/>
      <w:r w:rsidRPr="00131706">
        <w:rPr>
          <w:sz w:val="12"/>
        </w:rPr>
        <w:t>The majority of</w:t>
      </w:r>
      <w:proofErr w:type="gramEnd"/>
      <w:r w:rsidRPr="00131706">
        <w:rPr>
          <w:sz w:val="12"/>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4308FA">
        <w:rPr>
          <w:rStyle w:val="StyleUnderline"/>
          <w:highlight w:val="cyan"/>
        </w:rPr>
        <w:t xml:space="preserve"> </w:t>
      </w:r>
      <w:r w:rsidRPr="004308FA">
        <w:rPr>
          <w:rStyle w:val="Emphasis"/>
          <w:highlight w:val="cyan"/>
        </w:rPr>
        <w:t>invisible status</w:t>
      </w:r>
      <w:r w:rsidRPr="004308FA">
        <w:rPr>
          <w:rStyle w:val="StyleUnderline"/>
          <w:highlight w:val="cyan"/>
        </w:rPr>
        <w:t xml:space="preserve"> means</w:t>
      </w:r>
      <w:r w:rsidRPr="0041119C">
        <w:rPr>
          <w:rStyle w:val="StyleUnderline"/>
        </w:rPr>
        <w:t xml:space="preserve"> spacecraft and </w:t>
      </w:r>
      <w:r w:rsidRPr="004308FA">
        <w:rPr>
          <w:rStyle w:val="StyleUnderline"/>
          <w:highlight w:val="cyan"/>
        </w:rPr>
        <w:t>satellites can't</w:t>
      </w:r>
      <w:r w:rsidRPr="0041119C">
        <w:rPr>
          <w:rStyle w:val="StyleUnderline"/>
        </w:rPr>
        <w:t xml:space="preserve"> do anything to </w:t>
      </w:r>
      <w:r w:rsidRPr="004308FA">
        <w:rPr>
          <w:rStyle w:val="StyleUnderline"/>
          <w:highlight w:val="cya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w:t>
      </w:r>
      <w:proofErr w:type="gramStart"/>
      <w:r w:rsidRPr="00131706">
        <w:rPr>
          <w:sz w:val="12"/>
        </w:rPr>
        <w:t>fact</w:t>
      </w:r>
      <w:proofErr w:type="gramEnd"/>
      <w:r w:rsidRPr="00131706">
        <w:rPr>
          <w:sz w:val="12"/>
        </w:rPr>
        <w:t xml:space="preserve"> a number of space shuttle windows have been replaced because of damage caused by material that was </w:t>
      </w:r>
      <w:proofErr w:type="spellStart"/>
      <w:r w:rsidRPr="00131706">
        <w:rPr>
          <w:sz w:val="12"/>
        </w:rPr>
        <w:t>analysed</w:t>
      </w:r>
      <w:proofErr w:type="spellEnd"/>
      <w:r w:rsidRPr="00131706">
        <w:rPr>
          <w:sz w:val="12"/>
        </w:rPr>
        <w:t xml:space="preserve"> and shown to be paint flecks… With so much orbital debris, there have been surprisingly few disastrous collisions." </w:t>
      </w:r>
      <w:r w:rsidRPr="00721130">
        <w:rPr>
          <w:rStyle w:val="StyleUnderline"/>
        </w:rPr>
        <w:t xml:space="preserve">While </w:t>
      </w:r>
      <w:r w:rsidRPr="004308FA">
        <w:rPr>
          <w:rStyle w:val="StyleUnderline"/>
          <w:highlight w:val="cyan"/>
        </w:rPr>
        <w:t xml:space="preserve">we may </w:t>
      </w:r>
      <w:r w:rsidRPr="00131706">
        <w:rPr>
          <w:rStyle w:val="StyleUnderline"/>
        </w:rPr>
        <w:t xml:space="preserve">have </w:t>
      </w:r>
      <w:r w:rsidRPr="004308FA">
        <w:rPr>
          <w:rStyle w:val="StyleUnderline"/>
          <w:highlight w:val="cyan"/>
        </w:rPr>
        <w:t>be</w:t>
      </w:r>
      <w:r w:rsidRPr="00131706">
        <w:rPr>
          <w:rStyle w:val="StyleUnderline"/>
        </w:rPr>
        <w:t xml:space="preserve">en </w:t>
      </w:r>
      <w:r w:rsidRPr="004308FA">
        <w:rPr>
          <w:rStyle w:val="StyleUnderline"/>
          <w:highlight w:val="cyan"/>
        </w:rPr>
        <w:t>lucky</w:t>
      </w:r>
      <w:r w:rsidRPr="000F20C1">
        <w:rPr>
          <w:rStyle w:val="StyleUnderline"/>
        </w:rPr>
        <w:t xml:space="preserve"> in the past, </w:t>
      </w:r>
      <w:r w:rsidRPr="004308FA">
        <w:rPr>
          <w:rStyle w:val="Emphasis"/>
          <w:highlight w:val="cya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w:t>
      </w:r>
      <w:r w:rsidRPr="00721130">
        <w:rPr>
          <w:rStyle w:val="StyleUnderline"/>
        </w:rPr>
        <w:t xml:space="preserve">repeated sudden failures of </w:t>
      </w:r>
      <w:proofErr w:type="spellStart"/>
      <w:r w:rsidRPr="00721130">
        <w:rPr>
          <w:rStyle w:val="StyleUnderline"/>
        </w:rPr>
        <w:t>defence</w:t>
      </w:r>
      <w:proofErr w:type="spellEnd"/>
      <w:r w:rsidRPr="00721130">
        <w:rPr>
          <w:rStyle w:val="StyleUnderline"/>
        </w:rPr>
        <w:t xml:space="preserve"> satellites in past decades that were never explained. The researchers attribute two possible causes: either unrecorded collisions with space junk, or aggressive actions from adve</w:t>
      </w:r>
      <w:r w:rsidRPr="009E63A2">
        <w:rPr>
          <w:rStyle w:val="StyleUnderline"/>
        </w:rPr>
        <w:t>rsaries. "</w:t>
      </w:r>
      <w:r w:rsidRPr="004308FA">
        <w:rPr>
          <w:rStyle w:val="StyleUnderline"/>
          <w:highlight w:val="cyan"/>
        </w:rPr>
        <w:t xml:space="preserve">This is a </w:t>
      </w:r>
      <w:r w:rsidRPr="009E63A2">
        <w:rPr>
          <w:rStyle w:val="Emphasis"/>
        </w:rPr>
        <w:t xml:space="preserve">politically </w:t>
      </w:r>
      <w:r w:rsidRPr="004308FA">
        <w:rPr>
          <w:rStyle w:val="Emphasis"/>
          <w:highlight w:val="cyan"/>
        </w:rPr>
        <w:t>dangerous dilemma</w:t>
      </w:r>
      <w:r w:rsidRPr="000F20C1">
        <w:rPr>
          <w:rStyle w:val="StyleUnderline"/>
        </w:rPr>
        <w:t>," the authors write.</w:t>
      </w:r>
    </w:p>
    <w:p w14:paraId="7E70E658" w14:textId="77777777" w:rsidR="008967CA" w:rsidRDefault="008967CA" w:rsidP="008967CA"/>
    <w:p w14:paraId="4C41B913" w14:textId="77777777" w:rsidR="008967CA" w:rsidRPr="00A05D9C" w:rsidRDefault="008967CA" w:rsidP="008967CA"/>
    <w:p w14:paraId="1065F887" w14:textId="77777777" w:rsidR="008967CA" w:rsidRDefault="008967CA" w:rsidP="008967CA"/>
    <w:p w14:paraId="32FC18BA" w14:textId="77777777" w:rsidR="008967CA" w:rsidRDefault="008967CA" w:rsidP="008967CA"/>
    <w:sectPr w:rsidR="008967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901D07"/>
    <w:multiLevelType w:val="hybridMultilevel"/>
    <w:tmpl w:val="AB0217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8B52B4"/>
    <w:multiLevelType w:val="hybridMultilevel"/>
    <w:tmpl w:val="55C626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9A2235"/>
    <w:multiLevelType w:val="hybridMultilevel"/>
    <w:tmpl w:val="6F104D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1E2814"/>
    <w:multiLevelType w:val="hybridMultilevel"/>
    <w:tmpl w:val="860024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967CA"/>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1FB2"/>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12D8"/>
    <w:rsid w:val="00766EA0"/>
    <w:rsid w:val="007A2226"/>
    <w:rsid w:val="007F5B66"/>
    <w:rsid w:val="00823A1C"/>
    <w:rsid w:val="00845B9D"/>
    <w:rsid w:val="00860984"/>
    <w:rsid w:val="008967CA"/>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3FE"/>
    <w:rsid w:val="00F11B8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EA87B"/>
  <w15:chartTrackingRefBased/>
  <w15:docId w15:val="{99E747A0-3370-44A6-B925-71886466E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512D8"/>
    <w:rPr>
      <w:rFonts w:ascii="Calibri" w:hAnsi="Calibri"/>
    </w:rPr>
  </w:style>
  <w:style w:type="paragraph" w:styleId="Heading1">
    <w:name w:val="heading 1"/>
    <w:aliases w:val="Pocket"/>
    <w:basedOn w:val="Normal"/>
    <w:next w:val="Normal"/>
    <w:link w:val="Heading1Char"/>
    <w:qFormat/>
    <w:rsid w:val="007512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512D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512D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21,ta,Dont us,No Spacing51,C,Heading 211,d,Ca"/>
    <w:basedOn w:val="Normal"/>
    <w:next w:val="Normal"/>
    <w:link w:val="Heading4Char"/>
    <w:uiPriority w:val="3"/>
    <w:unhideWhenUsed/>
    <w:qFormat/>
    <w:rsid w:val="007512D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512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12D8"/>
  </w:style>
  <w:style w:type="character" w:customStyle="1" w:styleId="Heading1Char">
    <w:name w:val="Heading 1 Char"/>
    <w:aliases w:val="Pocket Char"/>
    <w:basedOn w:val="DefaultParagraphFont"/>
    <w:link w:val="Heading1"/>
    <w:rsid w:val="007512D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512D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512D8"/>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3"/>
    <w:rsid w:val="007512D8"/>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7"/>
    <w:qFormat/>
    <w:rsid w:val="007512D8"/>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512D8"/>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7512D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Card Char1"/>
    <w:basedOn w:val="DefaultParagraphFont"/>
    <w:link w:val="Card"/>
    <w:uiPriority w:val="99"/>
    <w:unhideWhenUsed/>
    <w:rsid w:val="007512D8"/>
    <w:rPr>
      <w:color w:val="auto"/>
      <w:u w:val="none"/>
    </w:rPr>
  </w:style>
  <w:style w:type="character" w:styleId="FollowedHyperlink">
    <w:name w:val="FollowedHyperlink"/>
    <w:basedOn w:val="DefaultParagraphFont"/>
    <w:uiPriority w:val="99"/>
    <w:semiHidden/>
    <w:unhideWhenUsed/>
    <w:rsid w:val="007512D8"/>
    <w:rPr>
      <w:color w:val="auto"/>
      <w:u w:val="none"/>
    </w:rPr>
  </w:style>
  <w:style w:type="paragraph" w:styleId="NormalWeb">
    <w:name w:val="Normal (Web)"/>
    <w:basedOn w:val="Normal"/>
    <w:uiPriority w:val="99"/>
    <w:semiHidden/>
    <w:unhideWhenUsed/>
    <w:rsid w:val="008967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Tag1"/>
    <w:basedOn w:val="Heading1"/>
    <w:link w:val="Hyperlink"/>
    <w:autoRedefine/>
    <w:uiPriority w:val="99"/>
    <w:qFormat/>
    <w:rsid w:val="008967C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8967CA"/>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Emphasis1">
    <w:name w:val="Emphasis1"/>
    <w:basedOn w:val="Normal"/>
    <w:autoRedefine/>
    <w:uiPriority w:val="7"/>
    <w:qFormat/>
    <w:rsid w:val="008967CA"/>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focus.com/tag/international-space-station/" TargetMode="External"/><Relationship Id="rId13" Type="http://schemas.openxmlformats.org/officeDocument/2006/relationships/hyperlink" Target="https://www.sciencedirect.com/science/article/pii/S246889671930045X?via%3Dihub"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sciencefocus.com/space/is-space-junk-a-serious-problem/" TargetMode="External"/><Relationship Id="rId12" Type="http://schemas.openxmlformats.org/officeDocument/2006/relationships/hyperlink" Target="https://spacenews.com/cruz-interested-in-updating-outer-space-treaty-to-support-commercial-space-activiti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ciencealert.com/space-junk-accidents-could-trigger-armed-conflict-expert-warns" TargetMode="External"/><Relationship Id="rId1" Type="http://schemas.openxmlformats.org/officeDocument/2006/relationships/customXml" Target="../customXml/item1.xml"/><Relationship Id="rId6" Type="http://schemas.openxmlformats.org/officeDocument/2006/relationships/hyperlink" Target="https://thehill.com/opinion/national-security/585675-spacing-out-will-we-allow-the-privatization-of-space-to-eclipse-nasa)/SRA" TargetMode="External"/><Relationship Id="rId11" Type="http://schemas.openxmlformats.org/officeDocument/2006/relationships/hyperlink" Target="http://www.unoosa.org/oosa/en/ourwork/spacelaw/treaties/outerspacetreaty.html"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www.sciencefocus.com/space/mars-facts-figures-fun-questions-red-planet/" TargetMode="External"/><Relationship Id="rId4" Type="http://schemas.openxmlformats.org/officeDocument/2006/relationships/settings" Target="settings.xml"/><Relationship Id="rId9" Type="http://schemas.openxmlformats.org/officeDocument/2006/relationships/hyperlink" Target="https://www.sciencefocus.com/tag/the-moon/" TargetMode="External"/><Relationship Id="rId14"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68996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12</Pages>
  <Words>7140</Words>
  <Characters>40703</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Sabarish Ravi Anikode (Student)</dc:creator>
  <cp:keywords>5.1.1</cp:keywords>
  <dc:description/>
  <cp:lastModifiedBy>Sabarish Ravi Anikode (Student)</cp:lastModifiedBy>
  <cp:revision>3</cp:revision>
  <dcterms:created xsi:type="dcterms:W3CDTF">2022-01-24T13:07:00Z</dcterms:created>
  <dcterms:modified xsi:type="dcterms:W3CDTF">2022-01-28T19:09:00Z</dcterms:modified>
</cp:coreProperties>
</file>