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D159" w14:textId="3ACE547D" w:rsidR="001B0CF7" w:rsidRDefault="001B0CF7" w:rsidP="001B0CF7">
      <w:pPr>
        <w:pStyle w:val="Heading2"/>
      </w:pPr>
      <w:r>
        <w:t>nc</w:t>
      </w:r>
    </w:p>
    <w:p w14:paraId="03A5E1FB" w14:textId="77777777" w:rsidR="001B0CF7" w:rsidRDefault="001B0CF7" w:rsidP="001B0CF7">
      <w:pPr>
        <w:pStyle w:val="Heading3"/>
      </w:pPr>
      <w:r>
        <w:t>framework</w:t>
      </w:r>
    </w:p>
    <w:p w14:paraId="0DDB1F59" w14:textId="77777777" w:rsidR="001B0CF7" w:rsidRPr="0040600B" w:rsidRDefault="001B0CF7" w:rsidP="001B0CF7">
      <w:pPr>
        <w:pStyle w:val="Heading4"/>
      </w:pPr>
      <w:r>
        <w:t>concede util is good!</w:t>
      </w:r>
    </w:p>
    <w:p w14:paraId="2A4E3F8C" w14:textId="77777777" w:rsidR="001B0CF7" w:rsidRDefault="001B0CF7" w:rsidP="001B0CF7">
      <w:pPr>
        <w:pStyle w:val="Heading3"/>
      </w:pPr>
      <w:r>
        <w:t>1</w:t>
      </w:r>
    </w:p>
    <w:p w14:paraId="16E8A9C4" w14:textId="77777777" w:rsidR="001B0CF7" w:rsidRPr="0014070A" w:rsidRDefault="001B0CF7" w:rsidP="001B0CF7">
      <w:pPr>
        <w:pStyle w:val="Heading4"/>
      </w:pPr>
      <w:r>
        <w:t xml:space="preserve">Private space exploration tech is key to monitoring the future of climate </w:t>
      </w:r>
    </w:p>
    <w:p w14:paraId="76C577C0" w14:textId="77777777" w:rsidR="001B0CF7" w:rsidRPr="0014070A" w:rsidRDefault="001B0CF7" w:rsidP="001B0CF7">
      <w:r w:rsidRPr="0014070A">
        <w:rPr>
          <w:rFonts w:eastAsiaTheme="majorEastAsia" w:cstheme="majorBidi"/>
          <w:b/>
          <w:iCs/>
          <w:sz w:val="26"/>
        </w:rPr>
        <w:t>Thales 20</w:t>
      </w:r>
      <w:r>
        <w:t xml:space="preserve"> (Thales, global leader in building a trustable future, “Monitoring Earth and Climate Change Impact from Space”, 7/7/20, </w:t>
      </w:r>
      <w:hyperlink r:id="rId6" w:history="1">
        <w:r w:rsidRPr="005C1DA6">
          <w:rPr>
            <w:rStyle w:val="Hyperlink"/>
          </w:rPr>
          <w:t>https://www.thalesgroup.com/en/group/magazine/monitoring-earth-and-climate-change-impact-space</w:t>
        </w:r>
      </w:hyperlink>
      <w:r>
        <w:t xml:space="preserve">) // el </w:t>
      </w:r>
    </w:p>
    <w:p w14:paraId="108FFFC2" w14:textId="77777777" w:rsidR="001B0CF7" w:rsidRDefault="001B0CF7" w:rsidP="001B0CF7">
      <w:pPr>
        <w:rPr>
          <w:u w:val="single"/>
        </w:rPr>
      </w:pPr>
      <w:r w:rsidRPr="004E02B6">
        <w:rPr>
          <w:sz w:val="16"/>
        </w:rPr>
        <w:t xml:space="preserve">The blue planet or the green one? As climate change is becoming one of the greatest long-term challenges that society is facing, its consequences on Earth are more and more visible, starting with its colour, when observed from space. </w:t>
      </w:r>
      <w:r w:rsidRPr="002E3A6E">
        <w:rPr>
          <w:u w:val="single"/>
        </w:rPr>
        <w:t>To anticipate the consequences of global warming and protect our planet</w:t>
      </w:r>
      <w:r w:rsidRPr="0014070A">
        <w:rPr>
          <w:u w:val="single"/>
        </w:rPr>
        <w:t xml:space="preserve">, </w:t>
      </w:r>
      <w:r w:rsidRPr="00B357C2">
        <w:rPr>
          <w:highlight w:val="cyan"/>
          <w:u w:val="single"/>
        </w:rPr>
        <w:t>we need precise info</w:t>
      </w:r>
      <w:r w:rsidRPr="0014070A">
        <w:rPr>
          <w:u w:val="single"/>
        </w:rPr>
        <w:t xml:space="preserve">rmation </w:t>
      </w:r>
      <w:r w:rsidRPr="00B357C2">
        <w:rPr>
          <w:highlight w:val="cyan"/>
          <w:u w:val="single"/>
        </w:rPr>
        <w:t xml:space="preserve">about </w:t>
      </w:r>
      <w:r w:rsidRPr="002E3A6E">
        <w:rPr>
          <w:u w:val="single"/>
        </w:rPr>
        <w:t>how the natural</w:t>
      </w:r>
      <w:r w:rsidRPr="0014070A">
        <w:rPr>
          <w:u w:val="single"/>
        </w:rPr>
        <w:t xml:space="preserve"> </w:t>
      </w:r>
      <w:r w:rsidRPr="00B357C2">
        <w:rPr>
          <w:highlight w:val="cyan"/>
          <w:u w:val="single"/>
        </w:rPr>
        <w:t xml:space="preserve">environment </w:t>
      </w:r>
      <w:r w:rsidRPr="002E3A6E">
        <w:rPr>
          <w:u w:val="single"/>
        </w:rPr>
        <w:t xml:space="preserve">is changing. Some Earth Observation </w:t>
      </w:r>
      <w:r w:rsidRPr="00B357C2">
        <w:rPr>
          <w:highlight w:val="cyan"/>
          <w:u w:val="single"/>
        </w:rPr>
        <w:t>satellites</w:t>
      </w:r>
      <w:r w:rsidRPr="0014070A">
        <w:rPr>
          <w:u w:val="single"/>
        </w:rPr>
        <w:t xml:space="preserve"> can </w:t>
      </w:r>
      <w:r w:rsidRPr="00B357C2">
        <w:rPr>
          <w:highlight w:val="cyan"/>
          <w:u w:val="single"/>
        </w:rPr>
        <w:t xml:space="preserve">provide </w:t>
      </w:r>
      <w:r w:rsidRPr="002E3A6E">
        <w:rPr>
          <w:u w:val="single"/>
        </w:rPr>
        <w:t xml:space="preserve">reliable and highly accurate information on </w:t>
      </w:r>
      <w:r w:rsidRPr="00B357C2">
        <w:rPr>
          <w:highlight w:val="cyan"/>
          <w:u w:val="single"/>
        </w:rPr>
        <w:t>Earth</w:t>
      </w:r>
      <w:r w:rsidRPr="0014070A">
        <w:rPr>
          <w:u w:val="single"/>
        </w:rPr>
        <w:t xml:space="preserve"> over long periods of time and on a global scale.</w:t>
      </w:r>
      <w:r>
        <w:rPr>
          <w:u w:val="single"/>
        </w:rPr>
        <w:t xml:space="preserve"> </w:t>
      </w:r>
      <w:r w:rsidRPr="004E02B6">
        <w:rPr>
          <w:sz w:val="16"/>
        </w:rPr>
        <w:t>While meteorology was the first scientific discipline to use space capabilities in the 1960s,</w:t>
      </w:r>
      <w:r w:rsidRPr="00554C9E">
        <w:rPr>
          <w:u w:val="single"/>
        </w:rPr>
        <w:t xml:space="preserve"> </w:t>
      </w:r>
      <w:r w:rsidRPr="00B357C2">
        <w:rPr>
          <w:u w:val="single"/>
        </w:rPr>
        <w:t>satellites are now able to help us monitor how healthy – or not – the planet we call home is, based on a broad range of data including weather analyses, the oceans’ colour and temperature, or measures of earth gravity. Three-quarters of the data used in</w:t>
      </w:r>
      <w:r w:rsidRPr="00554C9E">
        <w:rPr>
          <w:u w:val="single"/>
        </w:rPr>
        <w:t xml:space="preserve"> </w:t>
      </w:r>
      <w:r w:rsidRPr="002E3A6E">
        <w:rPr>
          <w:u w:val="single"/>
        </w:rPr>
        <w:t xml:space="preserve">numerical weather prediction </w:t>
      </w:r>
      <w:r w:rsidRPr="00B357C2">
        <w:rPr>
          <w:highlight w:val="cyan"/>
          <w:u w:val="single"/>
        </w:rPr>
        <w:t xml:space="preserve">models depend on satellite </w:t>
      </w:r>
      <w:r w:rsidRPr="002E3A6E">
        <w:rPr>
          <w:u w:val="single"/>
        </w:rPr>
        <w:t>measurements</w:t>
      </w:r>
      <w:r w:rsidRPr="00554C9E">
        <w:rPr>
          <w:u w:val="single"/>
        </w:rPr>
        <w:t>, says OECD's quarterly magazine, OECD Observer.</w:t>
      </w:r>
      <w:r w:rsidRPr="004E02B6">
        <w:rPr>
          <w:sz w:val="16"/>
        </w:rPr>
        <w:t xml:space="preserve"> “</w:t>
      </w:r>
      <w:r w:rsidRPr="004E02B6">
        <w:rPr>
          <w:sz w:val="16"/>
          <w:szCs w:val="16"/>
        </w:rPr>
        <w:t xml:space="preserve">It’s not something we can study from Earth. Of course we would get some data, but we wouldn’t be able to get a global view. It would be like watching television through a little hole,” says Sandrine Mathieu, Product Line Manager for Meteorology, Environment and Oceanography, at Thales Alenia Space. “Satellites give us a global view that progresses in time, </w:t>
      </w:r>
      <w:r w:rsidRPr="002E3A6E">
        <w:rPr>
          <w:sz w:val="16"/>
          <w:szCs w:val="16"/>
        </w:rPr>
        <w:t>showing how events are related and how fast they are evolving,” she adds</w:t>
      </w:r>
      <w:r w:rsidRPr="002E3A6E">
        <w:rPr>
          <w:sz w:val="16"/>
        </w:rPr>
        <w:t xml:space="preserve">. </w:t>
      </w:r>
      <w:r w:rsidRPr="002E3A6E">
        <w:rPr>
          <w:u w:val="single"/>
        </w:rPr>
        <w:t>Some of the observation satellites orbiting around the Earth are purpose-designed for environmental monitoring. Satellites allow</w:t>
      </w:r>
      <w:r w:rsidRPr="00554C9E">
        <w:rPr>
          <w:u w:val="single"/>
        </w:rPr>
        <w:t xml:space="preserve"> scientists and decision makers to better monitor the impact of climate change, and </w:t>
      </w:r>
      <w:r w:rsidRPr="00D330CB">
        <w:rPr>
          <w:u w:val="single"/>
        </w:rPr>
        <w:t xml:space="preserve">they can also be the </w:t>
      </w:r>
      <w:r w:rsidRPr="00B357C2">
        <w:rPr>
          <w:highlight w:val="cyan"/>
          <w:u w:val="single"/>
        </w:rPr>
        <w:t>only solution to monitor</w:t>
      </w:r>
      <w:r w:rsidRPr="00554C9E">
        <w:rPr>
          <w:u w:val="single"/>
        </w:rPr>
        <w:t xml:space="preserve"> parts of the world </w:t>
      </w:r>
      <w:r w:rsidRPr="00D330CB">
        <w:rPr>
          <w:u w:val="single"/>
        </w:rPr>
        <w:t xml:space="preserve">where </w:t>
      </w:r>
      <w:r w:rsidRPr="00B357C2">
        <w:rPr>
          <w:highlight w:val="cyan"/>
          <w:u w:val="single"/>
        </w:rPr>
        <w:t xml:space="preserve">ground systems </w:t>
      </w:r>
      <w:r w:rsidRPr="00D330CB">
        <w:rPr>
          <w:u w:val="single"/>
        </w:rPr>
        <w:t xml:space="preserve">are </w:t>
      </w:r>
      <w:r w:rsidRPr="00B357C2">
        <w:rPr>
          <w:highlight w:val="cyan"/>
          <w:u w:val="single"/>
        </w:rPr>
        <w:t>n</w:t>
      </w:r>
      <w:r w:rsidRPr="00D330CB">
        <w:rPr>
          <w:u w:val="single"/>
        </w:rPr>
        <w:t xml:space="preserve">ot deployable. </w:t>
      </w:r>
      <w:r w:rsidRPr="00D330CB">
        <w:rPr>
          <w:sz w:val="16"/>
          <w:szCs w:val="16"/>
        </w:rPr>
        <w:t>Every day, their eyes stay focused on our planet, capturing images that provide invaluable data to help us respond when nature goes wild, as well as to understand climate change, make better use of natural resources and protect populations at risk</w:t>
      </w:r>
      <w:r w:rsidRPr="004E02B6">
        <w:rPr>
          <w:sz w:val="16"/>
          <w:szCs w:val="16"/>
        </w:rPr>
        <w:t xml:space="preserve">. Creating a ‘digital twin’ of Earth For example, satellites were able to detect the impact that the intense bushfires in Australia at the end of 2019 had on air quality in the United States, 15,000 kilometres away. </w:t>
      </w:r>
      <w:r w:rsidRPr="00BE4C77">
        <w:rPr>
          <w:u w:val="single"/>
        </w:rPr>
        <w:t>Another key purpose of satellites is the monitoring of oceans</w:t>
      </w:r>
      <w:r w:rsidRPr="00554C9E">
        <w:rPr>
          <w:u w:val="single"/>
        </w:rPr>
        <w:t>. Around 70% of the planet’s surface is covered by oceans, which have a crucial impact on climate, regulating heat, absorbing CO2 and providing food as well as economic sustenance to coastal communities.</w:t>
      </w:r>
      <w:r>
        <w:rPr>
          <w:u w:val="single"/>
        </w:rPr>
        <w:t xml:space="preserve"> </w:t>
      </w:r>
      <w:r w:rsidRPr="00B357C2">
        <w:rPr>
          <w:highlight w:val="cyan"/>
          <w:u w:val="single"/>
        </w:rPr>
        <w:t>Monitoring</w:t>
      </w:r>
      <w:r w:rsidRPr="00554C9E">
        <w:rPr>
          <w:u w:val="single"/>
        </w:rPr>
        <w:t xml:space="preserve"> the </w:t>
      </w:r>
      <w:r w:rsidRPr="00BE4C77">
        <w:rPr>
          <w:highlight w:val="cyan"/>
          <w:u w:val="single"/>
        </w:rPr>
        <w:t xml:space="preserve">oceans </w:t>
      </w:r>
      <w:r w:rsidRPr="00D330CB">
        <w:rPr>
          <w:u w:val="single"/>
        </w:rPr>
        <w:t xml:space="preserve">from space </w:t>
      </w:r>
      <w:r w:rsidRPr="00D330CB">
        <w:rPr>
          <w:highlight w:val="cyan"/>
          <w:u w:val="single"/>
        </w:rPr>
        <w:t>means</w:t>
      </w:r>
      <w:r w:rsidRPr="00D330CB">
        <w:rPr>
          <w:u w:val="single"/>
        </w:rPr>
        <w:t xml:space="preserve"> we can have a comprehensive p</w:t>
      </w:r>
      <w:r w:rsidRPr="00D330CB">
        <w:rPr>
          <w:highlight w:val="cyan"/>
          <w:u w:val="single"/>
        </w:rPr>
        <w:t>icture of their health</w:t>
      </w:r>
      <w:r w:rsidRPr="00D330CB">
        <w:rPr>
          <w:u w:val="single"/>
        </w:rPr>
        <w:t xml:space="preserve"> by checking their depth with millimetre accuracy thanks to radar technology, their temperature</w:t>
      </w:r>
      <w:r w:rsidRPr="00840F45">
        <w:rPr>
          <w:u w:val="single"/>
        </w:rPr>
        <w:t xml:space="preserve"> with thermal infra-red sensors, and their salinity and – last but not least – their colour through the eyes of optical sensors</w:t>
      </w:r>
      <w:r w:rsidRPr="00554C9E">
        <w:rPr>
          <w:u w:val="single"/>
        </w:rPr>
        <w:t>.</w:t>
      </w:r>
      <w:r>
        <w:rPr>
          <w:u w:val="single"/>
        </w:rPr>
        <w:t xml:space="preserve"> </w:t>
      </w:r>
      <w:r w:rsidRPr="004E02B6">
        <w:rPr>
          <w:sz w:val="16"/>
        </w:rPr>
        <w:t xml:space="preserve">Oceans are not always blue. </w:t>
      </w:r>
      <w:r w:rsidRPr="00D330CB">
        <w:rPr>
          <w:sz w:val="16"/>
        </w:rPr>
        <w:t>Their hue depends on the concentration of phytoplankton and other particle matters that could indicate discharges or the presence of pollution. By keeping an eye on oceans</w:t>
      </w:r>
      <w:r w:rsidRPr="004E02B6">
        <w:rPr>
          <w:sz w:val="16"/>
        </w:rPr>
        <w:t xml:space="preserve">, </w:t>
      </w:r>
      <w:r w:rsidRPr="004E02B6">
        <w:rPr>
          <w:sz w:val="16"/>
          <w:highlight w:val="cyan"/>
        </w:rPr>
        <w:t>we can detect algae bloom, which have a deadly effect on marine wildlife</w:t>
      </w:r>
      <w:r w:rsidRPr="004E02B6">
        <w:rPr>
          <w:sz w:val="16"/>
        </w:rPr>
        <w:t xml:space="preserve">. </w:t>
      </w:r>
      <w:r w:rsidRPr="00554C9E">
        <w:rPr>
          <w:u w:val="single"/>
        </w:rPr>
        <w:t xml:space="preserve">The new-generation satellites will offer greater capabilities. The next step in the study of the Earth from space will be </w:t>
      </w:r>
      <w:r w:rsidRPr="00840F45">
        <w:rPr>
          <w:u w:val="single"/>
        </w:rPr>
        <w:t xml:space="preserve">a </w:t>
      </w:r>
      <w:r w:rsidRPr="00D330CB">
        <w:rPr>
          <w:u w:val="single"/>
        </w:rPr>
        <w:t xml:space="preserve">hyperspectral 2D sounding meteorology mission that will provide a 3D vision of the atmosphere, compared with the surface data we can gather today. This will provide a gigantic leap in the knowledge we can apply to air transport, as well as the study of typhoons and air quality. </w:t>
      </w:r>
      <w:r w:rsidRPr="00D330CB">
        <w:rPr>
          <w:sz w:val="16"/>
        </w:rPr>
        <w:t>“</w:t>
      </w:r>
      <w:r w:rsidRPr="00D330CB">
        <w:rPr>
          <w:sz w:val="16"/>
          <w:szCs w:val="16"/>
        </w:rPr>
        <w:t>The logical continuation is the creation of a ‘digital twin’ for the Earth, which will allow us to gather all sorts of environment parameters (biodiversity, agricultural ressources, water quality, water height, …) on the global surface planet and monitor them in real time. By observing and understanding interactions we will eventually</w:t>
      </w:r>
      <w:r w:rsidRPr="004E02B6">
        <w:rPr>
          <w:sz w:val="16"/>
          <w:szCs w:val="16"/>
        </w:rPr>
        <w:t xml:space="preserve"> be able to anticipate pollution, extreme events, harvests, forest fires, climate change impacts, etc ,” says Sandrine Mathieu. </w:t>
      </w:r>
      <w:r w:rsidRPr="00D330CB">
        <w:rPr>
          <w:sz w:val="16"/>
          <w:szCs w:val="16"/>
        </w:rPr>
        <w:t>Providing technology that benefits</w:t>
      </w:r>
      <w:r w:rsidRPr="004E02B6">
        <w:rPr>
          <w:sz w:val="16"/>
          <w:szCs w:val="16"/>
        </w:rPr>
        <w:t xml:space="preserve"> the daily lives of people At Thales, we’re fully aware of the impact of global warming. For more than 40 years now</w:t>
      </w:r>
      <w:r w:rsidRPr="004E02B6">
        <w:rPr>
          <w:sz w:val="16"/>
        </w:rPr>
        <w:t xml:space="preserve">, </w:t>
      </w:r>
      <w:r w:rsidRPr="00554C9E">
        <w:rPr>
          <w:u w:val="single"/>
        </w:rPr>
        <w:t>Thales Alenia Space engineers have leveraged their expertise to give the world’s scientists and decision-makers the means they need to acquire vital data for environmental monitoring, oceanography and meteorology.</w:t>
      </w:r>
      <w:r>
        <w:rPr>
          <w:u w:val="single"/>
        </w:rPr>
        <w:t xml:space="preserve"> </w:t>
      </w:r>
      <w:r w:rsidRPr="00BE4C77">
        <w:rPr>
          <w:highlight w:val="cyan"/>
          <w:u w:val="single"/>
        </w:rPr>
        <w:t>Thales Alenia Space has been at the forefront of</w:t>
      </w:r>
      <w:r w:rsidRPr="00554C9E">
        <w:rPr>
          <w:u w:val="single"/>
        </w:rPr>
        <w:t xml:space="preserve"> European </w:t>
      </w:r>
      <w:r w:rsidRPr="00BE4C77">
        <w:rPr>
          <w:highlight w:val="cyan"/>
          <w:u w:val="single"/>
        </w:rPr>
        <w:t>g</w:t>
      </w:r>
      <w:r w:rsidRPr="00D330CB">
        <w:rPr>
          <w:u w:val="single"/>
        </w:rPr>
        <w:t xml:space="preserve">eostationary </w:t>
      </w:r>
      <w:r w:rsidRPr="00BE4C77">
        <w:rPr>
          <w:highlight w:val="cyan"/>
          <w:u w:val="single"/>
        </w:rPr>
        <w:t xml:space="preserve">meteorology, </w:t>
      </w:r>
      <w:r w:rsidRPr="00D330CB">
        <w:rPr>
          <w:u w:val="single"/>
        </w:rPr>
        <w:t xml:space="preserve">as </w:t>
      </w:r>
      <w:r w:rsidRPr="00BE4C77">
        <w:rPr>
          <w:highlight w:val="cyan"/>
          <w:u w:val="single"/>
        </w:rPr>
        <w:t xml:space="preserve">prime contractor for three generations of </w:t>
      </w:r>
      <w:r w:rsidRPr="00840F45">
        <w:rPr>
          <w:u w:val="single"/>
        </w:rPr>
        <w:t xml:space="preserve">Meteosat </w:t>
      </w:r>
      <w:r w:rsidRPr="00BE4C77">
        <w:rPr>
          <w:highlight w:val="cyan"/>
          <w:u w:val="single"/>
        </w:rPr>
        <w:t>weather satellites</w:t>
      </w:r>
      <w:r w:rsidRPr="00554C9E">
        <w:rPr>
          <w:u w:val="single"/>
        </w:rPr>
        <w:t xml:space="preserve"> on behalf of the European Space Agency (ESA) and EUMETSAT, the European operational satellite agency for monitoring weather, climate and the </w:t>
      </w:r>
      <w:r w:rsidRPr="00D330CB">
        <w:rPr>
          <w:u w:val="single"/>
        </w:rPr>
        <w:t>environment. The company is also involved in major Sentinel missions, a key to Europe’s environmental monitoring efforts. Sentinel satellites are being built on behalf of ESA as part of the European Union’s Copernicus programme. Thales Alenia</w:t>
      </w:r>
      <w:r w:rsidRPr="00D330CB">
        <w:rPr>
          <w:sz w:val="16"/>
        </w:rPr>
        <w:t xml:space="preserve"> </w:t>
      </w:r>
      <w:r w:rsidRPr="00D330CB">
        <w:rPr>
          <w:u w:val="single"/>
        </w:rPr>
        <w:t>Space is a major partneronboard this very ambitious programme, which is designed to monitor land and ocean, vegetation, soil and coastal areas, and study sea-surface as well as the temperature and colour of sea and land</w:t>
      </w:r>
      <w:r w:rsidRPr="00D330CB">
        <w:rPr>
          <w:sz w:val="16"/>
        </w:rPr>
        <w:t xml:space="preserve">. As a world leader in altimetry and a major partner onboard the most iconic international missions dedicated to oceanography, </w:t>
      </w:r>
      <w:r w:rsidRPr="00D330CB">
        <w:rPr>
          <w:sz w:val="16"/>
          <w:szCs w:val="16"/>
        </w:rPr>
        <w:t>Thales Alenia Space is also working on the French-American oceanography satellite SWOT (Surface</w:t>
      </w:r>
      <w:r w:rsidRPr="004E02B6">
        <w:rPr>
          <w:sz w:val="16"/>
          <w:szCs w:val="16"/>
        </w:rPr>
        <w:t xml:space="preserve"> Water Ocean Topography), which will revolutionise modern oceanography by detecting ocean features with 10 times better resolution than current technologies. Thales, which aims to provide technology that benefits the daily lives of people around the world, is committed to fighting climate disruption</w:t>
      </w:r>
      <w:r w:rsidRPr="004E02B6">
        <w:rPr>
          <w:sz w:val="16"/>
        </w:rPr>
        <w:t xml:space="preserve">. </w:t>
      </w:r>
      <w:r w:rsidRPr="00BE4C77">
        <w:rPr>
          <w:highlight w:val="cyan"/>
          <w:u w:val="single"/>
        </w:rPr>
        <w:t xml:space="preserve">Observation of the Earth from space is crucial to </w:t>
      </w:r>
      <w:r w:rsidRPr="00BE4C77">
        <w:rPr>
          <w:u w:val="single"/>
        </w:rPr>
        <w:t>defining</w:t>
      </w:r>
      <w:r w:rsidRPr="00554C9E">
        <w:rPr>
          <w:u w:val="single"/>
        </w:rPr>
        <w:t xml:space="preserve"> and </w:t>
      </w:r>
      <w:r w:rsidRPr="00BE4C77">
        <w:rPr>
          <w:highlight w:val="cyan"/>
          <w:u w:val="single"/>
        </w:rPr>
        <w:t>implementing</w:t>
      </w:r>
      <w:r w:rsidRPr="00554C9E">
        <w:rPr>
          <w:u w:val="single"/>
        </w:rPr>
        <w:t xml:space="preserve"> responsible </w:t>
      </w:r>
      <w:r w:rsidRPr="00BE4C77">
        <w:rPr>
          <w:highlight w:val="cyan"/>
          <w:u w:val="single"/>
        </w:rPr>
        <w:t>environmental policies</w:t>
      </w:r>
      <w:r w:rsidRPr="00554C9E">
        <w:rPr>
          <w:u w:val="single"/>
        </w:rPr>
        <w:t xml:space="preserve"> as satellite missions ensure that the environment we live in – the air we breathe, the water where we bathe and the forests we walk in -- remains as clean as possible.</w:t>
      </w:r>
    </w:p>
    <w:p w14:paraId="7F536474" w14:textId="77777777" w:rsidR="001B0CF7" w:rsidRDefault="001B0CF7" w:rsidP="001B0CF7">
      <w:pPr>
        <w:pStyle w:val="Heading4"/>
      </w:pPr>
      <w:r>
        <w:t xml:space="preserve">Climate change triggers sweeping death and population loss (AGW = anthropogenic global warming) </w:t>
      </w:r>
    </w:p>
    <w:p w14:paraId="3D41B213" w14:textId="77777777" w:rsidR="001B0CF7" w:rsidRPr="00554C9E" w:rsidRDefault="001B0CF7" w:rsidP="001B0CF7">
      <w:pPr>
        <w:rPr>
          <w:b/>
          <w:bCs/>
          <w:color w:val="000000"/>
        </w:rPr>
      </w:pPr>
      <w:r>
        <w:rPr>
          <w:b/>
          <w:bCs/>
          <w:color w:val="000000"/>
          <w:sz w:val="26"/>
          <w:szCs w:val="26"/>
        </w:rPr>
        <w:t>Parncutt, 19</w:t>
      </w:r>
      <w:r>
        <w:rPr>
          <w:color w:val="000000"/>
        </w:rPr>
        <w:t xml:space="preserve"> - Professor of Systematic Musicology at the University of Graz.  Honours (Master's) degree in Physics from University of New England (UNE), Australia. Interdisciplinary PhD in psychology, music and physics from UNE (Richard, Edited by: Eric Brymer, Australian College of Applied Psychology, Australia Reviewed by: José Gutiérrez-Pérez, University of Granada, Spain; Robert Martin Rees, Scotland’s Rural College, United Kingdom, 10-16-2019, accessed on 6-28-2021, Frontiers in Psychology, "The Human Cost of Anthropogenic Global Warming: Semi-Quantitative Prediction and the 1,000-Tonne Rule", doi: 10.3389/fpsyg.2019.02323)ao  </w:t>
      </w:r>
      <w:r w:rsidRPr="007D0A58">
        <w:rPr>
          <w:b/>
          <w:bCs/>
          <w:color w:val="000000"/>
        </w:rPr>
        <w:t>AGW = Anthropogenic Global Warming</w:t>
      </w:r>
    </w:p>
    <w:p w14:paraId="1C59472A" w14:textId="77777777" w:rsidR="001B0CF7" w:rsidRDefault="001B0CF7" w:rsidP="001B0CF7">
      <w:pPr>
        <w:rPr>
          <w:sz w:val="16"/>
        </w:rPr>
      </w:pPr>
      <w:r w:rsidRPr="004E02B6">
        <w:rPr>
          <w:sz w:val="16"/>
        </w:rPr>
        <w:t xml:space="preserve">Today, about 30% of global population experiences deadly heat for over 20 days per year. By 2100, this will rise to 48% if GHG emissions are drastically reduced and 74% if they continue to grow (Mora et al., 2017). The </w:t>
      </w:r>
      <w:r w:rsidRPr="00C00D49">
        <w:rPr>
          <w:rStyle w:val="StyleUnderline"/>
        </w:rPr>
        <w:t xml:space="preserve">combination of </w:t>
      </w:r>
      <w:r w:rsidRPr="005B767F">
        <w:rPr>
          <w:rStyle w:val="StyleUnderline"/>
          <w:highlight w:val="cyan"/>
        </w:rPr>
        <w:t xml:space="preserve">AGW </w:t>
      </w:r>
      <w:r w:rsidRPr="00554C9E">
        <w:rPr>
          <w:rStyle w:val="StyleUnderline"/>
        </w:rPr>
        <w:t>and high population growth</w:t>
      </w:r>
      <w:r w:rsidRPr="00C00D49">
        <w:rPr>
          <w:rStyle w:val="StyleUnderline"/>
        </w:rPr>
        <w:t xml:space="preserve"> in developing</w:t>
      </w:r>
      <w:r w:rsidRPr="004E02B6">
        <w:rPr>
          <w:sz w:val="16"/>
        </w:rPr>
        <w:t xml:space="preserve"> African </w:t>
      </w:r>
      <w:r w:rsidRPr="00C00D49">
        <w:rPr>
          <w:rStyle w:val="StyleUnderline"/>
        </w:rPr>
        <w:t>countries</w:t>
      </w:r>
      <w:r w:rsidRPr="004E02B6">
        <w:rPr>
          <w:sz w:val="16"/>
        </w:rPr>
        <w:t xml:space="preserve"> such as Equatorial Guinea, Omar, Niger, Uganda, Angola, and Congo </w:t>
      </w:r>
      <w:r w:rsidRPr="005B767F">
        <w:rPr>
          <w:rStyle w:val="StyleUnderline"/>
          <w:highlight w:val="cyan"/>
        </w:rPr>
        <w:t xml:space="preserve">will lead to </w:t>
      </w:r>
      <w:r w:rsidRPr="005B767F">
        <w:rPr>
          <w:rStyle w:val="Emphasis"/>
          <w:highlight w:val="cyan"/>
        </w:rPr>
        <w:t>unprecedented death rates due to poverty</w:t>
      </w:r>
      <w:r w:rsidRPr="00C00D49">
        <w:rPr>
          <w:rStyle w:val="StyleUnderline"/>
        </w:rPr>
        <w:t xml:space="preserve"> (hunger, disease, and violence) </w:t>
      </w:r>
      <w:r w:rsidRPr="005B767F">
        <w:rPr>
          <w:rStyle w:val="StyleUnderline"/>
          <w:highlight w:val="cyan"/>
        </w:rPr>
        <w:t>and</w:t>
      </w:r>
      <w:r w:rsidRPr="00C00D49">
        <w:rPr>
          <w:rStyle w:val="StyleUnderline"/>
        </w:rPr>
        <w:t xml:space="preserve"> </w:t>
      </w:r>
      <w:r w:rsidRPr="00C00D49">
        <w:rPr>
          <w:rStyle w:val="Emphasis"/>
        </w:rPr>
        <w:t xml:space="preserve">massive </w:t>
      </w:r>
      <w:r w:rsidRPr="005B767F">
        <w:rPr>
          <w:rStyle w:val="Emphasis"/>
          <w:highlight w:val="cyan"/>
        </w:rPr>
        <w:t>population displacement</w:t>
      </w:r>
      <w:r w:rsidRPr="004E02B6">
        <w:rPr>
          <w:sz w:val="16"/>
        </w:rPr>
        <w:t xml:space="preserve">. Africa’s population (currently 1.3 × 109) will rise to roughly 2.5 × 109 by 2050 and 4 × 109 by 21002. Between 2017 and 2050, 26 African countries may double their populations (United Nations, 2017b). Even without AGW, it will not be possible to produce and deliver sufficient food and fresh water (Godfray et al., 2010). </w:t>
      </w:r>
      <w:r w:rsidRPr="00C00D49">
        <w:rPr>
          <w:rStyle w:val="StyleUnderline"/>
        </w:rPr>
        <w:t>AGW will exacerbate the crisis—even without considering population growth</w:t>
      </w:r>
      <w:r w:rsidRPr="004E02B6">
        <w:rPr>
          <w:sz w:val="16"/>
        </w:rPr>
        <w:t xml:space="preserve"> (McMichael et al., 2006, 2008). </w:t>
      </w:r>
      <w:r w:rsidRPr="005B767F">
        <w:rPr>
          <w:rStyle w:val="StyleUnderline"/>
          <w:highlight w:val="cyan"/>
        </w:rPr>
        <w:t>By 2100</w:t>
      </w:r>
      <w:r w:rsidRPr="00C00D49">
        <w:rPr>
          <w:rStyle w:val="StyleUnderline"/>
        </w:rPr>
        <w:t xml:space="preserve">, the </w:t>
      </w:r>
      <w:r w:rsidRPr="005B767F">
        <w:rPr>
          <w:rStyle w:val="StyleUnderline"/>
          <w:highlight w:val="cyan"/>
        </w:rPr>
        <w:t>total death</w:t>
      </w:r>
      <w:r w:rsidRPr="00C00D49">
        <w:rPr>
          <w:rStyle w:val="StyleUnderline"/>
        </w:rPr>
        <w:t xml:space="preserve"> toll </w:t>
      </w:r>
      <w:r w:rsidRPr="005B767F">
        <w:rPr>
          <w:rStyle w:val="StyleUnderline"/>
          <w:highlight w:val="cyan"/>
        </w:rPr>
        <w:t>due to 2°</w:t>
      </w:r>
      <w:r w:rsidRPr="007C31AB">
        <w:rPr>
          <w:rStyle w:val="StyleUnderline"/>
        </w:rPr>
        <w:t xml:space="preserve">C </w:t>
      </w:r>
      <w:r w:rsidRPr="005B767F">
        <w:rPr>
          <w:rStyle w:val="StyleUnderline"/>
          <w:highlight w:val="cyan"/>
        </w:rPr>
        <w:t xml:space="preserve">AGW may </w:t>
      </w:r>
      <w:r w:rsidRPr="005B767F">
        <w:rPr>
          <w:rStyle w:val="Emphasis"/>
          <w:highlight w:val="cyan"/>
        </w:rPr>
        <w:t>approach 10^9 in Africa alone</w:t>
      </w:r>
      <w:r w:rsidRPr="00C00D49">
        <w:rPr>
          <w:rStyle w:val="StyleUnderline"/>
        </w:rPr>
        <w:t>.</w:t>
      </w:r>
      <w:r w:rsidRPr="004E02B6">
        <w:rPr>
          <w:sz w:val="16"/>
        </w:rPr>
        <w:t xml:space="preserve"> There will be </w:t>
      </w:r>
      <w:r w:rsidRPr="00C00D49">
        <w:rPr>
          <w:rStyle w:val="StyleUnderline"/>
        </w:rPr>
        <w:t>severe climate impacts in the Middle East and Northern Africa</w:t>
      </w:r>
      <w:r w:rsidRPr="004E02B6">
        <w:rPr>
          <w:sz w:val="16"/>
        </w:rPr>
        <w:t xml:space="preserve">, with mean temperature increases well above GMST and </w:t>
      </w:r>
      <w:r w:rsidRPr="00C00D49">
        <w:rPr>
          <w:rStyle w:val="StyleUnderline"/>
        </w:rPr>
        <w:t>displacement of large human populations</w:t>
      </w:r>
      <w:r w:rsidRPr="004E02B6">
        <w:rPr>
          <w:sz w:val="16"/>
        </w:rPr>
        <w:t xml:space="preserve"> (Economist, 2018). Thomas et al. (2004) estimated that </w:t>
      </w:r>
      <w:r w:rsidRPr="005B767F">
        <w:rPr>
          <w:rStyle w:val="StyleUnderline"/>
          <w:highlight w:val="cyan"/>
        </w:rPr>
        <w:t>15% of</w:t>
      </w:r>
      <w:r w:rsidRPr="00C00D49">
        <w:rPr>
          <w:rStyle w:val="StyleUnderline"/>
        </w:rPr>
        <w:t xml:space="preserve"> all </w:t>
      </w:r>
      <w:r w:rsidRPr="005B767F">
        <w:rPr>
          <w:rStyle w:val="StyleUnderline"/>
          <w:highlight w:val="cyan"/>
        </w:rPr>
        <w:t>species will be extinct by 2050 if</w:t>
      </w:r>
      <w:r w:rsidRPr="00C00D49">
        <w:rPr>
          <w:rStyle w:val="StyleUnderline"/>
        </w:rPr>
        <w:t xml:space="preserve"> AGW is </w:t>
      </w:r>
      <w:r w:rsidRPr="005B767F">
        <w:rPr>
          <w:rStyle w:val="StyleUnderline"/>
          <w:highlight w:val="cyan"/>
        </w:rPr>
        <w:t>limited to 1.5°</w:t>
      </w:r>
      <w:r w:rsidRPr="007C31AB">
        <w:rPr>
          <w:rStyle w:val="StyleUnderline"/>
        </w:rPr>
        <w:t>C</w:t>
      </w:r>
      <w:r w:rsidRPr="00C00D49">
        <w:rPr>
          <w:rStyle w:val="StyleUnderline"/>
        </w:rPr>
        <w:t xml:space="preserve">; </w:t>
      </w:r>
      <w:r w:rsidRPr="005B767F">
        <w:rPr>
          <w:rStyle w:val="StyleUnderline"/>
          <w:highlight w:val="cyan"/>
        </w:rPr>
        <w:t>37% if limited to 2°</w:t>
      </w:r>
      <w:r w:rsidRPr="007C31AB">
        <w:rPr>
          <w:rStyle w:val="StyleUnderline"/>
        </w:rPr>
        <w:t>C</w:t>
      </w:r>
      <w:r w:rsidRPr="00C00D49">
        <w:rPr>
          <w:rStyle w:val="StyleUnderline"/>
        </w:rPr>
        <w:t xml:space="preserve">. Ecological </w:t>
      </w:r>
      <w:r w:rsidRPr="00541B39">
        <w:rPr>
          <w:rStyle w:val="StyleUnderline"/>
        </w:rPr>
        <w:t>dependencies may multiply the direct effects of environmental change</w:t>
      </w:r>
      <w:r w:rsidRPr="004E02B6">
        <w:rPr>
          <w:sz w:val="16"/>
        </w:rPr>
        <w:t xml:space="preserve"> on the collapse of planetary diversity </w:t>
      </w:r>
      <w:r w:rsidRPr="00541B39">
        <w:rPr>
          <w:rStyle w:val="Emphasis"/>
        </w:rPr>
        <w:t>by 10</w:t>
      </w:r>
      <w:r w:rsidRPr="004E02B6">
        <w:rPr>
          <w:sz w:val="16"/>
        </w:rPr>
        <w:t xml:space="preserve"> (Strona and Bradshaw, 2018). </w:t>
      </w:r>
      <w:r w:rsidRPr="00C00D49">
        <w:rPr>
          <w:rStyle w:val="StyleUnderline"/>
        </w:rPr>
        <w:t>Loss of biodiversity will make it impossible to feed a larger African population</w:t>
      </w:r>
      <w:r w:rsidRPr="004E02B6">
        <w:rPr>
          <w:sz w:val="16"/>
        </w:rPr>
        <w:t xml:space="preserve"> (Frison et al., 2011). </w:t>
      </w:r>
      <w:r w:rsidRPr="00C00D49">
        <w:rPr>
          <w:rStyle w:val="StyleUnderline"/>
        </w:rPr>
        <w:t xml:space="preserve">Insect populations will be affected </w:t>
      </w:r>
      <w:r w:rsidRPr="00C00D49">
        <w:rPr>
          <w:rStyle w:val="Emphasis"/>
        </w:rPr>
        <w:t>by a combination of AGW and insecticides</w:t>
      </w:r>
      <w:r w:rsidRPr="004E02B6">
        <w:rPr>
          <w:sz w:val="16"/>
        </w:rPr>
        <w:t xml:space="preserve"> (Boggs, 2016). </w:t>
      </w:r>
      <w:r w:rsidRPr="00FA0A9A">
        <w:rPr>
          <w:rStyle w:val="StyleUnderline"/>
        </w:rPr>
        <w:t>Forty percent of the world’s insect species may go extinct in coming decades</w:t>
      </w:r>
      <w:r w:rsidRPr="004E02B6">
        <w:rPr>
          <w:sz w:val="16"/>
        </w:rPr>
        <w:t xml:space="preserve"> (Resnick, 2019; Sánchez-Bayo and Wyckhuys, 2019). In the past 50 years, bee pollinations have declined as demand for agricultural pollination has approximately tripled, </w:t>
      </w:r>
      <w:r w:rsidRPr="00FA0A9A">
        <w:rPr>
          <w:rStyle w:val="Emphasis"/>
        </w:rPr>
        <w:t>triggering a pollination crisis that affects crop yields</w:t>
      </w:r>
      <w:r w:rsidRPr="004E02B6">
        <w:rPr>
          <w:sz w:val="16"/>
        </w:rPr>
        <w:t xml:space="preserve"> (Goulson et al., 2015). </w:t>
      </w:r>
      <w:r w:rsidRPr="00C00D49">
        <w:rPr>
          <w:rStyle w:val="StyleUnderline"/>
        </w:rPr>
        <w:t>Extinction of bee species could lead to the extinction of plant species that depend on bees for pollination, leading to other animal, plant, and insect extinctions, which in turn affects insect-eating bird populations</w:t>
      </w:r>
      <w:r w:rsidRPr="004E02B6">
        <w:rPr>
          <w:sz w:val="16"/>
        </w:rPr>
        <w:t xml:space="preserve"> (Goulson, 2014). Biodiverse coral reefs will be degraded due to pollution, overfishing, and rising temperature and acidity of ocean waters (Hughes et al., 2017). Oceanic oxygen concentration is also falling (Poppick, 2019). Most reefs will be seriously threatened or irreversibly damaged by 2050 (Burke et al., 2011) and the rest may die by 2100. Sekerci and Petrovskii (2015) showed that “the </w:t>
      </w:r>
      <w:r w:rsidRPr="005B767F">
        <w:rPr>
          <w:rStyle w:val="Emphasis"/>
          <w:highlight w:val="cyan"/>
        </w:rPr>
        <w:t xml:space="preserve">oxygen production by </w:t>
      </w:r>
      <w:r w:rsidRPr="00541B39">
        <w:rPr>
          <w:rStyle w:val="Emphasis"/>
        </w:rPr>
        <w:t xml:space="preserve">marine </w:t>
      </w:r>
      <w:r w:rsidRPr="005B767F">
        <w:rPr>
          <w:rStyle w:val="Emphasis"/>
          <w:highlight w:val="cyan"/>
        </w:rPr>
        <w:t>phytoplankton can stop suddenly if</w:t>
      </w:r>
      <w:r w:rsidRPr="00C00D49">
        <w:rPr>
          <w:rStyle w:val="Emphasis"/>
        </w:rPr>
        <w:t xml:space="preserve"> the </w:t>
      </w:r>
      <w:r w:rsidRPr="005B767F">
        <w:rPr>
          <w:rStyle w:val="Emphasis"/>
          <w:highlight w:val="cyan"/>
        </w:rPr>
        <w:t xml:space="preserve">water temperature exceeds a </w:t>
      </w:r>
      <w:r w:rsidRPr="001B2676">
        <w:rPr>
          <w:rStyle w:val="Emphasis"/>
        </w:rPr>
        <w:t xml:space="preserve">certain critical </w:t>
      </w:r>
      <w:r w:rsidRPr="005B767F">
        <w:rPr>
          <w:rStyle w:val="Emphasis"/>
          <w:highlight w:val="cyan"/>
        </w:rPr>
        <w:t>value</w:t>
      </w:r>
      <w:r w:rsidRPr="004E02B6">
        <w:rPr>
          <w:sz w:val="16"/>
        </w:rPr>
        <w:t xml:space="preserve">. Since the ocean </w:t>
      </w:r>
      <w:r w:rsidRPr="00C00D49">
        <w:rPr>
          <w:rStyle w:val="StyleUnderline"/>
        </w:rPr>
        <w:t>plankton produces altogether more than one half of the total atmospheric oxygen</w:t>
      </w:r>
      <w:r w:rsidRPr="004E02B6">
        <w:rPr>
          <w:sz w:val="16"/>
        </w:rPr>
        <w:t xml:space="preserve">, it would mean oxygen depletion not only in the water but also in the air. Should it happen, </w:t>
      </w:r>
      <w:r w:rsidRPr="005B767F">
        <w:rPr>
          <w:rStyle w:val="Emphasis"/>
          <w:highlight w:val="cyan"/>
        </w:rPr>
        <w:t>it would</w:t>
      </w:r>
      <w:r w:rsidRPr="00C00D49">
        <w:rPr>
          <w:rStyle w:val="Emphasis"/>
        </w:rPr>
        <w:t xml:space="preserve"> obviously </w:t>
      </w:r>
      <w:r w:rsidRPr="005B767F">
        <w:rPr>
          <w:rStyle w:val="Emphasis"/>
          <w:highlight w:val="cyan"/>
        </w:rPr>
        <w:t>kill most of life</w:t>
      </w:r>
      <w:r w:rsidRPr="00C00D49">
        <w:rPr>
          <w:rStyle w:val="Emphasis"/>
        </w:rPr>
        <w:t xml:space="preserve"> on Earth</w:t>
      </w:r>
      <w:r w:rsidRPr="004E02B6">
        <w:rPr>
          <w:sz w:val="16"/>
        </w:rPr>
        <w:t xml:space="preserve">” (p. 2349). </w:t>
      </w:r>
      <w:r w:rsidRPr="00FA0A9A">
        <w:rPr>
          <w:rStyle w:val="Emphasis"/>
        </w:rPr>
        <w:t>Soil will be degraded by chemical-heavy farming techniques and deforestation-induced erosion, reducing crop yields</w:t>
      </w:r>
      <w:r w:rsidRPr="004E02B6">
        <w:rPr>
          <w:sz w:val="16"/>
        </w:rPr>
        <w:t xml:space="preserve"> (Arsenault, 2014). “</w:t>
      </w:r>
      <w:r w:rsidRPr="00FA0A9A">
        <w:rPr>
          <w:rStyle w:val="StyleUnderline"/>
          <w:sz w:val="16"/>
          <w:szCs w:val="16"/>
        </w:rPr>
        <w:t>There is rapidly escalating competition between the demand for land functions that provide food, water, and energy, and those services that support and regulate all life cycles on Earth</w:t>
      </w:r>
      <w:r w:rsidRPr="004E02B6">
        <w:rPr>
          <w:sz w:val="16"/>
          <w:szCs w:val="16"/>
        </w:rPr>
        <w:t xml:space="preserve">” (United Nations, 2017c, p. 8). </w:t>
      </w:r>
      <w:r w:rsidRPr="00FA0A9A">
        <w:rPr>
          <w:rStyle w:val="StyleUnderline"/>
          <w:sz w:val="16"/>
          <w:szCs w:val="16"/>
        </w:rPr>
        <w:t>Groundwater</w:t>
      </w:r>
      <w:r w:rsidRPr="004E02B6">
        <w:rPr>
          <w:sz w:val="16"/>
          <w:szCs w:val="16"/>
        </w:rPr>
        <w:t xml:space="preserve"> (Dalin et al., 2017) </w:t>
      </w:r>
      <w:r w:rsidRPr="00FA0A9A">
        <w:rPr>
          <w:rStyle w:val="StyleUnderline"/>
          <w:sz w:val="16"/>
          <w:szCs w:val="16"/>
        </w:rPr>
        <w:t>is the largest available store of global freshwater and 2 × 10^9 people rely on it</w:t>
      </w:r>
      <w:r w:rsidRPr="004E02B6">
        <w:rPr>
          <w:sz w:val="16"/>
          <w:szCs w:val="16"/>
        </w:rPr>
        <w:t xml:space="preserve">. About 6% of global groundwater is readily available and can be replenished with a human lifespan (Gleeson et al., 2016). </w:t>
      </w:r>
      <w:r w:rsidRPr="00FA0A9A">
        <w:rPr>
          <w:rStyle w:val="StyleUnderline"/>
          <w:sz w:val="16"/>
          <w:szCs w:val="16"/>
        </w:rPr>
        <w:t xml:space="preserve">Where groundwater is depleted, </w:t>
      </w:r>
      <w:r w:rsidRPr="00FA0A9A">
        <w:rPr>
          <w:rStyle w:val="Emphasis"/>
          <w:sz w:val="16"/>
          <w:szCs w:val="16"/>
        </w:rPr>
        <w:t>recovery may take centuries or millennia</w:t>
      </w:r>
      <w:r w:rsidRPr="004E02B6">
        <w:rPr>
          <w:sz w:val="16"/>
          <w:szCs w:val="16"/>
        </w:rPr>
        <w:t xml:space="preserve"> (Cuthbert et al., 2019, p. 140). About 10% of global land is covered by glaciers, and 10^9 people depend on their meltwater (Qui, 2019). AGW will cause non-polar glacier volume to fall by 29–41% in 2100; “glaciers in Central Europe, low-latitude South America, Caucasus, North Asia, Western Canada, and US are projected to lose more than 80% of their volume by 2100” with “major implications for regional hydrology and water availability in the near future” (Radić et al., 2014). Clarke et al. (2015) predicted that by 2100 Western Canadian glaciers will shrink by 70% relative to 2005, affecting aquatic ecosystems, agriculture, forestry, and water quality. Iceland’s glaciers will shrink by 40% in 2100 and 100% in 2200 (Poore et al., 2000). Accelerated deglaciation in Greenland from 2003 to 2013 suggests a tipping point driven by changes in air temperature and solar radiation (Bevis et al., 2019). </w:t>
      </w:r>
      <w:r w:rsidRPr="00FA0A9A">
        <w:rPr>
          <w:rStyle w:val="StyleUnderline"/>
          <w:sz w:val="16"/>
          <w:szCs w:val="16"/>
        </w:rPr>
        <w:t>Pathogens</w:t>
      </w:r>
      <w:r w:rsidRPr="004E02B6">
        <w:rPr>
          <w:sz w:val="16"/>
          <w:szCs w:val="16"/>
        </w:rPr>
        <w:t xml:space="preserve"> such as anthrax may </w:t>
      </w:r>
      <w:r w:rsidRPr="00FA0A9A">
        <w:rPr>
          <w:rStyle w:val="StyleUnderline"/>
          <w:sz w:val="16"/>
          <w:szCs w:val="16"/>
        </w:rPr>
        <w:t>emerge from melting permafrost</w:t>
      </w:r>
      <w:r w:rsidRPr="004E02B6">
        <w:rPr>
          <w:sz w:val="16"/>
          <w:szCs w:val="16"/>
        </w:rPr>
        <w:t xml:space="preserve"> (Revich and Podolnaya, 2011; Legendre et al., 2015) </w:t>
      </w:r>
      <w:r w:rsidRPr="00FA0A9A">
        <w:rPr>
          <w:rStyle w:val="StyleUnderline"/>
          <w:sz w:val="16"/>
          <w:szCs w:val="16"/>
        </w:rPr>
        <w:t>and</w:t>
      </w:r>
      <w:r w:rsidRPr="00FA0A9A">
        <w:rPr>
          <w:rStyle w:val="Emphasis"/>
          <w:sz w:val="16"/>
          <w:szCs w:val="16"/>
        </w:rPr>
        <w:t xml:space="preserve"> cause regional or global pandemics</w:t>
      </w:r>
      <w:r w:rsidRPr="004E02B6">
        <w:rPr>
          <w:sz w:val="16"/>
          <w:szCs w:val="16"/>
        </w:rPr>
        <w:t xml:space="preserve"> (Wu et al., 2016). </w:t>
      </w:r>
      <w:r w:rsidRPr="00FA0A9A">
        <w:rPr>
          <w:rStyle w:val="StyleUnderline"/>
          <w:sz w:val="16"/>
          <w:szCs w:val="16"/>
        </w:rPr>
        <w:t>Humans have little immune resistant to zoonoses</w:t>
      </w:r>
      <w:r w:rsidRPr="004E02B6">
        <w:rPr>
          <w:sz w:val="16"/>
          <w:szCs w:val="16"/>
        </w:rPr>
        <w:t>—diseases transmitted between human and non-human animals, such as ebola and salmonellosis. In the 14th century, bubonic plague (spread by fleas or body fluids from plague-infected animals) killed 25–40% of European children and adults (Galvani and Slatkin, 2003).</w:t>
      </w:r>
      <w:r w:rsidRPr="004E02B6">
        <w:rPr>
          <w:sz w:val="16"/>
        </w:rPr>
        <w:t xml:space="preserve"> </w:t>
      </w:r>
      <w:r w:rsidRPr="005B767F">
        <w:rPr>
          <w:rStyle w:val="Emphasis"/>
          <w:highlight w:val="cyan"/>
        </w:rPr>
        <w:t>2°</w:t>
      </w:r>
      <w:r w:rsidRPr="007C31AB">
        <w:rPr>
          <w:rStyle w:val="Emphasis"/>
        </w:rPr>
        <w:t>C</w:t>
      </w:r>
      <w:r w:rsidRPr="005B767F">
        <w:rPr>
          <w:rStyle w:val="Emphasis"/>
          <w:highlight w:val="cyan"/>
        </w:rPr>
        <w:t xml:space="preserve"> AGW will trigger conflicts over natural resources</w:t>
      </w:r>
      <w:r w:rsidRPr="004E02B6">
        <w:rPr>
          <w:sz w:val="16"/>
        </w:rPr>
        <w:t xml:space="preserve"> (Barnett and Adger, 2007). </w:t>
      </w:r>
      <w:r w:rsidRPr="005B767F">
        <w:rPr>
          <w:rStyle w:val="Emphasis"/>
          <w:highlight w:val="cyan"/>
        </w:rPr>
        <w:t>Political destabilization could lead to use of nuclear weapons, causing radioactive fallout and ozone depletion</w:t>
      </w:r>
      <w:r w:rsidRPr="004E02B6">
        <w:rPr>
          <w:sz w:val="16"/>
        </w:rPr>
        <w:t xml:space="preserve"> (Mills et al., 2008). In a zeroth-order estimate, </w:t>
      </w:r>
      <w:r w:rsidRPr="00D065DF">
        <w:rPr>
          <w:rStyle w:val="StyleUnderline"/>
        </w:rPr>
        <w:t>one or more of these points could alone cause 10^7 deaths per year for a century</w:t>
      </w:r>
      <w:r w:rsidRPr="004E02B6">
        <w:rPr>
          <w:sz w:val="16"/>
        </w:rPr>
        <w:t>—</w:t>
      </w:r>
      <w:r w:rsidRPr="00D065DF">
        <w:rPr>
          <w:rStyle w:val="StyleUnderline"/>
        </w:rPr>
        <w:t>a total of 10^9 deaths each</w:t>
      </w:r>
      <w:r w:rsidRPr="004E02B6">
        <w:rPr>
          <w:sz w:val="16"/>
        </w:rPr>
        <w:t xml:space="preserve">. If that is true, </w:t>
      </w:r>
      <w:r w:rsidRPr="00D065DF">
        <w:rPr>
          <w:rStyle w:val="StyleUnderline"/>
        </w:rPr>
        <w:t>a worst-case estimate of 3 × 10^9 for the worst-case AGW death toll may be realistic</w:t>
      </w:r>
      <w:r w:rsidRPr="004E02B6">
        <w:rPr>
          <w:sz w:val="16"/>
        </w:rPr>
        <w:t xml:space="preserve">. That would correspond to roughly 30% of future world population, which will reach 9.8 × 10^9 in 2050 and 11.2 × 109 in 2100 (or between 8 × 109 and 15 × 109; United Nations (2017a). Given the high degree of uncertainty, a more precise estimate is hardly realistic. </w:t>
      </w:r>
    </w:p>
    <w:p w14:paraId="280BDBF1" w14:textId="51A5FE70" w:rsidR="001B0CF7" w:rsidRDefault="001B0CF7" w:rsidP="001B0CF7">
      <w:pPr>
        <w:pStyle w:val="Heading3"/>
      </w:pPr>
      <w:r>
        <w:t>a</w:t>
      </w:r>
      <w:r>
        <w:t>dvantage 1</w:t>
      </w:r>
    </w:p>
    <w:p w14:paraId="6A01838A" w14:textId="77777777" w:rsidR="001B0CF7" w:rsidRPr="009E4F58" w:rsidRDefault="001B0CF7" w:rsidP="001B0CF7">
      <w:pPr>
        <w:keepNext/>
        <w:keepLines/>
        <w:spacing w:before="40" w:after="0"/>
        <w:outlineLvl w:val="3"/>
        <w:rPr>
          <w:rFonts w:eastAsia="Times New Roman"/>
          <w:b/>
          <w:iCs/>
          <w:sz w:val="26"/>
        </w:rPr>
      </w:pPr>
      <w:r w:rsidRPr="009E4F58">
        <w:rPr>
          <w:rFonts w:eastAsia="Times New Roman"/>
          <w:b/>
          <w:iCs/>
          <w:sz w:val="26"/>
        </w:rPr>
        <w:t xml:space="preserve">No </w:t>
      </w:r>
      <w:r w:rsidRPr="008B58B2">
        <w:rPr>
          <w:rFonts w:eastAsia="Times New Roman"/>
          <w:b/>
          <w:iCs/>
          <w:sz w:val="26"/>
        </w:rPr>
        <w:t xml:space="preserve">risk of </w:t>
      </w:r>
      <w:r w:rsidRPr="008B58B2">
        <w:rPr>
          <w:rFonts w:eastAsia="Times New Roman"/>
          <w:b/>
          <w:iCs/>
          <w:sz w:val="26"/>
          <w:u w:val="single"/>
        </w:rPr>
        <w:t>accidents</w:t>
      </w:r>
      <w:r w:rsidRPr="009E4F58">
        <w:rPr>
          <w:rFonts w:eastAsia="Times New Roman"/>
          <w:b/>
          <w:iCs/>
          <w:sz w:val="26"/>
        </w:rPr>
        <w:t xml:space="preserve"> </w:t>
      </w:r>
      <w:r>
        <w:rPr>
          <w:rFonts w:eastAsia="Times New Roman"/>
          <w:b/>
          <w:iCs/>
          <w:sz w:val="26"/>
        </w:rPr>
        <w:t>– not even megaconstellations</w:t>
      </w:r>
      <w:r w:rsidRPr="009E4F58">
        <w:rPr>
          <w:rFonts w:eastAsia="Times New Roman"/>
          <w:b/>
          <w:iCs/>
          <w:sz w:val="26"/>
        </w:rPr>
        <w:t>–</w:t>
      </w:r>
      <w:r>
        <w:rPr>
          <w:rFonts w:eastAsia="Times New Roman"/>
          <w:b/>
          <w:iCs/>
          <w:sz w:val="26"/>
        </w:rPr>
        <w:t xml:space="preserve"> </w:t>
      </w:r>
      <w:r w:rsidRPr="008B58B2">
        <w:rPr>
          <w:rFonts w:eastAsia="Times New Roman"/>
          <w:b/>
          <w:iCs/>
          <w:sz w:val="26"/>
          <w:u w:val="single"/>
        </w:rPr>
        <w:t>tech solves</w:t>
      </w:r>
      <w:r>
        <w:rPr>
          <w:rFonts w:eastAsia="Times New Roman"/>
          <w:b/>
          <w:iCs/>
          <w:sz w:val="26"/>
        </w:rPr>
        <w:t xml:space="preserve"> AND space </w:t>
      </w:r>
      <w:r w:rsidRPr="008B58B2">
        <w:rPr>
          <w:rFonts w:eastAsia="Times New Roman"/>
          <w:b/>
          <w:iCs/>
          <w:sz w:val="26"/>
        </w:rPr>
        <w:t xml:space="preserve">isn’t </w:t>
      </w:r>
      <w:r w:rsidRPr="008B58B2">
        <w:rPr>
          <w:rFonts w:eastAsia="Times New Roman"/>
          <w:b/>
          <w:iCs/>
          <w:sz w:val="26"/>
          <w:u w:val="single"/>
        </w:rPr>
        <w:t>crowded</w:t>
      </w:r>
      <w:r>
        <w:rPr>
          <w:rFonts w:eastAsia="Times New Roman"/>
          <w:b/>
          <w:iCs/>
          <w:sz w:val="26"/>
        </w:rPr>
        <w:t>.</w:t>
      </w:r>
    </w:p>
    <w:p w14:paraId="572040EA" w14:textId="77777777" w:rsidR="001B0CF7" w:rsidRPr="009E4F58" w:rsidRDefault="001B0CF7" w:rsidP="001B0CF7">
      <w:pPr>
        <w:rPr>
          <w:rFonts w:eastAsia="Calibri"/>
        </w:rPr>
      </w:pPr>
      <w:r w:rsidRPr="009E4F58">
        <w:rPr>
          <w:rFonts w:eastAsia="Calibri"/>
          <w:b/>
          <w:bCs/>
          <w:sz w:val="26"/>
        </w:rPr>
        <w:t xml:space="preserve">Fernholz </w:t>
      </w:r>
      <w:r w:rsidRPr="007758E0">
        <w:rPr>
          <w:b/>
          <w:sz w:val="26"/>
          <w:szCs w:val="26"/>
        </w:rPr>
        <w:t>’</w:t>
      </w:r>
      <w:r>
        <w:rPr>
          <w:rFonts w:eastAsia="Calibri"/>
          <w:b/>
          <w:bCs/>
          <w:sz w:val="26"/>
        </w:rPr>
        <w:t>19</w:t>
      </w:r>
      <w:r w:rsidRPr="009E4F58">
        <w:rPr>
          <w:rFonts w:eastAsia="Calibri"/>
        </w:rPr>
        <w:t xml:space="preserve"> </w:t>
      </w:r>
      <w:r>
        <w:rPr>
          <w:rFonts w:eastAsia="Calibri"/>
        </w:rPr>
        <w:t>[</w:t>
      </w:r>
      <w:r w:rsidRPr="009E4F58">
        <w:rPr>
          <w:rFonts w:eastAsia="Calibri"/>
        </w:rPr>
        <w:t>Tim, "SpaceX’s new satellites will dodge collisions autonomously (and they’d better)," May 24, https://qz.com/1627570/how-autonomous-are-spacexs-starlink-satellites</w:t>
      </w:r>
      <w:r>
        <w:rPr>
          <w:rFonts w:eastAsia="Calibri"/>
        </w:rPr>
        <w:t>]</w:t>
      </w:r>
    </w:p>
    <w:p w14:paraId="0B672D8C" w14:textId="77777777" w:rsidR="001B0CF7" w:rsidRDefault="001B0CF7" w:rsidP="001B0CF7">
      <w:pPr>
        <w:rPr>
          <w:rFonts w:eastAsia="Calibri"/>
          <w:sz w:val="16"/>
        </w:rPr>
      </w:pPr>
      <w:r w:rsidRPr="008B58B2">
        <w:rPr>
          <w:rFonts w:eastAsia="Calibri"/>
          <w:sz w:val="16"/>
        </w:rPr>
        <w:t xml:space="preserve">“Within a year and a half, maybe two years, if things go well, </w:t>
      </w:r>
      <w:r w:rsidRPr="00272D48">
        <w:rPr>
          <w:rStyle w:val="StyleUnderline"/>
          <w:highlight w:val="cyan"/>
        </w:rPr>
        <w:t>SpaceX</w:t>
      </w:r>
      <w:r w:rsidRPr="009C35E2">
        <w:rPr>
          <w:rStyle w:val="StyleUnderline"/>
        </w:rPr>
        <w:t xml:space="preserve"> </w:t>
      </w:r>
      <w:r w:rsidRPr="00272D48">
        <w:rPr>
          <w:rStyle w:val="StyleUnderline"/>
          <w:highlight w:val="cyan"/>
        </w:rPr>
        <w:t>will probably have more satellites</w:t>
      </w:r>
      <w:r w:rsidRPr="008B58B2">
        <w:rPr>
          <w:rFonts w:eastAsia="Calibri"/>
          <w:sz w:val="16"/>
        </w:rPr>
        <w:t xml:space="preserve"> </w:t>
      </w:r>
      <w:r w:rsidRPr="00272D48">
        <w:rPr>
          <w:rStyle w:val="Emphasis"/>
          <w:highlight w:val="cyan"/>
        </w:rPr>
        <w:t>in orbit</w:t>
      </w:r>
      <w:r w:rsidRPr="008B58B2">
        <w:rPr>
          <w:rFonts w:eastAsia="Calibri"/>
          <w:sz w:val="16"/>
        </w:rPr>
        <w:t xml:space="preserve"> than all other satellites combined,” Elon Musk said last week. </w:t>
      </w:r>
      <w:r w:rsidRPr="00272D48">
        <w:rPr>
          <w:rStyle w:val="StyleUnderline"/>
          <w:highlight w:val="cyan"/>
        </w:rPr>
        <w:t>This is an exaggeration.</w:t>
      </w:r>
      <w:r w:rsidRPr="008B58B2">
        <w:rPr>
          <w:rFonts w:eastAsia="Calibri"/>
          <w:sz w:val="16"/>
        </w:rPr>
        <w:t xml:space="preserve"> There are almost 2,000 operational satellites in space right now. But Thursday night’s launch of 60 satellites for a new internet network called Starlink is the first step towards that goal. Today, </w:t>
      </w:r>
      <w:r w:rsidRPr="009E4F58">
        <w:rPr>
          <w:rFonts w:eastAsia="Calibri"/>
          <w:u w:val="single"/>
        </w:rPr>
        <w:t>Musk’s space company said it expects to launch six more times in 2019, with the goal of operating 720 satellites by the end of the 2020, and eventually more than 4,000</w:t>
      </w:r>
      <w:r w:rsidRPr="008B58B2">
        <w:rPr>
          <w:rFonts w:eastAsia="Calibri"/>
          <w:sz w:val="16"/>
        </w:rPr>
        <w:t xml:space="preserve">. The Federal Communications Commission—the lead regulator for American satellites—approved these satellite, among 13,000 new satellites okayed in the last year. </w:t>
      </w:r>
      <w:r w:rsidRPr="009E4F58">
        <w:rPr>
          <w:rFonts w:eastAsia="Calibri"/>
          <w:u w:val="single"/>
        </w:rPr>
        <w:t>That huge number has many in the space community nervous about the potential for collisions with other satellites or with space debris.</w:t>
      </w:r>
      <w:r>
        <w:rPr>
          <w:rFonts w:eastAsia="Calibri"/>
          <w:u w:val="single"/>
        </w:rPr>
        <w:t xml:space="preserve"> </w:t>
      </w:r>
      <w:r w:rsidRPr="008B58B2">
        <w:rPr>
          <w:rFonts w:eastAsia="Calibri"/>
          <w:sz w:val="16"/>
        </w:rPr>
        <w:t xml:space="preserve">Neither the United States nor the world has a reliable system for managing traffic in space, and policymakers are struggling to keep up with the private sector’s growing ability to hurl computers into the cosmos at faster and faster rates. </w:t>
      </w:r>
      <w:r w:rsidRPr="009E4F58">
        <w:rPr>
          <w:rFonts w:eastAsia="Calibri"/>
          <w:u w:val="single"/>
        </w:rPr>
        <w:t xml:space="preserve">Musk said </w:t>
      </w:r>
      <w:r w:rsidRPr="008B58B2">
        <w:rPr>
          <w:rFonts w:eastAsia="Calibri"/>
          <w:u w:val="single"/>
        </w:rPr>
        <w:t xml:space="preserve">the </w:t>
      </w:r>
      <w:r w:rsidRPr="00272D48">
        <w:rPr>
          <w:rFonts w:eastAsia="Calibri"/>
          <w:highlight w:val="cyan"/>
          <w:u w:val="single"/>
        </w:rPr>
        <w:t>satellite</w:t>
      </w:r>
      <w:r w:rsidRPr="008B58B2">
        <w:rPr>
          <w:rFonts w:eastAsia="Calibri"/>
          <w:u w:val="single"/>
        </w:rPr>
        <w:t xml:space="preserve">s his company </w:t>
      </w:r>
      <w:r w:rsidRPr="00272D48">
        <w:rPr>
          <w:rStyle w:val="Emphasis"/>
          <w:highlight w:val="cyan"/>
        </w:rPr>
        <w:t>launches</w:t>
      </w:r>
      <w:r w:rsidRPr="00272D48">
        <w:rPr>
          <w:rFonts w:eastAsia="Calibri"/>
          <w:highlight w:val="cyan"/>
          <w:u w:val="single"/>
        </w:rPr>
        <w:t xml:space="preserve"> will avoid</w:t>
      </w:r>
      <w:r w:rsidRPr="009E4F58">
        <w:rPr>
          <w:rFonts w:eastAsia="Calibri"/>
          <w:u w:val="single"/>
        </w:rPr>
        <w:t xml:space="preserve"> potential </w:t>
      </w:r>
      <w:r w:rsidRPr="00272D48">
        <w:rPr>
          <w:rStyle w:val="Emphasis"/>
          <w:highlight w:val="cyan"/>
        </w:rPr>
        <w:t>collisions on their own</w:t>
      </w:r>
      <w:r w:rsidRPr="009E4F58">
        <w:rPr>
          <w:rFonts w:eastAsia="Calibri"/>
          <w:u w:val="single"/>
        </w:rPr>
        <w:t>.</w:t>
      </w:r>
      <w:r w:rsidRPr="008B58B2">
        <w:rPr>
          <w:rFonts w:eastAsia="Calibri"/>
          <w:sz w:val="16"/>
        </w:rPr>
        <w:t xml:space="preserve"> And Mark Juncosa, the SpaceX executive in charge of developing the Starlink satellites, downplayed concerns when answering press inquiries on the matter last week. “</w:t>
      </w:r>
      <w:r w:rsidRPr="009E4F58">
        <w:rPr>
          <w:rFonts w:eastAsia="Calibri"/>
          <w:u w:val="single"/>
        </w:rPr>
        <w:t xml:space="preserve">It might be worth mentioning for people that are not in the space industry … </w:t>
      </w:r>
      <w:r w:rsidRPr="00272D48">
        <w:rPr>
          <w:rStyle w:val="Emphasis"/>
          <w:highlight w:val="cyan"/>
        </w:rPr>
        <w:t>space is really big</w:t>
      </w:r>
      <w:r w:rsidRPr="008B58B2">
        <w:rPr>
          <w:rFonts w:eastAsia="Calibri"/>
          <w:sz w:val="16"/>
        </w:rPr>
        <w:t xml:space="preserve">,” he said. It was experts focused on pinning down what’s going on in orbit who questioned whether the autonomous systems would have sufficient data to safely maneuver. Musk’s electric cars at Tesla often face similar questions. </w:t>
      </w:r>
      <w:r w:rsidRPr="009E4F58">
        <w:rPr>
          <w:rFonts w:eastAsia="Calibri"/>
          <w:u w:val="single"/>
        </w:rPr>
        <w:t>However advanced their AI, what’s more important is how well the car can see.</w:t>
      </w:r>
      <w:r>
        <w:rPr>
          <w:rFonts w:eastAsia="Calibri"/>
          <w:u w:val="single"/>
        </w:rPr>
        <w:t xml:space="preserve"> </w:t>
      </w:r>
      <w:r w:rsidRPr="008B58B2">
        <w:rPr>
          <w:rFonts w:eastAsia="Calibri"/>
          <w:sz w:val="16"/>
        </w:rPr>
        <w:t xml:space="preserve">The ultimate source for space situational awareness is the US Air Force’s Combined Space Operations Center, or CSpOC, which tracks orbital objects 10 centimeters in diameter or larger with a worldwide radar network. </w:t>
      </w:r>
      <w:r w:rsidRPr="009E4F58">
        <w:rPr>
          <w:rFonts w:eastAsia="Calibri"/>
          <w:u w:val="single"/>
        </w:rPr>
        <w:t xml:space="preserve">Most </w:t>
      </w:r>
      <w:r w:rsidRPr="00272D48">
        <w:rPr>
          <w:rStyle w:val="Emphasis"/>
          <w:highlight w:val="cyan"/>
        </w:rPr>
        <w:t>satellite companies</w:t>
      </w:r>
      <w:r w:rsidRPr="009E4F58">
        <w:rPr>
          <w:rFonts w:eastAsia="Calibri"/>
          <w:u w:val="single"/>
        </w:rPr>
        <w:t xml:space="preserve">, especially those </w:t>
      </w:r>
      <w:r w:rsidRPr="00272D48">
        <w:rPr>
          <w:rFonts w:eastAsia="Calibri"/>
          <w:highlight w:val="cyan"/>
          <w:u w:val="single"/>
        </w:rPr>
        <w:t xml:space="preserve">with </w:t>
      </w:r>
      <w:r w:rsidRPr="00272D48">
        <w:rPr>
          <w:rStyle w:val="Emphasis"/>
          <w:highlight w:val="cyan"/>
        </w:rPr>
        <w:t>large fleets</w:t>
      </w:r>
      <w:r w:rsidRPr="00272D48">
        <w:rPr>
          <w:rFonts w:eastAsia="Calibri"/>
          <w:highlight w:val="cyan"/>
          <w:u w:val="single"/>
        </w:rPr>
        <w:t>, automate</w:t>
      </w:r>
      <w:r w:rsidRPr="008B58B2">
        <w:rPr>
          <w:rFonts w:eastAsia="Calibri"/>
          <w:u w:val="single"/>
        </w:rPr>
        <w:t xml:space="preserve"> the </w:t>
      </w:r>
      <w:r w:rsidRPr="00272D48">
        <w:rPr>
          <w:rStyle w:val="Emphasis"/>
          <w:highlight w:val="cyan"/>
        </w:rPr>
        <w:t>communications</w:t>
      </w:r>
      <w:r w:rsidRPr="00272D48">
        <w:rPr>
          <w:rFonts w:eastAsia="Calibri"/>
          <w:highlight w:val="cyan"/>
          <w:u w:val="single"/>
        </w:rPr>
        <w:t xml:space="preserve"> and “station keeping” </w:t>
      </w:r>
      <w:r w:rsidRPr="00272D48">
        <w:rPr>
          <w:rStyle w:val="Emphasis"/>
          <w:highlight w:val="cyan"/>
        </w:rPr>
        <w:t>maneuvers</w:t>
      </w:r>
      <w:r w:rsidRPr="004E09BE">
        <w:rPr>
          <w:rFonts w:eastAsia="Calibri"/>
          <w:u w:val="single"/>
        </w:rPr>
        <w:t>.</w:t>
      </w:r>
      <w:r w:rsidRPr="009E4F58">
        <w:rPr>
          <w:rFonts w:eastAsia="Calibri"/>
          <w:u w:val="single"/>
        </w:rPr>
        <w:t xml:space="preserve"> But </w:t>
      </w:r>
      <w:r w:rsidRPr="00272D48">
        <w:rPr>
          <w:rFonts w:eastAsia="Calibri"/>
          <w:highlight w:val="cyan"/>
          <w:u w:val="single"/>
        </w:rPr>
        <w:t xml:space="preserve">when they receive a </w:t>
      </w:r>
      <w:r w:rsidRPr="00272D48">
        <w:rPr>
          <w:rStyle w:val="Emphasis"/>
          <w:highlight w:val="cyan"/>
        </w:rPr>
        <w:t>warning</w:t>
      </w:r>
      <w:r w:rsidRPr="009E4F58">
        <w:rPr>
          <w:rFonts w:eastAsia="Calibri"/>
          <w:u w:val="single"/>
        </w:rPr>
        <w:t xml:space="preserve"> from CSpOC </w:t>
      </w:r>
      <w:r w:rsidRPr="00272D48">
        <w:rPr>
          <w:rFonts w:eastAsia="Calibri"/>
          <w:highlight w:val="cyan"/>
          <w:u w:val="single"/>
        </w:rPr>
        <w:t xml:space="preserve">that there is a </w:t>
      </w:r>
      <w:r w:rsidRPr="00272D48">
        <w:rPr>
          <w:rStyle w:val="Emphasis"/>
          <w:highlight w:val="cyan"/>
        </w:rPr>
        <w:t>risk of collision</w:t>
      </w:r>
      <w:r w:rsidRPr="00272D48">
        <w:rPr>
          <w:rFonts w:eastAsia="Calibri"/>
          <w:highlight w:val="cyan"/>
          <w:u w:val="single"/>
        </w:rPr>
        <w:t xml:space="preserve"> with</w:t>
      </w:r>
      <w:r w:rsidRPr="009E4F58">
        <w:rPr>
          <w:rFonts w:eastAsia="Calibri"/>
          <w:u w:val="single"/>
        </w:rPr>
        <w:t xml:space="preserve"> another spacecraft or with </w:t>
      </w:r>
      <w:r w:rsidRPr="008B58B2">
        <w:rPr>
          <w:rStyle w:val="Emphasis"/>
        </w:rPr>
        <w:t xml:space="preserve">space </w:t>
      </w:r>
      <w:r w:rsidRPr="00272D48">
        <w:rPr>
          <w:rStyle w:val="Emphasis"/>
          <w:highlight w:val="cyan"/>
        </w:rPr>
        <w:t>debris</w:t>
      </w:r>
      <w:r w:rsidRPr="008B58B2">
        <w:rPr>
          <w:rFonts w:eastAsia="Calibri"/>
          <w:sz w:val="16"/>
        </w:rPr>
        <w:t xml:space="preserve">, their team consults with the Air Force to make a decision about how to move. Planet, which operates more than 150 spacecraft, automates its communications with CSpOC and has software that calculates the probability of potential conjunctions when they receive a warning. But, </w:t>
      </w:r>
      <w:r w:rsidRPr="00272D48">
        <w:rPr>
          <w:rFonts w:eastAsia="Calibri"/>
          <w:highlight w:val="cyan"/>
          <w:u w:val="single"/>
        </w:rPr>
        <w:t>when the probability</w:t>
      </w:r>
      <w:r w:rsidRPr="009E4F58">
        <w:rPr>
          <w:rFonts w:eastAsia="Calibri"/>
          <w:u w:val="single"/>
        </w:rPr>
        <w:t xml:space="preserve"> of conjunction </w:t>
      </w:r>
      <w:r w:rsidRPr="00272D48">
        <w:rPr>
          <w:rFonts w:eastAsia="Calibri"/>
          <w:highlight w:val="cyan"/>
          <w:u w:val="single"/>
        </w:rPr>
        <w:t>reaches</w:t>
      </w:r>
      <w:r w:rsidRPr="009E4F58">
        <w:rPr>
          <w:rFonts w:eastAsia="Calibri"/>
          <w:u w:val="single"/>
        </w:rPr>
        <w:t xml:space="preserve"> about </w:t>
      </w:r>
      <w:r w:rsidRPr="00272D48">
        <w:rPr>
          <w:rStyle w:val="Emphasis"/>
          <w:highlight w:val="cyan"/>
        </w:rPr>
        <w:t>1 in 10,000</w:t>
      </w:r>
      <w:r w:rsidRPr="009E4F58">
        <w:rPr>
          <w:rFonts w:eastAsia="Calibri"/>
          <w:u w:val="single"/>
        </w:rPr>
        <w:t xml:space="preserve">, </w:t>
      </w:r>
      <w:r w:rsidRPr="008B58B2">
        <w:rPr>
          <w:rFonts w:eastAsia="Calibri"/>
          <w:u w:val="single"/>
        </w:rPr>
        <w:t xml:space="preserve">their </w:t>
      </w:r>
      <w:r w:rsidRPr="00272D48">
        <w:rPr>
          <w:rStyle w:val="Emphasis"/>
          <w:highlight w:val="cyan"/>
        </w:rPr>
        <w:t>flight operations</w:t>
      </w:r>
      <w:r w:rsidRPr="008B58B2">
        <w:rPr>
          <w:rFonts w:eastAsia="Calibri"/>
          <w:u w:val="single"/>
        </w:rPr>
        <w:t xml:space="preserve"> team </w:t>
      </w:r>
      <w:r w:rsidRPr="00272D48">
        <w:rPr>
          <w:rFonts w:eastAsia="Calibri"/>
          <w:highlight w:val="cyan"/>
          <w:u w:val="single"/>
        </w:rPr>
        <w:t>step</w:t>
      </w:r>
      <w:r w:rsidRPr="008B58B2">
        <w:rPr>
          <w:rFonts w:eastAsia="Calibri"/>
          <w:u w:val="single"/>
        </w:rPr>
        <w:t xml:space="preserve">s </w:t>
      </w:r>
      <w:r w:rsidRPr="00272D48">
        <w:rPr>
          <w:rFonts w:eastAsia="Calibri"/>
          <w:highlight w:val="cyan"/>
          <w:u w:val="single"/>
        </w:rPr>
        <w:t>in</w:t>
      </w:r>
      <w:r w:rsidRPr="008B58B2">
        <w:rPr>
          <w:rFonts w:eastAsia="Calibri"/>
          <w:u w:val="single"/>
        </w:rPr>
        <w:t xml:space="preserve"> to</w:t>
      </w:r>
      <w:r w:rsidRPr="009E4F58">
        <w:rPr>
          <w:rFonts w:eastAsia="Calibri"/>
          <w:u w:val="single"/>
        </w:rPr>
        <w:t xml:space="preserve"> plan a maneuver </w:t>
      </w:r>
      <w:r w:rsidRPr="00272D48">
        <w:rPr>
          <w:rFonts w:eastAsia="Calibri"/>
          <w:highlight w:val="cyan"/>
          <w:u w:val="single"/>
        </w:rPr>
        <w:t xml:space="preserve">to keep </w:t>
      </w:r>
      <w:r w:rsidRPr="008B58B2">
        <w:rPr>
          <w:rFonts w:eastAsia="Calibri"/>
          <w:u w:val="single"/>
        </w:rPr>
        <w:t xml:space="preserve">their </w:t>
      </w:r>
      <w:r w:rsidRPr="00272D48">
        <w:rPr>
          <w:rFonts w:eastAsia="Calibri"/>
          <w:highlight w:val="cyan"/>
          <w:u w:val="single"/>
        </w:rPr>
        <w:t>satellites out of trouble</w:t>
      </w:r>
      <w:r w:rsidRPr="008B58B2">
        <w:rPr>
          <w:rFonts w:eastAsia="Calibri"/>
          <w:sz w:val="16"/>
        </w:rPr>
        <w:t xml:space="preserve">. SpaceX says there will be no human in the loop when it comes to its satellites. When notified of a potential conjunction with another object in space, their software will decide whether and how to maneuver, and communicate that information back to CSpOC. It’s not clear what their threshold will be for taking action, or how much warning they will give to the US Air Force. CSpOC did not respond to questions about this communications system. </w:t>
      </w:r>
      <w:r w:rsidRPr="009E4F58">
        <w:rPr>
          <w:rFonts w:eastAsia="Calibri"/>
          <w:u w:val="single"/>
        </w:rPr>
        <w:t xml:space="preserve">Satellite </w:t>
      </w:r>
      <w:r w:rsidRPr="00272D48">
        <w:rPr>
          <w:rStyle w:val="Emphasis"/>
          <w:highlight w:val="cyan"/>
        </w:rPr>
        <w:t>experts are happy</w:t>
      </w:r>
      <w:r w:rsidRPr="009E4F58">
        <w:rPr>
          <w:rFonts w:eastAsia="Calibri"/>
          <w:u w:val="single"/>
        </w:rPr>
        <w:t xml:space="preserve"> to see efforts at automation, because conjunction reports are only going to increase as more satellites fly</w:t>
      </w:r>
      <w:r w:rsidRPr="008B58B2">
        <w:rPr>
          <w:rFonts w:eastAsia="Calibri"/>
          <w:sz w:val="16"/>
        </w:rPr>
        <w:t xml:space="preserve">. But they worry about an automated system responding to imperfect data, and emphasize the need for the widest possible transparency. Though orbital mechanics are extremely predictable, space sensing is imperfect and the margin of error around where exactly a satellite can be is quite large. Many spacecraft operators join the Space Data Association, a trade association for exchanging space traffic data, and others partner with new space surveillance companies like LeoLabs to obtain more data about what’s happening in orbit. “Because we look at many hundreds of satellites every single day, we find that there are issues with the data,” Dr. T.S. Kelso, a former Air Force officer who works for the Space Data Association, told Quartz. His operation generates about 2,000 conjunction reports every four days. “We can go from something that looks very serious one day to all of the sudden there is nothing in the data. … if you are maneuvering because it is a 1 in 10,000 chance, if you had done nothing, you still had a pretty good chance nothing was going to happen.” SpaceX isn’t responsible for the lack of a real space traffic management system, but </w:t>
      </w:r>
      <w:r w:rsidRPr="008B58B2">
        <w:rPr>
          <w:rStyle w:val="Emphasis"/>
        </w:rPr>
        <w:t>as a first mover</w:t>
      </w:r>
      <w:r w:rsidRPr="009E4F58">
        <w:rPr>
          <w:rFonts w:eastAsia="Calibri"/>
          <w:u w:val="single"/>
        </w:rPr>
        <w:t xml:space="preserve"> among companies </w:t>
      </w:r>
      <w:r w:rsidRPr="00272D48">
        <w:rPr>
          <w:rFonts w:eastAsia="Calibri"/>
          <w:highlight w:val="cyan"/>
          <w:u w:val="single"/>
        </w:rPr>
        <w:t xml:space="preserve">preparing </w:t>
      </w:r>
      <w:r w:rsidRPr="00272D48">
        <w:rPr>
          <w:rStyle w:val="Emphasis"/>
          <w:highlight w:val="cyan"/>
        </w:rPr>
        <w:t>ambitious</w:t>
      </w:r>
      <w:r w:rsidRPr="00272D48">
        <w:rPr>
          <w:rFonts w:eastAsia="Calibri"/>
          <w:highlight w:val="cyan"/>
          <w:u w:val="single"/>
        </w:rPr>
        <w:t xml:space="preserve"> satellite networks</w:t>
      </w:r>
      <w:r w:rsidRPr="009E4F58">
        <w:rPr>
          <w:rFonts w:eastAsia="Calibri"/>
          <w:u w:val="single"/>
        </w:rPr>
        <w:t xml:space="preserve"> that far outstrip anything that came before, </w:t>
      </w:r>
      <w:r w:rsidRPr="00272D48">
        <w:rPr>
          <w:rFonts w:eastAsia="Calibri"/>
          <w:highlight w:val="cyan"/>
          <w:u w:val="single"/>
        </w:rPr>
        <w:t>it</w:t>
      </w:r>
      <w:r w:rsidRPr="009E4F58">
        <w:rPr>
          <w:rFonts w:eastAsia="Calibri"/>
          <w:u w:val="single"/>
        </w:rPr>
        <w:t xml:space="preserve"> is likely to </w:t>
      </w:r>
      <w:r w:rsidRPr="00272D48">
        <w:rPr>
          <w:rFonts w:eastAsia="Calibri"/>
          <w:highlight w:val="cyan"/>
          <w:u w:val="single"/>
        </w:rPr>
        <w:t xml:space="preserve">set the </w:t>
      </w:r>
      <w:r w:rsidRPr="00272D48">
        <w:rPr>
          <w:rStyle w:val="Emphasis"/>
          <w:highlight w:val="cyan"/>
        </w:rPr>
        <w:t>tone</w:t>
      </w:r>
      <w:r w:rsidRPr="00272D48">
        <w:rPr>
          <w:rFonts w:eastAsia="Calibri"/>
          <w:highlight w:val="cyan"/>
          <w:u w:val="single"/>
        </w:rPr>
        <w:t xml:space="preserve"> for how operators</w:t>
      </w:r>
      <w:r w:rsidRPr="009E4F58">
        <w:rPr>
          <w:rFonts w:eastAsia="Calibri"/>
          <w:u w:val="single"/>
        </w:rPr>
        <w:t xml:space="preserve"> and regulators </w:t>
      </w:r>
      <w:r w:rsidRPr="00272D48">
        <w:rPr>
          <w:rStyle w:val="Emphasis"/>
          <w:highlight w:val="cyan"/>
        </w:rPr>
        <w:t>interact</w:t>
      </w:r>
      <w:r w:rsidRPr="008B58B2">
        <w:rPr>
          <w:rFonts w:eastAsia="Calibri"/>
          <w:sz w:val="16"/>
        </w:rPr>
        <w:t xml:space="preserve">. The company chose to fly the satellites at a low enough altitude that if they fail, they will safely burn up in the atmosphere within a year, rather than remaining space junk. “The space junk thing, we don’t want to trivialize it or not take it seriously,” Musk said. “[But] </w:t>
      </w:r>
      <w:r w:rsidRPr="00272D48">
        <w:rPr>
          <w:rStyle w:val="Emphasis"/>
          <w:highlight w:val="cyan"/>
        </w:rPr>
        <w:t>it’s not crowded up there</w:t>
      </w:r>
      <w:r w:rsidRPr="009E4F58">
        <w:rPr>
          <w:rFonts w:eastAsia="Calibri"/>
          <w:u w:val="single"/>
        </w:rPr>
        <w:t xml:space="preserve">. It’s extremely sparse. </w:t>
      </w:r>
      <w:r w:rsidRPr="008B58B2">
        <w:rPr>
          <w:rFonts w:eastAsia="Calibri"/>
          <w:u w:val="single"/>
        </w:rPr>
        <w:t>If your goal</w:t>
      </w:r>
      <w:r w:rsidRPr="009E4F58">
        <w:rPr>
          <w:rFonts w:eastAsia="Calibri"/>
          <w:u w:val="single"/>
        </w:rPr>
        <w:t xml:space="preserve"> was </w:t>
      </w:r>
      <w:r w:rsidRPr="00272D48">
        <w:rPr>
          <w:rFonts w:eastAsia="Calibri"/>
          <w:highlight w:val="cyan"/>
          <w:u w:val="single"/>
        </w:rPr>
        <w:t>to hit something</w:t>
      </w:r>
      <w:r w:rsidRPr="009E4F58">
        <w:rPr>
          <w:rFonts w:eastAsia="Calibri"/>
          <w:u w:val="single"/>
        </w:rPr>
        <w:t xml:space="preserve">, it </w:t>
      </w:r>
      <w:r w:rsidRPr="00272D48">
        <w:rPr>
          <w:rStyle w:val="Emphasis"/>
          <w:highlight w:val="cyan"/>
        </w:rPr>
        <w:t>wouldn’t be easy</w:t>
      </w:r>
      <w:r w:rsidRPr="008B58B2">
        <w:rPr>
          <w:rFonts w:eastAsia="Calibri"/>
          <w:sz w:val="16"/>
        </w:rPr>
        <w:t>.”</w:t>
      </w:r>
    </w:p>
    <w:p w14:paraId="104B13DA" w14:textId="77777777" w:rsidR="001B0CF7" w:rsidRPr="009C35E2" w:rsidRDefault="001B0CF7" w:rsidP="001B0CF7">
      <w:pPr>
        <w:pStyle w:val="Heading4"/>
      </w:pPr>
      <w:r w:rsidRPr="00434E42">
        <w:t>No risk</w:t>
      </w:r>
      <w:r>
        <w:t xml:space="preserve"> of war from satellite losses: </w:t>
      </w:r>
      <w:r w:rsidRPr="00C911EC">
        <w:rPr>
          <w:rFonts w:eastAsia="Yu Gothic Light"/>
          <w:u w:val="single"/>
        </w:rPr>
        <w:t>Attribution</w:t>
      </w:r>
      <w:r>
        <w:rPr>
          <w:rFonts w:eastAsia="Yu Gothic Light"/>
        </w:rPr>
        <w:t xml:space="preserve">. The U.S. knows the difference between </w:t>
      </w:r>
      <w:r w:rsidRPr="008E05FE">
        <w:rPr>
          <w:rFonts w:eastAsia="Yu Gothic Light"/>
          <w:u w:val="single"/>
        </w:rPr>
        <w:t>intentional indirect attacks</w:t>
      </w:r>
      <w:r>
        <w:rPr>
          <w:rFonts w:eastAsia="Yu Gothic Light"/>
        </w:rPr>
        <w:t xml:space="preserve"> and </w:t>
      </w:r>
      <w:r w:rsidRPr="008E05FE">
        <w:rPr>
          <w:rFonts w:eastAsia="Yu Gothic Light"/>
          <w:u w:val="single"/>
        </w:rPr>
        <w:t>accidental collisions</w:t>
      </w:r>
      <w:r>
        <w:rPr>
          <w:rFonts w:eastAsia="Yu Gothic Light"/>
        </w:rPr>
        <w:t xml:space="preserve">---no nation would try. </w:t>
      </w:r>
    </w:p>
    <w:p w14:paraId="2B454A51" w14:textId="77777777" w:rsidR="001B0CF7" w:rsidRDefault="001B0CF7" w:rsidP="001B0CF7">
      <w:r>
        <w:t xml:space="preserve">Jan </w:t>
      </w:r>
      <w:r w:rsidRPr="00D06393">
        <w:rPr>
          <w:rStyle w:val="Style13ptBold"/>
        </w:rPr>
        <w:t>Kallberg 12</w:t>
      </w:r>
      <w:r>
        <w:t>, PhD, is a Swedish-American lawyer, political scientist, and opinion writer. He received his doctorate in public affairs and MA in political science from the University of Texas at Dallas and holds a law degree from Stockholm University. His research interests include national security issues such as strategic deterrence and the Internet battlefield. SPRING 2012, “Designer Satellite Collisions from Covert Cyber War”, Strategic Studies Quarterly, Air University Press, Vol. 6, No. 1, p. 124-136, https://www.jstor.org/stable/10.2307/26270793</w:t>
      </w:r>
    </w:p>
    <w:p w14:paraId="1C40E124" w14:textId="77777777" w:rsidR="001B0CF7" w:rsidRPr="00C911EC" w:rsidRDefault="001B0CF7" w:rsidP="001B0CF7">
      <w:pPr>
        <w:rPr>
          <w:sz w:val="12"/>
        </w:rPr>
      </w:pPr>
      <w:r w:rsidRPr="00272D48">
        <w:rPr>
          <w:rStyle w:val="Emphasis"/>
          <w:highlight w:val="cyan"/>
        </w:rPr>
        <w:t>Kinetic Attacks</w:t>
      </w:r>
      <w:r w:rsidRPr="00C911EC">
        <w:rPr>
          <w:sz w:val="12"/>
        </w:rPr>
        <w:t xml:space="preserve">. Essentially, </w:t>
      </w:r>
      <w:r w:rsidRPr="00272D48">
        <w:rPr>
          <w:rStyle w:val="StyleUnderline"/>
          <w:highlight w:val="cyan"/>
        </w:rPr>
        <w:t>an adversary can choose</w:t>
      </w:r>
      <w:r w:rsidRPr="00C911EC">
        <w:rPr>
          <w:sz w:val="12"/>
        </w:rPr>
        <w:t xml:space="preserve"> between two types of noncyber antisatellite attacks: </w:t>
      </w:r>
      <w:r w:rsidRPr="00272D48">
        <w:rPr>
          <w:rStyle w:val="Emphasis"/>
          <w:highlight w:val="cyan"/>
        </w:rPr>
        <w:t>direct kinetic</w:t>
      </w:r>
      <w:r w:rsidRPr="00890DF1">
        <w:rPr>
          <w:rStyle w:val="StyleUnderline"/>
        </w:rPr>
        <w:t xml:space="preserve"> </w:t>
      </w:r>
      <w:r w:rsidRPr="00272D48">
        <w:rPr>
          <w:rStyle w:val="StyleUnderline"/>
          <w:highlight w:val="cyan"/>
        </w:rPr>
        <w:t xml:space="preserve">and </w:t>
      </w:r>
      <w:r w:rsidRPr="00272D48">
        <w:rPr>
          <w:rStyle w:val="Emphasis"/>
          <w:highlight w:val="cyan"/>
        </w:rPr>
        <w:t>indirect</w:t>
      </w:r>
      <w:r w:rsidRPr="00890DF1">
        <w:rPr>
          <w:rStyle w:val="Emphasis"/>
        </w:rPr>
        <w:t xml:space="preserve"> kinetic.</w:t>
      </w:r>
      <w:r w:rsidRPr="00C911EC">
        <w:rPr>
          <w:sz w:val="12"/>
        </w:rPr>
        <w:t xml:space="preserve"> While </w:t>
      </w:r>
      <w:r w:rsidRPr="00272D48">
        <w:rPr>
          <w:rStyle w:val="StyleUnderline"/>
          <w:highlight w:val="cyan"/>
        </w:rPr>
        <w:t>a direct kinetic</w:t>
      </w:r>
      <w:r w:rsidRPr="00C911EC">
        <w:rPr>
          <w:sz w:val="12"/>
        </w:rPr>
        <w:t xml:space="preserve"> antisatellite missile </w:t>
      </w:r>
      <w:r w:rsidRPr="00890DF1">
        <w:rPr>
          <w:rStyle w:val="StyleUnderline"/>
        </w:rPr>
        <w:t xml:space="preserve">attack on a US satellite is possible, it </w:t>
      </w:r>
      <w:r w:rsidRPr="00272D48">
        <w:rPr>
          <w:rStyle w:val="StyleUnderline"/>
          <w:highlight w:val="cyan"/>
        </w:rPr>
        <w:t>would provide</w:t>
      </w:r>
      <w:r w:rsidRPr="00890DF1">
        <w:rPr>
          <w:rStyle w:val="StyleUnderline"/>
        </w:rPr>
        <w:t xml:space="preserve"> </w:t>
      </w:r>
      <w:r w:rsidRPr="00890DF1">
        <w:rPr>
          <w:rStyle w:val="Emphasis"/>
        </w:rPr>
        <w:t xml:space="preserve">direct </w:t>
      </w:r>
      <w:r w:rsidRPr="00272D48">
        <w:rPr>
          <w:rStyle w:val="Emphasis"/>
          <w:highlight w:val="cyan"/>
        </w:rPr>
        <w:t>attribution to the attacker</w:t>
      </w:r>
      <w:r w:rsidRPr="00890DF1">
        <w:rPr>
          <w:rStyle w:val="StyleUnderline"/>
        </w:rPr>
        <w:t xml:space="preserve">, thus </w:t>
      </w:r>
      <w:r w:rsidRPr="00272D48">
        <w:rPr>
          <w:rStyle w:val="StyleUnderline"/>
          <w:highlight w:val="cyan"/>
        </w:rPr>
        <w:t>leading to repercussions</w:t>
      </w:r>
      <w:r w:rsidRPr="00272D48">
        <w:rPr>
          <w:sz w:val="12"/>
          <w:highlight w:val="cyan"/>
        </w:rPr>
        <w:t xml:space="preserve">. </w:t>
      </w:r>
      <w:r w:rsidRPr="00272D48">
        <w:rPr>
          <w:rStyle w:val="StyleUnderline"/>
          <w:highlight w:val="cyan"/>
        </w:rPr>
        <w:t xml:space="preserve">The </w:t>
      </w:r>
      <w:r w:rsidRPr="00272D48">
        <w:rPr>
          <w:rStyle w:val="Emphasis"/>
          <w:highlight w:val="cyan"/>
        </w:rPr>
        <w:t>thruster</w:t>
      </w:r>
      <w:r w:rsidRPr="00272D48">
        <w:rPr>
          <w:rStyle w:val="StyleUnderline"/>
          <w:highlight w:val="cyan"/>
        </w:rPr>
        <w:t xml:space="preserve"> and</w:t>
      </w:r>
      <w:r w:rsidRPr="00890DF1">
        <w:rPr>
          <w:rStyle w:val="StyleUnderline"/>
        </w:rPr>
        <w:t xml:space="preserve"> the </w:t>
      </w:r>
      <w:r w:rsidRPr="00272D48">
        <w:rPr>
          <w:rStyle w:val="Emphasis"/>
          <w:highlight w:val="cyan"/>
        </w:rPr>
        <w:t>heat</w:t>
      </w:r>
      <w:r w:rsidRPr="00890DF1">
        <w:rPr>
          <w:rStyle w:val="StyleUnderline"/>
        </w:rPr>
        <w:t xml:space="preserve"> from the missile </w:t>
      </w:r>
      <w:r w:rsidRPr="00272D48">
        <w:rPr>
          <w:rStyle w:val="StyleUnderline"/>
          <w:highlight w:val="cyan"/>
        </w:rPr>
        <w:t>would be identified</w:t>
      </w:r>
      <w:r w:rsidRPr="00890DF1">
        <w:rPr>
          <w:rStyle w:val="StyleUnderline"/>
        </w:rPr>
        <w:t xml:space="preserve"> and attributed to the country or vessel that launched the attack</w:t>
      </w:r>
      <w:r w:rsidRPr="00C911EC">
        <w:rPr>
          <w:sz w:val="12"/>
        </w:rPr>
        <w:t xml:space="preserve">. </w:t>
      </w:r>
      <w:r w:rsidRPr="00C911EC">
        <w:rPr>
          <w:rStyle w:val="StyleUnderline"/>
        </w:rPr>
        <w:t>A direct kinetic attack might be inviting</w:t>
      </w:r>
      <w:r w:rsidRPr="00890DF1">
        <w:rPr>
          <w:rStyle w:val="StyleUnderline"/>
        </w:rPr>
        <w:t xml:space="preserve">, but </w:t>
      </w:r>
      <w:r w:rsidRPr="00272D48">
        <w:rPr>
          <w:rStyle w:val="Emphasis"/>
          <w:highlight w:val="cyan"/>
        </w:rPr>
        <w:t>the political price is high</w:t>
      </w:r>
      <w:r w:rsidRPr="00C911EC">
        <w:rPr>
          <w:sz w:val="12"/>
        </w:rPr>
        <w:t xml:space="preserve">. Even though it would be inviting to attack satellites, </w:t>
      </w:r>
      <w:r w:rsidRPr="00272D48">
        <w:rPr>
          <w:rStyle w:val="StyleUnderline"/>
          <w:highlight w:val="cyan"/>
        </w:rPr>
        <w:t xml:space="preserve">an adversary </w:t>
      </w:r>
      <w:r w:rsidRPr="00272D48">
        <w:rPr>
          <w:rStyle w:val="Emphasis"/>
          <w:highlight w:val="cyan"/>
        </w:rPr>
        <w:t>would not be able to attack</w:t>
      </w:r>
      <w:r w:rsidRPr="001B5228">
        <w:rPr>
          <w:rStyle w:val="StyleUnderline"/>
        </w:rPr>
        <w:t xml:space="preserve"> </w:t>
      </w:r>
      <w:r w:rsidRPr="00272D48">
        <w:rPr>
          <w:rStyle w:val="StyleUnderline"/>
          <w:highlight w:val="cyan"/>
        </w:rPr>
        <w:t>without leaving</w:t>
      </w:r>
      <w:r w:rsidRPr="001B5228">
        <w:rPr>
          <w:rStyle w:val="StyleUnderline"/>
        </w:rPr>
        <w:t xml:space="preserve"> a trace of tangible </w:t>
      </w:r>
      <w:r w:rsidRPr="00272D48">
        <w:rPr>
          <w:rStyle w:val="StyleUnderline"/>
          <w:highlight w:val="cyan"/>
        </w:rPr>
        <w:t>evidence</w:t>
      </w:r>
      <w:r w:rsidRPr="00272D48">
        <w:rPr>
          <w:sz w:val="12"/>
          <w:highlight w:val="cyan"/>
        </w:rPr>
        <w:t xml:space="preserve">. </w:t>
      </w:r>
      <w:r w:rsidRPr="00272D48">
        <w:rPr>
          <w:rStyle w:val="StyleUnderline"/>
          <w:highlight w:val="cyan"/>
        </w:rPr>
        <w:t>Using an ASAT missile is a grave act of war</w:t>
      </w:r>
      <w:r w:rsidRPr="001B5228">
        <w:rPr>
          <w:rStyle w:val="StyleUnderline"/>
        </w:rPr>
        <w:t xml:space="preserve"> and can only reasonably be used if the perpetrator anticipates and accepts a wartime response</w:t>
      </w:r>
      <w:r w:rsidRPr="00C911EC">
        <w:rPr>
          <w:sz w:val="12"/>
        </w:rPr>
        <w:t xml:space="preserve">. </w:t>
      </w:r>
    </w:p>
    <w:p w14:paraId="0009E225" w14:textId="77777777" w:rsidR="001B0CF7" w:rsidRPr="00D17E5A" w:rsidRDefault="001B0CF7" w:rsidP="001B0CF7">
      <w:pPr>
        <w:rPr>
          <w:rStyle w:val="StyleUnderline"/>
        </w:rPr>
      </w:pPr>
      <w:r w:rsidRPr="00C911EC">
        <w:rPr>
          <w:sz w:val="12"/>
        </w:rPr>
        <w:t xml:space="preserve">For a potential adversary, it can be far more advantageous to increase the amount of debris that clutters specific orbits, thus epitomizing the indirect attack. </w:t>
      </w:r>
      <w:r w:rsidRPr="00D17E5A">
        <w:rPr>
          <w:rStyle w:val="StyleUnderline"/>
        </w:rPr>
        <w:t xml:space="preserve">Increasing debris can be accomplished through actively adding debris to specific well-targeted orbits, systematic designer accidents, or collisions in space. </w:t>
      </w:r>
    </w:p>
    <w:p w14:paraId="16356489" w14:textId="77777777" w:rsidR="001B0CF7" w:rsidRPr="00C911EC" w:rsidRDefault="001B0CF7" w:rsidP="001B0CF7">
      <w:pPr>
        <w:rPr>
          <w:sz w:val="12"/>
        </w:rPr>
      </w:pPr>
      <w:r w:rsidRPr="00C911EC">
        <w:rPr>
          <w:sz w:val="12"/>
        </w:rPr>
        <w:t xml:space="preserve">During the eighteenth century and until the Second World War, artillery units had a special round to be used if enemy infantry came uncomfortably close to the battery position—the case shot. The battery aimed toward the closing infantry and fired the case shots, which dispersed thousands of steel balls that created massive losses in the infantry ranks. Whether those steel balls hit an arm, a leg, the torso, or a hand did not matter; the infantry assault against the battery position lost momentum and ended. By applying the case shot idea to space, we can see an unsophisticated way to radically increase debris by using space boosters to reach lower Earth orbit (LEO) and then using kinetic energy to disperse hundreds of thousands of steel balls into a segment of space. Any obsolete or crude missile—exemplified by the Iranian Shahab or the North Korean Taepodong—could act as a space booster to take the payload to space. A salvo of 20 such crude space boosters delivering a significant amount of prefragmented shrapnel or steel balls could radically increase the amount of hypervelocity debris. </w:t>
      </w:r>
    </w:p>
    <w:p w14:paraId="195E8D00" w14:textId="77777777" w:rsidR="001B0CF7" w:rsidRPr="00C911EC" w:rsidRDefault="001B0CF7" w:rsidP="001B0CF7">
      <w:pPr>
        <w:rPr>
          <w:sz w:val="12"/>
        </w:rPr>
      </w:pPr>
      <w:r w:rsidRPr="00C911EC">
        <w:rPr>
          <w:sz w:val="12"/>
        </w:rPr>
        <w:t xml:space="preserve">The probability for collision in space between a functional satellite and debris is a numbers game. Reduced to a simplified example, if the presence of 5,000 debris pieces at a specific altitude generates a risk of one satellite hit every 10 years—not taking into account additional debris generated from the impact—an additional 100,000 debris pieces would increase that risk drastically. To illustrate the principle, 20 space boosters can lift 30 metric tons of payload to LEO—roughly 400,000 steel balls—that would be spread at hypervelocity into the satellite orbits. </w:t>
      </w:r>
      <w:r w:rsidRPr="00D17E5A">
        <w:rPr>
          <w:rStyle w:val="StyleUnderline"/>
        </w:rPr>
        <w:t>The attack is kinetic but indirect</w:t>
      </w:r>
      <w:r w:rsidRPr="00C911EC">
        <w:rPr>
          <w:sz w:val="12"/>
        </w:rPr>
        <w:t xml:space="preserve">, </w:t>
      </w:r>
      <w:r w:rsidRPr="00153EBE">
        <w:rPr>
          <w:rStyle w:val="StyleUnderline"/>
        </w:rPr>
        <w:t>as the target satellites are not individually targeted but are instead approached by a swarm of hypervelocity debris that impacts the target satellites either by penetration or by destroying antennas, solar panels, or other equipment</w:t>
      </w:r>
      <w:r w:rsidRPr="00C911EC">
        <w:rPr>
          <w:sz w:val="12"/>
        </w:rPr>
        <w:t xml:space="preserve">. This impact would initially generate more debris, although orbital decay would counterbalance some of it by moving it to a lower altitude; </w:t>
      </w:r>
      <w:r w:rsidRPr="00D17E5A">
        <w:rPr>
          <w:rStyle w:val="StyleUnderline"/>
        </w:rPr>
        <w:t>eventually it would disappear from space</w:t>
      </w:r>
      <w:r w:rsidRPr="00C911EC">
        <w:rPr>
          <w:sz w:val="12"/>
        </w:rPr>
        <w:t xml:space="preserve">. </w:t>
      </w:r>
    </w:p>
    <w:p w14:paraId="5B540718" w14:textId="77777777" w:rsidR="001B0CF7" w:rsidRPr="00C911EC" w:rsidRDefault="001B0CF7" w:rsidP="001B0CF7">
      <w:pPr>
        <w:rPr>
          <w:rStyle w:val="StyleUnderline"/>
        </w:rPr>
      </w:pPr>
      <w:r w:rsidRPr="00272D48">
        <w:rPr>
          <w:rStyle w:val="Emphasis"/>
          <w:highlight w:val="cyan"/>
        </w:rPr>
        <w:t>Either a direct</w:t>
      </w:r>
      <w:r w:rsidRPr="00272D48">
        <w:rPr>
          <w:rStyle w:val="StyleUnderline"/>
          <w:highlight w:val="cyan"/>
        </w:rPr>
        <w:t xml:space="preserve"> or </w:t>
      </w:r>
      <w:r w:rsidRPr="00272D48">
        <w:rPr>
          <w:rStyle w:val="Emphasis"/>
          <w:highlight w:val="cyan"/>
        </w:rPr>
        <w:t>indirect kinetic attack</w:t>
      </w:r>
      <w:r w:rsidRPr="00272D48">
        <w:rPr>
          <w:rStyle w:val="StyleUnderline"/>
          <w:highlight w:val="cyan"/>
        </w:rPr>
        <w:t xml:space="preserve"> would be </w:t>
      </w:r>
      <w:r w:rsidRPr="00272D48">
        <w:rPr>
          <w:rStyle w:val="Emphasis"/>
          <w:highlight w:val="cyan"/>
        </w:rPr>
        <w:t>an act of war</w:t>
      </w:r>
      <w:r w:rsidRPr="00272D48">
        <w:rPr>
          <w:rStyle w:val="StyleUnderline"/>
          <w:highlight w:val="cyan"/>
        </w:rPr>
        <w:t xml:space="preserve"> and </w:t>
      </w:r>
      <w:r w:rsidRPr="00272D48">
        <w:rPr>
          <w:rStyle w:val="Emphasis"/>
          <w:highlight w:val="cyan"/>
        </w:rPr>
        <w:t>provide the necessary attribution</w:t>
      </w:r>
      <w:r w:rsidRPr="00153EBE">
        <w:rPr>
          <w:rStyle w:val="StyleUnderline"/>
        </w:rPr>
        <w:t xml:space="preserve"> </w:t>
      </w:r>
      <w:r w:rsidRPr="00C911EC">
        <w:rPr>
          <w:sz w:val="12"/>
        </w:rPr>
        <w:t>to give the United States casus belli approved by at least a part of the international community</w:t>
      </w:r>
      <w:r w:rsidRPr="00153EBE">
        <w:rPr>
          <w:rStyle w:val="StyleUnderline"/>
        </w:rPr>
        <w:t>.</w:t>
      </w:r>
      <w:r w:rsidRPr="00C911EC">
        <w:rPr>
          <w:sz w:val="12"/>
        </w:rPr>
        <w:t xml:space="preserve"> First, </w:t>
      </w:r>
      <w:r w:rsidRPr="00272D48">
        <w:rPr>
          <w:rStyle w:val="StyleUnderline"/>
          <w:highlight w:val="cyan"/>
        </w:rPr>
        <w:t>both the direct and indirect</w:t>
      </w:r>
      <w:r w:rsidRPr="00153EBE">
        <w:rPr>
          <w:rStyle w:val="StyleUnderline"/>
        </w:rPr>
        <w:t xml:space="preserve"> kinetic </w:t>
      </w:r>
      <w:r w:rsidRPr="00272D48">
        <w:rPr>
          <w:rStyle w:val="Emphasis"/>
          <w:highlight w:val="cyan"/>
        </w:rPr>
        <w:t>attack would be attributable</w:t>
      </w:r>
      <w:r w:rsidRPr="00153EBE">
        <w:rPr>
          <w:rStyle w:val="Emphasis"/>
        </w:rPr>
        <w:t xml:space="preserve"> to the nation that launched the attack</w:t>
      </w:r>
      <w:r w:rsidRPr="00153EBE">
        <w:rPr>
          <w:rStyle w:val="StyleUnderline"/>
        </w:rPr>
        <w:t xml:space="preserve">, </w:t>
      </w:r>
      <w:r w:rsidRPr="00272D48">
        <w:rPr>
          <w:rStyle w:val="StyleUnderline"/>
          <w:highlight w:val="cyan"/>
        </w:rPr>
        <w:t xml:space="preserve">and </w:t>
      </w:r>
      <w:r w:rsidRPr="00272D48">
        <w:rPr>
          <w:rStyle w:val="Emphasis"/>
          <w:highlight w:val="cyan"/>
        </w:rPr>
        <w:t>observations</w:t>
      </w:r>
      <w:r w:rsidRPr="00153EBE">
        <w:rPr>
          <w:rStyle w:val="StyleUnderline"/>
        </w:rPr>
        <w:t xml:space="preserve"> from space-borne monitoring satellites </w:t>
      </w:r>
      <w:r w:rsidRPr="00272D48">
        <w:rPr>
          <w:rStyle w:val="Emphasis"/>
          <w:highlight w:val="cyan"/>
        </w:rPr>
        <w:t>would</w:t>
      </w:r>
      <w:r w:rsidRPr="00272D48">
        <w:rPr>
          <w:rStyle w:val="StyleUnderline"/>
          <w:highlight w:val="cyan"/>
        </w:rPr>
        <w:t xml:space="preserve"> be accurate enough to give the </w:t>
      </w:r>
      <w:r w:rsidRPr="00272D48">
        <w:rPr>
          <w:rStyle w:val="Emphasis"/>
          <w:highlight w:val="cyan"/>
        </w:rPr>
        <w:t>U</w:t>
      </w:r>
      <w:r w:rsidRPr="00153EBE">
        <w:rPr>
          <w:rStyle w:val="StyleUnderline"/>
        </w:rPr>
        <w:t xml:space="preserve">nited </w:t>
      </w:r>
      <w:r w:rsidRPr="00272D48">
        <w:rPr>
          <w:rStyle w:val="Emphasis"/>
          <w:highlight w:val="cyan"/>
        </w:rPr>
        <w:t>S</w:t>
      </w:r>
      <w:r w:rsidRPr="00C911EC">
        <w:rPr>
          <w:rStyle w:val="StyleUnderline"/>
        </w:rPr>
        <w:t>tates</w:t>
      </w:r>
      <w:r w:rsidRPr="00153EBE">
        <w:rPr>
          <w:rStyle w:val="StyleUnderline"/>
        </w:rPr>
        <w:t xml:space="preserve"> </w:t>
      </w:r>
      <w:r w:rsidRPr="00272D48">
        <w:rPr>
          <w:rStyle w:val="Emphasis"/>
          <w:highlight w:val="cyan"/>
        </w:rPr>
        <w:t>a solid case.</w:t>
      </w:r>
      <w:r w:rsidRPr="00C911EC">
        <w:rPr>
          <w:sz w:val="12"/>
        </w:rPr>
        <w:t xml:space="preserve"> Second, </w:t>
      </w:r>
      <w:r w:rsidRPr="00153EBE">
        <w:rPr>
          <w:rStyle w:val="StyleUnderline"/>
        </w:rPr>
        <w:t>creating unprecedented amounts of space debris would not only be hazardous to US satellites but also to those of other major powers</w:t>
      </w:r>
      <w:r w:rsidRPr="00C911EC">
        <w:rPr>
          <w:sz w:val="12"/>
        </w:rPr>
        <w:t xml:space="preserve">. </w:t>
      </w:r>
      <w:r w:rsidRPr="00C911EC">
        <w:rPr>
          <w:rStyle w:val="StyleUnderline"/>
        </w:rPr>
        <w:t>If rogue nation X launches an indirect kinetic attack, it would affect Russia’s, Europe’s, China’s, India’s, Pakistan’s, and other nations’ satellites.</w:t>
      </w:r>
      <w:r w:rsidRPr="00C911EC">
        <w:rPr>
          <w:sz w:val="12"/>
        </w:rPr>
        <w:t xml:space="preserve"> Depending on the dispersement of these debris objects, damage could be limited to small areas of space, but it would still be a space territory not used solely by the United States. Rogue nation X traditionally has avoided United Nations–supported repercussions from the international community when US interests have been damaged. Russia and/or China, in particular, are likely to veto any punitive actions proposed by the United States in the UN Security Council.20 In this scenario, </w:t>
      </w:r>
      <w:r w:rsidRPr="00C911EC">
        <w:rPr>
          <w:rStyle w:val="StyleUnderline"/>
        </w:rPr>
        <w:t>rogue nation X cannot afford to lose that support by damaging Russian or Chinese space assets as collateral damage from its attack on US satellites</w:t>
      </w:r>
      <w:r w:rsidRPr="00C911EC">
        <w:rPr>
          <w:sz w:val="12"/>
        </w:rPr>
        <w:t xml:space="preserve">. Chinese space assets are quite limited compared to Russian or US inventories; therefore, an indirect kinetic attack against US assets could result in severe damage to Chinese interests, as the Chinese lack space resilience. </w:t>
      </w:r>
      <w:r w:rsidRPr="00272D48">
        <w:rPr>
          <w:rStyle w:val="StyleUnderline"/>
          <w:highlight w:val="cyan"/>
        </w:rPr>
        <w:t xml:space="preserve">Neither </w:t>
      </w:r>
      <w:r w:rsidRPr="00272D48">
        <w:rPr>
          <w:rStyle w:val="Emphasis"/>
          <w:highlight w:val="cyan"/>
        </w:rPr>
        <w:t>direct nor indirect kinetic</w:t>
      </w:r>
      <w:r w:rsidRPr="00272D48">
        <w:rPr>
          <w:rStyle w:val="StyleUnderline"/>
          <w:highlight w:val="cyan"/>
        </w:rPr>
        <w:t xml:space="preserve"> attacks are </w:t>
      </w:r>
      <w:r w:rsidRPr="00272D48">
        <w:rPr>
          <w:rStyle w:val="Emphasis"/>
          <w:highlight w:val="cyan"/>
        </w:rPr>
        <w:t>suitable or viable options for a rogue nation</w:t>
      </w:r>
      <w:r w:rsidRPr="00C911EC">
        <w:rPr>
          <w:rStyle w:val="StyleUnderline"/>
        </w:rPr>
        <w:t xml:space="preserve"> that intends to harm US satellites. </w:t>
      </w:r>
    </w:p>
    <w:p w14:paraId="41A1000D" w14:textId="77777777" w:rsidR="001B0CF7" w:rsidRPr="00B55AD5" w:rsidRDefault="001B0CF7" w:rsidP="001B0CF7"/>
    <w:p w14:paraId="588BBC4D" w14:textId="77777777" w:rsidR="001B0CF7" w:rsidRPr="00A92984" w:rsidRDefault="001B0CF7" w:rsidP="001B0CF7">
      <w:pPr>
        <w:pStyle w:val="Heading4"/>
      </w:pPr>
      <w:r w:rsidRPr="00A92984">
        <w:t>Extinction is inevitable from future technology — nanotech, our simulation gets shut down, AI, biotech, particle accelerators, and black swans</w:t>
      </w:r>
    </w:p>
    <w:p w14:paraId="03C3BE0D" w14:textId="77777777" w:rsidR="001B0CF7" w:rsidRPr="00A92984" w:rsidRDefault="001B0CF7" w:rsidP="001B0CF7">
      <w:r w:rsidRPr="00A92984">
        <w:t xml:space="preserve">Bruce </w:t>
      </w:r>
      <w:r w:rsidRPr="00A92984">
        <w:rPr>
          <w:b/>
          <w:bCs/>
          <w:sz w:val="26"/>
          <w:szCs w:val="26"/>
        </w:rPr>
        <w:t>Sterling</w:t>
      </w:r>
      <w:r w:rsidRPr="00A92984">
        <w:t>, 6-1-20</w:t>
      </w:r>
      <w:r w:rsidRPr="00A92984">
        <w:rPr>
          <w:b/>
          <w:bCs/>
          <w:sz w:val="26"/>
          <w:szCs w:val="26"/>
        </w:rPr>
        <w:t>18</w:t>
      </w:r>
      <w:r w:rsidRPr="00A92984">
        <w:t>, "When Nick Bostrom says “Bang”," WIRED, https://www.wired.com/beyond-the-beyond/2018/06/nick-bostrom-says-bang/</w:t>
      </w:r>
    </w:p>
    <w:p w14:paraId="075EB7AB" w14:textId="77777777" w:rsidR="001B0CF7" w:rsidRPr="00A92984" w:rsidRDefault="001B0CF7" w:rsidP="001B0CF7">
      <w:pPr>
        <w:rPr>
          <w:sz w:val="16"/>
        </w:rPr>
      </w:pPr>
      <w:r w:rsidRPr="00A92984">
        <w:rPr>
          <w:sz w:val="16"/>
        </w:rPr>
        <w:t xml:space="preserve">4.1 </w:t>
      </w:r>
      <w:r w:rsidRPr="00A92984">
        <w:rPr>
          <w:rStyle w:val="StyleUnderline"/>
        </w:rPr>
        <w:t xml:space="preserve">Deliberate </w:t>
      </w:r>
      <w:r w:rsidRPr="00303163">
        <w:rPr>
          <w:rStyle w:val="Emphasis"/>
          <w:highlight w:val="cyan"/>
        </w:rPr>
        <w:t>misuse of nanotech</w:t>
      </w:r>
      <w:r w:rsidRPr="00A92984">
        <w:rPr>
          <w:rStyle w:val="Emphasis"/>
        </w:rPr>
        <w:t>nology</w:t>
      </w:r>
    </w:p>
    <w:p w14:paraId="57B8BE69" w14:textId="77777777" w:rsidR="001B0CF7" w:rsidRPr="00A92984" w:rsidRDefault="001B0CF7" w:rsidP="001B0CF7">
      <w:pPr>
        <w:rPr>
          <w:sz w:val="16"/>
        </w:rPr>
      </w:pPr>
      <w:r w:rsidRPr="00A92984">
        <w:rPr>
          <w:rStyle w:val="StyleUnderline"/>
        </w:rPr>
        <w:t xml:space="preserve">In a mature form, molecular nanotechnology will </w:t>
      </w:r>
      <w:r w:rsidRPr="00303163">
        <w:rPr>
          <w:rStyle w:val="StyleUnderline"/>
          <w:highlight w:val="cyan"/>
        </w:rPr>
        <w:t>enable the construction of</w:t>
      </w:r>
      <w:r w:rsidRPr="00A92984">
        <w:rPr>
          <w:rStyle w:val="StyleUnderline"/>
        </w:rPr>
        <w:t xml:space="preserve"> bacterium-scale </w:t>
      </w:r>
      <w:r w:rsidRPr="00303163">
        <w:rPr>
          <w:rStyle w:val="StyleUnderline"/>
          <w:highlight w:val="cyan"/>
        </w:rPr>
        <w:t>self-replicating</w:t>
      </w:r>
      <w:r w:rsidRPr="00A92984">
        <w:rPr>
          <w:rStyle w:val="StyleUnderline"/>
        </w:rPr>
        <w:t xml:space="preserve"> mechanical </w:t>
      </w:r>
      <w:r w:rsidRPr="00303163">
        <w:rPr>
          <w:rStyle w:val="StyleUnderline"/>
          <w:highlight w:val="cyan"/>
        </w:rPr>
        <w:t>robots</w:t>
      </w:r>
      <w:r w:rsidRPr="00A92984">
        <w:rPr>
          <w:rStyle w:val="StyleUnderline"/>
        </w:rPr>
        <w:t xml:space="preserve"> that</w:t>
      </w:r>
      <w:r w:rsidRPr="00A92984">
        <w:rPr>
          <w:sz w:val="16"/>
        </w:rPr>
        <w:t xml:space="preserve"> can </w:t>
      </w:r>
      <w:r w:rsidRPr="00A92984">
        <w:rPr>
          <w:rStyle w:val="StyleUnderline"/>
        </w:rPr>
        <w:t>feed on dirt or other organic matter</w:t>
      </w:r>
      <w:r w:rsidRPr="00A92984">
        <w:rPr>
          <w:sz w:val="16"/>
        </w:rPr>
        <w:t xml:space="preserve"> [22-25]. </w:t>
      </w:r>
      <w:r w:rsidRPr="00A92984">
        <w:rPr>
          <w:rStyle w:val="StyleUnderline"/>
        </w:rPr>
        <w:t xml:space="preserve">Such replicators could </w:t>
      </w:r>
      <w:r w:rsidRPr="00303163">
        <w:rPr>
          <w:rStyle w:val="Emphasis"/>
          <w:highlight w:val="cyan"/>
        </w:rPr>
        <w:t>eat up the biosphere</w:t>
      </w:r>
      <w:r w:rsidRPr="00A92984">
        <w:rPr>
          <w:rStyle w:val="StyleUnderline"/>
        </w:rPr>
        <w:t xml:space="preserve"> or destroy it</w:t>
      </w:r>
      <w:r w:rsidRPr="00A92984">
        <w:rPr>
          <w:sz w:val="16"/>
        </w:rPr>
        <w:t xml:space="preserve"> by other means such </w:t>
      </w:r>
      <w:r w:rsidRPr="00A92984">
        <w:rPr>
          <w:rStyle w:val="StyleUnderline"/>
        </w:rPr>
        <w:t>as by poisoning it, burning it, or blocking out sunlight. A person of malicious intent in possession of this technology</w:t>
      </w:r>
      <w:r w:rsidRPr="00A92984">
        <w:rPr>
          <w:sz w:val="16"/>
        </w:rPr>
        <w:t xml:space="preserve"> might </w:t>
      </w:r>
      <w:r w:rsidRPr="00303163">
        <w:rPr>
          <w:rStyle w:val="StyleUnderline"/>
          <w:highlight w:val="cyan"/>
        </w:rPr>
        <w:t xml:space="preserve">cause </w:t>
      </w:r>
      <w:r w:rsidRPr="00A92984">
        <w:rPr>
          <w:rStyle w:val="StyleUnderline"/>
        </w:rPr>
        <w:t xml:space="preserve">the </w:t>
      </w:r>
      <w:r w:rsidRPr="00303163">
        <w:rPr>
          <w:rStyle w:val="StyleUnderline"/>
          <w:highlight w:val="cyan"/>
        </w:rPr>
        <w:t xml:space="preserve">extinction </w:t>
      </w:r>
      <w:r w:rsidRPr="00A92984">
        <w:rPr>
          <w:rStyle w:val="StyleUnderline"/>
        </w:rPr>
        <w:t>of</w:t>
      </w:r>
      <w:r w:rsidRPr="00A92984">
        <w:rPr>
          <w:sz w:val="16"/>
        </w:rPr>
        <w:t xml:space="preserve"> intelligent </w:t>
      </w:r>
      <w:r w:rsidRPr="00A92984">
        <w:rPr>
          <w:rStyle w:val="StyleUnderline"/>
        </w:rPr>
        <w:t>life on Earth</w:t>
      </w:r>
      <w:r w:rsidRPr="00A92984">
        <w:rPr>
          <w:sz w:val="16"/>
        </w:rPr>
        <w:t xml:space="preserve"> by releasing such nanobots into the environment.[9]</w:t>
      </w:r>
    </w:p>
    <w:p w14:paraId="656DB130" w14:textId="77777777" w:rsidR="001B0CF7" w:rsidRPr="00A92984" w:rsidRDefault="001B0CF7" w:rsidP="001B0CF7">
      <w:pPr>
        <w:rPr>
          <w:sz w:val="16"/>
        </w:rPr>
      </w:pPr>
      <w:r w:rsidRPr="00A92984">
        <w:rPr>
          <w:rStyle w:val="StyleUnderline"/>
        </w:rPr>
        <w:t xml:space="preserve">The </w:t>
      </w:r>
      <w:r w:rsidRPr="00303163">
        <w:rPr>
          <w:rStyle w:val="StyleUnderline"/>
          <w:highlight w:val="cyan"/>
        </w:rPr>
        <w:t>tech</w:t>
      </w:r>
      <w:r w:rsidRPr="00A92984">
        <w:rPr>
          <w:rStyle w:val="StyleUnderline"/>
        </w:rPr>
        <w:t xml:space="preserve">nology </w:t>
      </w:r>
      <w:r w:rsidRPr="00303163">
        <w:rPr>
          <w:rStyle w:val="StyleUnderline"/>
          <w:highlight w:val="cyan"/>
        </w:rPr>
        <w:t>to produce a destructive nanobot</w:t>
      </w:r>
      <w:r w:rsidRPr="00A92984">
        <w:rPr>
          <w:rStyle w:val="StyleUnderline"/>
        </w:rPr>
        <w:t xml:space="preserve"> seems considerably </w:t>
      </w:r>
      <w:r w:rsidRPr="00303163">
        <w:rPr>
          <w:rStyle w:val="StyleUnderline"/>
          <w:highlight w:val="cyan"/>
        </w:rPr>
        <w:t>easier</w:t>
      </w:r>
      <w:r w:rsidRPr="00A92984">
        <w:rPr>
          <w:rStyle w:val="StyleUnderline"/>
        </w:rPr>
        <w:t xml:space="preserve"> to develop </w:t>
      </w:r>
      <w:r w:rsidRPr="00303163">
        <w:rPr>
          <w:rStyle w:val="StyleUnderline"/>
          <w:highlight w:val="cyan"/>
        </w:rPr>
        <w:t>than</w:t>
      </w:r>
      <w:r w:rsidRPr="00A92984">
        <w:rPr>
          <w:rStyle w:val="StyleUnderline"/>
        </w:rPr>
        <w:t xml:space="preserve"> the technology to create an effective </w:t>
      </w:r>
      <w:r w:rsidRPr="00303163">
        <w:rPr>
          <w:rStyle w:val="StyleUnderline"/>
          <w:highlight w:val="cyan"/>
        </w:rPr>
        <w:t>defense</w:t>
      </w:r>
      <w:r w:rsidRPr="00A92984">
        <w:rPr>
          <w:rStyle w:val="StyleUnderline"/>
        </w:rPr>
        <w:t xml:space="preserve"> against such an attack</w:t>
      </w:r>
      <w:r w:rsidRPr="00A92984">
        <w:rPr>
          <w:sz w:val="16"/>
        </w:rPr>
        <w:t xml:space="preserve"> (a global nanotech immune system, an “active shield” [23]). It is therefore likely that </w:t>
      </w:r>
      <w:r w:rsidRPr="00303163">
        <w:rPr>
          <w:rStyle w:val="StyleUnderline"/>
          <w:highlight w:val="cyan"/>
        </w:rPr>
        <w:t>there will be a period of vulnerability</w:t>
      </w:r>
      <w:r w:rsidRPr="00A92984">
        <w:rPr>
          <w:sz w:val="16"/>
        </w:rPr>
        <w:t xml:space="preserve"> during which this technology must be prevented from coming into the wrong hands. Yet </w:t>
      </w:r>
      <w:r w:rsidRPr="00A92984">
        <w:rPr>
          <w:rStyle w:val="StyleUnderline"/>
        </w:rPr>
        <w:t>the technology</w:t>
      </w:r>
      <w:r w:rsidRPr="00A92984">
        <w:rPr>
          <w:sz w:val="16"/>
        </w:rPr>
        <w:t xml:space="preserve"> could </w:t>
      </w:r>
      <w:r w:rsidRPr="00A92984">
        <w:rPr>
          <w:rStyle w:val="StyleUnderline"/>
        </w:rPr>
        <w:t xml:space="preserve">prove </w:t>
      </w:r>
      <w:r w:rsidRPr="00303163">
        <w:rPr>
          <w:rStyle w:val="StyleUnderline"/>
          <w:highlight w:val="cyan"/>
        </w:rPr>
        <w:t>hard to regulate</w:t>
      </w:r>
      <w:r w:rsidRPr="00A92984">
        <w:rPr>
          <w:rStyle w:val="StyleUnderline"/>
        </w:rPr>
        <w:t>, since it doesn’t require rare radioactive isotopes or large, easily identifiable manufacturing plants</w:t>
      </w:r>
      <w:r w:rsidRPr="00A92984">
        <w:rPr>
          <w:sz w:val="16"/>
        </w:rPr>
        <w:t>, as does production of nuclear weapons [23].</w:t>
      </w:r>
    </w:p>
    <w:p w14:paraId="3C335F9F" w14:textId="77777777" w:rsidR="001B0CF7" w:rsidRPr="00A92984" w:rsidRDefault="001B0CF7" w:rsidP="001B0CF7">
      <w:pPr>
        <w:rPr>
          <w:sz w:val="16"/>
        </w:rPr>
      </w:pPr>
      <w:r w:rsidRPr="00A92984">
        <w:rPr>
          <w:rStyle w:val="StyleUnderline"/>
        </w:rPr>
        <w:t>Even if effective defenses against a limited nanotech attack are developed</w:t>
      </w:r>
      <w:r w:rsidRPr="00A92984">
        <w:rPr>
          <w:sz w:val="16"/>
        </w:rPr>
        <w:t xml:space="preserve"> before dangerous replicators are designed and acquired by suicidal regimes or terrorists, </w:t>
      </w:r>
      <w:r w:rsidRPr="00A92984">
        <w:rPr>
          <w:rStyle w:val="StyleUnderline"/>
        </w:rPr>
        <w:t xml:space="preserve">there will still be the danger of an arms race between states possessing </w:t>
      </w:r>
      <w:r w:rsidRPr="00303163">
        <w:rPr>
          <w:rStyle w:val="StyleUnderline"/>
          <w:highlight w:val="cyan"/>
        </w:rPr>
        <w:t>nanotech</w:t>
      </w:r>
      <w:r w:rsidRPr="00A92984">
        <w:rPr>
          <w:rStyle w:val="StyleUnderline"/>
        </w:rPr>
        <w:t>nology</w:t>
      </w:r>
      <w:r w:rsidRPr="00A92984">
        <w:rPr>
          <w:sz w:val="16"/>
        </w:rPr>
        <w:t xml:space="preserve">. It has been argued [26] that </w:t>
      </w:r>
      <w:r w:rsidRPr="00A92984">
        <w:rPr>
          <w:rStyle w:val="StyleUnderline"/>
        </w:rPr>
        <w:t xml:space="preserve">molecular manufacturing would </w:t>
      </w:r>
      <w:r w:rsidRPr="00303163">
        <w:rPr>
          <w:rStyle w:val="StyleUnderline"/>
          <w:highlight w:val="cyan"/>
        </w:rPr>
        <w:t>lead to</w:t>
      </w:r>
      <w:r w:rsidRPr="00A92984">
        <w:rPr>
          <w:rStyle w:val="StyleUnderline"/>
        </w:rPr>
        <w:t xml:space="preserve"> both </w:t>
      </w:r>
      <w:r w:rsidRPr="00303163">
        <w:rPr>
          <w:rStyle w:val="StyleUnderline"/>
          <w:highlight w:val="cyan"/>
        </w:rPr>
        <w:t>arms race instability</w:t>
      </w:r>
      <w:r w:rsidRPr="00A92984">
        <w:rPr>
          <w:rStyle w:val="StyleUnderline"/>
        </w:rPr>
        <w:t xml:space="preserve"> and crisis instability</w:t>
      </w:r>
      <w:r w:rsidRPr="00A92984">
        <w:rPr>
          <w:sz w:val="16"/>
        </w:rPr>
        <w:t xml:space="preserve">, to a higher degree than was the case with nuclear weapons. Arms race instability means that </w:t>
      </w:r>
      <w:r w:rsidRPr="00A92984">
        <w:rPr>
          <w:rStyle w:val="StyleUnderline"/>
        </w:rPr>
        <w:t xml:space="preserve">there would be dominant </w:t>
      </w:r>
      <w:r w:rsidRPr="00303163">
        <w:rPr>
          <w:rStyle w:val="StyleUnderline"/>
          <w:highlight w:val="cyan"/>
        </w:rPr>
        <w:t>incentives</w:t>
      </w:r>
      <w:r w:rsidRPr="00A92984">
        <w:rPr>
          <w:rStyle w:val="StyleUnderline"/>
        </w:rPr>
        <w:t xml:space="preserve"> for each competitor </w:t>
      </w:r>
      <w:r w:rsidRPr="00303163">
        <w:rPr>
          <w:rStyle w:val="StyleUnderline"/>
          <w:highlight w:val="cyan"/>
        </w:rPr>
        <w:t>to escalate its armaments</w:t>
      </w:r>
      <w:r w:rsidRPr="00A92984">
        <w:rPr>
          <w:rStyle w:val="StyleUnderline"/>
        </w:rPr>
        <w:t>, leading to a runaway arms race. Crisis instability means that there would be dominant incentives for striking first. Two</w:t>
      </w:r>
      <w:r w:rsidRPr="00A92984">
        <w:rPr>
          <w:sz w:val="16"/>
        </w:rPr>
        <w:t xml:space="preserve"> roughly balanced </w:t>
      </w:r>
      <w:r w:rsidRPr="00A92984">
        <w:rPr>
          <w:rStyle w:val="StyleUnderline"/>
        </w:rPr>
        <w:t>rivals acquiring nanotechnology would</w:t>
      </w:r>
      <w:r w:rsidRPr="00A92984">
        <w:rPr>
          <w:sz w:val="16"/>
        </w:rPr>
        <w:t xml:space="preserve">, on this view, </w:t>
      </w:r>
      <w:r w:rsidRPr="00A92984">
        <w:rPr>
          <w:rStyle w:val="StyleUnderline"/>
        </w:rPr>
        <w:t>begin a massive buildup of armaments and weapons development programs that would continue until a crisis occurs and war breaks out</w:t>
      </w:r>
      <w:r w:rsidRPr="00A92984">
        <w:rPr>
          <w:sz w:val="16"/>
        </w:rPr>
        <w:t xml:space="preserve">, potentially </w:t>
      </w:r>
      <w:r w:rsidRPr="00303163">
        <w:rPr>
          <w:rStyle w:val="StyleUnderline"/>
          <w:highlight w:val="cyan"/>
        </w:rPr>
        <w:t>causing global terminal destruction</w:t>
      </w:r>
      <w:r w:rsidRPr="00A92984">
        <w:rPr>
          <w:sz w:val="16"/>
        </w:rPr>
        <w:t>. That the arms race could have been predicted is no guarantee that an international security system will be created ahead of time to prevent this disaster from happening. The nuclear arms race between the US and the USSR was predicted but occurred nevertheless.</w:t>
      </w:r>
    </w:p>
    <w:p w14:paraId="19E820CB" w14:textId="77777777" w:rsidR="001B0CF7" w:rsidRPr="00F136BF" w:rsidRDefault="001B0CF7" w:rsidP="001B0CF7">
      <w:pPr>
        <w:rPr>
          <w:sz w:val="6"/>
          <w:szCs w:val="6"/>
        </w:rPr>
      </w:pPr>
      <w:r w:rsidRPr="00F136BF">
        <w:rPr>
          <w:sz w:val="6"/>
          <w:szCs w:val="6"/>
        </w:rPr>
        <w:t>4.2 Nuclear holocaust[winter]</w:t>
      </w:r>
    </w:p>
    <w:p w14:paraId="793ED0E7" w14:textId="77777777" w:rsidR="001B0CF7" w:rsidRPr="00F136BF" w:rsidRDefault="001B0CF7" w:rsidP="001B0CF7">
      <w:pPr>
        <w:rPr>
          <w:sz w:val="6"/>
          <w:szCs w:val="6"/>
        </w:rPr>
      </w:pPr>
      <w:r w:rsidRPr="00F136BF">
        <w:rPr>
          <w:sz w:val="6"/>
          <w:szCs w:val="6"/>
        </w:rPr>
        <w:t xml:space="preserve">The US and Russia still have huge stockpiles of nuclear weapons. But would an all-out nuclear war really exterminate humankind? Note that: (i) For there to be an existential risk it suffices that we can’t be sure that it wouldn’t. (ii) The climatic effects of a large nuclear war are not well known (there is the possibility of a nuclear winter). (iii) Future arms races between other nations cannot be ruled out and these could lead to even greater arsenals than those present at the height of the Cold War. The world’s supply of plutonium has been increasing steadily to about two thousand tons, some ten times as much as remains tied up in warheads ([9], p. 26). (iv) Even if some humans survive the short-term effects of a nuclear war, it could lead to the collapse of civilization. A human race living under stone-age conditions may or may not be more resilient to extinction than other animal species. </w:t>
      </w:r>
    </w:p>
    <w:p w14:paraId="79E120DB" w14:textId="77777777" w:rsidR="001B0CF7" w:rsidRPr="00A92984" w:rsidRDefault="001B0CF7" w:rsidP="001B0CF7">
      <w:pPr>
        <w:rPr>
          <w:sz w:val="16"/>
        </w:rPr>
      </w:pPr>
      <w:r w:rsidRPr="00A92984">
        <w:rPr>
          <w:sz w:val="16"/>
        </w:rPr>
        <w:t xml:space="preserve">4.3 </w:t>
      </w:r>
      <w:r w:rsidRPr="00303163">
        <w:rPr>
          <w:rStyle w:val="Emphasis"/>
          <w:highlight w:val="cyan"/>
        </w:rPr>
        <w:t>We’re living in a simulation and it gets shut down</w:t>
      </w:r>
    </w:p>
    <w:p w14:paraId="4CB663F9" w14:textId="77777777" w:rsidR="001B0CF7" w:rsidRPr="00A92984" w:rsidRDefault="001B0CF7" w:rsidP="001B0CF7">
      <w:pPr>
        <w:rPr>
          <w:sz w:val="16"/>
        </w:rPr>
      </w:pPr>
      <w:r w:rsidRPr="00A92984">
        <w:rPr>
          <w:sz w:val="16"/>
        </w:rPr>
        <w:t xml:space="preserve">A case can be made that </w:t>
      </w:r>
      <w:r w:rsidRPr="00A92984">
        <w:rPr>
          <w:rStyle w:val="StyleUnderline"/>
        </w:rPr>
        <w:t xml:space="preserve">the </w:t>
      </w:r>
      <w:r w:rsidRPr="00303163">
        <w:rPr>
          <w:rStyle w:val="StyleUnderline"/>
          <w:highlight w:val="cyan"/>
        </w:rPr>
        <w:t>hypothesis</w:t>
      </w:r>
      <w:r w:rsidRPr="00A92984">
        <w:rPr>
          <w:rStyle w:val="StyleUnderline"/>
        </w:rPr>
        <w:t xml:space="preserve"> that </w:t>
      </w:r>
      <w:r w:rsidRPr="00303163">
        <w:rPr>
          <w:rStyle w:val="StyleUnderline"/>
          <w:highlight w:val="cyan"/>
        </w:rPr>
        <w:t>we are living in a</w:t>
      </w:r>
      <w:r w:rsidRPr="00A92984">
        <w:rPr>
          <w:rStyle w:val="StyleUnderline"/>
        </w:rPr>
        <w:t xml:space="preserve"> computer </w:t>
      </w:r>
      <w:r w:rsidRPr="00303163">
        <w:rPr>
          <w:rStyle w:val="StyleUnderline"/>
          <w:highlight w:val="cyan"/>
        </w:rPr>
        <w:t>simulation should be given</w:t>
      </w:r>
      <w:r w:rsidRPr="00A92984">
        <w:rPr>
          <w:rStyle w:val="StyleUnderline"/>
        </w:rPr>
        <w:t xml:space="preserve"> a </w:t>
      </w:r>
      <w:r w:rsidRPr="00303163">
        <w:rPr>
          <w:rStyle w:val="StyleUnderline"/>
          <w:highlight w:val="cyan"/>
        </w:rPr>
        <w:t>significant probability</w:t>
      </w:r>
      <w:r w:rsidRPr="00A92984">
        <w:rPr>
          <w:sz w:val="16"/>
        </w:rPr>
        <w:t xml:space="preserve"> [27]. The basic idea behind this so-called “Simulation argument” is that </w:t>
      </w:r>
      <w:r w:rsidRPr="00A92984">
        <w:rPr>
          <w:rStyle w:val="StyleUnderline"/>
        </w:rPr>
        <w:t>vast amounts of computing power may become available in the future</w:t>
      </w:r>
      <w:r w:rsidRPr="00A92984">
        <w:rPr>
          <w:sz w:val="16"/>
        </w:rPr>
        <w:t xml:space="preserve"> (see e.g. [28,29]), </w:t>
      </w:r>
      <w:r w:rsidRPr="00A92984">
        <w:rPr>
          <w:rStyle w:val="StyleUnderline"/>
        </w:rPr>
        <w:t>and that it could be used</w:t>
      </w:r>
      <w:r w:rsidRPr="00A92984">
        <w:rPr>
          <w:sz w:val="16"/>
        </w:rPr>
        <w:t xml:space="preserve">, among other things, </w:t>
      </w:r>
      <w:r w:rsidRPr="00A92984">
        <w:rPr>
          <w:rStyle w:val="StyleUnderline"/>
        </w:rPr>
        <w:t>to run large numbers of fine-grained simulations of past human civilizations</w:t>
      </w:r>
      <w:r w:rsidRPr="00A92984">
        <w:rPr>
          <w:sz w:val="16"/>
        </w:rPr>
        <w:t xml:space="preserve">. Under some not-too-implausible assumptions, </w:t>
      </w:r>
      <w:r w:rsidRPr="00A92984">
        <w:rPr>
          <w:rStyle w:val="StyleUnderline"/>
        </w:rPr>
        <w:t xml:space="preserve">the result can be that </w:t>
      </w:r>
      <w:r w:rsidRPr="00303163">
        <w:rPr>
          <w:rStyle w:val="StyleUnderline"/>
          <w:highlight w:val="cyan"/>
        </w:rPr>
        <w:t>almost all minds</w:t>
      </w:r>
      <w:r w:rsidRPr="00A92984">
        <w:rPr>
          <w:rStyle w:val="StyleUnderline"/>
        </w:rPr>
        <w:t xml:space="preserve"> like ours </w:t>
      </w:r>
      <w:r w:rsidRPr="00303163">
        <w:rPr>
          <w:rStyle w:val="StyleUnderline"/>
          <w:highlight w:val="cyan"/>
        </w:rPr>
        <w:t>are simulated</w:t>
      </w:r>
      <w:r w:rsidRPr="00A92984">
        <w:rPr>
          <w:rStyle w:val="StyleUnderline"/>
        </w:rPr>
        <w:t xml:space="preserve"> minds, and that we should therefore assign a significant probability to being such computer-emulated minds rather than the</w:t>
      </w:r>
      <w:r w:rsidRPr="00A92984">
        <w:rPr>
          <w:sz w:val="16"/>
        </w:rPr>
        <w:t xml:space="preserve"> (subjectively indistinguishable) </w:t>
      </w:r>
      <w:r w:rsidRPr="00A92984">
        <w:rPr>
          <w:rStyle w:val="StyleUnderline"/>
        </w:rPr>
        <w:t xml:space="preserve">minds of originally evolved creatures. And if we are, we suffer the risk that the simulation may be shut down at any time. A </w:t>
      </w:r>
      <w:r w:rsidRPr="00303163">
        <w:rPr>
          <w:rStyle w:val="StyleUnderline"/>
          <w:highlight w:val="cyan"/>
        </w:rPr>
        <w:t>decision to terminate our simulation</w:t>
      </w:r>
      <w:r w:rsidRPr="00A92984">
        <w:rPr>
          <w:sz w:val="16"/>
        </w:rPr>
        <w:t xml:space="preserve"> may </w:t>
      </w:r>
      <w:r w:rsidRPr="00A92984">
        <w:rPr>
          <w:rStyle w:val="StyleUnderline"/>
        </w:rPr>
        <w:t xml:space="preserve">be </w:t>
      </w:r>
      <w:r w:rsidRPr="00303163">
        <w:rPr>
          <w:rStyle w:val="Emphasis"/>
          <w:highlight w:val="cyan"/>
        </w:rPr>
        <w:t>prompted by our actions</w:t>
      </w:r>
      <w:r w:rsidRPr="00A92984">
        <w:rPr>
          <w:sz w:val="16"/>
        </w:rPr>
        <w:t xml:space="preserve"> or by exogenous factors.</w:t>
      </w:r>
    </w:p>
    <w:p w14:paraId="0C262F63" w14:textId="77777777" w:rsidR="001B0CF7" w:rsidRPr="00A92984" w:rsidRDefault="001B0CF7" w:rsidP="001B0CF7">
      <w:pPr>
        <w:rPr>
          <w:sz w:val="16"/>
          <w:szCs w:val="16"/>
        </w:rPr>
      </w:pPr>
      <w:r w:rsidRPr="00A92984">
        <w:rPr>
          <w:sz w:val="16"/>
          <w:szCs w:val="16"/>
        </w:rPr>
        <w:t>While to some it may seem frivolous to list such a radical or “philosophical” hypothesis next the concrete threat of nuclear holocaust, we must seek to base these evaluations on reasons rather than untutored intuition. Until a refutation appears of the argument presented in [27], it would intellectually dishonest to neglect to mention simulation-shutdown as a potential extinction mode.</w:t>
      </w:r>
    </w:p>
    <w:p w14:paraId="2FF499F8" w14:textId="77777777" w:rsidR="001B0CF7" w:rsidRPr="00A92984" w:rsidRDefault="001B0CF7" w:rsidP="001B0CF7">
      <w:r w:rsidRPr="00A92984">
        <w:t xml:space="preserve">4.4 </w:t>
      </w:r>
      <w:r w:rsidRPr="00303163">
        <w:rPr>
          <w:rStyle w:val="Emphasis"/>
          <w:highlight w:val="cyan"/>
        </w:rPr>
        <w:t>Badly programmed superintelligence</w:t>
      </w:r>
    </w:p>
    <w:p w14:paraId="55C390FD" w14:textId="77777777" w:rsidR="001B0CF7" w:rsidRPr="00A92984" w:rsidRDefault="001B0CF7" w:rsidP="001B0CF7">
      <w:pPr>
        <w:rPr>
          <w:sz w:val="16"/>
        </w:rPr>
      </w:pPr>
      <w:r w:rsidRPr="00A92984">
        <w:rPr>
          <w:rStyle w:val="StyleUnderline"/>
        </w:rPr>
        <w:t>When we create the first superintelligent entity</w:t>
      </w:r>
      <w:r w:rsidRPr="00A92984">
        <w:rPr>
          <w:sz w:val="16"/>
        </w:rPr>
        <w:t xml:space="preserve"> [28-34], </w:t>
      </w:r>
      <w:r w:rsidRPr="00A92984">
        <w:rPr>
          <w:rStyle w:val="StyleUnderline"/>
        </w:rPr>
        <w:t>we might make a mistake and give it goals that lead it to annihilate humankind</w:t>
      </w:r>
      <w:r w:rsidRPr="00A92984">
        <w:rPr>
          <w:sz w:val="16"/>
        </w:rPr>
        <w:t xml:space="preserve">, assuming its </w:t>
      </w:r>
      <w:r w:rsidRPr="00A92984">
        <w:rPr>
          <w:rStyle w:val="StyleUnderline"/>
        </w:rPr>
        <w:t>enormous intellectual advantage gives it the power to do so</w:t>
      </w:r>
      <w:r w:rsidRPr="00A92984">
        <w:rPr>
          <w:sz w:val="16"/>
        </w:rPr>
        <w:t xml:space="preserve">. For example, </w:t>
      </w:r>
      <w:r w:rsidRPr="00A92984">
        <w:rPr>
          <w:rStyle w:val="StyleUnderline"/>
        </w:rPr>
        <w:t xml:space="preserve">we could </w:t>
      </w:r>
      <w:r w:rsidRPr="00303163">
        <w:rPr>
          <w:rStyle w:val="StyleUnderline"/>
          <w:highlight w:val="cyan"/>
        </w:rPr>
        <w:t>mistakenly elevate a subgoal to</w:t>
      </w:r>
      <w:r w:rsidRPr="00A92984">
        <w:rPr>
          <w:rStyle w:val="StyleUnderline"/>
        </w:rPr>
        <w:t xml:space="preserve"> the status of </w:t>
      </w:r>
      <w:r w:rsidRPr="00303163">
        <w:rPr>
          <w:rStyle w:val="StyleUnderline"/>
          <w:highlight w:val="cyan"/>
        </w:rPr>
        <w:t>a supergoal</w:t>
      </w:r>
      <w:r w:rsidRPr="00A92984">
        <w:rPr>
          <w:rStyle w:val="StyleUnderline"/>
        </w:rPr>
        <w:t xml:space="preserve">. We tell it to </w:t>
      </w:r>
      <w:r w:rsidRPr="00303163">
        <w:rPr>
          <w:rStyle w:val="StyleUnderline"/>
          <w:highlight w:val="cyan"/>
        </w:rPr>
        <w:t>solve a</w:t>
      </w:r>
      <w:r w:rsidRPr="00A92984">
        <w:rPr>
          <w:rStyle w:val="StyleUnderline"/>
        </w:rPr>
        <w:t xml:space="preserve"> mathematical </w:t>
      </w:r>
      <w:r w:rsidRPr="00303163">
        <w:rPr>
          <w:rStyle w:val="StyleUnderline"/>
          <w:highlight w:val="cyan"/>
        </w:rPr>
        <w:t>problem</w:t>
      </w:r>
      <w:r w:rsidRPr="00A92984">
        <w:rPr>
          <w:rStyle w:val="StyleUnderline"/>
        </w:rPr>
        <w:t xml:space="preserve">, and it complies by </w:t>
      </w:r>
      <w:r w:rsidRPr="00303163">
        <w:rPr>
          <w:rStyle w:val="StyleUnderline"/>
          <w:highlight w:val="cyan"/>
        </w:rPr>
        <w:t>turning all the matter</w:t>
      </w:r>
      <w:r w:rsidRPr="00A92984">
        <w:rPr>
          <w:rStyle w:val="StyleUnderline"/>
        </w:rPr>
        <w:t xml:space="preserve"> in the solar system </w:t>
      </w:r>
      <w:r w:rsidRPr="00303163">
        <w:rPr>
          <w:rStyle w:val="StyleUnderline"/>
          <w:highlight w:val="cyan"/>
        </w:rPr>
        <w:t>into a giant calculating device</w:t>
      </w:r>
      <w:r w:rsidRPr="00A92984">
        <w:rPr>
          <w:sz w:val="16"/>
        </w:rPr>
        <w:t>, in the process killing the person who asked the question. (For further analysis of this, see [35].)</w:t>
      </w:r>
    </w:p>
    <w:p w14:paraId="4A9E2834" w14:textId="77777777" w:rsidR="001B0CF7" w:rsidRPr="00A92984" w:rsidRDefault="001B0CF7" w:rsidP="001B0CF7">
      <w:r w:rsidRPr="00A92984">
        <w:t xml:space="preserve">4.5 </w:t>
      </w:r>
      <w:r w:rsidRPr="00303163">
        <w:rPr>
          <w:rStyle w:val="Emphasis"/>
          <w:highlight w:val="cyan"/>
        </w:rPr>
        <w:t>Genetically engineered bio</w:t>
      </w:r>
      <w:r w:rsidRPr="00A92984">
        <w:rPr>
          <w:rStyle w:val="Emphasis"/>
        </w:rPr>
        <w:t xml:space="preserve">logical </w:t>
      </w:r>
      <w:r w:rsidRPr="00303163">
        <w:rPr>
          <w:rStyle w:val="Emphasis"/>
          <w:highlight w:val="cyan"/>
        </w:rPr>
        <w:t>agent</w:t>
      </w:r>
    </w:p>
    <w:p w14:paraId="30793B1E" w14:textId="77777777" w:rsidR="001B0CF7" w:rsidRPr="00A92984" w:rsidRDefault="001B0CF7" w:rsidP="001B0CF7">
      <w:pPr>
        <w:rPr>
          <w:sz w:val="16"/>
        </w:rPr>
      </w:pPr>
      <w:r w:rsidRPr="00A92984">
        <w:rPr>
          <w:rStyle w:val="StyleUnderline"/>
        </w:rPr>
        <w:t>With the</w:t>
      </w:r>
      <w:r w:rsidRPr="00A92984">
        <w:rPr>
          <w:sz w:val="16"/>
        </w:rPr>
        <w:t xml:space="preserve"> fabulous </w:t>
      </w:r>
      <w:r w:rsidRPr="00A92984">
        <w:rPr>
          <w:rStyle w:val="StyleUnderline"/>
        </w:rPr>
        <w:t>advances in genetic technology</w:t>
      </w:r>
      <w:r w:rsidRPr="00A92984">
        <w:rPr>
          <w:sz w:val="16"/>
        </w:rPr>
        <w:t xml:space="preserve"> currently taking place, </w:t>
      </w:r>
      <w:r w:rsidRPr="00A92984">
        <w:rPr>
          <w:rStyle w:val="StyleUnderline"/>
        </w:rPr>
        <w:t xml:space="preserve">it may </w:t>
      </w:r>
      <w:r w:rsidRPr="00303163">
        <w:rPr>
          <w:rStyle w:val="StyleUnderline"/>
          <w:highlight w:val="cyan"/>
        </w:rPr>
        <w:t>become possible for a tyrant, terrorist</w:t>
      </w:r>
      <w:r w:rsidRPr="00A92984">
        <w:rPr>
          <w:sz w:val="16"/>
        </w:rPr>
        <w:t xml:space="preserve">, or </w:t>
      </w:r>
      <w:r w:rsidRPr="00A92984">
        <w:rPr>
          <w:strike/>
          <w:sz w:val="16"/>
        </w:rPr>
        <w:t>lunatic</w:t>
      </w:r>
      <w:r w:rsidRPr="00A92984">
        <w:rPr>
          <w:sz w:val="16"/>
        </w:rPr>
        <w:t xml:space="preserve"> </w:t>
      </w:r>
      <w:r w:rsidRPr="00303163">
        <w:rPr>
          <w:rStyle w:val="StyleUnderline"/>
          <w:highlight w:val="cyan"/>
        </w:rPr>
        <w:t>to create a doomsday virus</w:t>
      </w:r>
      <w:r w:rsidRPr="00A92984">
        <w:rPr>
          <w:sz w:val="16"/>
        </w:rPr>
        <w:t xml:space="preserve">, an organism </w:t>
      </w:r>
      <w:r w:rsidRPr="00A92984">
        <w:rPr>
          <w:rStyle w:val="StyleUnderline"/>
        </w:rPr>
        <w:t xml:space="preserve">that </w:t>
      </w:r>
      <w:r w:rsidRPr="00303163">
        <w:rPr>
          <w:rStyle w:val="Emphasis"/>
          <w:highlight w:val="cyan"/>
        </w:rPr>
        <w:t>combines long latency with high virulence and mortality</w:t>
      </w:r>
      <w:r w:rsidRPr="00A92984">
        <w:rPr>
          <w:sz w:val="16"/>
        </w:rPr>
        <w:t xml:space="preserve"> [36].</w:t>
      </w:r>
    </w:p>
    <w:p w14:paraId="35DDBAC7" w14:textId="77777777" w:rsidR="001B0CF7" w:rsidRPr="00A92984" w:rsidRDefault="001B0CF7" w:rsidP="001B0CF7">
      <w:pPr>
        <w:rPr>
          <w:sz w:val="16"/>
        </w:rPr>
      </w:pPr>
      <w:r w:rsidRPr="00A92984">
        <w:rPr>
          <w:rStyle w:val="StyleUnderline"/>
        </w:rPr>
        <w:t xml:space="preserve">Dangerous viruses </w:t>
      </w:r>
      <w:r w:rsidRPr="00303163">
        <w:rPr>
          <w:rStyle w:val="StyleUnderline"/>
          <w:highlight w:val="cyan"/>
        </w:rPr>
        <w:t>can</w:t>
      </w:r>
      <w:r w:rsidRPr="00A92984">
        <w:rPr>
          <w:rStyle w:val="StyleUnderline"/>
        </w:rPr>
        <w:t xml:space="preserve"> even </w:t>
      </w:r>
      <w:r w:rsidRPr="00303163">
        <w:rPr>
          <w:rStyle w:val="StyleUnderline"/>
          <w:highlight w:val="cyan"/>
        </w:rPr>
        <w:t>be spawned unintentionally</w:t>
      </w:r>
      <w:r w:rsidRPr="00A92984">
        <w:rPr>
          <w:sz w:val="16"/>
        </w:rPr>
        <w:t>, as Australian researchers recently demonstrated when they created a modified mousepox virus with 100% mortality while trying to design a contraceptive virus for mice for use in pest control [37]. While this particular virus doesn’t affect humans, it is suspected that an analogous alteration would increase the mortality of the human smallpox virus. What underscores the future hazard here is that the research was quickly published in the open scientific literature [38]. It is hard to see how information generated in open biotech research programs could be contained no matter how grave the potential danger that it poses; and the same holds for research in nanotechnology.</w:t>
      </w:r>
    </w:p>
    <w:p w14:paraId="165325B5" w14:textId="77777777" w:rsidR="001B0CF7" w:rsidRPr="00A92984" w:rsidRDefault="001B0CF7" w:rsidP="001B0CF7">
      <w:pPr>
        <w:rPr>
          <w:sz w:val="16"/>
        </w:rPr>
      </w:pPr>
      <w:r w:rsidRPr="00A92984">
        <w:rPr>
          <w:sz w:val="16"/>
        </w:rPr>
        <w:t xml:space="preserve">Genetic medicine will also lead to better cures and vaccines, but </w:t>
      </w:r>
      <w:r w:rsidRPr="00A92984">
        <w:rPr>
          <w:rStyle w:val="StyleUnderline"/>
        </w:rPr>
        <w:t xml:space="preserve">there is </w:t>
      </w:r>
      <w:r w:rsidRPr="00303163">
        <w:rPr>
          <w:rStyle w:val="StyleUnderline"/>
          <w:highlight w:val="cyan"/>
        </w:rPr>
        <w:t>no guarantee</w:t>
      </w:r>
      <w:r w:rsidRPr="00A92984">
        <w:rPr>
          <w:rStyle w:val="StyleUnderline"/>
        </w:rPr>
        <w:t xml:space="preserve"> that </w:t>
      </w:r>
      <w:r w:rsidRPr="00303163">
        <w:rPr>
          <w:rStyle w:val="StyleUnderline"/>
          <w:highlight w:val="cyan"/>
        </w:rPr>
        <w:t>defense will</w:t>
      </w:r>
      <w:r w:rsidRPr="00A92984">
        <w:rPr>
          <w:rStyle w:val="StyleUnderline"/>
        </w:rPr>
        <w:t xml:space="preserve"> always </w:t>
      </w:r>
      <w:r w:rsidRPr="00303163">
        <w:rPr>
          <w:rStyle w:val="StyleUnderline"/>
          <w:highlight w:val="cyan"/>
        </w:rPr>
        <w:t>keep pace with offense</w:t>
      </w:r>
      <w:r w:rsidRPr="00A92984">
        <w:rPr>
          <w:sz w:val="16"/>
        </w:rPr>
        <w:t>. (Even the accidentally created mousepox virus had a 50% mortality rate on vaccinated mice.) Eventually, worry about biological weapons may be put to rest through the development of nanomedicine, but while nanotechnology has enormous long-term potential for medicine [39] it carries its own hazards.</w:t>
      </w:r>
    </w:p>
    <w:p w14:paraId="0EDA5A30" w14:textId="77777777" w:rsidR="001B0CF7" w:rsidRPr="00A92984" w:rsidRDefault="001B0CF7" w:rsidP="001B0CF7">
      <w:pPr>
        <w:rPr>
          <w:sz w:val="16"/>
        </w:rPr>
      </w:pPr>
      <w:r w:rsidRPr="00A92984">
        <w:rPr>
          <w:sz w:val="16"/>
        </w:rPr>
        <w:t xml:space="preserve">4.6 </w:t>
      </w:r>
      <w:r w:rsidRPr="00303163">
        <w:rPr>
          <w:rStyle w:val="Emphasis"/>
          <w:highlight w:val="cyan"/>
        </w:rPr>
        <w:t>Accidental misuse of nanotech</w:t>
      </w:r>
      <w:r w:rsidRPr="00A92984">
        <w:rPr>
          <w:rStyle w:val="Emphasis"/>
        </w:rPr>
        <w:t>nology</w:t>
      </w:r>
      <w:r w:rsidRPr="00A92984">
        <w:rPr>
          <w:sz w:val="16"/>
        </w:rPr>
        <w:t xml:space="preserve"> (“gray goo”)</w:t>
      </w:r>
    </w:p>
    <w:p w14:paraId="69C29736" w14:textId="77777777" w:rsidR="001B0CF7" w:rsidRPr="00A92984" w:rsidRDefault="001B0CF7" w:rsidP="001B0CF7">
      <w:pPr>
        <w:rPr>
          <w:sz w:val="16"/>
        </w:rPr>
      </w:pPr>
      <w:r w:rsidRPr="00A92984">
        <w:rPr>
          <w:rStyle w:val="StyleUnderline"/>
        </w:rPr>
        <w:t>The possibility of accidents can never be completely ruled out</w:t>
      </w:r>
      <w:r w:rsidRPr="00A92984">
        <w:rPr>
          <w:sz w:val="16"/>
        </w:rPr>
        <w:t>. However, there are many ways of making sure, through responsible engineering practices, that species-destroying accidents do not occur. One could avoid using self-replication; one could make nanobots dependent on some rare feedstock chemical that doesn’t exist in the wild; one could confine them to sealed environments; one could design them in such a way that any mutation was overwhelmingly likely to cause a nanobot to completely cease to function [40]. Accidental misuse is therefore a smaller concern than malicious misuse [23,25,41].</w:t>
      </w:r>
    </w:p>
    <w:p w14:paraId="692FE029" w14:textId="77777777" w:rsidR="001B0CF7" w:rsidRPr="00A92984" w:rsidRDefault="001B0CF7" w:rsidP="001B0CF7">
      <w:pPr>
        <w:rPr>
          <w:sz w:val="16"/>
        </w:rPr>
      </w:pPr>
      <w:r w:rsidRPr="00A92984">
        <w:rPr>
          <w:sz w:val="16"/>
        </w:rPr>
        <w:t xml:space="preserve">However, the distinction between the accidental and the deliberate can become blurred. While “in principle” it seems possible to make terminal nanotechnological accidents extremely improbable, </w:t>
      </w:r>
      <w:r w:rsidRPr="00A92984">
        <w:rPr>
          <w:rStyle w:val="StyleUnderline"/>
        </w:rPr>
        <w:t xml:space="preserve">the actual circumstances may </w:t>
      </w:r>
      <w:r w:rsidRPr="00303163">
        <w:rPr>
          <w:rStyle w:val="StyleUnderline"/>
          <w:highlight w:val="cyan"/>
        </w:rPr>
        <w:t>not permit</w:t>
      </w:r>
      <w:r w:rsidRPr="00A92984">
        <w:rPr>
          <w:rStyle w:val="StyleUnderline"/>
        </w:rPr>
        <w:t xml:space="preserve"> this </w:t>
      </w:r>
      <w:r w:rsidRPr="00303163">
        <w:rPr>
          <w:rStyle w:val="StyleUnderline"/>
          <w:highlight w:val="cyan"/>
        </w:rPr>
        <w:t>ideal level of security</w:t>
      </w:r>
      <w:r w:rsidRPr="00A92984">
        <w:rPr>
          <w:rStyle w:val="StyleUnderline"/>
        </w:rPr>
        <w:t xml:space="preserve"> to be realized</w:t>
      </w:r>
      <w:r w:rsidRPr="00A92984">
        <w:rPr>
          <w:sz w:val="16"/>
        </w:rPr>
        <w:t xml:space="preserve">. Compare nanotechnology with nuclear technology. From an engineering perspective, it is of course perfectly possible to use nuclear technology only for peaceful purposes such as nuclear reactors, which have a zero chance of destroying the whole planet. Yet </w:t>
      </w:r>
      <w:r w:rsidRPr="00A92984">
        <w:rPr>
          <w:rStyle w:val="StyleUnderline"/>
        </w:rPr>
        <w:t xml:space="preserve">in practice it may be very hard to avoid nuclear technology also being used to build nuclear weapons, leading to an arms race. With large nuclear arsenals on hair-trigger alert, there is inevitably a significant risk of accidental war. The same can happen with nanotechnology: it </w:t>
      </w:r>
      <w:r w:rsidRPr="00303163">
        <w:rPr>
          <w:rStyle w:val="StyleUnderline"/>
          <w:highlight w:val="cyan"/>
        </w:rPr>
        <w:t>may be pressed into serving military objectives</w:t>
      </w:r>
      <w:r w:rsidRPr="00A92984">
        <w:rPr>
          <w:rStyle w:val="StyleUnderline"/>
        </w:rPr>
        <w:t xml:space="preserve"> in a way </w:t>
      </w:r>
      <w:r w:rsidRPr="00303163">
        <w:rPr>
          <w:rStyle w:val="StyleUnderline"/>
          <w:highlight w:val="cyan"/>
        </w:rPr>
        <w:t>that carries unavoidable</w:t>
      </w:r>
      <w:r w:rsidRPr="00A92984">
        <w:rPr>
          <w:rStyle w:val="StyleUnderline"/>
        </w:rPr>
        <w:t xml:space="preserve"> risks of serious </w:t>
      </w:r>
      <w:r w:rsidRPr="00303163">
        <w:rPr>
          <w:rStyle w:val="StyleUnderline"/>
          <w:highlight w:val="cyan"/>
        </w:rPr>
        <w:t>accidents</w:t>
      </w:r>
      <w:r w:rsidRPr="00A92984">
        <w:rPr>
          <w:sz w:val="16"/>
        </w:rPr>
        <w:t>.</w:t>
      </w:r>
    </w:p>
    <w:p w14:paraId="6CB77429" w14:textId="77777777" w:rsidR="001B0CF7" w:rsidRPr="00A92984" w:rsidRDefault="001B0CF7" w:rsidP="001B0CF7">
      <w:pPr>
        <w:rPr>
          <w:sz w:val="16"/>
        </w:rPr>
      </w:pPr>
      <w:r w:rsidRPr="00A92984">
        <w:rPr>
          <w:sz w:val="16"/>
        </w:rPr>
        <w:t xml:space="preserve">In some situations </w:t>
      </w:r>
      <w:r w:rsidRPr="00A92984">
        <w:rPr>
          <w:rStyle w:val="StyleUnderline"/>
        </w:rPr>
        <w:t xml:space="preserve">it can even be </w:t>
      </w:r>
      <w:r w:rsidRPr="00303163">
        <w:rPr>
          <w:rStyle w:val="StyleUnderline"/>
          <w:highlight w:val="cyan"/>
        </w:rPr>
        <w:t>strategically advantageous to deliberately make one’s tech</w:t>
      </w:r>
      <w:r w:rsidRPr="00A92984">
        <w:rPr>
          <w:rStyle w:val="StyleUnderline"/>
        </w:rPr>
        <w:t xml:space="preserve">nology or </w:t>
      </w:r>
      <w:r w:rsidRPr="00303163">
        <w:rPr>
          <w:rStyle w:val="StyleUnderline"/>
          <w:highlight w:val="cyan"/>
        </w:rPr>
        <w:t>control systems risky</w:t>
      </w:r>
      <w:r w:rsidRPr="00A92984">
        <w:rPr>
          <w:sz w:val="16"/>
        </w:rPr>
        <w:t xml:space="preserve">, for example in order </w:t>
      </w:r>
      <w:r w:rsidRPr="00A92984">
        <w:rPr>
          <w:rStyle w:val="StyleUnderline"/>
        </w:rPr>
        <w:t>to make a “threat</w:t>
      </w:r>
      <w:r w:rsidRPr="00A92984">
        <w:rPr>
          <w:sz w:val="16"/>
        </w:rPr>
        <w:t xml:space="preserve"> that leaves something to chance” [42].</w:t>
      </w:r>
    </w:p>
    <w:p w14:paraId="54F03EFB" w14:textId="77777777" w:rsidR="001B0CF7" w:rsidRPr="00A92984" w:rsidRDefault="001B0CF7" w:rsidP="001B0CF7">
      <w:pPr>
        <w:rPr>
          <w:rStyle w:val="StyleUnderline"/>
        </w:rPr>
      </w:pPr>
      <w:r w:rsidRPr="00A92984">
        <w:t xml:space="preserve">4.7 </w:t>
      </w:r>
      <w:r w:rsidRPr="00303163">
        <w:rPr>
          <w:rStyle w:val="Emphasis"/>
          <w:highlight w:val="cyan"/>
        </w:rPr>
        <w:t>Something unforeseen</w:t>
      </w:r>
    </w:p>
    <w:p w14:paraId="1FAD0737" w14:textId="77777777" w:rsidR="001B0CF7" w:rsidRPr="00A92984" w:rsidRDefault="001B0CF7" w:rsidP="001B0CF7">
      <w:pPr>
        <w:rPr>
          <w:sz w:val="16"/>
        </w:rPr>
      </w:pPr>
      <w:r w:rsidRPr="00A92984">
        <w:rPr>
          <w:sz w:val="16"/>
        </w:rPr>
        <w:t xml:space="preserve">We need a catch-all category. </w:t>
      </w:r>
      <w:r w:rsidRPr="00A92984">
        <w:rPr>
          <w:rStyle w:val="StyleUnderline"/>
        </w:rPr>
        <w:t xml:space="preserve">It would be foolish to be confident that we have already imagined and anticipated all significant risks. </w:t>
      </w:r>
      <w:r w:rsidRPr="00303163">
        <w:rPr>
          <w:rStyle w:val="StyleUnderline"/>
          <w:highlight w:val="cyan"/>
        </w:rPr>
        <w:t>Future tech</w:t>
      </w:r>
      <w:r w:rsidRPr="00A92984">
        <w:rPr>
          <w:rStyle w:val="StyleUnderline"/>
        </w:rPr>
        <w:t xml:space="preserve">nological or scientific </w:t>
      </w:r>
      <w:r w:rsidRPr="00303163">
        <w:rPr>
          <w:rStyle w:val="StyleUnderline"/>
          <w:highlight w:val="cyan"/>
        </w:rPr>
        <w:t>developments</w:t>
      </w:r>
      <w:r w:rsidRPr="00A92984">
        <w:rPr>
          <w:sz w:val="16"/>
        </w:rPr>
        <w:t xml:space="preserve"> may very well </w:t>
      </w:r>
      <w:r w:rsidRPr="00303163">
        <w:rPr>
          <w:rStyle w:val="StyleUnderline"/>
          <w:highlight w:val="cyan"/>
        </w:rPr>
        <w:t>reveal</w:t>
      </w:r>
      <w:r w:rsidRPr="00A92984">
        <w:rPr>
          <w:sz w:val="16"/>
        </w:rPr>
        <w:t xml:space="preserve"> novel </w:t>
      </w:r>
      <w:r w:rsidRPr="00303163">
        <w:rPr>
          <w:rStyle w:val="StyleUnderline"/>
          <w:highlight w:val="cyan"/>
        </w:rPr>
        <w:t>ways of destroying the world</w:t>
      </w:r>
      <w:r w:rsidRPr="00A92984">
        <w:rPr>
          <w:sz w:val="16"/>
        </w:rPr>
        <w:t>.</w:t>
      </w:r>
    </w:p>
    <w:p w14:paraId="4BFA8F43" w14:textId="77777777" w:rsidR="001B0CF7" w:rsidRPr="00A92984" w:rsidRDefault="001B0CF7" w:rsidP="001B0CF7">
      <w:pPr>
        <w:rPr>
          <w:sz w:val="16"/>
          <w:szCs w:val="16"/>
        </w:rPr>
      </w:pPr>
      <w:r w:rsidRPr="00A92984">
        <w:rPr>
          <w:sz w:val="16"/>
          <w:szCs w:val="16"/>
        </w:rPr>
        <w:t>Some foreseen hazards (hence not members of the current category) which have been excluded from the list of bangs on grounds that they seem too unlikely to cause a global terminal disaster are: solar flares, supernovae, black hole explosions or mergers, gamma-ray bursts, galactic center outbursts, supervolcanos, loss of biodiversity, buildup of air pollution, gradual loss of human fertility, and various religious doomsday scenarios. The hypothesis that we will one day become “illuminated” and commit collective suicide or stop reproducing, as supporters of VHEMT (The Voluntary Human Extinction Movement) hope [43], appears unlikely. If it really were better not to exist (as Silenus told king Midas in the Greek myth, and as Arthur Schopenhauer argued [44] although for reasons specific to his philosophical system he didn’t advocate suicide), then we should not count this scenario as an existential disaster. The assumption that it is not worse to be alive should be regarded as an implicit assumption in the definition of Bangs. Erroneous collective suicide is an existential risk albeit one whose probability seems extremely slight. (For more on the ethics of human extinction, see chapter 4 of [9].)</w:t>
      </w:r>
    </w:p>
    <w:p w14:paraId="6656E5B7" w14:textId="77777777" w:rsidR="001B0CF7" w:rsidRPr="00A92984" w:rsidRDefault="001B0CF7" w:rsidP="001B0CF7">
      <w:pPr>
        <w:rPr>
          <w:sz w:val="16"/>
        </w:rPr>
      </w:pPr>
      <w:r w:rsidRPr="00A92984">
        <w:rPr>
          <w:sz w:val="16"/>
        </w:rPr>
        <w:t xml:space="preserve">4.8 </w:t>
      </w:r>
      <w:r w:rsidRPr="00303163">
        <w:rPr>
          <w:rStyle w:val="Emphasis"/>
          <w:highlight w:val="cyan"/>
        </w:rPr>
        <w:t>Physics disasters</w:t>
      </w:r>
    </w:p>
    <w:p w14:paraId="2EB7784C" w14:textId="77777777" w:rsidR="001B0CF7" w:rsidRPr="00A92984" w:rsidRDefault="001B0CF7" w:rsidP="001B0CF7">
      <w:pPr>
        <w:rPr>
          <w:sz w:val="16"/>
          <w:szCs w:val="16"/>
        </w:rPr>
      </w:pPr>
      <w:r w:rsidRPr="00A92984">
        <w:rPr>
          <w:sz w:val="16"/>
          <w:szCs w:val="16"/>
        </w:rPr>
        <w:t>The Manhattan Project bomb-builders’ concern about an A-bomb-derived atmospheric conflagration has contemporary analogues.</w:t>
      </w:r>
    </w:p>
    <w:p w14:paraId="4F8EB4C7" w14:textId="77777777" w:rsidR="001B0CF7" w:rsidRPr="00A92984" w:rsidRDefault="001B0CF7" w:rsidP="001B0CF7">
      <w:pPr>
        <w:rPr>
          <w:sz w:val="16"/>
        </w:rPr>
      </w:pPr>
      <w:r w:rsidRPr="00A92984">
        <w:rPr>
          <w:sz w:val="16"/>
        </w:rPr>
        <w:t xml:space="preserve">There have been speculations that </w:t>
      </w:r>
      <w:r w:rsidRPr="00A92984">
        <w:rPr>
          <w:rStyle w:val="StyleUnderline"/>
        </w:rPr>
        <w:t xml:space="preserve">future high-energy </w:t>
      </w:r>
      <w:r w:rsidRPr="00303163">
        <w:rPr>
          <w:rStyle w:val="StyleUnderline"/>
          <w:highlight w:val="cyan"/>
        </w:rPr>
        <w:t>particle accelerator experiments</w:t>
      </w:r>
      <w:r w:rsidRPr="00A92984">
        <w:rPr>
          <w:rStyle w:val="StyleUnderline"/>
        </w:rPr>
        <w:t xml:space="preserve"> may </w:t>
      </w:r>
      <w:r w:rsidRPr="00303163">
        <w:rPr>
          <w:rStyle w:val="StyleUnderline"/>
          <w:highlight w:val="cyan"/>
        </w:rPr>
        <w:t>cause a breakdown of</w:t>
      </w:r>
      <w:r w:rsidRPr="00A92984">
        <w:rPr>
          <w:rStyle w:val="StyleUnderline"/>
        </w:rPr>
        <w:t xml:space="preserve"> a </w:t>
      </w:r>
      <w:r w:rsidRPr="00303163">
        <w:rPr>
          <w:rStyle w:val="StyleUnderline"/>
          <w:highlight w:val="cyan"/>
        </w:rPr>
        <w:t>metastable vacuum state</w:t>
      </w:r>
      <w:r w:rsidRPr="00A92984">
        <w:rPr>
          <w:rStyle w:val="StyleUnderline"/>
        </w:rPr>
        <w:t xml:space="preserve"> that our part of the cosmos might be in, </w:t>
      </w:r>
      <w:r w:rsidRPr="00303163">
        <w:rPr>
          <w:rStyle w:val="StyleUnderline"/>
          <w:highlight w:val="cyan"/>
        </w:rPr>
        <w:t>converting it into a “true” vacuum of lower energy density</w:t>
      </w:r>
      <w:r w:rsidRPr="00A92984">
        <w:rPr>
          <w:sz w:val="16"/>
        </w:rPr>
        <w:t xml:space="preserve"> [45]. </w:t>
      </w:r>
      <w:r w:rsidRPr="00A92984">
        <w:rPr>
          <w:rStyle w:val="StyleUnderline"/>
        </w:rPr>
        <w:t xml:space="preserve">This would result in an </w:t>
      </w:r>
      <w:r w:rsidRPr="00303163">
        <w:rPr>
          <w:rStyle w:val="StyleUnderline"/>
          <w:highlight w:val="cyan"/>
        </w:rPr>
        <w:t>expanding bubble of</w:t>
      </w:r>
      <w:r w:rsidRPr="00A92984">
        <w:rPr>
          <w:rStyle w:val="StyleUnderline"/>
        </w:rPr>
        <w:t xml:space="preserve"> total </w:t>
      </w:r>
      <w:r w:rsidRPr="00303163">
        <w:rPr>
          <w:rStyle w:val="StyleUnderline"/>
          <w:highlight w:val="cyan"/>
        </w:rPr>
        <w:t>destruction</w:t>
      </w:r>
      <w:r w:rsidRPr="00A92984">
        <w:rPr>
          <w:rStyle w:val="StyleUnderline"/>
        </w:rPr>
        <w:t xml:space="preserve"> that would </w:t>
      </w:r>
      <w:r w:rsidRPr="00303163">
        <w:rPr>
          <w:rStyle w:val="StyleUnderline"/>
          <w:highlight w:val="cyan"/>
        </w:rPr>
        <w:t>sweep through the galaxy</w:t>
      </w:r>
      <w:r w:rsidRPr="00A92984">
        <w:rPr>
          <w:rStyle w:val="StyleUnderline"/>
        </w:rPr>
        <w:t xml:space="preserve"> and beyond at the speed of light, tearing all matter apart as it proceeds</w:t>
      </w:r>
      <w:r w:rsidRPr="00A92984">
        <w:rPr>
          <w:sz w:val="16"/>
        </w:rPr>
        <w:t>.</w:t>
      </w:r>
    </w:p>
    <w:p w14:paraId="30BA26D6" w14:textId="77777777" w:rsidR="001B0CF7" w:rsidRPr="00A92984" w:rsidRDefault="001B0CF7" w:rsidP="001B0CF7">
      <w:pPr>
        <w:rPr>
          <w:sz w:val="16"/>
        </w:rPr>
      </w:pPr>
      <w:r w:rsidRPr="00A92984">
        <w:rPr>
          <w:sz w:val="16"/>
        </w:rPr>
        <w:t xml:space="preserve">Another conceivability is that </w:t>
      </w:r>
      <w:r w:rsidRPr="00A92984">
        <w:rPr>
          <w:rStyle w:val="StyleUnderline"/>
        </w:rPr>
        <w:t xml:space="preserve">accelerator </w:t>
      </w:r>
      <w:r w:rsidRPr="00303163">
        <w:rPr>
          <w:rStyle w:val="StyleUnderline"/>
          <w:highlight w:val="cyan"/>
        </w:rPr>
        <w:t>experiments</w:t>
      </w:r>
      <w:r w:rsidRPr="00A92984">
        <w:rPr>
          <w:rStyle w:val="StyleUnderline"/>
        </w:rPr>
        <w:t xml:space="preserve"> might </w:t>
      </w:r>
      <w:r w:rsidRPr="00303163">
        <w:rPr>
          <w:rStyle w:val="StyleUnderline"/>
          <w:highlight w:val="cyan"/>
        </w:rPr>
        <w:t>produce</w:t>
      </w:r>
      <w:r w:rsidRPr="00A92984">
        <w:rPr>
          <w:rStyle w:val="StyleUnderline"/>
        </w:rPr>
        <w:t xml:space="preserve"> negatively charged stable “</w:t>
      </w:r>
      <w:r w:rsidRPr="00303163">
        <w:rPr>
          <w:rStyle w:val="StyleUnderline"/>
          <w:highlight w:val="cyan"/>
        </w:rPr>
        <w:t>strangelets</w:t>
      </w:r>
      <w:r w:rsidRPr="00A92984">
        <w:rPr>
          <w:rStyle w:val="StyleUnderline"/>
        </w:rPr>
        <w:t>”</w:t>
      </w:r>
      <w:r w:rsidRPr="00A92984">
        <w:rPr>
          <w:sz w:val="16"/>
        </w:rPr>
        <w:t xml:space="preserve"> (a hypothetical form of nuclear matter</w:t>
      </w:r>
      <w:r w:rsidRPr="00A92984">
        <w:rPr>
          <w:rStyle w:val="StyleUnderline"/>
        </w:rPr>
        <w:t xml:space="preserve">) </w:t>
      </w:r>
      <w:r w:rsidRPr="00303163">
        <w:rPr>
          <w:rStyle w:val="StyleUnderline"/>
          <w:highlight w:val="cyan"/>
        </w:rPr>
        <w:t>or</w:t>
      </w:r>
      <w:r w:rsidRPr="00A92984">
        <w:rPr>
          <w:rStyle w:val="StyleUnderline"/>
        </w:rPr>
        <w:t xml:space="preserve"> create </w:t>
      </w:r>
      <w:r w:rsidRPr="00303163">
        <w:rPr>
          <w:rStyle w:val="StyleUnderline"/>
          <w:highlight w:val="cyan"/>
        </w:rPr>
        <w:t>a mini black hole that would</w:t>
      </w:r>
      <w:r w:rsidRPr="00A92984">
        <w:rPr>
          <w:rStyle w:val="StyleUnderline"/>
        </w:rPr>
        <w:t xml:space="preserve"> sink to the center of the Earth and start </w:t>
      </w:r>
      <w:r w:rsidRPr="00303163">
        <w:rPr>
          <w:rStyle w:val="StyleUnderline"/>
          <w:highlight w:val="cyan"/>
        </w:rPr>
        <w:t>accret</w:t>
      </w:r>
      <w:r w:rsidRPr="00A92984">
        <w:rPr>
          <w:rStyle w:val="StyleUnderline"/>
        </w:rPr>
        <w:t>ing</w:t>
      </w:r>
      <w:r w:rsidRPr="00303163">
        <w:rPr>
          <w:rStyle w:val="StyleUnderline"/>
          <w:highlight w:val="cyan"/>
        </w:rPr>
        <w:t xml:space="preserve"> the</w:t>
      </w:r>
      <w:r w:rsidRPr="00A92984">
        <w:rPr>
          <w:rStyle w:val="StyleUnderline"/>
        </w:rPr>
        <w:t xml:space="preserve"> rest of the </w:t>
      </w:r>
      <w:r w:rsidRPr="00303163">
        <w:rPr>
          <w:rStyle w:val="StyleUnderline"/>
          <w:highlight w:val="cyan"/>
        </w:rPr>
        <w:t>planet</w:t>
      </w:r>
      <w:r w:rsidRPr="00A92984">
        <w:rPr>
          <w:sz w:val="16"/>
        </w:rPr>
        <w:t xml:space="preserve"> [46].</w:t>
      </w:r>
    </w:p>
    <w:p w14:paraId="7070B2D6" w14:textId="77777777" w:rsidR="001B0CF7" w:rsidRPr="00A92984" w:rsidRDefault="001B0CF7" w:rsidP="001B0CF7">
      <w:pPr>
        <w:rPr>
          <w:sz w:val="16"/>
        </w:rPr>
      </w:pPr>
      <w:r w:rsidRPr="00A92984">
        <w:rPr>
          <w:sz w:val="16"/>
        </w:rPr>
        <w:t xml:space="preserve">These outcomes seem to be impossible given our best current physical theories. But the reason we do the experiments is precisely that </w:t>
      </w:r>
      <w:r w:rsidRPr="00A92984">
        <w:rPr>
          <w:rStyle w:val="StyleUnderline"/>
        </w:rPr>
        <w:t>we don’t really know what will happen</w:t>
      </w:r>
      <w:r w:rsidRPr="00A92984">
        <w:rPr>
          <w:sz w:val="16"/>
        </w:rPr>
        <w:t xml:space="preserve">. A more reassuring argument is that the energy densities attained in present day accelerators are far lower than those that occur naturally in collisions between cosmic rays [46,47]. </w:t>
      </w:r>
      <w:r w:rsidRPr="00A92984">
        <w:rPr>
          <w:rStyle w:val="StyleUnderline"/>
        </w:rPr>
        <w:t>It’s possible</w:t>
      </w:r>
      <w:r w:rsidRPr="00A92984">
        <w:rPr>
          <w:sz w:val="16"/>
        </w:rPr>
        <w:t xml:space="preserve">, however, </w:t>
      </w:r>
      <w:r w:rsidRPr="00A92984">
        <w:rPr>
          <w:rStyle w:val="StyleUnderline"/>
        </w:rPr>
        <w:t>that factors other than energy density are relevant for these hypothetical processes, and that those factors will be brought together in novel ways in future experiments</w:t>
      </w:r>
      <w:r w:rsidRPr="00A92984">
        <w:rPr>
          <w:sz w:val="16"/>
        </w:rPr>
        <w:t>.</w:t>
      </w:r>
    </w:p>
    <w:p w14:paraId="2E89A671" w14:textId="77777777" w:rsidR="001B0CF7" w:rsidRPr="00A92984" w:rsidRDefault="001B0CF7" w:rsidP="001B0CF7">
      <w:pPr>
        <w:rPr>
          <w:sz w:val="16"/>
        </w:rPr>
      </w:pPr>
      <w:r w:rsidRPr="00A92984">
        <w:rPr>
          <w:sz w:val="16"/>
        </w:rPr>
        <w:t xml:space="preserve">The main reason for concern in the “physics disasters” category is the meta-level observation that </w:t>
      </w:r>
      <w:r w:rsidRPr="00A92984">
        <w:rPr>
          <w:rStyle w:val="StyleUnderline"/>
        </w:rPr>
        <w:t xml:space="preserve">discoveries of all sorts of weird physical phenomena are made all the time, so </w:t>
      </w:r>
      <w:r w:rsidRPr="00303163">
        <w:rPr>
          <w:rStyle w:val="StyleUnderline"/>
          <w:highlight w:val="cyan"/>
        </w:rPr>
        <w:t>even if</w:t>
      </w:r>
      <w:r w:rsidRPr="00A92984">
        <w:rPr>
          <w:rStyle w:val="StyleUnderline"/>
        </w:rPr>
        <w:t xml:space="preserve"> right now </w:t>
      </w:r>
      <w:r w:rsidRPr="00303163">
        <w:rPr>
          <w:rStyle w:val="StyleUnderline"/>
          <w:highlight w:val="cyan"/>
        </w:rPr>
        <w:t>all</w:t>
      </w:r>
      <w:r w:rsidRPr="00A92984">
        <w:rPr>
          <w:rStyle w:val="StyleUnderline"/>
        </w:rPr>
        <w:t xml:space="preserve"> the particular </w:t>
      </w:r>
      <w:r w:rsidRPr="00303163">
        <w:rPr>
          <w:rStyle w:val="StyleUnderline"/>
          <w:highlight w:val="cyan"/>
        </w:rPr>
        <w:t>physics disasters</w:t>
      </w:r>
      <w:r w:rsidRPr="00A92984">
        <w:rPr>
          <w:rStyle w:val="StyleUnderline"/>
        </w:rPr>
        <w:t xml:space="preserve"> we have conceived of were absurdly improbable or </w:t>
      </w:r>
      <w:r w:rsidRPr="00303163">
        <w:rPr>
          <w:rStyle w:val="StyleUnderline"/>
          <w:highlight w:val="cyan"/>
        </w:rPr>
        <w:t>impossible</w:t>
      </w:r>
      <w:r w:rsidRPr="00A92984">
        <w:rPr>
          <w:rStyle w:val="StyleUnderline"/>
        </w:rPr>
        <w:t xml:space="preserve">, there </w:t>
      </w:r>
      <w:r w:rsidRPr="00303163">
        <w:rPr>
          <w:rStyle w:val="StyleUnderline"/>
          <w:highlight w:val="cyan"/>
        </w:rPr>
        <w:t>could be other</w:t>
      </w:r>
      <w:r w:rsidRPr="00A92984">
        <w:rPr>
          <w:rStyle w:val="StyleUnderline"/>
        </w:rPr>
        <w:t xml:space="preserve"> more realistic failure-modes </w:t>
      </w:r>
      <w:r w:rsidRPr="00303163">
        <w:rPr>
          <w:rStyle w:val="StyleUnderline"/>
          <w:highlight w:val="cyan"/>
        </w:rPr>
        <w:t>waiting to be uncovered</w:t>
      </w:r>
      <w:r w:rsidRPr="00A92984">
        <w:rPr>
          <w:sz w:val="16"/>
        </w:rPr>
        <w:t>. The ones listed here are merely illustrations of the general case.</w:t>
      </w:r>
    </w:p>
    <w:p w14:paraId="71C309B3" w14:textId="77777777" w:rsidR="001B0CF7" w:rsidRDefault="001B0CF7" w:rsidP="001B0CF7">
      <w:pPr>
        <w:pStyle w:val="Heading4"/>
      </w:pPr>
      <w:r>
        <w:t>Growth causes a global toxification crisis - risks extinction</w:t>
      </w:r>
    </w:p>
    <w:p w14:paraId="62581142" w14:textId="77777777" w:rsidR="001B0CF7" w:rsidRPr="000975AD" w:rsidRDefault="001B0CF7" w:rsidP="001B0CF7">
      <w:pPr>
        <w:rPr>
          <w:b/>
          <w:sz w:val="26"/>
        </w:rPr>
      </w:pPr>
      <w:r>
        <w:rPr>
          <w:rStyle w:val="Style13ptBold"/>
        </w:rPr>
        <w:t>Ehrlich</w:t>
      </w:r>
      <w:r>
        <w:rPr>
          <w:rStyle w:val="Style13ptBold"/>
          <w:vertAlign w:val="superscript"/>
        </w:rPr>
        <w:t xml:space="preserve"> </w:t>
      </w:r>
      <w:r>
        <w:rPr>
          <w:rStyle w:val="Style13ptBold"/>
        </w:rPr>
        <w:t xml:space="preserve">and Ehrlich </w:t>
      </w:r>
      <w:r w:rsidRPr="00CF7981">
        <w:rPr>
          <w:rStyle w:val="Style13ptBold"/>
        </w:rPr>
        <w:t>13</w:t>
      </w:r>
      <w:r>
        <w:rPr>
          <w:rStyle w:val="Style13ptBold"/>
        </w:rPr>
        <w:t xml:space="preserve"> </w:t>
      </w:r>
      <w:r>
        <w:t>[Paul R. Ehrlich,</w:t>
      </w:r>
      <w:r w:rsidRPr="00E4355B">
        <w:t xml:space="preserve"> </w:t>
      </w:r>
      <w:r>
        <w:t>Professor of Biology and President of the Center for Conservation Biology at Stanford University, and Adjunct Professor at the University of Technology, Sydney, Anne H. Ehrlich, Senior Research Scientist in Biology at Stanford and focuses her research on policy issues related to the environment, “Can a collapse of global civilization be avoided?”, Proc Biol Sci. Mar 7, 2013; 280(1754), \\wyo-bb]</w:t>
      </w:r>
    </w:p>
    <w:p w14:paraId="679B0D48" w14:textId="77777777" w:rsidR="001B0CF7" w:rsidRDefault="001B0CF7" w:rsidP="001B0CF7">
      <w:pPr>
        <w:rPr>
          <w:rStyle w:val="StyleUnderline"/>
        </w:rPr>
      </w:pPr>
      <w:r w:rsidRPr="00303163">
        <w:rPr>
          <w:rStyle w:val="Emphasis"/>
          <w:b w:val="0"/>
          <w:highlight w:val="cyan"/>
        </w:rPr>
        <w:t>A</w:t>
      </w:r>
      <w:r w:rsidRPr="004847AD">
        <w:rPr>
          <w:rStyle w:val="Emphasis"/>
          <w:b w:val="0"/>
        </w:rPr>
        <w:t xml:space="preserve">nother possible </w:t>
      </w:r>
      <w:r w:rsidRPr="00303163">
        <w:rPr>
          <w:rStyle w:val="Emphasis"/>
          <w:b w:val="0"/>
          <w:highlight w:val="cyan"/>
        </w:rPr>
        <w:t>threat to the continuation of civilization is global toxification</w:t>
      </w:r>
      <w:r w:rsidRPr="00320B25">
        <w:rPr>
          <w:sz w:val="16"/>
        </w:rPr>
        <w:t xml:space="preserve">. </w:t>
      </w:r>
      <w:r w:rsidRPr="00CD7082">
        <w:rPr>
          <w:rStyle w:val="StyleUnderline"/>
        </w:rPr>
        <w:t xml:space="preserve">Adverse  </w:t>
      </w:r>
      <w:r w:rsidRPr="00303163">
        <w:rPr>
          <w:rStyle w:val="StyleUnderline"/>
          <w:highlight w:val="cyan"/>
        </w:rPr>
        <w:t>symptoms  of  exposure  to  synthetic  chemicals  are making</w:t>
      </w:r>
      <w:r w:rsidRPr="00CD7082">
        <w:rPr>
          <w:rStyle w:val="StyleUnderline"/>
        </w:rPr>
        <w:t xml:space="preserve">  some  </w:t>
      </w:r>
      <w:r w:rsidRPr="00303163">
        <w:rPr>
          <w:rStyle w:val="StyleUnderline"/>
          <w:highlight w:val="cyan"/>
        </w:rPr>
        <w:t>scientists increasingly  nervous  about</w:t>
      </w:r>
      <w:r w:rsidRPr="00CD7082">
        <w:rPr>
          <w:rStyle w:val="StyleUnderline"/>
        </w:rPr>
        <w:t xml:space="preserve">  </w:t>
      </w:r>
      <w:r w:rsidRPr="00303163">
        <w:rPr>
          <w:rStyle w:val="StyleUnderline"/>
          <w:highlight w:val="cyan"/>
        </w:rPr>
        <w:t>effects  on  the  human  population</w:t>
      </w:r>
      <w:r w:rsidRPr="00320B25">
        <w:rPr>
          <w:sz w:val="16"/>
        </w:rPr>
        <w:t xml:space="preserve">  [77–79].  </w:t>
      </w:r>
      <w:r w:rsidRPr="00303163">
        <w:rPr>
          <w:rStyle w:val="StyleUnderline"/>
          <w:highlight w:val="cyan"/>
        </w:rPr>
        <w:t>Should  a  global  threat  materialize</w:t>
      </w:r>
      <w:r w:rsidRPr="00320B25">
        <w:rPr>
          <w:sz w:val="16"/>
        </w:rPr>
        <w:t xml:space="preserve">,  however,  </w:t>
      </w:r>
      <w:r w:rsidRPr="00303163">
        <w:rPr>
          <w:rStyle w:val="StyleUnderline"/>
          <w:highlight w:val="cyan"/>
        </w:rPr>
        <w:t>no  planned  mitigating  responses</w:t>
      </w:r>
      <w:r w:rsidRPr="00320B25">
        <w:rPr>
          <w:sz w:val="16"/>
        </w:rPr>
        <w:t xml:space="preserve">  (analogous  to  the  ecologically  and  politically  risky  ‘geoengineering’  projects  often  proposed  to  ameliorate  climate  disruption [80]) </w:t>
      </w:r>
      <w:r w:rsidRPr="00303163">
        <w:rPr>
          <w:rStyle w:val="StyleUnderline"/>
          <w:highlight w:val="cyan"/>
        </w:rPr>
        <w:t xml:space="preserve">are </w:t>
      </w:r>
      <w:r w:rsidRPr="00CD7082">
        <w:rPr>
          <w:rStyle w:val="StyleUnderline"/>
        </w:rPr>
        <w:t xml:space="preserve">waiting in the wings </w:t>
      </w:r>
      <w:r w:rsidRPr="00303163">
        <w:rPr>
          <w:rStyle w:val="StyleUnderline"/>
          <w:highlight w:val="cyan"/>
        </w:rPr>
        <w:t>ready</w:t>
      </w:r>
      <w:r w:rsidRPr="00CD7082">
        <w:rPr>
          <w:rStyle w:val="StyleUnderline"/>
        </w:rPr>
        <w:t xml:space="preserve"> for deployment</w:t>
      </w:r>
      <w:r w:rsidRPr="00320B25">
        <w:rPr>
          <w:sz w:val="16"/>
        </w:rPr>
        <w:t xml:space="preserve">. </w:t>
      </w:r>
      <w:r w:rsidRPr="00CD7082">
        <w:rPr>
          <w:rStyle w:val="StyleUnderline"/>
        </w:rPr>
        <w:t>Much  the  same  can  be  said about aspects  of  the epidemiological environment and  the  prospect  of  epidemics  being  enhanced  by  rapid  population  growth  in  immune-weakened societies, increased contact with animal reservoirs</w:t>
      </w:r>
      <w:r w:rsidRPr="00320B25">
        <w:rPr>
          <w:sz w:val="16"/>
        </w:rPr>
        <w:t xml:space="preserve">, </w:t>
      </w:r>
      <w:r w:rsidRPr="00CD7082">
        <w:rPr>
          <w:rStyle w:val="StyleUnderline"/>
        </w:rPr>
        <w:t>high-speed transport and  the misuse  of  antibiotics</w:t>
      </w:r>
      <w:r w:rsidRPr="00320B25">
        <w:rPr>
          <w:sz w:val="16"/>
        </w:rPr>
        <w:t xml:space="preserve">  [81]. </w:t>
      </w:r>
      <w:r w:rsidRPr="00303163">
        <w:rPr>
          <w:rStyle w:val="StyleUnderline"/>
          <w:highlight w:val="cyan"/>
        </w:rPr>
        <w:t xml:space="preserve">Nobel laureate  Joshua  Lederberg  had  great  concern  for  the  epidemic  </w:t>
      </w:r>
      <w:r w:rsidRPr="00CD7082">
        <w:rPr>
          <w:rStyle w:val="StyleUnderline"/>
        </w:rPr>
        <w:t>problem</w:t>
      </w:r>
      <w:r w:rsidRPr="00303163">
        <w:rPr>
          <w:rStyle w:val="StyleUnderline"/>
          <w:highlight w:val="cyan"/>
        </w:rPr>
        <w:t>,  famously  stating,  ‘The  survival  of  the  human  species  is  not  a  preordained evolutionary program</w:t>
      </w:r>
      <w:r w:rsidRPr="00CD7082">
        <w:rPr>
          <w:rStyle w:val="StyleUnderline"/>
        </w:rPr>
        <w:t>’</w:t>
      </w:r>
      <w:r w:rsidRPr="00320B25">
        <w:rPr>
          <w:sz w:val="16"/>
        </w:rPr>
        <w:t xml:space="preserve"> [82, p. 40]. Some precautionary steps that should be  considered include forbidding the use of antibiotics as growth stimulators for livestock,  building  emergency  stocks  of  key  vaccines  and  drugs  (such  as  Tamiflu),  improving  disease  surveillance,  expanding  mothballed  emergency  medical  facilities,  preparing  institutions  for  imposing  quarantines  and,  of  course,  moving  as  rapidly  as  possible  to  humanely  reduce  the  human  population  size.  It  has  become  increasingly  clear  that  security  has  many  dimensions  beyond  military  security  [83,84]  and  that  </w:t>
      </w:r>
      <w:r w:rsidRPr="00303163">
        <w:rPr>
          <w:rStyle w:val="StyleUnderline"/>
          <w:highlight w:val="cyan"/>
        </w:rPr>
        <w:t>breaches  of  environmental security could risk the end of global civilization.</w:t>
      </w:r>
      <w:r w:rsidRPr="00CD7082">
        <w:rPr>
          <w:rStyle w:val="StyleUnderline"/>
        </w:rPr>
        <w:t xml:space="preserve"> </w:t>
      </w:r>
    </w:p>
    <w:p w14:paraId="42596A1C" w14:textId="77777777" w:rsidR="001B0CF7" w:rsidRDefault="001B0CF7" w:rsidP="001B0CF7">
      <w:pPr>
        <w:pStyle w:val="Heading4"/>
      </w:pPr>
      <w:r>
        <w:t xml:space="preserve">War is inevitable---BUT, the longer we wait, the worse it gets. </w:t>
      </w:r>
    </w:p>
    <w:p w14:paraId="7B487DAC" w14:textId="77777777" w:rsidR="001B0CF7" w:rsidRDefault="001B0CF7" w:rsidP="001B0CF7">
      <w:r>
        <w:t xml:space="preserve">Seth </w:t>
      </w:r>
      <w:r w:rsidRPr="005178B0">
        <w:rPr>
          <w:b/>
        </w:rPr>
        <w:t>Baum &amp;</w:t>
      </w:r>
      <w:r>
        <w:t xml:space="preserve"> Anthony </w:t>
      </w:r>
      <w:r w:rsidRPr="005178B0">
        <w:rPr>
          <w:b/>
        </w:rPr>
        <w:t>Barrett 18</w:t>
      </w:r>
      <w:r>
        <w:t>. Global Catastrophic Risk Institute. 2018. “A Model for the Impacts of Nuclear War.” SSRN Electronic Journal. Crossref, doi:10.2139/ssrn.3155983.</w:t>
      </w:r>
    </w:p>
    <w:p w14:paraId="270A36F5" w14:textId="77777777" w:rsidR="001B0CF7" w:rsidRPr="009E05D8" w:rsidRDefault="001B0CF7" w:rsidP="001B0CF7">
      <w:pPr>
        <w:rPr>
          <w:b/>
          <w:iCs/>
          <w:u w:val="single"/>
          <w:bdr w:val="single" w:sz="8" w:space="0" w:color="auto"/>
        </w:rPr>
      </w:pPr>
      <w:r w:rsidRPr="002A16D3">
        <w:rPr>
          <w:sz w:val="16"/>
        </w:rPr>
        <w:t xml:space="preserve">On the other end of the spectrum, the norm could be weaker. The </w:t>
      </w:r>
      <w:r w:rsidRPr="002A16D3">
        <w:rPr>
          <w:rStyle w:val="StyleUnderline"/>
        </w:rPr>
        <w:t>Hiroshima and Nagasaki</w:t>
      </w:r>
      <w:r w:rsidRPr="002A16D3">
        <w:rPr>
          <w:sz w:val="16"/>
        </w:rPr>
        <w:t xml:space="preserve"> bombings </w:t>
      </w:r>
      <w:r w:rsidRPr="002A16D3">
        <w:rPr>
          <w:rStyle w:val="StyleUnderline"/>
        </w:rPr>
        <w:t xml:space="preserve">provided a vivid and enduring image of the horrors of nuclear war—hence </w:t>
      </w:r>
      <w:r w:rsidRPr="002A16D3">
        <w:rPr>
          <w:rStyle w:val="Emphasis"/>
        </w:rPr>
        <w:t>the norm</w:t>
      </w:r>
      <w:r w:rsidRPr="002A16D3">
        <w:rPr>
          <w:rStyle w:val="StyleUnderline"/>
        </w:rPr>
        <w:t xml:space="preserve"> can reasonably be described as a</w:t>
      </w:r>
      <w:r w:rsidRPr="002A16D3">
        <w:rPr>
          <w:sz w:val="16"/>
        </w:rPr>
        <w:t xml:space="preserve"> </w:t>
      </w:r>
      <w:r w:rsidRPr="002A16D3">
        <w:rPr>
          <w:rStyle w:val="Emphasis"/>
        </w:rPr>
        <w:t>legacy of the bombings</w:t>
      </w:r>
      <w:r w:rsidRPr="002A16D3">
        <w:rPr>
          <w:rStyle w:val="StyleUnderline"/>
        </w:rPr>
        <w:t xml:space="preserve">. Without this image, there would be </w:t>
      </w:r>
      <w:r w:rsidRPr="002A16D3">
        <w:rPr>
          <w:rStyle w:val="Emphasis"/>
        </w:rPr>
        <w:t>less to motivate the norm</w:t>
      </w:r>
      <w:r w:rsidRPr="002A16D3">
        <w:rPr>
          <w:rStyle w:val="StyleUnderline"/>
        </w:rPr>
        <w:t xml:space="preserve">. </w:t>
      </w:r>
      <w:r w:rsidRPr="00303163">
        <w:rPr>
          <w:rStyle w:val="StyleUnderline"/>
          <w:highlight w:val="cyan"/>
        </w:rPr>
        <w:t xml:space="preserve">A weaker norm </w:t>
      </w:r>
      <w:r w:rsidRPr="00303163">
        <w:rPr>
          <w:rStyle w:val="Emphasis"/>
          <w:highlight w:val="cyan"/>
        </w:rPr>
        <w:t>could</w:t>
      </w:r>
      <w:r w:rsidRPr="002A16D3">
        <w:rPr>
          <w:sz w:val="16"/>
        </w:rPr>
        <w:t xml:space="preserve"> in turn </w:t>
      </w:r>
      <w:r w:rsidRPr="00303163">
        <w:rPr>
          <w:rStyle w:val="StyleUnderline"/>
          <w:highlight w:val="cyan"/>
        </w:rPr>
        <w:t>have led to a nuclear war occurring</w:t>
      </w:r>
      <w:r w:rsidRPr="00303163">
        <w:rPr>
          <w:sz w:val="16"/>
          <w:highlight w:val="cyan"/>
        </w:rPr>
        <w:t xml:space="preserve"> </w:t>
      </w:r>
      <w:r w:rsidRPr="00303163">
        <w:rPr>
          <w:rStyle w:val="Emphasis"/>
          <w:highlight w:val="cyan"/>
        </w:rPr>
        <w:t>later</w:t>
      </w:r>
      <w:r w:rsidRPr="002A16D3">
        <w:rPr>
          <w:rStyle w:val="StyleUnderline"/>
        </w:rPr>
        <w:t xml:space="preserve">, especially during a </w:t>
      </w:r>
      <w:r w:rsidRPr="002A16D3">
        <w:rPr>
          <w:rStyle w:val="Emphasis"/>
        </w:rPr>
        <w:t>near-miss event</w:t>
      </w:r>
      <w:r w:rsidRPr="002A16D3">
        <w:rPr>
          <w:sz w:val="16"/>
        </w:rPr>
        <w:t xml:space="preserve"> </w:t>
      </w:r>
      <w:r w:rsidRPr="002A16D3">
        <w:rPr>
          <w:rStyle w:val="StyleUnderline"/>
        </w:rPr>
        <w:t>like the</w:t>
      </w:r>
      <w:r w:rsidRPr="002A16D3">
        <w:rPr>
          <w:sz w:val="16"/>
        </w:rPr>
        <w:t xml:space="preserve"> </w:t>
      </w:r>
      <w:r w:rsidRPr="002A16D3">
        <w:rPr>
          <w:rStyle w:val="Emphasis"/>
        </w:rPr>
        <w:t>Cuban missile crisis</w:t>
      </w:r>
      <w:r w:rsidRPr="002A16D3">
        <w:rPr>
          <w:rStyle w:val="StyleUnderline"/>
        </w:rPr>
        <w:t xml:space="preserve">. </w:t>
      </w:r>
      <w:r w:rsidRPr="00303163">
        <w:rPr>
          <w:rStyle w:val="StyleUnderline"/>
          <w:highlight w:val="cyan"/>
        </w:rPr>
        <w:t>A later nuclear war would</w:t>
      </w:r>
      <w:r w:rsidRPr="002A16D3">
        <w:rPr>
          <w:sz w:val="16"/>
        </w:rPr>
        <w:t xml:space="preserve"> likely </w:t>
      </w:r>
      <w:r w:rsidRPr="00303163">
        <w:rPr>
          <w:rStyle w:val="StyleUnderline"/>
          <w:highlight w:val="cyan"/>
        </w:rPr>
        <w:t>be</w:t>
      </w:r>
      <w:r w:rsidRPr="00303163">
        <w:rPr>
          <w:sz w:val="16"/>
          <w:highlight w:val="cyan"/>
        </w:rPr>
        <w:t xml:space="preserve"> </w:t>
      </w:r>
      <w:r w:rsidRPr="00303163">
        <w:rPr>
          <w:rStyle w:val="Emphasis"/>
          <w:highlight w:val="cyan"/>
        </w:rPr>
        <w:t>much more severe</w:t>
      </w:r>
      <w:r w:rsidRPr="002A16D3">
        <w:rPr>
          <w:rStyle w:val="StyleUnderline"/>
        </w:rPr>
        <w:t>, assuming some</w:t>
      </w:r>
      <w:r w:rsidRPr="002A16D3">
        <w:rPr>
          <w:sz w:val="16"/>
        </w:rPr>
        <w:t xml:space="preserve"> significant </w:t>
      </w:r>
      <w:r w:rsidRPr="002A16D3">
        <w:rPr>
          <w:rStyle w:val="StyleUnderline"/>
        </w:rPr>
        <w:t xml:space="preserve">buildup of nuclear </w:t>
      </w:r>
      <w:r w:rsidRPr="002A16D3">
        <w:rPr>
          <w:rStyle w:val="Emphasis"/>
        </w:rPr>
        <w:t>arsenals</w:t>
      </w:r>
      <w:r w:rsidRPr="002A16D3">
        <w:rPr>
          <w:sz w:val="16"/>
        </w:rPr>
        <w:t xml:space="preserve"> </w:t>
      </w:r>
      <w:r w:rsidRPr="002A16D3">
        <w:rPr>
          <w:rStyle w:val="StyleUnderline"/>
        </w:rPr>
        <w:t>and</w:t>
      </w:r>
      <w:r w:rsidRPr="002A16D3">
        <w:rPr>
          <w:sz w:val="16"/>
        </w:rPr>
        <w:t xml:space="preserve"> especially </w:t>
      </w:r>
      <w:r w:rsidRPr="00303163">
        <w:rPr>
          <w:rStyle w:val="StyleUnderline"/>
          <w:highlight w:val="cyan"/>
        </w:rPr>
        <w:t>if</w:t>
      </w:r>
      <w:r w:rsidRPr="00303163">
        <w:rPr>
          <w:sz w:val="16"/>
          <w:highlight w:val="cyan"/>
        </w:rPr>
        <w:t xml:space="preserve"> </w:t>
      </w:r>
      <w:r w:rsidRPr="00303163">
        <w:rPr>
          <w:rStyle w:val="Emphasis"/>
          <w:highlight w:val="cyan"/>
        </w:rPr>
        <w:t>“overkill” targeting</w:t>
      </w:r>
      <w:r w:rsidRPr="00303163">
        <w:rPr>
          <w:sz w:val="16"/>
          <w:highlight w:val="cyan"/>
        </w:rPr>
        <w:t xml:space="preserve"> </w:t>
      </w:r>
      <w:r w:rsidRPr="00303163">
        <w:rPr>
          <w:rStyle w:val="StyleUnderline"/>
          <w:highlight w:val="cyan"/>
        </w:rPr>
        <w:t>was used</w:t>
      </w:r>
      <w:r w:rsidRPr="002A16D3">
        <w:rPr>
          <w:rStyle w:val="StyleUnderline"/>
        </w:rPr>
        <w:t xml:space="preserve">. </w:t>
      </w:r>
      <w:r w:rsidRPr="00303163">
        <w:rPr>
          <w:rStyle w:val="StyleUnderline"/>
          <w:highlight w:val="cyan"/>
        </w:rPr>
        <w:t>A</w:t>
      </w:r>
      <w:r w:rsidRPr="00303163">
        <w:rPr>
          <w:sz w:val="16"/>
          <w:highlight w:val="cyan"/>
        </w:rPr>
        <w:t xml:space="preserve"> </w:t>
      </w:r>
      <w:r w:rsidRPr="00303163">
        <w:rPr>
          <w:rStyle w:val="Emphasis"/>
          <w:highlight w:val="cyan"/>
        </w:rPr>
        <w:t>new nuclear war</w:t>
      </w:r>
      <w:r w:rsidRPr="00303163">
        <w:rPr>
          <w:sz w:val="16"/>
          <w:highlight w:val="cyan"/>
        </w:rPr>
        <w:t xml:space="preserve"> </w:t>
      </w:r>
      <w:r w:rsidRPr="00303163">
        <w:rPr>
          <w:rStyle w:val="StyleUnderline"/>
          <w:highlight w:val="cyan"/>
        </w:rPr>
        <w:t>could bring a</w:t>
      </w:r>
      <w:r w:rsidRPr="00303163">
        <w:rPr>
          <w:sz w:val="16"/>
          <w:highlight w:val="cyan"/>
        </w:rPr>
        <w:t xml:space="preserve"> </w:t>
      </w:r>
      <w:r w:rsidRPr="00303163">
        <w:rPr>
          <w:rStyle w:val="Emphasis"/>
          <w:highlight w:val="cyan"/>
        </w:rPr>
        <w:t>similar</w:t>
      </w:r>
      <w:r w:rsidRPr="002A16D3">
        <w:rPr>
          <w:sz w:val="16"/>
        </w:rPr>
        <w:t xml:space="preserve">ly wide range of </w:t>
      </w:r>
      <w:r w:rsidRPr="00303163">
        <w:rPr>
          <w:rStyle w:val="Emphasis"/>
          <w:highlight w:val="cyan"/>
        </w:rPr>
        <w:t>shift</w:t>
      </w:r>
      <w:r w:rsidRPr="002A16D3">
        <w:rPr>
          <w:sz w:val="16"/>
        </w:rPr>
        <w:t xml:space="preserve">s </w:t>
      </w:r>
      <w:r w:rsidRPr="00303163">
        <w:rPr>
          <w:rStyle w:val="Emphasis"/>
          <w:highlight w:val="cyan"/>
        </w:rPr>
        <w:t>in nuclear weapons norms</w:t>
      </w:r>
      <w:r w:rsidRPr="002A16D3">
        <w:rPr>
          <w:rStyle w:val="StyleUnderline"/>
        </w:rPr>
        <w:t xml:space="preserve">. </w:t>
      </w:r>
      <w:r w:rsidRPr="00303163">
        <w:rPr>
          <w:rStyle w:val="StyleUnderline"/>
          <w:highlight w:val="cyan"/>
        </w:rPr>
        <w:t xml:space="preserve">It could </w:t>
      </w:r>
      <w:r w:rsidRPr="00303163">
        <w:rPr>
          <w:rStyle w:val="Emphasis"/>
          <w:highlight w:val="cyan"/>
        </w:rPr>
        <w:t>strengthen the norm</w:t>
      </w:r>
      <w:r w:rsidRPr="002A16D3">
        <w:rPr>
          <w:rStyle w:val="StyleUnderline"/>
        </w:rPr>
        <w:t xml:space="preserve">, </w:t>
      </w:r>
      <w:r w:rsidRPr="00303163">
        <w:rPr>
          <w:rStyle w:val="StyleUnderline"/>
          <w:highlight w:val="cyan"/>
        </w:rPr>
        <w:t>hastening</w:t>
      </w:r>
      <w:r w:rsidRPr="002A16D3">
        <w:rPr>
          <w:sz w:val="16"/>
        </w:rPr>
        <w:t xml:space="preserve"> </w:t>
      </w:r>
      <w:r w:rsidRPr="002A16D3">
        <w:rPr>
          <w:rStyle w:val="Emphasis"/>
        </w:rPr>
        <w:t xml:space="preserve">nuclear </w:t>
      </w:r>
      <w:r w:rsidRPr="00303163">
        <w:rPr>
          <w:rStyle w:val="Emphasis"/>
          <w:highlight w:val="cyan"/>
        </w:rPr>
        <w:t>disarmament</w:t>
      </w:r>
      <w:r w:rsidRPr="002A16D3">
        <w:rPr>
          <w:rStyle w:val="StyleUnderline"/>
        </w:rPr>
        <w:t xml:space="preserve">. Already, there is a political initiative drawing attention to the </w:t>
      </w:r>
      <w:r w:rsidRPr="002A16D3">
        <w:rPr>
          <w:rStyle w:val="Emphasis"/>
        </w:rPr>
        <w:t>humanitarian consequences</w:t>
      </w:r>
      <w:r w:rsidRPr="002A16D3">
        <w:rPr>
          <w:rStyle w:val="StyleUnderline"/>
        </w:rPr>
        <w:t xml:space="preserve"> of nuclear weapons use in order to promote a new treaty to ban nuclear weapons as a step towards complete nuclear disarmament</w:t>
      </w:r>
      <w:r w:rsidRPr="002A16D3">
        <w:rPr>
          <w:sz w:val="16"/>
        </w:rPr>
        <w:t xml:space="preserve"> (Borrie 2014). </w:t>
      </w:r>
      <w:r w:rsidRPr="002A16D3">
        <w:rPr>
          <w:rStyle w:val="StyleUnderline"/>
        </w:rPr>
        <w:t xml:space="preserve">It is easy to imagine this initiative </w:t>
      </w:r>
      <w:r w:rsidRPr="002A16D3">
        <w:rPr>
          <w:rStyle w:val="Emphasis"/>
        </w:rPr>
        <w:t>using any new nuclear attacks to advance their goals</w:t>
      </w:r>
      <w:r w:rsidRPr="002A16D3">
        <w:rPr>
          <w:sz w:val="16"/>
        </w:rPr>
        <w:t xml:space="preserve">. Alternatively, it could weaken the norm, potentially leading to more and/or larger nuclear wars. This is a common concern, as seen for example in debates over low-yield bunker buster nuclear weapons (Nelson 2003). </w:t>
      </w:r>
      <w:r w:rsidRPr="00303163">
        <w:rPr>
          <w:rStyle w:val="StyleUnderline"/>
          <w:highlight w:val="cyan"/>
        </w:rPr>
        <w:t xml:space="preserve">Given that the impacts of a large nuclear war could be </w:t>
      </w:r>
      <w:r w:rsidRPr="00303163">
        <w:rPr>
          <w:rStyle w:val="Emphasis"/>
          <w:highlight w:val="cyan"/>
        </w:rPr>
        <w:t>extremely severe</w:t>
      </w:r>
      <w:r w:rsidRPr="00303163">
        <w:rPr>
          <w:rStyle w:val="StyleUnderline"/>
          <w:highlight w:val="cyan"/>
        </w:rPr>
        <w:t>, a shift</w:t>
      </w:r>
      <w:r w:rsidRPr="002A16D3">
        <w:rPr>
          <w:rStyle w:val="StyleUnderline"/>
        </w:rPr>
        <w:t xml:space="preserve"> in nuclear weapons</w:t>
      </w:r>
      <w:r w:rsidRPr="002A16D3">
        <w:rPr>
          <w:sz w:val="16"/>
        </w:rPr>
        <w:t xml:space="preserve"> </w:t>
      </w:r>
      <w:r w:rsidRPr="002A16D3">
        <w:rPr>
          <w:rStyle w:val="Emphasis"/>
        </w:rPr>
        <w:t>norms</w:t>
      </w:r>
      <w:r w:rsidRPr="002A16D3">
        <w:rPr>
          <w:sz w:val="16"/>
        </w:rPr>
        <w:t xml:space="preserve"> </w:t>
      </w:r>
      <w:r w:rsidRPr="00303163">
        <w:rPr>
          <w:rStyle w:val="StyleUnderline"/>
          <w:highlight w:val="cyan"/>
        </w:rPr>
        <w:t>could</w:t>
      </w:r>
      <w:r w:rsidRPr="002A16D3">
        <w:rPr>
          <w:rStyle w:val="StyleUnderline"/>
        </w:rPr>
        <w:t xml:space="preserve"> easily </w:t>
      </w:r>
      <w:r w:rsidRPr="00303163">
        <w:rPr>
          <w:rStyle w:val="StyleUnderline"/>
          <w:highlight w:val="cyan"/>
        </w:rPr>
        <w:t xml:space="preserve">be the </w:t>
      </w:r>
      <w:r w:rsidRPr="00303163">
        <w:rPr>
          <w:rStyle w:val="Emphasis"/>
          <w:highlight w:val="cyan"/>
        </w:rPr>
        <w:t>single most consequential effect of a smaller nuclear war.</w:t>
      </w:r>
    </w:p>
    <w:p w14:paraId="4DEB1810" w14:textId="77777777" w:rsidR="001B0CF7" w:rsidRPr="00A24BF5" w:rsidRDefault="001B0CF7" w:rsidP="001B0CF7">
      <w:pPr>
        <w:pStyle w:val="Heading4"/>
      </w:pPr>
      <w:r w:rsidRPr="00A24BF5">
        <w:t xml:space="preserve">Nuke war won’t cause extinction---BUT, it’ll spur </w:t>
      </w:r>
      <w:r w:rsidRPr="00A24BF5">
        <w:rPr>
          <w:u w:val="single"/>
        </w:rPr>
        <w:t>political will</w:t>
      </w:r>
      <w:r w:rsidRPr="00A24BF5">
        <w:t xml:space="preserve"> for </w:t>
      </w:r>
      <w:r w:rsidRPr="00A24BF5">
        <w:rPr>
          <w:u w:val="single"/>
        </w:rPr>
        <w:t>meaningful disarmament</w:t>
      </w:r>
      <w:r w:rsidRPr="00A24BF5">
        <w:t xml:space="preserve">. </w:t>
      </w:r>
    </w:p>
    <w:p w14:paraId="4F070D74" w14:textId="77777777" w:rsidR="001B0CF7" w:rsidRPr="00A24BF5" w:rsidRDefault="001B0CF7" w:rsidP="001B0CF7">
      <w:r w:rsidRPr="00A24BF5">
        <w:t xml:space="preserve">Daniel </w:t>
      </w:r>
      <w:r w:rsidRPr="00A24BF5">
        <w:rPr>
          <w:b/>
        </w:rPr>
        <w:t>Deudney 18</w:t>
      </w:r>
      <w:r w:rsidRPr="00A24BF5">
        <w:t>. Associate Professor of Political Science at Johns Hopkins University. 03/15/2018. “The Great Debate.” The Oxford Handbook of International Security. www.oxfordhandbooks.com, doi:10.1093/oxfordhb/9780198777854.013.22. //reem</w:t>
      </w:r>
    </w:p>
    <w:p w14:paraId="5C9C0DB4" w14:textId="77777777" w:rsidR="001B0CF7" w:rsidRPr="002D2F4D" w:rsidRDefault="001B0CF7" w:rsidP="001B0CF7">
      <w:pPr>
        <w:rPr>
          <w:u w:val="single"/>
        </w:rPr>
      </w:pPr>
      <w:r w:rsidRPr="00A24BF5">
        <w:rPr>
          <w:sz w:val="16"/>
        </w:rPr>
        <w:t xml:space="preserve">Although nuclear war is the oldest of these technogenic threats to civilization and human survival, and although important steps to restraint, particularly at the end of the Cold War, have been achieved, </w:t>
      </w:r>
      <w:r w:rsidRPr="00A24BF5">
        <w:rPr>
          <w:rStyle w:val="StyleUnderline"/>
        </w:rPr>
        <w:t xml:space="preserve">the nuclear world is increasingly changing in major ways, and in almost </w:t>
      </w:r>
      <w:r w:rsidRPr="00A24BF5">
        <w:rPr>
          <w:rStyle w:val="Emphasis"/>
        </w:rPr>
        <w:t>entirely dangerous directions</w:t>
      </w:r>
      <w:r w:rsidRPr="00A24BF5">
        <w:rPr>
          <w:sz w:val="16"/>
        </w:rPr>
        <w:t xml:space="preserve">. The third “bombs away” phase of the great debate on the nuclear-political question is more consequentially divided than in the first two phases. </w:t>
      </w:r>
      <w:r w:rsidRPr="00A24BF5">
        <w:rPr>
          <w:rStyle w:val="StyleUnderline"/>
        </w:rPr>
        <w:t xml:space="preserve">Even more ominously, most of the momentum lies with the forces that are pulling states </w:t>
      </w:r>
      <w:r w:rsidRPr="00A24BF5">
        <w:rPr>
          <w:rStyle w:val="Emphasis"/>
        </w:rPr>
        <w:t>toward nuclear-use</w:t>
      </w:r>
      <w:r w:rsidRPr="00A24BF5">
        <w:rPr>
          <w:rStyle w:val="StyleUnderline"/>
        </w:rPr>
        <w:t>, and with the radical actors bent on inflicting catastrophic damage on the leading states in the international system, particularly the United States</w:t>
      </w:r>
      <w:r w:rsidRPr="00A24BF5">
        <w:rPr>
          <w:sz w:val="16"/>
        </w:rPr>
        <w:t xml:space="preserve">. </w:t>
      </w:r>
      <w:r w:rsidRPr="00A24BF5">
        <w:rPr>
          <w:rStyle w:val="StyleUnderline"/>
        </w:rPr>
        <w:t xml:space="preserve">In contrast, the arms control project, although intellectually vibrant, is </w:t>
      </w:r>
      <w:r w:rsidRPr="00A24BF5">
        <w:rPr>
          <w:rStyle w:val="Emphasis"/>
        </w:rPr>
        <w:t>largely in retreat</w:t>
      </w:r>
      <w:r w:rsidRPr="00A24BF5">
        <w:rPr>
          <w:rStyle w:val="StyleUnderline"/>
        </w:rPr>
        <w:t xml:space="preserve"> on the world political stage. The arms control settlement of the Cold War is </w:t>
      </w:r>
      <w:r w:rsidRPr="00A24BF5">
        <w:rPr>
          <w:rStyle w:val="Emphasis"/>
        </w:rPr>
        <w:t>unraveling</w:t>
      </w:r>
      <w:r w:rsidRPr="00A24BF5">
        <w:rPr>
          <w:sz w:val="16"/>
        </w:rPr>
        <w:t xml:space="preserve">, and the world public is more divided and distracted than ever. </w:t>
      </w:r>
      <w:r w:rsidRPr="00A24BF5">
        <w:rPr>
          <w:rStyle w:val="StyleUnderline"/>
        </w:rPr>
        <w:t>With the recent election of</w:t>
      </w:r>
      <w:r w:rsidRPr="00A24BF5">
        <w:rPr>
          <w:sz w:val="16"/>
        </w:rPr>
        <w:t xml:space="preserve"> President Donald </w:t>
      </w:r>
      <w:r w:rsidRPr="00A24BF5">
        <w:rPr>
          <w:rStyle w:val="Emphasis"/>
        </w:rPr>
        <w:t>Trump</w:t>
      </w:r>
      <w:r w:rsidRPr="00A24BF5">
        <w:rPr>
          <w:rStyle w:val="StyleUnderline"/>
        </w:rPr>
        <w:t xml:space="preserve">, the United States, which has played such a dominant role in nuclear politics since its scientists invented these fiendish engines, now has an </w:t>
      </w:r>
      <w:r w:rsidRPr="00A24BF5">
        <w:rPr>
          <w:rStyle w:val="Emphasis"/>
        </w:rPr>
        <w:t>impulsive and uninformed leader</w:t>
      </w:r>
      <w:r w:rsidRPr="00A24BF5">
        <w:rPr>
          <w:rStyle w:val="StyleUnderline"/>
        </w:rPr>
        <w:t xml:space="preserve">, boding </w:t>
      </w:r>
      <w:r w:rsidRPr="00A24BF5">
        <w:rPr>
          <w:rStyle w:val="Emphasis"/>
        </w:rPr>
        <w:t>ill for nuclear restraint and effective crisis management</w:t>
      </w:r>
      <w:r w:rsidRPr="00A24BF5">
        <w:rPr>
          <w:rStyle w:val="StyleUnderline"/>
        </w:rPr>
        <w:t xml:space="preserve">. </w:t>
      </w:r>
      <w:r w:rsidRPr="00A24BF5">
        <w:rPr>
          <w:sz w:val="16"/>
        </w:rPr>
        <w:t xml:space="preserve">Given current trends, it is prudent to assume that </w:t>
      </w:r>
      <w:r w:rsidRPr="00303163">
        <w:rPr>
          <w:rStyle w:val="Emphasis"/>
          <w:highlight w:val="cyan"/>
        </w:rPr>
        <w:t>sooner or late</w:t>
      </w:r>
      <w:r w:rsidRPr="00A24BF5">
        <w:rPr>
          <w:rStyle w:val="Emphasis"/>
        </w:rPr>
        <w:t>r</w:t>
      </w:r>
      <w:r w:rsidRPr="00303163">
        <w:rPr>
          <w:sz w:val="16"/>
          <w:highlight w:val="cyan"/>
        </w:rPr>
        <w:t>,</w:t>
      </w:r>
      <w:r w:rsidRPr="00A24BF5">
        <w:rPr>
          <w:sz w:val="16"/>
        </w:rPr>
        <w:t xml:space="preserve"> and probably sooner, </w:t>
      </w:r>
      <w:r w:rsidRPr="00303163">
        <w:rPr>
          <w:rStyle w:val="Emphasis"/>
          <w:highlight w:val="cyan"/>
        </w:rPr>
        <w:t>nuclear weapons will again be the used in war</w:t>
      </w:r>
      <w:r w:rsidRPr="00A24BF5">
        <w:rPr>
          <w:rStyle w:val="StyleUnderline"/>
        </w:rPr>
        <w:t xml:space="preserve">. But this bad news may contain a </w:t>
      </w:r>
      <w:r w:rsidRPr="00A24BF5">
        <w:rPr>
          <w:rStyle w:val="Emphasis"/>
        </w:rPr>
        <w:t>“silver lining” of good news</w:t>
      </w:r>
      <w:r w:rsidRPr="00303163">
        <w:rPr>
          <w:rStyle w:val="StyleUnderline"/>
          <w:highlight w:val="cyan"/>
        </w:rPr>
        <w:t xml:space="preserve">. Unlike a </w:t>
      </w:r>
      <w:r w:rsidRPr="00303163">
        <w:rPr>
          <w:rStyle w:val="Emphasis"/>
          <w:highlight w:val="cyan"/>
        </w:rPr>
        <w:t>general</w:t>
      </w:r>
      <w:r w:rsidRPr="00303163">
        <w:rPr>
          <w:rStyle w:val="StyleUnderline"/>
          <w:highlight w:val="cyan"/>
        </w:rPr>
        <w:t xml:space="preserve"> nuclear war</w:t>
      </w:r>
      <w:r w:rsidRPr="00A24BF5">
        <w:rPr>
          <w:sz w:val="16"/>
        </w:rPr>
        <w:t xml:space="preserve"> that might have occurred during the Cold War, such </w:t>
      </w:r>
      <w:r w:rsidRPr="00A24BF5">
        <w:rPr>
          <w:rStyle w:val="StyleUnderline"/>
        </w:rPr>
        <w:t xml:space="preserve">a </w:t>
      </w:r>
      <w:r w:rsidRPr="00303163">
        <w:rPr>
          <w:rStyle w:val="StyleUnderline"/>
          <w:highlight w:val="cyan"/>
        </w:rPr>
        <w:t>nuclear event now would</w:t>
      </w:r>
      <w:r w:rsidRPr="00A24BF5">
        <w:rPr>
          <w:sz w:val="16"/>
        </w:rPr>
        <w:t xml:space="preserve"> probably </w:t>
      </w:r>
      <w:r w:rsidRPr="00303163">
        <w:rPr>
          <w:rStyle w:val="Emphasis"/>
          <w:highlight w:val="cyan"/>
        </w:rPr>
        <w:t>not mark the end of</w:t>
      </w:r>
      <w:r w:rsidRPr="00A24BF5">
        <w:rPr>
          <w:rStyle w:val="Emphasis"/>
        </w:rPr>
        <w:t xml:space="preserve"> civilization (or</w:t>
      </w:r>
      <w:r w:rsidRPr="00A24BF5">
        <w:rPr>
          <w:sz w:val="16"/>
        </w:rPr>
        <w:t xml:space="preserve"> of </w:t>
      </w:r>
      <w:r w:rsidRPr="00303163">
        <w:rPr>
          <w:rStyle w:val="Emphasis"/>
          <w:highlight w:val="cyan"/>
        </w:rPr>
        <w:t>humanity</w:t>
      </w:r>
      <w:r w:rsidRPr="00303163">
        <w:rPr>
          <w:rStyle w:val="StyleUnderline"/>
          <w:highlight w:val="cyan"/>
        </w:rPr>
        <w:t>), due to</w:t>
      </w:r>
      <w:r w:rsidRPr="00A24BF5">
        <w:rPr>
          <w:sz w:val="16"/>
        </w:rPr>
        <w:t xml:space="preserve"> the great </w:t>
      </w:r>
      <w:r w:rsidRPr="00303163">
        <w:rPr>
          <w:rStyle w:val="Emphasis"/>
          <w:highlight w:val="cyan"/>
        </w:rPr>
        <w:t>reductions in nuclear forces</w:t>
      </w:r>
      <w:r w:rsidRPr="00303163">
        <w:rPr>
          <w:sz w:val="16"/>
          <w:highlight w:val="cyan"/>
        </w:rPr>
        <w:t xml:space="preserve"> </w:t>
      </w:r>
      <w:r w:rsidRPr="00303163">
        <w:rPr>
          <w:rStyle w:val="StyleUnderline"/>
          <w:highlight w:val="cyan"/>
        </w:rPr>
        <w:t>achieved at the end of the Cold War</w:t>
      </w:r>
      <w:r w:rsidRPr="00A24BF5">
        <w:rPr>
          <w:rStyle w:val="StyleUnderline"/>
        </w:rPr>
        <w:t xml:space="preserve">. Furthermore, </w:t>
      </w:r>
      <w:r w:rsidRPr="00A24BF5">
        <w:rPr>
          <w:rStyle w:val="Emphasis"/>
        </w:rPr>
        <w:t>politics</w:t>
      </w:r>
      <w:r w:rsidRPr="00A24BF5">
        <w:rPr>
          <w:sz w:val="16"/>
        </w:rPr>
        <w:t xml:space="preserve"> </w:t>
      </w:r>
      <w:r w:rsidRPr="00A24BF5">
        <w:rPr>
          <w:rStyle w:val="StyleUnderline"/>
        </w:rPr>
        <w:t xml:space="preserve">on “the day after” could have </w:t>
      </w:r>
      <w:r w:rsidRPr="00A24BF5">
        <w:rPr>
          <w:rStyle w:val="Emphasis"/>
        </w:rPr>
        <w:t>immense potential for positive change</w:t>
      </w:r>
      <w:r w:rsidRPr="00A24BF5">
        <w:rPr>
          <w:rStyle w:val="StyleUnderline"/>
        </w:rPr>
        <w:t xml:space="preserve">. The survivors would not be likely to envy the dead, but would surely have a </w:t>
      </w:r>
      <w:r w:rsidRPr="00A24BF5">
        <w:rPr>
          <w:rStyle w:val="Emphasis"/>
        </w:rPr>
        <w:t>greatly renewed resolution for “never again.”</w:t>
      </w:r>
      <w:r w:rsidRPr="00A24BF5">
        <w:rPr>
          <w:sz w:val="16"/>
        </w:rPr>
        <w:t xml:space="preserve"> </w:t>
      </w:r>
      <w:r w:rsidRPr="00303163">
        <w:rPr>
          <w:rStyle w:val="StyleUnderline"/>
          <w:highlight w:val="cyan"/>
        </w:rPr>
        <w:t>Such an event</w:t>
      </w:r>
      <w:r w:rsidRPr="00A24BF5">
        <w:rPr>
          <w:rStyle w:val="StyleUnderline"/>
        </w:rPr>
        <w:t xml:space="preserve">, completely unpredictable in its particulars, </w:t>
      </w:r>
      <w:r w:rsidRPr="00303163">
        <w:rPr>
          <w:rStyle w:val="StyleUnderline"/>
          <w:highlight w:val="cyan"/>
        </w:rPr>
        <w:t xml:space="preserve">would </w:t>
      </w:r>
      <w:r w:rsidRPr="00303163">
        <w:rPr>
          <w:rStyle w:val="Emphasis"/>
          <w:highlight w:val="cyan"/>
        </w:rPr>
        <w:t>unambiguously put the nuclear-political question back at the top of the world political agend</w:t>
      </w:r>
      <w:r w:rsidRPr="00A24BF5">
        <w:rPr>
          <w:rStyle w:val="Emphasis"/>
        </w:rPr>
        <w:t>a</w:t>
      </w:r>
      <w:r w:rsidRPr="00A24BF5">
        <w:rPr>
          <w:rStyle w:val="StyleUnderline"/>
        </w:rPr>
        <w:t xml:space="preserve">. It </w:t>
      </w:r>
      <w:r w:rsidRPr="00303163">
        <w:rPr>
          <w:rStyle w:val="StyleUnderline"/>
          <w:highlight w:val="cyan"/>
        </w:rPr>
        <w:t xml:space="preserve">would unmistakeably remind leading states of their </w:t>
      </w:r>
      <w:r w:rsidRPr="00303163">
        <w:rPr>
          <w:rStyle w:val="Emphasis"/>
          <w:highlight w:val="cyan"/>
        </w:rPr>
        <w:t>vulnerability</w:t>
      </w:r>
      <w:r w:rsidRPr="00A24BF5">
        <w:rPr>
          <w:sz w:val="16"/>
        </w:rPr>
        <w:t xml:space="preserve"> </w:t>
      </w:r>
      <w:r w:rsidRPr="00A24BF5">
        <w:rPr>
          <w:rStyle w:val="StyleUnderline"/>
        </w:rPr>
        <w:t xml:space="preserve">It might also </w:t>
      </w:r>
      <w:r w:rsidRPr="00303163">
        <w:rPr>
          <w:rStyle w:val="StyleUnderline"/>
          <w:highlight w:val="cyan"/>
        </w:rPr>
        <w:t>trigger more robust efforts to achieve</w:t>
      </w:r>
      <w:r w:rsidRPr="00A24BF5">
        <w:rPr>
          <w:rStyle w:val="StyleUnderline"/>
        </w:rPr>
        <w:t xml:space="preserve"> the </w:t>
      </w:r>
      <w:r w:rsidRPr="00303163">
        <w:rPr>
          <w:rStyle w:val="Emphasis"/>
          <w:highlight w:val="cyan"/>
        </w:rPr>
        <w:t>global regulation of nuclear capability</w:t>
      </w:r>
      <w:r w:rsidRPr="00A24BF5">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A24BF5">
        <w:rPr>
          <w:rStyle w:val="Emphasis"/>
        </w:rPr>
        <w:t xml:space="preserve">the now bubbling nuclear caldron </w:t>
      </w:r>
      <w:r w:rsidRPr="00303163">
        <w:rPr>
          <w:rStyle w:val="Emphasis"/>
          <w:highlight w:val="cyan"/>
        </w:rPr>
        <w:t>holds the possibility of inaugurating</w:t>
      </w:r>
      <w:r w:rsidRPr="00A24BF5">
        <w:rPr>
          <w:rStyle w:val="Emphasis"/>
        </w:rPr>
        <w:t xml:space="preserve"> a major period of institutional innovation and </w:t>
      </w:r>
      <w:r w:rsidRPr="00303163">
        <w:rPr>
          <w:rStyle w:val="Emphasis"/>
          <w:highlight w:val="cyan"/>
        </w:rPr>
        <w:t>adjustment toward a fully “bombs away” future</w:t>
      </w:r>
      <w:r w:rsidRPr="00303163">
        <w:rPr>
          <w:rStyle w:val="StyleUnderline"/>
          <w:highlight w:val="cyan"/>
        </w:rPr>
        <w:t>.</w:t>
      </w:r>
    </w:p>
    <w:p w14:paraId="69C6A82D" w14:textId="77777777" w:rsidR="001B0CF7" w:rsidRDefault="001B0CF7" w:rsidP="001B0CF7">
      <w:pPr>
        <w:pStyle w:val="Heading4"/>
      </w:pPr>
      <w:r>
        <w:t xml:space="preserve">Industrial civilization wouldn’t recover. </w:t>
      </w:r>
    </w:p>
    <w:p w14:paraId="052EB4DF" w14:textId="77777777" w:rsidR="001B0CF7" w:rsidRPr="002C00D0" w:rsidRDefault="001B0CF7" w:rsidP="001B0CF7">
      <w:pPr>
        <w:rPr>
          <w:lang w:val="es-MX"/>
        </w:rPr>
      </w:pPr>
      <w:r>
        <w:t xml:space="preserve">Lewis </w:t>
      </w:r>
      <w:r w:rsidRPr="005672AB">
        <w:rPr>
          <w:b/>
        </w:rPr>
        <w:t>Dartnell 15</w:t>
      </w:r>
      <w:r>
        <w:t xml:space="preserve">. UK Space Agency research fellow at the University of Leicester, working in astrobiology and the search for microbial life on Mars. His latest book is The Knowledge: How to Rebuild Our World from Scratch. 04-13-15. "Could we reboot a modern civilisation without fossil fuels? – Lewis Dartnell." </w:t>
      </w:r>
      <w:r w:rsidRPr="002C00D0">
        <w:rPr>
          <w:lang w:val="es-MX"/>
        </w:rPr>
        <w:t>Aeon. https://aeon.co/essays/could-we-reboot-a-modern-civilisation-without-fossil-fuels</w:t>
      </w:r>
    </w:p>
    <w:p w14:paraId="6BDD7F6A" w14:textId="77777777" w:rsidR="001B0CF7" w:rsidRPr="00CE6EC7" w:rsidRDefault="001B0CF7" w:rsidP="001B0CF7">
      <w:pPr>
        <w:rPr>
          <w:sz w:val="16"/>
        </w:rPr>
      </w:pPr>
      <w:r w:rsidRPr="00FB631B">
        <w:rPr>
          <w:rStyle w:val="Emphasis"/>
        </w:rPr>
        <w:t>Imagine that the world as we know it ends tomorrow</w:t>
      </w:r>
      <w:r w:rsidRPr="00FB631B">
        <w:rPr>
          <w:rStyle w:val="StyleUnderline"/>
        </w:rPr>
        <w:t xml:space="preserve">. There’s a </w:t>
      </w:r>
      <w:r w:rsidRPr="00FB631B">
        <w:rPr>
          <w:rStyle w:val="Emphasis"/>
        </w:rPr>
        <w:t>global catastrophe</w:t>
      </w:r>
      <w:r w:rsidRPr="00FB631B">
        <w:rPr>
          <w:sz w:val="16"/>
        </w:rPr>
        <w:t xml:space="preserve">: a pandemic virus, an asteroid strike, or </w:t>
      </w:r>
      <w:r w:rsidRPr="00FB631B">
        <w:rPr>
          <w:rStyle w:val="StyleUnderline"/>
        </w:rPr>
        <w:t xml:space="preserve">perhaps a </w:t>
      </w:r>
      <w:r w:rsidRPr="00FB631B">
        <w:rPr>
          <w:rStyle w:val="Emphasis"/>
        </w:rPr>
        <w:t>nuclear holocaust</w:t>
      </w:r>
      <w:r w:rsidRPr="00FB631B">
        <w:rPr>
          <w:sz w:val="16"/>
        </w:rPr>
        <w:t xml:space="preserve">. </w:t>
      </w:r>
      <w:r w:rsidRPr="00FB631B">
        <w:rPr>
          <w:rStyle w:val="StyleUnderline"/>
        </w:rPr>
        <w:t xml:space="preserve">The </w:t>
      </w:r>
      <w:r w:rsidRPr="00FB631B">
        <w:rPr>
          <w:rStyle w:val="Emphasis"/>
        </w:rPr>
        <w:t>vast majority</w:t>
      </w:r>
      <w:r w:rsidRPr="00FB631B">
        <w:rPr>
          <w:rStyle w:val="StyleUnderline"/>
        </w:rPr>
        <w:t xml:space="preserve"> of the human</w:t>
      </w:r>
      <w:r w:rsidRPr="002E5BAC">
        <w:rPr>
          <w:rStyle w:val="StyleUnderline"/>
        </w:rPr>
        <w:t xml:space="preserve"> race </w:t>
      </w:r>
      <w:r w:rsidRPr="00FB631B">
        <w:rPr>
          <w:rStyle w:val="Emphasis"/>
        </w:rPr>
        <w:t>perishes</w:t>
      </w:r>
      <w:r w:rsidRPr="00FB631B">
        <w:rPr>
          <w:rStyle w:val="StyleUnderline"/>
        </w:rPr>
        <w:t>. Our civilisation collapses. The post-apocalyptic survivors find themselves in a devastated world of decaying, deserted cities</w:t>
      </w:r>
      <w:r w:rsidRPr="00FB631B">
        <w:rPr>
          <w:sz w:val="16"/>
        </w:rPr>
        <w:t xml:space="preserve"> and roving gangs of bandits looting and taking by force. </w:t>
      </w:r>
      <w:r w:rsidRPr="00FB631B">
        <w:rPr>
          <w:rStyle w:val="Emphasis"/>
          <w:sz w:val="24"/>
        </w:rPr>
        <w:t>Bad as things sound, that’s not the end for humanity</w:t>
      </w:r>
      <w:r w:rsidRPr="00FB631B">
        <w:rPr>
          <w:sz w:val="16"/>
        </w:rPr>
        <w:t xml:space="preserve">. </w:t>
      </w:r>
      <w:r w:rsidRPr="00FB631B">
        <w:rPr>
          <w:rStyle w:val="StyleUnderline"/>
        </w:rPr>
        <w:t>We</w:t>
      </w:r>
      <w:r w:rsidRPr="00FB631B">
        <w:rPr>
          <w:sz w:val="16"/>
        </w:rPr>
        <w:t xml:space="preserve"> </w:t>
      </w:r>
      <w:r w:rsidRPr="00FB631B">
        <w:rPr>
          <w:rStyle w:val="Emphasis"/>
        </w:rPr>
        <w:t>bounce back</w:t>
      </w:r>
      <w:r w:rsidRPr="00FB631B">
        <w:rPr>
          <w:sz w:val="16"/>
        </w:rPr>
        <w:t xml:space="preserve">. Sooner or later, </w:t>
      </w:r>
      <w:r w:rsidRPr="00FB631B">
        <w:rPr>
          <w:rStyle w:val="Emphasis"/>
        </w:rPr>
        <w:t>peace and order</w:t>
      </w:r>
      <w:r w:rsidRPr="00FB631B">
        <w:rPr>
          <w:sz w:val="16"/>
        </w:rPr>
        <w:t xml:space="preserve"> </w:t>
      </w:r>
      <w:r w:rsidRPr="00FB631B">
        <w:rPr>
          <w:rStyle w:val="StyleUnderline"/>
        </w:rPr>
        <w:t xml:space="preserve">emerge again, just as they have time and again through history. </w:t>
      </w:r>
      <w:r w:rsidRPr="00FB631B">
        <w:rPr>
          <w:rStyle w:val="Emphasis"/>
        </w:rPr>
        <w:t>Stable communities</w:t>
      </w:r>
      <w:r w:rsidRPr="00FB631B">
        <w:rPr>
          <w:rStyle w:val="StyleUnderline"/>
        </w:rPr>
        <w:t xml:space="preserve"> take shape</w:t>
      </w:r>
      <w:r w:rsidRPr="00FB631B">
        <w:rPr>
          <w:sz w:val="16"/>
        </w:rPr>
        <w:t xml:space="preserve">. </w:t>
      </w:r>
      <w:r w:rsidRPr="00FB631B">
        <w:rPr>
          <w:rStyle w:val="StyleUnderline"/>
        </w:rPr>
        <w:t>They</w:t>
      </w:r>
      <w:r w:rsidRPr="00FB631B">
        <w:rPr>
          <w:sz w:val="16"/>
        </w:rPr>
        <w:t xml:space="preserve"> </w:t>
      </w:r>
      <w:r w:rsidRPr="00FB631B">
        <w:rPr>
          <w:rStyle w:val="StyleUnderline"/>
        </w:rPr>
        <w:t>begin</w:t>
      </w:r>
      <w:r w:rsidRPr="00FB631B">
        <w:rPr>
          <w:sz w:val="16"/>
        </w:rPr>
        <w:t xml:space="preserve"> the agonising process of </w:t>
      </w:r>
      <w:r w:rsidRPr="00FB631B">
        <w:rPr>
          <w:rStyle w:val="Emphasis"/>
        </w:rPr>
        <w:t>rebuilding</w:t>
      </w:r>
      <w:r w:rsidRPr="00FB631B">
        <w:rPr>
          <w:sz w:val="16"/>
        </w:rPr>
        <w:t xml:space="preserve"> their technological base from scratch. </w:t>
      </w:r>
      <w:r w:rsidRPr="00FB631B">
        <w:rPr>
          <w:rStyle w:val="StyleUnderline"/>
        </w:rPr>
        <w:t>But here’s the question: how far could such</w:t>
      </w:r>
      <w:r w:rsidRPr="002E5BAC">
        <w:rPr>
          <w:rStyle w:val="StyleUnderline"/>
        </w:rPr>
        <w:t xml:space="preserve"> a society rebuild? </w:t>
      </w:r>
      <w:r w:rsidRPr="00303163">
        <w:rPr>
          <w:rStyle w:val="StyleUnderline"/>
          <w:highlight w:val="cyan"/>
        </w:rPr>
        <w:t xml:space="preserve">Is there </w:t>
      </w:r>
      <w:r w:rsidRPr="00303163">
        <w:rPr>
          <w:rStyle w:val="Emphasis"/>
          <w:highlight w:val="cyan"/>
        </w:rPr>
        <w:t>any chance</w:t>
      </w:r>
      <w:r w:rsidRPr="00CB6AE9">
        <w:rPr>
          <w:sz w:val="16"/>
        </w:rPr>
        <w:t xml:space="preserve">, for instance, </w:t>
      </w:r>
      <w:r w:rsidRPr="002E5BAC">
        <w:rPr>
          <w:rStyle w:val="StyleUnderline"/>
        </w:rPr>
        <w:t xml:space="preserve">that </w:t>
      </w:r>
      <w:r w:rsidRPr="00303163">
        <w:rPr>
          <w:rStyle w:val="StyleUnderline"/>
          <w:highlight w:val="cyan"/>
        </w:rPr>
        <w:t xml:space="preserve">a post-apocalyptic society could </w:t>
      </w:r>
      <w:r w:rsidRPr="00303163">
        <w:rPr>
          <w:rStyle w:val="Emphasis"/>
          <w:highlight w:val="cyan"/>
        </w:rPr>
        <w:t>reboot a technological civilisation?</w:t>
      </w:r>
      <w:r>
        <w:rPr>
          <w:rStyle w:val="Emphasis"/>
        </w:rPr>
        <w:t xml:space="preserve"> </w:t>
      </w:r>
      <w:r w:rsidRPr="00CB6AE9">
        <w:rPr>
          <w:sz w:val="16"/>
        </w:rPr>
        <w:t xml:space="preserve">Let’s make the basis of this thought experiment a little more specific. Today, </w:t>
      </w:r>
      <w:r w:rsidRPr="00303163">
        <w:rPr>
          <w:rStyle w:val="StyleUnderline"/>
          <w:highlight w:val="cyan"/>
        </w:rPr>
        <w:t xml:space="preserve">we have already consumed the </w:t>
      </w:r>
      <w:r w:rsidRPr="00303163">
        <w:rPr>
          <w:rStyle w:val="Emphasis"/>
          <w:highlight w:val="cyan"/>
        </w:rPr>
        <w:t>most</w:t>
      </w:r>
      <w:r w:rsidRPr="00303163">
        <w:rPr>
          <w:rStyle w:val="StyleUnderline"/>
          <w:highlight w:val="cyan"/>
        </w:rPr>
        <w:t xml:space="preserve"> easily drainable </w:t>
      </w:r>
      <w:r w:rsidRPr="00303163">
        <w:rPr>
          <w:rStyle w:val="Emphasis"/>
          <w:highlight w:val="cyan"/>
        </w:rPr>
        <w:t>crude oil</w:t>
      </w:r>
      <w:r w:rsidRPr="002E5BAC">
        <w:rPr>
          <w:rStyle w:val="StyleUnderline"/>
        </w:rPr>
        <w:t xml:space="preserve"> and</w:t>
      </w:r>
      <w:r w:rsidRPr="00CB6AE9">
        <w:rPr>
          <w:sz w:val="16"/>
        </w:rPr>
        <w:t xml:space="preserve">, particularly in Britain, much of the shallowest, </w:t>
      </w:r>
      <w:r w:rsidRPr="002E5BAC">
        <w:rPr>
          <w:rStyle w:val="Emphasis"/>
        </w:rPr>
        <w:t>most</w:t>
      </w:r>
      <w:r w:rsidRPr="002E5BAC">
        <w:rPr>
          <w:rStyle w:val="StyleUnderline"/>
        </w:rPr>
        <w:t xml:space="preserve"> readily mined deposits of </w:t>
      </w:r>
      <w:r w:rsidRPr="002E5BAC">
        <w:rPr>
          <w:rStyle w:val="Emphasis"/>
        </w:rPr>
        <w:t>coal</w:t>
      </w:r>
      <w:r w:rsidRPr="00CB6AE9">
        <w:rPr>
          <w:sz w:val="16"/>
        </w:rPr>
        <w:t xml:space="preserve">. </w:t>
      </w:r>
      <w:r w:rsidRPr="00303163">
        <w:rPr>
          <w:rStyle w:val="Emphasis"/>
          <w:highlight w:val="cyan"/>
        </w:rPr>
        <w:t>Fossil fuels are central</w:t>
      </w:r>
      <w:r w:rsidRPr="00303163">
        <w:rPr>
          <w:sz w:val="16"/>
          <w:highlight w:val="cyan"/>
        </w:rPr>
        <w:t xml:space="preserve"> </w:t>
      </w:r>
      <w:r w:rsidRPr="00303163">
        <w:rPr>
          <w:rStyle w:val="StyleUnderline"/>
          <w:highlight w:val="cyan"/>
        </w:rPr>
        <w:t>to</w:t>
      </w:r>
      <w:r w:rsidRPr="002E5BAC">
        <w:rPr>
          <w:rStyle w:val="StyleUnderline"/>
        </w:rPr>
        <w:t xml:space="preserve"> the </w:t>
      </w:r>
      <w:r w:rsidRPr="00303163">
        <w:rPr>
          <w:rStyle w:val="StyleUnderline"/>
          <w:highlight w:val="cyan"/>
        </w:rPr>
        <w:t>organisation of modern</w:t>
      </w:r>
      <w:r w:rsidRPr="002E5BAC">
        <w:rPr>
          <w:rStyle w:val="StyleUnderline"/>
        </w:rPr>
        <w:t xml:space="preserve"> industrial </w:t>
      </w:r>
      <w:r w:rsidRPr="00303163">
        <w:rPr>
          <w:rStyle w:val="StyleUnderline"/>
          <w:highlight w:val="cyan"/>
        </w:rPr>
        <w:t>society</w:t>
      </w:r>
      <w:r w:rsidRPr="002E5BAC">
        <w:rPr>
          <w:rStyle w:val="StyleUnderline"/>
        </w:rPr>
        <w:t xml:space="preserve">, just as they were central to its </w:t>
      </w:r>
      <w:r w:rsidRPr="002E5BAC">
        <w:rPr>
          <w:rStyle w:val="Emphasis"/>
        </w:rPr>
        <w:t>development</w:t>
      </w:r>
      <w:r w:rsidRPr="00CB6AE9">
        <w:rPr>
          <w:sz w:val="16"/>
        </w:rPr>
        <w:t xml:space="preserve">. </w:t>
      </w:r>
      <w:r w:rsidRPr="002E5BAC">
        <w:rPr>
          <w:rStyle w:val="StyleUnderline"/>
        </w:rPr>
        <w:t>Those</w:t>
      </w:r>
      <w:r w:rsidRPr="00CB6AE9">
        <w:rPr>
          <w:sz w:val="16"/>
        </w:rPr>
        <w:t xml:space="preserve">, by the way, </w:t>
      </w:r>
      <w:r w:rsidRPr="002E5BAC">
        <w:rPr>
          <w:rStyle w:val="StyleUnderline"/>
        </w:rPr>
        <w:t>are</w:t>
      </w:r>
      <w:r w:rsidRPr="00CB6AE9">
        <w:rPr>
          <w:sz w:val="16"/>
        </w:rPr>
        <w:t xml:space="preserve"> </w:t>
      </w:r>
      <w:r w:rsidRPr="002E5BAC">
        <w:rPr>
          <w:rStyle w:val="Emphasis"/>
        </w:rPr>
        <w:t>distinct roles</w:t>
      </w:r>
      <w:r w:rsidRPr="00CB6AE9">
        <w:rPr>
          <w:sz w:val="16"/>
        </w:rPr>
        <w:t xml:space="preserve">: </w:t>
      </w:r>
      <w:r w:rsidRPr="002E5BAC">
        <w:rPr>
          <w:rStyle w:val="StyleUnderline"/>
        </w:rPr>
        <w:t xml:space="preserve">even if we could somehow do without fossil fuels now (which we can’t, quite), it’s a different question whether we </w:t>
      </w:r>
      <w:r w:rsidRPr="002E5BAC">
        <w:rPr>
          <w:rStyle w:val="Emphasis"/>
        </w:rPr>
        <w:t>could have got to where we are without ever having had them</w:t>
      </w:r>
      <w:r w:rsidRPr="002E5BAC">
        <w:rPr>
          <w:rStyle w:val="StyleUnderline"/>
        </w:rPr>
        <w:t>.</w:t>
      </w:r>
      <w:r>
        <w:rPr>
          <w:rStyle w:val="StyleUnderline"/>
        </w:rPr>
        <w:t xml:space="preserve"> </w:t>
      </w:r>
      <w:r w:rsidRPr="00CB6AE9">
        <w:rPr>
          <w:sz w:val="16"/>
        </w:rPr>
        <w:t xml:space="preserve">So, would a society starting over on a planet stripped of its fossil fuel deposits have the chance to progress through its own Industrial Revolution? Or to phrase it another way, what might have happened if, for whatever reason, the Earth had never acquired its extensive underground deposits of coal and oil in the first place? Would our progress necessarily have halted in the 18th century, in a pre-industrial state? </w:t>
      </w:r>
      <w:r w:rsidRPr="002E5BAC">
        <w:rPr>
          <w:rStyle w:val="StyleUnderline"/>
        </w:rPr>
        <w:t xml:space="preserve">It’s easy to </w:t>
      </w:r>
      <w:r w:rsidRPr="002E5BAC">
        <w:rPr>
          <w:rStyle w:val="Emphasis"/>
        </w:rPr>
        <w:t>underestimate</w:t>
      </w:r>
      <w:r w:rsidRPr="002E5BAC">
        <w:rPr>
          <w:rStyle w:val="StyleUnderline"/>
        </w:rPr>
        <w:t xml:space="preserve"> our current dependence on fossil fuels</w:t>
      </w:r>
      <w:r w:rsidRPr="00CB6AE9">
        <w:rPr>
          <w:sz w:val="16"/>
        </w:rPr>
        <w:t xml:space="preserve">.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303163">
        <w:rPr>
          <w:rStyle w:val="StyleUnderline"/>
          <w:highlight w:val="cyan"/>
        </w:rPr>
        <w:t>You can’t smelt metal, make glass, roast the ingredients of concrete, or synthesise artificial fertiliser without</w:t>
      </w:r>
      <w:r w:rsidRPr="002E5BAC">
        <w:rPr>
          <w:rStyle w:val="StyleUnderline"/>
        </w:rPr>
        <w:t xml:space="preserve"> a lot of heat. It is </w:t>
      </w:r>
      <w:r w:rsidRPr="00303163">
        <w:rPr>
          <w:rStyle w:val="Emphasis"/>
          <w:highlight w:val="cyan"/>
        </w:rPr>
        <w:t>fossil fuels</w:t>
      </w:r>
      <w:r w:rsidRPr="002E5BAC">
        <w:rPr>
          <w:rStyle w:val="StyleUnderline"/>
        </w:rPr>
        <w:t xml:space="preserve"> – coal, gas and oil – </w:t>
      </w:r>
      <w:r w:rsidRPr="00303163">
        <w:rPr>
          <w:rStyle w:val="StyleUnderline"/>
          <w:highlight w:val="cyan"/>
        </w:rPr>
        <w:t>that provide</w:t>
      </w:r>
      <w:r w:rsidRPr="002E5BAC">
        <w:rPr>
          <w:rStyle w:val="StyleUnderline"/>
        </w:rPr>
        <w:t xml:space="preserve"> most of this </w:t>
      </w:r>
      <w:r w:rsidRPr="00303163">
        <w:rPr>
          <w:rStyle w:val="Emphasis"/>
          <w:highlight w:val="cyan"/>
        </w:rPr>
        <w:t>thermal</w:t>
      </w:r>
      <w:r w:rsidRPr="00303163">
        <w:rPr>
          <w:rStyle w:val="StyleUnderline"/>
          <w:highlight w:val="cyan"/>
        </w:rPr>
        <w:t xml:space="preserve"> energy</w:t>
      </w:r>
      <w:r w:rsidRPr="002E5BAC">
        <w:rPr>
          <w:rStyle w:val="StyleUnderline"/>
        </w:rPr>
        <w:t>.</w:t>
      </w:r>
      <w:r>
        <w:rPr>
          <w:rStyle w:val="StyleUnderline"/>
        </w:rPr>
        <w:t xml:space="preserve"> </w:t>
      </w:r>
      <w:r w:rsidRPr="00CB6AE9">
        <w:rPr>
          <w:sz w:val="16"/>
        </w:rPr>
        <w:t>I</w:t>
      </w:r>
      <w:r w:rsidRPr="002E5BAC">
        <w:rPr>
          <w:rStyle w:val="StyleUnderline"/>
        </w:rPr>
        <w:t xml:space="preserve">n fact, the problem is </w:t>
      </w:r>
      <w:r w:rsidRPr="002E5BAC">
        <w:rPr>
          <w:rStyle w:val="Emphasis"/>
        </w:rPr>
        <w:t>even worse</w:t>
      </w:r>
      <w:r w:rsidRPr="002E5BAC">
        <w:rPr>
          <w:rStyle w:val="StyleUnderline"/>
        </w:rPr>
        <w:t xml:space="preserve"> than that. Many of the </w:t>
      </w:r>
      <w:r w:rsidRPr="002E5BAC">
        <w:rPr>
          <w:rStyle w:val="Emphasis"/>
        </w:rPr>
        <w:t>chemicals</w:t>
      </w:r>
      <w:r w:rsidRPr="002E5BAC">
        <w:rPr>
          <w:rStyle w:val="StyleUnderline"/>
        </w:rPr>
        <w:t xml:space="preserve"> required in bulk to run the modern world, from pesticides to plastics, derive from the </w:t>
      </w:r>
      <w:r w:rsidRPr="002E5BAC">
        <w:rPr>
          <w:rStyle w:val="Emphasis"/>
        </w:rPr>
        <w:t>diverse organic compounds in crude oil</w:t>
      </w:r>
      <w:r w:rsidRPr="00CB6AE9">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everybody knows that we must transition to a low-carbon economy one way or another. No, I want to answer a question whose interest is (let’s hope) more theoretical. </w:t>
      </w:r>
      <w:r w:rsidRPr="002E5BAC">
        <w:rPr>
          <w:rStyle w:val="StyleUnderline"/>
        </w:rPr>
        <w:t>Is the emergence of a technologically advanced civilisation necessarily contingent on the easy availability of ancient energy?</w:t>
      </w:r>
      <w:r w:rsidRPr="00CB6AE9">
        <w:rPr>
          <w:sz w:val="16"/>
        </w:rPr>
        <w:t xml:space="preserve"> Is it possible to build an industrialised civilisation without fossil fuels? And the answer to that question is: maybe – but it would be extremely difficult. Let’s see </w:t>
      </w:r>
      <w:r w:rsidRPr="00FB631B">
        <w:rPr>
          <w:sz w:val="16"/>
        </w:rPr>
        <w:t xml:space="preserve">how. We’ll start with a natural thought. Many of our alternative energy technologies are already highly developed. Solar panels, for example, represent a good option today, and are appearing more and more on the roofs of houses and businesses. It’s tempting to think that a rebooted society could simply pick up where we leave off. </w:t>
      </w:r>
      <w:r w:rsidRPr="00FB631B">
        <w:rPr>
          <w:rStyle w:val="StyleUnderline"/>
        </w:rPr>
        <w:t xml:space="preserve">Why couldn’t our civilisation 2.0 just start with renewables? Well, it could, in a very limited way. If you find yourself among the survivors in a post-apocalyptic world, you could </w:t>
      </w:r>
      <w:r w:rsidRPr="00FB631B">
        <w:rPr>
          <w:rStyle w:val="Emphasis"/>
        </w:rPr>
        <w:t>scavenge</w:t>
      </w:r>
      <w:r w:rsidRPr="00FB631B">
        <w:rPr>
          <w:sz w:val="16"/>
        </w:rPr>
        <w:t xml:space="preserve"> enough </w:t>
      </w:r>
      <w:r w:rsidRPr="00FB631B">
        <w:rPr>
          <w:rStyle w:val="Emphasis"/>
        </w:rPr>
        <w:t>working solar panels</w:t>
      </w:r>
      <w:r w:rsidRPr="00FB631B">
        <w:rPr>
          <w:sz w:val="16"/>
        </w:rPr>
        <w:t xml:space="preserve">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w:t>
      </w:r>
      <w:r w:rsidRPr="00CB6AE9">
        <w:rPr>
          <w:sz w:val="16"/>
        </w:rPr>
        <w:t xml:space="preserve">. </w:t>
      </w:r>
      <w:r w:rsidRPr="00CB6AE9">
        <w:rPr>
          <w:rStyle w:val="Emphasis"/>
        </w:rPr>
        <w:t>Then what?</w:t>
      </w:r>
      <w:r>
        <w:rPr>
          <w:rStyle w:val="Emphasis"/>
        </w:rPr>
        <w:t xml:space="preserve"> </w:t>
      </w:r>
      <w:r w:rsidRPr="00CB6AE9">
        <w:rPr>
          <w:rStyle w:val="Emphasis"/>
        </w:rPr>
        <w:t>New ones</w:t>
      </w:r>
      <w:r w:rsidRPr="00CB6AE9">
        <w:rPr>
          <w:sz w:val="16"/>
        </w:rPr>
        <w:t xml:space="preserve"> </w:t>
      </w:r>
      <w:r w:rsidRPr="00CB6AE9">
        <w:rPr>
          <w:rStyle w:val="StyleUnderline"/>
        </w:rPr>
        <w:t xml:space="preserve">would be </w:t>
      </w:r>
      <w:r w:rsidRPr="00CB6AE9">
        <w:rPr>
          <w:rStyle w:val="Emphasis"/>
        </w:rPr>
        <w:t>fiendishly difficult</w:t>
      </w:r>
      <w:r w:rsidRPr="00CB6AE9">
        <w:rPr>
          <w:sz w:val="16"/>
        </w:rPr>
        <w:t xml:space="preserve"> to create from scratch. </w:t>
      </w:r>
      <w:r w:rsidRPr="00CB6AE9">
        <w:rPr>
          <w:rStyle w:val="StyleUnderline"/>
        </w:rPr>
        <w:t>Solar panels are</w:t>
      </w:r>
      <w:r w:rsidRPr="00CB6AE9">
        <w:rPr>
          <w:sz w:val="16"/>
        </w:rPr>
        <w:t xml:space="preserve"> made from thin slices of </w:t>
      </w:r>
      <w:r w:rsidRPr="00CB6AE9">
        <w:rPr>
          <w:rStyle w:val="Emphasis"/>
        </w:rPr>
        <w:t>extremely</w:t>
      </w:r>
      <w:r w:rsidRPr="00CB6AE9">
        <w:rPr>
          <w:sz w:val="16"/>
        </w:rPr>
        <w:t xml:space="preserve"> pure silicon, and although the raw material is common sand, it must be processed and refined using </w:t>
      </w:r>
      <w:r w:rsidRPr="00CB6AE9">
        <w:rPr>
          <w:rStyle w:val="Emphasis"/>
        </w:rPr>
        <w:t>complex</w:t>
      </w:r>
      <w:r w:rsidRPr="00CB6AE9">
        <w:rPr>
          <w:sz w:val="16"/>
        </w:rPr>
        <w:t xml:space="preserve"> and precise techniques – the same technological capabilities, more or less, that we need for modern semiconductor electronics components. </w:t>
      </w:r>
      <w:r w:rsidRPr="00CB6AE9">
        <w:rPr>
          <w:rStyle w:val="StyleUnderline"/>
        </w:rPr>
        <w:t>These techniques took a long time to develop, and would presumably take a long time to recover. So photovoltaic solar power would not be within the capability of a society early in the industrialisation process.</w:t>
      </w:r>
      <w:r>
        <w:rPr>
          <w:rStyle w:val="StyleUnderline"/>
        </w:rPr>
        <w:t xml:space="preserve"> </w:t>
      </w:r>
      <w:r w:rsidRPr="00CB6AE9">
        <w:rPr>
          <w:sz w:val="16"/>
        </w:rPr>
        <w:t xml:space="preserve">Perhaps, though, we were on the right track by starting with electrical power. Most of our renewable-energy technologies produce electricity. In our own historical development, it so happens that the core phenomena of electricity were discovered in the first half of the 1800s, well after the early development of steam engines. Heavy industry was already committed to combustion-based machinery, and electricity has largely assumed a subsidiary role in the organisation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303163">
        <w:rPr>
          <w:rStyle w:val="StyleUnderline"/>
          <w:highlight w:val="cyan"/>
        </w:rPr>
        <w:t xml:space="preserve">In a world without fossil fuels, one might envisage an electrified civilisation that largely </w:t>
      </w:r>
      <w:r w:rsidRPr="00303163">
        <w:rPr>
          <w:rStyle w:val="Emphasis"/>
          <w:highlight w:val="cyan"/>
        </w:rPr>
        <w:t>bypasses combustion</w:t>
      </w:r>
      <w:r w:rsidRPr="00CB6AE9">
        <w:rPr>
          <w:sz w:val="16"/>
        </w:rPr>
        <w:t xml:space="preserve"> engines, building its transport infrastructure around electric trains and trams for long-distance and urban transport. </w:t>
      </w:r>
      <w:r w:rsidRPr="00CB6AE9">
        <w:rPr>
          <w:rStyle w:val="StyleUnderline"/>
        </w:rPr>
        <w:t>I say ‘largely’. We couldn’t get round it all together.</w:t>
      </w:r>
      <w:r>
        <w:rPr>
          <w:rStyle w:val="StyleUnderline"/>
        </w:rPr>
        <w:t xml:space="preserve"> </w:t>
      </w:r>
      <w:r w:rsidRPr="00CB6AE9">
        <w:rPr>
          <w:rStyle w:val="StyleUnderline"/>
        </w:rPr>
        <w:t xml:space="preserve">When it comes to generating the white heat demanded by modern industry, there are </w:t>
      </w:r>
      <w:r w:rsidRPr="00CB6AE9">
        <w:rPr>
          <w:rStyle w:val="Emphasis"/>
        </w:rPr>
        <w:t>few good options but to burn stuff</w:t>
      </w:r>
      <w:r>
        <w:rPr>
          <w:rStyle w:val="Emphasis"/>
        </w:rPr>
        <w:t xml:space="preserve"> </w:t>
      </w:r>
      <w:r w:rsidRPr="00CB6AE9">
        <w:rPr>
          <w:sz w:val="16"/>
        </w:rPr>
        <w:t xml:space="preserve">While the electric motor could perhaps replace the coal-burning steam engine for mechanical applications, society, as we’ve already seen, also relies upon thermal energy to drive the essential chemical and physical transformations it needs. How could an industrialising society produce crucial building materials such as iron and steel, brick, mortar, cement and glass without resorting to deposits of coal?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An alternative is to generate high temperatures using solar power directly.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it is difficult (for example) to produce the very high temperatures inside an iron-smelting blast furnace using such a system. What’s more, it goes without saying that the effectiveness of concentrated solar power depends strongly on the local climate. No, when it comes to generating the white heat demanded by modern industry, there are few good options but to burn stuff. But that doesn’t mean the stuff we burn necessarily has to be fossil fuels. 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sulphur contaminants can soak into the molten iron, making the metal brittle and unsafe to use. It took a long time to work out how to treat coal to make it useful for many industrial applications. And, in the meantime, charcoal worked perfectly well. 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 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 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smoulders.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sealed and a fire is lit from the top. The skill in charcoal production is to allow just enough air into the interior of the kiln. There must be enough combustion heat to drive out moisture and volatiles and to pyrolyse the wood, but not so much that you are left with nothing but a pile of ashes. The kiln attendant monitors the state of the burn by carefully watching the smoke seeping out of the top, opening air holes or sealing with clay as necessary to regulate the process. Brazil shows how the raw materials of modern civilisation can be supplied without reliance on fossil fuels Good things come to those who wait, and this wood pyrolysis process can take up to a week of carefully controlled smouldering.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 Around two-thirds of Brazilian charcoal comes from sustainable plantations, and so this modern-day practice has been dubbed ‘green steel’. Sadly, the final third is supplied by the non-sustainable felling of primary forest. Even so, the Brazilian case does provide an example of how the raw materials of modern civilisation can be supplied without reliance on fossil fuels. Another, related option might be wood gasification. The use of wood to provide heat is as old as mankind, and yet simply burning timber only uses about a third of its energy. The rest is lost when gases and vapours released by the burning process blow away in the wind. Under the right conditions, even smoke is combustible. We don’t want to waste it. Better than simple burning, then, is to drive the thermal breakdown of the wood and collect the gases. You can see the basic principle at work for yourself just by lighting a match. The luminous flame isn’t actually touching the matchwood: it dances above, with a clear gap in between. The flame actually feeds on the hot gases given off as the wood breaks down in the heat, and the gases combust only once they mix with oxygen from the air. Matches are fascinating when you look at them closely. Wartime gasifier cars could achieve about 1.5 miles per kilogram. Today’s designs improve upon this To release these gases in a controlled way, bake some timber in a closed container. Oxygen is restricted so that the wood doesn’t simply catch fire. Its complex molecules decompose through a process known as pyrolysis, and then the hot carbonised lumps of charcoal at the bottom of the container react with the breakdown products to produce flammable gases such as hydrogen and carbon monoxide. The resultant ‘producer gas’ is a versatile fuel: it can be stored or piped for use in heating or street lights,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litre of petrol, and the fuel consumption of a gasifier-powered car is given in miles per kilogram of wood rather than miles per gallon. Wartime gasifier cars could achieve about 1.5 miles per kilogram. Today’s designs improve upon this. But you can do a lot more with wood gases than just keep your vehicle on the road. It turns out to be suitable for any of the manufacturing processes needing heat that we looked at before, such as kilns for lime, cement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marvellous vision of industry wholly weaned from its dependency on fossil fuel. Is that our solution, then? </w:t>
      </w:r>
      <w:r w:rsidRPr="00CB6AE9">
        <w:rPr>
          <w:rStyle w:val="StyleUnderline"/>
        </w:rPr>
        <w:t xml:space="preserve">Could our rebooting society run on </w:t>
      </w:r>
      <w:r w:rsidRPr="00CB6AE9">
        <w:rPr>
          <w:rStyle w:val="Emphasis"/>
        </w:rPr>
        <w:t>wood</w:t>
      </w:r>
      <w:r w:rsidRPr="00CB6AE9">
        <w:rPr>
          <w:sz w:val="16"/>
        </w:rPr>
        <w:t xml:space="preserve">, supplemented with electricity from renewable sources? </w:t>
      </w:r>
      <w:r w:rsidRPr="00CB6AE9">
        <w:rPr>
          <w:rStyle w:val="StyleUnderline"/>
        </w:rPr>
        <w:t xml:space="preserve">Maybe so, if the </w:t>
      </w:r>
      <w:r w:rsidRPr="00CB6AE9">
        <w:rPr>
          <w:rStyle w:val="Emphasis"/>
        </w:rPr>
        <w:t>population</w:t>
      </w:r>
      <w:r w:rsidRPr="00CB6AE9">
        <w:rPr>
          <w:rStyle w:val="StyleUnderline"/>
        </w:rPr>
        <w:t xml:space="preserve"> was </w:t>
      </w:r>
      <w:r w:rsidRPr="00CB6AE9">
        <w:rPr>
          <w:rStyle w:val="Emphasis"/>
        </w:rPr>
        <w:t>fairly small</w:t>
      </w:r>
      <w:r w:rsidRPr="00CB6AE9">
        <w:rPr>
          <w:sz w:val="16"/>
        </w:rPr>
        <w:t xml:space="preserve">. </w:t>
      </w:r>
      <w:r w:rsidRPr="00CB6AE9">
        <w:rPr>
          <w:rStyle w:val="StyleUnderline"/>
        </w:rPr>
        <w:t xml:space="preserve">But </w:t>
      </w:r>
      <w:r w:rsidRPr="00CB6AE9">
        <w:rPr>
          <w:rStyle w:val="Emphasis"/>
        </w:rPr>
        <w:t>here’s the catch</w:t>
      </w:r>
      <w:r w:rsidRPr="00CB6AE9">
        <w:rPr>
          <w:rStyle w:val="StyleUnderline"/>
        </w:rPr>
        <w:t xml:space="preserve">. These </w:t>
      </w:r>
      <w:r w:rsidRPr="00303163">
        <w:rPr>
          <w:rStyle w:val="StyleUnderline"/>
          <w:highlight w:val="cyan"/>
        </w:rPr>
        <w:t>options</w:t>
      </w:r>
      <w:r w:rsidRPr="00CB6AE9">
        <w:rPr>
          <w:rStyle w:val="StyleUnderline"/>
        </w:rPr>
        <w:t xml:space="preserve"> all </w:t>
      </w:r>
      <w:r w:rsidRPr="00303163">
        <w:rPr>
          <w:rStyle w:val="StyleUnderline"/>
          <w:highlight w:val="cyan"/>
        </w:rPr>
        <w:t xml:space="preserve">presuppose that our survivors are able to </w:t>
      </w:r>
      <w:r w:rsidRPr="00303163">
        <w:rPr>
          <w:rStyle w:val="Emphasis"/>
          <w:highlight w:val="cyan"/>
        </w:rPr>
        <w:t>construct efficient steam turbines, CHP stations and internal combustion</w:t>
      </w:r>
      <w:r w:rsidRPr="00CB6AE9">
        <w:rPr>
          <w:rStyle w:val="Emphasis"/>
        </w:rPr>
        <w:t xml:space="preserve"> engines</w:t>
      </w:r>
      <w:r w:rsidRPr="00CB6AE9">
        <w:rPr>
          <w:sz w:val="16"/>
        </w:rPr>
        <w:t xml:space="preserve">. </w:t>
      </w:r>
      <w:r w:rsidRPr="00CB6AE9">
        <w:rPr>
          <w:rStyle w:val="StyleUnderline"/>
        </w:rPr>
        <w:t>We</w:t>
      </w:r>
      <w:r w:rsidRPr="00CB6AE9">
        <w:rPr>
          <w:sz w:val="16"/>
        </w:rPr>
        <w:t xml:space="preserve"> </w:t>
      </w:r>
      <w:r w:rsidRPr="00CB6AE9">
        <w:rPr>
          <w:rStyle w:val="Emphasis"/>
        </w:rPr>
        <w:t xml:space="preserve">know how to do </w:t>
      </w:r>
      <w:r w:rsidRPr="00CB6AE9">
        <w:rPr>
          <w:sz w:val="16"/>
        </w:rPr>
        <w:t xml:space="preserve">all </w:t>
      </w:r>
      <w:r w:rsidRPr="00CB6AE9">
        <w:rPr>
          <w:rStyle w:val="Emphasis"/>
        </w:rPr>
        <w:t>that</w:t>
      </w:r>
      <w:r w:rsidRPr="00CB6AE9">
        <w:rPr>
          <w:sz w:val="16"/>
        </w:rPr>
        <w:t xml:space="preserve">, </w:t>
      </w:r>
      <w:r w:rsidRPr="00CB6AE9">
        <w:rPr>
          <w:rStyle w:val="StyleUnderline"/>
        </w:rPr>
        <w:t xml:space="preserve">of course – but </w:t>
      </w:r>
      <w:r w:rsidRPr="00303163">
        <w:rPr>
          <w:rStyle w:val="StyleUnderline"/>
          <w:highlight w:val="cyan"/>
        </w:rPr>
        <w:t xml:space="preserve">in the event of a civilisational collapse, </w:t>
      </w:r>
      <w:r w:rsidRPr="00303163">
        <w:rPr>
          <w:rStyle w:val="Emphasis"/>
          <w:highlight w:val="cyan"/>
        </w:rPr>
        <w:t>who is to say that the knowledge won’t be lost?</w:t>
      </w:r>
      <w:r w:rsidRPr="00CB6AE9">
        <w:rPr>
          <w:rStyle w:val="Emphasis"/>
        </w:rPr>
        <w:t xml:space="preserve"> And if it is, </w:t>
      </w:r>
      <w:r w:rsidRPr="00303163">
        <w:rPr>
          <w:rStyle w:val="Emphasis"/>
          <w:highlight w:val="cyan"/>
        </w:rPr>
        <w:t>what are the chances that our descendants</w:t>
      </w:r>
      <w:r w:rsidRPr="00CB6AE9">
        <w:rPr>
          <w:rStyle w:val="Emphasis"/>
        </w:rPr>
        <w:t xml:space="preserve"> could </w:t>
      </w:r>
      <w:r w:rsidRPr="00303163">
        <w:rPr>
          <w:rStyle w:val="Emphasis"/>
          <w:highlight w:val="cyan"/>
        </w:rPr>
        <w:t>reconstruct it?</w:t>
      </w:r>
      <w:r>
        <w:rPr>
          <w:rStyle w:val="Emphasis"/>
        </w:rPr>
        <w:t xml:space="preserve"> </w:t>
      </w:r>
      <w:r w:rsidRPr="00CB6AE9">
        <w:rPr>
          <w:sz w:val="16"/>
        </w:rPr>
        <w:t xml:space="preserve">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 And of course, steam engines were themselves employed at machine shops to construct yet more steam engines. It was only once steam engines were being built and operated that subsequent engineers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 </w:t>
      </w:r>
      <w:r w:rsidRPr="00CB6AE9">
        <w:rPr>
          <w:rStyle w:val="StyleUnderline"/>
        </w:rPr>
        <w:t>In a world without readily mined coal, would there ever be the opportunity to test profligate prototypes of steam engines, even if they could mature and become more efficient</w:t>
      </w:r>
      <w:r>
        <w:rPr>
          <w:rStyle w:val="StyleUnderline"/>
        </w:rPr>
        <w:t xml:space="preserve"> </w:t>
      </w:r>
      <w:r w:rsidRPr="00CB6AE9">
        <w:rPr>
          <w:rStyle w:val="StyleUnderline"/>
        </w:rPr>
        <w:t>over time?</w:t>
      </w:r>
      <w:r w:rsidRPr="00CB6AE9">
        <w:rPr>
          <w:sz w:val="16"/>
        </w:rPr>
        <w:t xml:space="preserve"> </w:t>
      </w:r>
      <w:r w:rsidRPr="00CB6AE9">
        <w:rPr>
          <w:rStyle w:val="StyleUnderline"/>
        </w:rPr>
        <w:t xml:space="preserve">How feasible is it that a society could attain a </w:t>
      </w:r>
      <w:r w:rsidRPr="00CB6AE9">
        <w:rPr>
          <w:rStyle w:val="Emphasis"/>
        </w:rPr>
        <w:t>sufficient understanding of thermodynamics, metallurgy and mechanics</w:t>
      </w:r>
      <w:r w:rsidRPr="00CB6AE9">
        <w:rPr>
          <w:sz w:val="16"/>
        </w:rPr>
        <w:t xml:space="preserve"> </w:t>
      </w:r>
      <w:r w:rsidRPr="00CB6AE9">
        <w:rPr>
          <w:rStyle w:val="StyleUnderline"/>
        </w:rPr>
        <w:t xml:space="preserve">to make the precisely interacting components of an internal </w:t>
      </w:r>
      <w:r w:rsidRPr="00C97470">
        <w:rPr>
          <w:rStyle w:val="StyleUnderline"/>
        </w:rPr>
        <w:t xml:space="preserve">combustion engine, without first </w:t>
      </w:r>
      <w:r w:rsidRPr="00C97470">
        <w:rPr>
          <w:rStyle w:val="Emphasis"/>
        </w:rPr>
        <w:t>cutting its teeth</w:t>
      </w:r>
      <w:r w:rsidRPr="00C97470">
        <w:rPr>
          <w:rStyle w:val="StyleUnderline"/>
        </w:rPr>
        <w:t xml:space="preserve"> on </w:t>
      </w:r>
      <w:r w:rsidRPr="00C97470">
        <w:rPr>
          <w:rStyle w:val="Emphasis"/>
        </w:rPr>
        <w:t>much simpler external combustion engines</w:t>
      </w:r>
      <w:r w:rsidRPr="00C97470">
        <w:rPr>
          <w:rStyle w:val="StyleUnderline"/>
        </w:rPr>
        <w:t xml:space="preserve"> – the separate boiler and cylinder-piston of steam engines? It took a lot of energy to develop our technologies to their present heights, and presumably it would take a lot of energy to do it again. </w:t>
      </w:r>
      <w:r w:rsidRPr="00303163">
        <w:rPr>
          <w:rStyle w:val="StyleUnderline"/>
          <w:highlight w:val="cyan"/>
        </w:rPr>
        <w:t>Fossil fuels are out</w:t>
      </w:r>
      <w:r w:rsidRPr="00C97470">
        <w:rPr>
          <w:rStyle w:val="StyleUnderline"/>
        </w:rPr>
        <w:t xml:space="preserve">. That means our future society will need an </w:t>
      </w:r>
      <w:r w:rsidRPr="00C97470">
        <w:rPr>
          <w:rStyle w:val="Emphasis"/>
        </w:rPr>
        <w:t>awful lot of timber</w:t>
      </w:r>
      <w:r w:rsidRPr="00C97470">
        <w:rPr>
          <w:sz w:val="16"/>
        </w:rPr>
        <w:t xml:space="preserve">. An industrial revolution without coal would be, at a minimum, very difficult In a temperate climate such as the UK’s, an acre of broadleaf trees produces about four to five tonnes of biomass fuel every year. If you cultivated fast-growing kinds such as willow or miscanthus grass, you could quadruple that. The trick to maximising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 But here’s the thing: coppicing was already a well-developed technique in pre-industrial Britain. It couldn’t meet all of the energy requirements of the burgeoning society. The central problem is that woodland, even when it is well-managed, competes with other land uses, principally agriculture. The double-whammy of development is that, </w:t>
      </w:r>
      <w:r w:rsidRPr="00C97470">
        <w:rPr>
          <w:rStyle w:val="StyleUnderline"/>
        </w:rPr>
        <w:t xml:space="preserve">as a society’s population grows, it requires more farmland to provide enough food and </w:t>
      </w:r>
      <w:r w:rsidRPr="00C97470">
        <w:rPr>
          <w:rStyle w:val="Emphasis"/>
        </w:rPr>
        <w:t>also greater timber production</w:t>
      </w:r>
      <w:r w:rsidRPr="00C97470">
        <w:rPr>
          <w:rStyle w:val="StyleUnderline"/>
        </w:rPr>
        <w:t xml:space="preserve"> for </w:t>
      </w:r>
      <w:r w:rsidRPr="00C97470">
        <w:rPr>
          <w:rStyle w:val="Emphasis"/>
        </w:rPr>
        <w:t>energy</w:t>
      </w:r>
      <w:r w:rsidRPr="00C97470">
        <w:rPr>
          <w:rStyle w:val="StyleUnderline"/>
        </w:rPr>
        <w:t xml:space="preserve">. The two needs </w:t>
      </w:r>
      <w:r w:rsidRPr="00C97470">
        <w:rPr>
          <w:rStyle w:val="Emphasis"/>
        </w:rPr>
        <w:t>compete</w:t>
      </w:r>
      <w:r w:rsidRPr="00C97470">
        <w:rPr>
          <w:rStyle w:val="StyleUnderline"/>
        </w:rPr>
        <w:t xml:space="preserve"> for largely the same land areas. </w:t>
      </w:r>
      <w:r w:rsidRPr="00C97470">
        <w:rPr>
          <w:sz w:val="16"/>
        </w:rPr>
        <w:t xml:space="preserve">We know how this played out </w:t>
      </w:r>
      <w:r w:rsidRPr="00C97470">
        <w:rPr>
          <w:rStyle w:val="StyleUnderline"/>
        </w:rPr>
        <w:t xml:space="preserve">in </w:t>
      </w:r>
      <w:r w:rsidRPr="00C97470">
        <w:rPr>
          <w:rStyle w:val="Emphasis"/>
        </w:rPr>
        <w:t>our own past</w:t>
      </w:r>
      <w:r w:rsidRPr="00C97470">
        <w:rPr>
          <w:sz w:val="16"/>
        </w:rPr>
        <w:t xml:space="preserve">. From the mid-16th century, </w:t>
      </w:r>
      <w:r w:rsidRPr="00C97470">
        <w:rPr>
          <w:rStyle w:val="StyleUnderline"/>
        </w:rPr>
        <w:t xml:space="preserve">Britain responded to these factors by </w:t>
      </w:r>
      <w:r w:rsidRPr="00C97470">
        <w:rPr>
          <w:rStyle w:val="Emphasis"/>
        </w:rPr>
        <w:t>increasing the exploitation of its coal fields</w:t>
      </w:r>
      <w:r w:rsidRPr="00C97470">
        <w:rPr>
          <w:sz w:val="16"/>
        </w:rPr>
        <w:t xml:space="preserve"> – essentially harvesting the energy of ancient forests beneath the ground without compromising its agricultural output. The same energy provided by one hectare of coppice for a year is provided by about five to 10 tonnes of coal, and it can be dug out of the ground an awful lot quicker than waiting for the woodland to regrow. </w:t>
      </w:r>
      <w:r w:rsidRPr="00C97470">
        <w:rPr>
          <w:rStyle w:val="StyleUnderline"/>
        </w:rPr>
        <w:t>It is this limitation in the supply of thermal energy that would pose the biggest problem to a society trying to industrialise without easy access to fossil fuels</w:t>
      </w:r>
      <w:r w:rsidRPr="00CB6AE9">
        <w:rPr>
          <w:rStyle w:val="StyleUnderline"/>
        </w:rPr>
        <w:t xml:space="preserve">. </w:t>
      </w:r>
      <w:r w:rsidRPr="00303163">
        <w:rPr>
          <w:rStyle w:val="StyleUnderline"/>
          <w:highlight w:val="cyan"/>
        </w:rPr>
        <w:t xml:space="preserve">This is true in our </w:t>
      </w:r>
      <w:r w:rsidRPr="00303163">
        <w:rPr>
          <w:rStyle w:val="Emphasis"/>
          <w:highlight w:val="cyan"/>
        </w:rPr>
        <w:t>post-apocalyptic scenario</w:t>
      </w:r>
      <w:r w:rsidRPr="00CB6AE9">
        <w:rPr>
          <w:sz w:val="16"/>
        </w:rPr>
        <w:t xml:space="preserve">, and it would be equally true in any counterfactual world that never developed fossil fuels for whatever reason. For a society to stand any chance of industrialising under such conditions, it would have to focus its efforts in certain, very favourable natural environments: not the coal-island of 18th-century Britain, but perhaps areas of Scandinavia or Canada that combine fast-flowing streams for hydroelectric power and large areas of forest that can be harvested sustainably for thermal </w:t>
      </w:r>
      <w:r w:rsidRPr="00C97470">
        <w:rPr>
          <w:sz w:val="16"/>
        </w:rPr>
        <w:t xml:space="preserve">energy. Even so, </w:t>
      </w:r>
      <w:r w:rsidRPr="00C97470">
        <w:rPr>
          <w:rStyle w:val="StyleUnderline"/>
        </w:rPr>
        <w:t xml:space="preserve">an industrial revolution without coal would be, at a minimum, </w:t>
      </w:r>
      <w:r w:rsidRPr="00C97470">
        <w:rPr>
          <w:rStyle w:val="Emphasis"/>
        </w:rPr>
        <w:t>very difficult</w:t>
      </w:r>
      <w:r w:rsidRPr="00C97470">
        <w:rPr>
          <w:sz w:val="16"/>
        </w:rPr>
        <w:t>. Today, use of fossil fuels is actually growing, which is worrying for a number of reasons too familiar to rehearse here. Steps towards a low-carbon economy are vital. But</w:t>
      </w:r>
      <w:r w:rsidRPr="00CB6AE9">
        <w:rPr>
          <w:sz w:val="16"/>
        </w:rPr>
        <w:t xml:space="preserve"> we should also recognise how pivotal those accumulated reservoirs of thermal energy were in getting us to where we are. Maybe we could have made it the hard way. A slow-burn progression through the stages of mechanisation, supported by a combination of renewable electricity and sustainably grown biomass, might be possible after all. Then again, it might not. We’d better hope we can secure the future of our own civilisation, because we might have scuppered the chances of any society to follow in our wake.</w:t>
      </w:r>
    </w:p>
    <w:p w14:paraId="2B6DEC63" w14:textId="77777777" w:rsidR="001B0CF7" w:rsidRPr="000A0869" w:rsidRDefault="001B0CF7" w:rsidP="001B0CF7">
      <w:pPr>
        <w:pStyle w:val="Heading4"/>
        <w:rPr>
          <w:rFonts w:cstheme="minorHAnsi"/>
        </w:rPr>
      </w:pPr>
      <w:r w:rsidRPr="000A0869">
        <w:rPr>
          <w:rFonts w:cstheme="minorHAnsi"/>
        </w:rPr>
        <w:t xml:space="preserve">Existential threats outweigh </w:t>
      </w:r>
    </w:p>
    <w:p w14:paraId="33125494" w14:textId="77777777" w:rsidR="001B0CF7" w:rsidRPr="000A0869" w:rsidRDefault="001B0CF7" w:rsidP="001B0CF7">
      <w:pPr>
        <w:rPr>
          <w:rFonts w:cstheme="minorHAnsi"/>
        </w:rPr>
      </w:pPr>
      <w:r w:rsidRPr="000A0869">
        <w:rPr>
          <w:rStyle w:val="Style13ptBold"/>
          <w:rFonts w:cstheme="minorHAnsi"/>
        </w:rPr>
        <w:t>GPP 17</w:t>
      </w:r>
      <w:r w:rsidRPr="000A0869">
        <w:rPr>
          <w:rFonts w:cstheme="minorHAnsi"/>
        </w:rPr>
        <w:t xml:space="preserve"> (Global Priorities Project, Future of Humanity Institute at the University of Oxford, Ministry for Foreign Affairs of Finland, “Existential Risk: Diplomacy and Governance,” Global Priorities Project, 2017, </w:t>
      </w:r>
      <w:hyperlink r:id="rId7" w:history="1">
        <w:r w:rsidRPr="000A0869">
          <w:rPr>
            <w:rStyle w:val="Hyperlink"/>
            <w:rFonts w:cstheme="minorHAnsi"/>
            <w:color w:val="000000"/>
          </w:rPr>
          <w:t>https://www.fhi.ox.ac.uk/wp-content/uploads/Existential-Risks-2017-01-23.pdf</w:t>
        </w:r>
      </w:hyperlink>
      <w:r w:rsidRPr="000A0869">
        <w:rPr>
          <w:rFonts w:cstheme="minorHAnsi"/>
        </w:rPr>
        <w:t xml:space="preserve"> </w:t>
      </w:r>
    </w:p>
    <w:p w14:paraId="61437799" w14:textId="77777777" w:rsidR="001B0CF7" w:rsidRPr="000A0869" w:rsidRDefault="001B0CF7" w:rsidP="001B0CF7">
      <w:pPr>
        <w:rPr>
          <w:sz w:val="12"/>
        </w:rPr>
      </w:pPr>
      <w:r w:rsidRPr="000A0869">
        <w:rPr>
          <w:rFonts w:cstheme="minorHAnsi"/>
          <w:sz w:val="12"/>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303163">
        <w:rPr>
          <w:rStyle w:val="StyleUnderline"/>
          <w:rFonts w:cstheme="minorHAnsi"/>
          <w:highlight w:val="cyan"/>
        </w:rPr>
        <w:t>Compare three outcomes:</w:t>
      </w:r>
      <w:r w:rsidRPr="00303163">
        <w:rPr>
          <w:rStyle w:val="StyleUnderline"/>
          <w:highlight w:val="cyan"/>
        </w:rPr>
        <w:t xml:space="preserve"> </w:t>
      </w:r>
      <w:r w:rsidRPr="00303163">
        <w:rPr>
          <w:rStyle w:val="StyleUnderline"/>
          <w:rFonts w:cstheme="minorHAnsi"/>
          <w:highlight w:val="cyan"/>
        </w:rPr>
        <w:t>(1) Peace. (2) A nuclear war that kills 99%</w:t>
      </w:r>
      <w:r w:rsidRPr="000A0869">
        <w:rPr>
          <w:rStyle w:val="StyleUnderline"/>
          <w:rFonts w:cstheme="minorHAnsi"/>
        </w:rPr>
        <w:t xml:space="preserve"> of the world’s existing population. </w:t>
      </w:r>
      <w:r w:rsidRPr="00303163">
        <w:rPr>
          <w:rStyle w:val="StyleUnderline"/>
          <w:rFonts w:cstheme="minorHAnsi"/>
          <w:highlight w:val="cyan"/>
        </w:rPr>
        <w:t>(3) A nuclear war that kills 100</w:t>
      </w:r>
      <w:r w:rsidRPr="000A0869">
        <w:rPr>
          <w:rStyle w:val="StyleUnderline"/>
          <w:rFonts w:cstheme="minorHAnsi"/>
        </w:rPr>
        <w:t xml:space="preserve">%. </w:t>
      </w:r>
      <w:r w:rsidRPr="000A0869">
        <w:rPr>
          <w:rFonts w:cstheme="minorHAnsi"/>
          <w:sz w:val="12"/>
        </w:rPr>
        <w:t xml:space="preserve">(2) would be worse than (1), and (3) would be worse than (2). Which is the greater of these two differences? </w:t>
      </w:r>
      <w:r w:rsidRPr="00303163">
        <w:rPr>
          <w:rStyle w:val="StyleUnderline"/>
          <w:rFonts w:cstheme="minorHAnsi"/>
          <w:highlight w:val="cyan"/>
        </w:rPr>
        <w:t>Most people believe that the greater difference is between (1) and (2).</w:t>
      </w:r>
      <w:r w:rsidRPr="000A0869">
        <w:rPr>
          <w:rFonts w:cstheme="minorHAnsi"/>
          <w:sz w:val="12"/>
        </w:rPr>
        <w:t xml:space="preserve"> </w:t>
      </w:r>
      <w:r w:rsidRPr="000A0869">
        <w:rPr>
          <w:rStyle w:val="StyleUnderline"/>
          <w:rFonts w:cstheme="minorHAnsi"/>
        </w:rPr>
        <w:t xml:space="preserve">I believe that </w:t>
      </w:r>
      <w:r w:rsidRPr="00303163">
        <w:rPr>
          <w:rStyle w:val="StyleUnderline"/>
          <w:rFonts w:cstheme="minorHAnsi"/>
          <w:highlight w:val="cyan"/>
        </w:rPr>
        <w:t>the difference between (2) and (3) is very much greater</w:t>
      </w:r>
      <w:r w:rsidRPr="000A0869">
        <w:rPr>
          <w:rFonts w:cstheme="minorHAnsi"/>
          <w:sz w:val="12"/>
        </w:rPr>
        <w:t xml:space="preserve">. ... </w:t>
      </w:r>
      <w:r w:rsidRPr="00303163">
        <w:rPr>
          <w:rStyle w:val="StyleUnderline"/>
          <w:rFonts w:cstheme="minorHAnsi"/>
          <w:highlight w:val="cyan"/>
        </w:rPr>
        <w:t>The Earth will remain habitable for</w:t>
      </w:r>
      <w:r w:rsidRPr="000A0869">
        <w:rPr>
          <w:rStyle w:val="StyleUnderline"/>
          <w:rFonts w:cstheme="minorHAnsi"/>
        </w:rPr>
        <w:t xml:space="preserve"> </w:t>
      </w:r>
      <w:r w:rsidRPr="000A0869">
        <w:rPr>
          <w:rStyle w:val="Emphasis"/>
          <w:rFonts w:cstheme="minorHAnsi"/>
        </w:rPr>
        <w:t xml:space="preserve">at least another </w:t>
      </w:r>
      <w:r w:rsidRPr="00303163">
        <w:rPr>
          <w:rStyle w:val="Emphasis"/>
          <w:rFonts w:cstheme="minorHAnsi"/>
          <w:highlight w:val="cyan"/>
        </w:rPr>
        <w:t>billion years</w:t>
      </w:r>
      <w:r w:rsidRPr="000A0869">
        <w:rPr>
          <w:rStyle w:val="StyleUnderline"/>
          <w:rFonts w:cstheme="minorHAnsi"/>
        </w:rPr>
        <w:t>.</w:t>
      </w:r>
      <w:r w:rsidRPr="000A0869">
        <w:rPr>
          <w:rFonts w:cstheme="minorHAnsi"/>
          <w:sz w:val="12"/>
        </w:rPr>
        <w:t xml:space="preserve"> </w:t>
      </w:r>
      <w:r w:rsidRPr="000A0869">
        <w:rPr>
          <w:rStyle w:val="StyleUnderline"/>
          <w:rFonts w:cstheme="minorHAnsi"/>
        </w:rPr>
        <w:t>Civilization began only a few thousand years ago.</w:t>
      </w:r>
      <w:r w:rsidRPr="000A0869">
        <w:rPr>
          <w:rFonts w:cstheme="minorHAnsi"/>
          <w:sz w:val="12"/>
        </w:rPr>
        <w:t xml:space="preserve"> </w:t>
      </w:r>
      <w:r w:rsidRPr="000A0869">
        <w:rPr>
          <w:rStyle w:val="StyleUnderline"/>
          <w:rFonts w:cstheme="minorHAnsi"/>
        </w:rPr>
        <w:t xml:space="preserve">If we do not destroy mankind, </w:t>
      </w:r>
      <w:r w:rsidRPr="00303163">
        <w:rPr>
          <w:rStyle w:val="StyleUnderline"/>
          <w:rFonts w:cstheme="minorHAnsi"/>
          <w:highlight w:val="cyan"/>
        </w:rPr>
        <w:t xml:space="preserve">these few thousand years may be only </w:t>
      </w:r>
      <w:r w:rsidRPr="00303163">
        <w:rPr>
          <w:rStyle w:val="Emphasis"/>
          <w:rFonts w:cstheme="minorHAnsi"/>
          <w:highlight w:val="cyan"/>
        </w:rPr>
        <w:t>a tiny fraction</w:t>
      </w:r>
      <w:r w:rsidRPr="00303163">
        <w:rPr>
          <w:rStyle w:val="StyleUnderline"/>
          <w:rFonts w:cstheme="minorHAnsi"/>
          <w:highlight w:val="cyan"/>
        </w:rPr>
        <w:t xml:space="preserve"> of the whole of civilized human history</w:t>
      </w:r>
      <w:r w:rsidRPr="000A0869">
        <w:rPr>
          <w:rStyle w:val="StyleUnderline"/>
          <w:rFonts w:cstheme="minorHAnsi"/>
        </w:rPr>
        <w:t>.</w:t>
      </w:r>
      <w:r w:rsidRPr="000A0869">
        <w:rPr>
          <w:rFonts w:cstheme="minorHAnsi"/>
          <w:sz w:val="12"/>
        </w:rPr>
        <w:t xml:space="preserve"> </w:t>
      </w:r>
      <w:r w:rsidRPr="000A0869">
        <w:rPr>
          <w:rStyle w:val="StyleUnderline"/>
          <w:rFonts w:cstheme="minorHAnsi"/>
        </w:rPr>
        <w:t>The difference between (2) and (3) may thus be the difference between this tiny fraction and all of the rest of this history.</w:t>
      </w:r>
      <w:r w:rsidRPr="000A0869">
        <w:rPr>
          <w:rFonts w:cstheme="minorHAnsi"/>
          <w:sz w:val="12"/>
        </w:rPr>
        <w:t xml:space="preserve"> </w:t>
      </w:r>
      <w:r w:rsidRPr="000A0869">
        <w:rPr>
          <w:rStyle w:val="StyleUnderline"/>
          <w:rFonts w:cstheme="minorHAnsi"/>
        </w:rPr>
        <w:t xml:space="preserve">If we compare this possible history to a day, what has occurred so far is only a </w:t>
      </w:r>
      <w:r w:rsidRPr="000A0869">
        <w:rPr>
          <w:rStyle w:val="Emphasis"/>
          <w:rFonts w:cstheme="minorHAnsi"/>
        </w:rPr>
        <w:t>fraction of a second</w:t>
      </w:r>
      <w:r w:rsidRPr="000A0869">
        <w:rPr>
          <w:rStyle w:val="StyleUnderline"/>
          <w:rFonts w:cstheme="minorHAnsi"/>
        </w:rPr>
        <w:t>.65</w:t>
      </w:r>
      <w:r w:rsidRPr="000A0869">
        <w:rPr>
          <w:sz w:val="12"/>
        </w:rPr>
        <w:t xml:space="preserve"> </w:t>
      </w:r>
      <w:r w:rsidRPr="000A0869">
        <w:rPr>
          <w:rFonts w:cstheme="minorHAnsi"/>
          <w:sz w:val="12"/>
        </w:rPr>
        <w:t xml:space="preserve">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0A0869">
        <w:rPr>
          <w:rStyle w:val="StyleUnderline"/>
          <w:rFonts w:cstheme="minorHAnsi"/>
        </w:rPr>
        <w:t xml:space="preserve">What makes </w:t>
      </w:r>
      <w:r w:rsidRPr="00303163">
        <w:rPr>
          <w:rStyle w:val="StyleUnderline"/>
          <w:rFonts w:cstheme="minorHAnsi"/>
          <w:highlight w:val="cyan"/>
        </w:rPr>
        <w:t>existential catastrophes</w:t>
      </w:r>
      <w:r w:rsidRPr="000A0869">
        <w:rPr>
          <w:rStyle w:val="StyleUnderline"/>
          <w:rFonts w:cstheme="minorHAnsi"/>
        </w:rPr>
        <w:t xml:space="preserve"> especially bad is that they would “</w:t>
      </w:r>
      <w:r w:rsidRPr="00303163">
        <w:rPr>
          <w:rStyle w:val="Emphasis"/>
          <w:rFonts w:cstheme="minorHAnsi"/>
          <w:highlight w:val="cyan"/>
        </w:rPr>
        <w:t>destroy the future</w:t>
      </w:r>
      <w:r w:rsidRPr="000A0869">
        <w:rPr>
          <w:rStyle w:val="StyleUnderline"/>
          <w:rFonts w:cstheme="minorHAnsi"/>
        </w:rPr>
        <w:t>,” as</w:t>
      </w:r>
      <w:r w:rsidRPr="000A0869">
        <w:rPr>
          <w:rFonts w:cstheme="minorHAnsi"/>
          <w:sz w:val="12"/>
        </w:rPr>
        <w:t xml:space="preserve"> another Oxford philosopher, Nick </w:t>
      </w:r>
      <w:r w:rsidRPr="000A0869">
        <w:rPr>
          <w:rStyle w:val="StyleUnderline"/>
          <w:rFonts w:cstheme="minorHAnsi"/>
        </w:rPr>
        <w:t>Bostrom, puts it.</w:t>
      </w:r>
      <w:r w:rsidRPr="000A0869">
        <w:rPr>
          <w:rFonts w:cstheme="minorHAnsi"/>
          <w:sz w:val="12"/>
        </w:rPr>
        <w:t xml:space="preserve">66 </w:t>
      </w:r>
      <w:r w:rsidRPr="000A0869">
        <w:rPr>
          <w:rStyle w:val="StyleUnderline"/>
          <w:rFonts w:cstheme="minorHAnsi"/>
        </w:rPr>
        <w:t>This future could potentially be extremely long and full of flourishing, and would therefore have extremely large value.</w:t>
      </w:r>
      <w:r w:rsidRPr="000A0869">
        <w:rPr>
          <w:rFonts w:cstheme="minorHAnsi"/>
          <w:sz w:val="12"/>
        </w:rPr>
        <w:t xml:space="preserve"> In standard risk analysis, when working out how to respond to risk, we work out the expected value of risk reduction, by weighing the probability that an action will prevent an adverse event against the severity of the event. </w:t>
      </w:r>
      <w:r w:rsidRPr="000A0869">
        <w:rPr>
          <w:rStyle w:val="StyleUnderline"/>
          <w:rFonts w:cstheme="minorHAnsi"/>
        </w:rPr>
        <w:t>Because the value of preventing existential catastrophe is so vast, even a tiny probability of prevention has huge expected value.</w:t>
      </w:r>
      <w:r w:rsidRPr="000A0869">
        <w:rPr>
          <w:rFonts w:cstheme="minorHAnsi"/>
          <w:sz w:val="12"/>
        </w:rPr>
        <w:t xml:space="preserve">67 Of course, there is persisting reasonable disagreement about ethics and there are a number of ways one might resist this conclusion.68 Therefore, it would be unjustified to be overconfident in Parfit and Bostrom’s argument. </w:t>
      </w:r>
      <w:r w:rsidRPr="000A0869">
        <w:rPr>
          <w:rStyle w:val="StyleUnderline"/>
          <w:rFonts w:cstheme="minorHAnsi"/>
        </w:rPr>
        <w:t>In some areas, government policy does give significant weight to future generations.</w:t>
      </w:r>
      <w:r w:rsidRPr="000A0869">
        <w:rPr>
          <w:rFonts w:cstheme="minorHAnsi"/>
          <w:sz w:val="12"/>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0A0869">
        <w:rPr>
          <w:rStyle w:val="StyleUnderline"/>
          <w:rFonts w:cstheme="minorHAnsi"/>
        </w:rPr>
        <w:t xml:space="preserve">However, when it comes to existential risk, it would seem that </w:t>
      </w:r>
      <w:r w:rsidRPr="00303163">
        <w:rPr>
          <w:rStyle w:val="StyleUnderline"/>
          <w:rFonts w:cstheme="minorHAnsi"/>
          <w:highlight w:val="cyan"/>
        </w:rPr>
        <w:t>we fail to live up to principles of intergenerational equity</w:t>
      </w:r>
      <w:r w:rsidRPr="000A0869">
        <w:rPr>
          <w:rStyle w:val="StyleUnderline"/>
          <w:rFonts w:cstheme="minorHAnsi"/>
        </w:rPr>
        <w:t>.</w:t>
      </w:r>
      <w:r w:rsidRPr="000A0869">
        <w:rPr>
          <w:rFonts w:cstheme="minorHAnsi"/>
          <w:sz w:val="12"/>
        </w:rPr>
        <w:t xml:space="preserve"> </w:t>
      </w:r>
      <w:r w:rsidRPr="000A0869">
        <w:rPr>
          <w:rStyle w:val="StyleUnderline"/>
          <w:rFonts w:cstheme="minorHAnsi"/>
        </w:rPr>
        <w:t xml:space="preserve">Existential catastrophe would not only give future generations less than the current generations; </w:t>
      </w:r>
      <w:r w:rsidRPr="000A0869">
        <w:rPr>
          <w:rStyle w:val="Emphasis"/>
          <w:rFonts w:cstheme="minorHAnsi"/>
        </w:rPr>
        <w:t>it would give them nothing</w:t>
      </w:r>
      <w:r w:rsidRPr="000A0869">
        <w:rPr>
          <w:rStyle w:val="StyleUnderline"/>
          <w:rFonts w:cstheme="minorHAnsi"/>
        </w:rPr>
        <w:t>.</w:t>
      </w:r>
      <w:r w:rsidRPr="000A0869">
        <w:rPr>
          <w:rFonts w:cstheme="minorHAnsi"/>
          <w:sz w:val="12"/>
        </w:rPr>
        <w:t xml:space="preserve"> Indeed, </w:t>
      </w:r>
      <w:r w:rsidRPr="000A0869">
        <w:rPr>
          <w:rStyle w:val="StyleUnderline"/>
          <w:rFonts w:cstheme="minorHAnsi"/>
        </w:rPr>
        <w:t>reducing existential risk plausibly has a quite low cost for us in comparison with the huge expected value it has for future generations.</w:t>
      </w:r>
      <w:r w:rsidRPr="000A0869">
        <w:rPr>
          <w:rFonts w:cstheme="minorHAnsi"/>
          <w:sz w:val="12"/>
        </w:rPr>
        <w:t xml:space="preserve"> In spite of this, relatively little is done to reduce existential risk. </w:t>
      </w:r>
      <w:r w:rsidRPr="000A0869">
        <w:rPr>
          <w:rStyle w:val="StyleUnderline"/>
          <w:rFonts w:cstheme="minorHAnsi"/>
        </w:rPr>
        <w:t>Unless we give up on norms of intergenerational equity, they give us a strong case for significantly increasing our efforts to reduce existential risks.</w:t>
      </w:r>
      <w:r w:rsidRPr="000A0869">
        <w:rPr>
          <w:rStyle w:val="StyleUnderline"/>
        </w:rPr>
        <w:t xml:space="preserve"> </w:t>
      </w:r>
      <w:r w:rsidRPr="000A0869">
        <w:rPr>
          <w:rFonts w:cstheme="minorHAnsi"/>
          <w:sz w:val="12"/>
        </w:rPr>
        <w:t>1.3</w:t>
      </w:r>
      <w:r w:rsidRPr="000A0869">
        <w:rPr>
          <w:rFonts w:cstheme="minorHAnsi"/>
          <w:u w:val="single"/>
        </w:rPr>
        <w:t>. WHY EXISTENTIAL RISKS MAY BE SYSTEMATICALLY UNDERINVESTED IN, AND THE ROLE OF THE INTERNATIONAL COMMUNITY</w:t>
      </w:r>
      <w:r w:rsidRPr="000A0869">
        <w:rPr>
          <w:rFonts w:cstheme="minorHAnsi"/>
          <w:sz w:val="12"/>
        </w:rPr>
        <w:t xml:space="preserve"> </w:t>
      </w:r>
      <w:r w:rsidRPr="000A0869">
        <w:rPr>
          <w:rStyle w:val="StyleUnderline"/>
          <w:rFonts w:cstheme="minorHAnsi"/>
        </w:rPr>
        <w:t>In spite of the importance of existential risk reduction, it probably receives less attention than is warranted.</w:t>
      </w:r>
      <w:r w:rsidRPr="000A0869">
        <w:rPr>
          <w:rFonts w:cstheme="minorHAnsi"/>
          <w:sz w:val="12"/>
        </w:rPr>
        <w:t xml:space="preserve"> As a result, concerted international cooperation is required if we are to receive adequate protection from existential risks. 1.3.1. Why existential risks are likely to be underinvested in </w:t>
      </w:r>
      <w:r w:rsidRPr="000A0869">
        <w:rPr>
          <w:rStyle w:val="StyleUnderline"/>
          <w:rFonts w:cstheme="minorHAnsi"/>
        </w:rPr>
        <w:t>There are several reasons why existential risk reduction is likely to be underinvested in.</w:t>
      </w:r>
      <w:r w:rsidRPr="000A0869">
        <w:rPr>
          <w:rFonts w:cstheme="minorHAnsi"/>
          <w:sz w:val="12"/>
        </w:rPr>
        <w:t xml:space="preserve"> </w:t>
      </w:r>
      <w:r w:rsidRPr="000A0869">
        <w:rPr>
          <w:rStyle w:val="StyleUnderline"/>
          <w:rFonts w:cstheme="minorHAnsi"/>
        </w:rPr>
        <w:t>Firstly, it is a global public good.</w:t>
      </w:r>
      <w:r w:rsidRPr="000A0869">
        <w:rPr>
          <w:rFonts w:cstheme="minorHAnsi"/>
          <w:sz w:val="12"/>
        </w:rPr>
        <w:t xml:space="preserve"> </w:t>
      </w:r>
      <w:r w:rsidRPr="000A0869">
        <w:rPr>
          <w:rStyle w:val="StyleUnderline"/>
          <w:rFonts w:cstheme="minorHAnsi"/>
        </w:rPr>
        <w:t>Economic theory predicts that such goods tend to be underprovided.</w:t>
      </w:r>
      <w:r w:rsidRPr="000A0869">
        <w:rPr>
          <w:rFonts w:cstheme="minorHAnsi"/>
          <w:sz w:val="12"/>
        </w:rPr>
        <w:t xml:space="preserve"> </w:t>
      </w:r>
      <w:r w:rsidRPr="000A0869">
        <w:rPr>
          <w:rStyle w:val="StyleUnderline"/>
          <w:rFonts w:cstheme="minorHAnsi"/>
        </w:rPr>
        <w:t>The benefits of existential risk reduction are widely and indivisibly dispersed around the globe from the countries responsible for taking action.</w:t>
      </w:r>
      <w:r w:rsidRPr="000A0869">
        <w:rPr>
          <w:rFonts w:cstheme="minorHAnsi"/>
          <w:sz w:val="12"/>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0A0869">
        <w:rPr>
          <w:rStyle w:val="StyleUnderline"/>
          <w:rFonts w:cstheme="minorHAnsi"/>
        </w:rPr>
        <w:t>Secondly</w:t>
      </w:r>
      <w:r w:rsidRPr="000A0869">
        <w:rPr>
          <w:rFonts w:cstheme="minorHAnsi"/>
          <w:sz w:val="12"/>
        </w:rPr>
        <w:t xml:space="preserve">, as already suggested above, </w:t>
      </w:r>
      <w:r w:rsidRPr="000A0869">
        <w:rPr>
          <w:rStyle w:val="StyleUnderline"/>
          <w:rFonts w:cstheme="minorHAnsi"/>
        </w:rPr>
        <w:t>existential risk reduction is an intergenerational public good: most of the benefits are enjoyed by future generations who have no say in the political process.</w:t>
      </w:r>
      <w:r w:rsidRPr="000A0869">
        <w:rPr>
          <w:rFonts w:cstheme="minorHAnsi"/>
          <w:sz w:val="12"/>
        </w:rPr>
        <w:t xml:space="preserve"> </w:t>
      </w:r>
      <w:r w:rsidRPr="000A0869">
        <w:rPr>
          <w:rStyle w:val="StyleUnderline"/>
          <w:rFonts w:cstheme="minorHAnsi"/>
        </w:rPr>
        <w:t>For these goods, the problem is temporal free riding: the current generation enjoys the benefits of inaction while future generations bear the costs.</w:t>
      </w:r>
      <w:r w:rsidRPr="000A0869">
        <w:rPr>
          <w:rStyle w:val="StyleUnderline"/>
        </w:rPr>
        <w:t xml:space="preserve"> </w:t>
      </w:r>
      <w:r w:rsidRPr="000A0869">
        <w:rPr>
          <w:rStyle w:val="StyleUnderline"/>
          <w:rFonts w:cstheme="minorHAnsi"/>
        </w:rPr>
        <w:t>Thirdly</w:t>
      </w:r>
      <w:r w:rsidRPr="000A0869">
        <w:rPr>
          <w:rFonts w:cstheme="minorHAnsi"/>
          <w:sz w:val="12"/>
        </w:rPr>
        <w:t xml:space="preserve">, many </w:t>
      </w:r>
      <w:r w:rsidRPr="000A0869">
        <w:rPr>
          <w:rStyle w:val="StyleUnderline"/>
          <w:rFonts w:cstheme="minorHAnsi"/>
        </w:rPr>
        <w:t>existential risks</w:t>
      </w:r>
      <w:r w:rsidRPr="000A0869">
        <w:rPr>
          <w:rFonts w:cstheme="minorHAnsi"/>
          <w:sz w:val="12"/>
        </w:rPr>
        <w:t xml:space="preserve">, such as machine superintelligence, engineered pandemics, and solar geoengineering, </w:t>
      </w:r>
      <w:r w:rsidRPr="000A0869">
        <w:rPr>
          <w:rStyle w:val="StyleUnderline"/>
          <w:rFonts w:cstheme="minorHAnsi"/>
        </w:rPr>
        <w:t>pose an unprecedented and uncertain future threat.</w:t>
      </w:r>
      <w:r w:rsidRPr="000A0869">
        <w:rPr>
          <w:rFonts w:cstheme="minorHAnsi"/>
          <w:sz w:val="12"/>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w:t>
      </w:r>
      <w:r w:rsidRPr="000A0869">
        <w:rPr>
          <w:sz w:val="12"/>
        </w:rPr>
        <w:t xml:space="preserve"> </w:t>
      </w:r>
      <w:r w:rsidRPr="00303163">
        <w:rPr>
          <w:rStyle w:val="StyleUnderline"/>
          <w:rFonts w:cstheme="minorHAnsi"/>
          <w:highlight w:val="cyan"/>
        </w:rPr>
        <w:t>Cognitive biases</w:t>
      </w:r>
      <w:r w:rsidRPr="000A0869">
        <w:rPr>
          <w:rStyle w:val="StyleUnderline"/>
          <w:rFonts w:cstheme="minorHAnsi"/>
        </w:rPr>
        <w:t xml:space="preserve"> also </w:t>
      </w:r>
      <w:r w:rsidRPr="00303163">
        <w:rPr>
          <w:rStyle w:val="StyleUnderline"/>
          <w:rFonts w:cstheme="minorHAnsi"/>
          <w:highlight w:val="cyan"/>
        </w:rPr>
        <w:t>lead people to underestimate existential risks.</w:t>
      </w:r>
      <w:r w:rsidRPr="00303163">
        <w:rPr>
          <w:rFonts w:cstheme="minorHAnsi"/>
          <w:sz w:val="12"/>
          <w:highlight w:val="cyan"/>
        </w:rPr>
        <w:t xml:space="preserve"> </w:t>
      </w:r>
      <w:r w:rsidRPr="00303163">
        <w:rPr>
          <w:rStyle w:val="StyleUnderline"/>
          <w:rFonts w:cstheme="minorHAnsi"/>
          <w:highlight w:val="cyan"/>
        </w:rPr>
        <w:t>Since there have not been any catastrophes of this magnitude, these risks are not salient</w:t>
      </w:r>
      <w:r w:rsidRPr="000A0869">
        <w:rPr>
          <w:rStyle w:val="StyleUnderline"/>
          <w:rFonts w:cstheme="minorHAnsi"/>
        </w:rPr>
        <w:t xml:space="preserve"> to politicians and the public.</w:t>
      </w:r>
      <w:r w:rsidRPr="000A0869">
        <w:rPr>
          <w:rFonts w:cstheme="minorHAnsi"/>
          <w:sz w:val="12"/>
        </w:rPr>
        <w:t xml:space="preserve">72 </w:t>
      </w:r>
      <w:r w:rsidRPr="000A0869">
        <w:rPr>
          <w:rStyle w:val="StyleUnderline"/>
          <w:rFonts w:cstheme="minorHAnsi"/>
        </w:rPr>
        <w:t>This is an example of the misapplication of the availability heuristic, a mental shortcut which assumes that something is important only if it can be readily recalled.</w:t>
      </w:r>
      <w:r w:rsidRPr="000A0869">
        <w:rPr>
          <w:rStyle w:val="StyleUnderline"/>
        </w:rPr>
        <w:t xml:space="preserve"> </w:t>
      </w:r>
      <w:r w:rsidRPr="00303163">
        <w:rPr>
          <w:rStyle w:val="StyleUnderline"/>
          <w:rFonts w:cstheme="minorHAnsi"/>
          <w:highlight w:val="cyan"/>
        </w:rPr>
        <w:t>Another cognitive bias affecting perceptions of existential risk is scope neglect</w:t>
      </w:r>
      <w:r w:rsidRPr="000A0869">
        <w:rPr>
          <w:rStyle w:val="StyleUnderline"/>
          <w:rFonts w:cstheme="minorHAnsi"/>
        </w:rPr>
        <w:t>.</w:t>
      </w:r>
      <w:r w:rsidRPr="000A0869">
        <w:rPr>
          <w:rFonts w:cstheme="minorHAnsi"/>
          <w:sz w:val="12"/>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0A0869">
        <w:rPr>
          <w:rStyle w:val="StyleUnderline"/>
          <w:rFonts w:cstheme="minorHAnsi"/>
        </w:rPr>
        <w:t>People become numbed to the effect of saving lives when the numbers get too large.</w:t>
      </w:r>
      <w:r w:rsidRPr="000A0869">
        <w:rPr>
          <w:rFonts w:cstheme="minorHAnsi"/>
          <w:sz w:val="12"/>
        </w:rPr>
        <w:t xml:space="preserve"> 74 </w:t>
      </w:r>
      <w:r w:rsidRPr="000A0869">
        <w:rPr>
          <w:rStyle w:val="StyleUnderline"/>
          <w:rFonts w:cstheme="minorHAnsi"/>
        </w:rPr>
        <w:t>Scope neglect is a particularly acute problem for existential risk because the numbers at stake are so large.</w:t>
      </w:r>
      <w:r w:rsidRPr="000A0869">
        <w:rPr>
          <w:rFonts w:cstheme="minorHAnsi"/>
          <w:sz w:val="12"/>
        </w:rPr>
        <w:t xml:space="preserve"> </w:t>
      </w:r>
      <w:r w:rsidRPr="000A0869">
        <w:rPr>
          <w:rStyle w:val="StyleUnderline"/>
          <w:rFonts w:cstheme="minorHAnsi"/>
        </w:rPr>
        <w:t xml:space="preserve">Due to scope neglect, </w:t>
      </w:r>
      <w:r w:rsidRPr="00303163">
        <w:rPr>
          <w:rStyle w:val="StyleUnderline"/>
          <w:rFonts w:cstheme="minorHAnsi"/>
          <w:highlight w:val="cyan"/>
        </w:rPr>
        <w:t>decision-makers are prone to treat existential risks in a similar way to problems which are less severe by many orders of magnitude</w:t>
      </w:r>
      <w:r w:rsidRPr="000A0869">
        <w:rPr>
          <w:rStyle w:val="StyleUnderline"/>
          <w:rFonts w:cstheme="minorHAnsi"/>
        </w:rPr>
        <w:t>.</w:t>
      </w:r>
      <w:r w:rsidRPr="000A0869">
        <w:rPr>
          <w:rFonts w:cstheme="minorHAnsi"/>
          <w:sz w:val="12"/>
        </w:rPr>
        <w:t xml:space="preserve"> A wide range of other cognitive biases are likely to affect the evaluation of existential risks.75</w:t>
      </w:r>
      <w:r w:rsidRPr="000A0869">
        <w:rPr>
          <w:sz w:val="12"/>
        </w:rPr>
        <w:t xml:space="preserve"> </w:t>
      </w:r>
    </w:p>
    <w:p w14:paraId="74500D82" w14:textId="77777777" w:rsidR="001B0CF7" w:rsidRDefault="001B0CF7" w:rsidP="001B0CF7">
      <w:pPr>
        <w:pStyle w:val="Heading4"/>
      </w:pPr>
      <w:r>
        <w:t xml:space="preserve">Rigorous climate simulations prove that </w:t>
      </w:r>
      <w:r w:rsidRPr="00A96471">
        <w:rPr>
          <w:u w:val="single"/>
        </w:rPr>
        <w:t>hydrophilic black carbon</w:t>
      </w:r>
      <w:r>
        <w:t xml:space="preserve"> would </w:t>
      </w:r>
      <w:r w:rsidRPr="00935458">
        <w:t>cause</w:t>
      </w:r>
      <w:r>
        <w:t xml:space="preserve"> to atmospheric precipitation – results in a </w:t>
      </w:r>
      <w:r w:rsidRPr="00A96471">
        <w:rPr>
          <w:u w:val="single"/>
        </w:rPr>
        <w:t>rainout effect</w:t>
      </w:r>
      <w:r>
        <w:t xml:space="preserve"> that quickly reverses nuclear cooling</w:t>
      </w:r>
    </w:p>
    <w:p w14:paraId="3E2327C4" w14:textId="77777777" w:rsidR="001B0CF7" w:rsidRDefault="001B0CF7" w:rsidP="001B0CF7">
      <w:pPr>
        <w:rPr>
          <w:sz w:val="16"/>
          <w:szCs w:val="16"/>
        </w:rPr>
      </w:pPr>
      <w:r w:rsidRPr="0055654B">
        <w:rPr>
          <w:rStyle w:val="Style13ptBold"/>
        </w:rPr>
        <w:t>Reisner et al. 18</w:t>
      </w:r>
      <w:r>
        <w:t xml:space="preserve"> </w:t>
      </w:r>
      <w:r w:rsidRPr="0055654B">
        <w:rPr>
          <w:sz w:val="16"/>
          <w:szCs w:val="16"/>
        </w:rPr>
        <w:t xml:space="preserve">(Jon Reisner – Climate and atmospheric scientist at the Los Alamos National Laboratory. Gennaro D’Angelo – Climate scientist at the Los Alamos National Laboratory, Research scientist at the SETI institute, Associate specialist at the University of California, Santa Cruz, NASA Postdoctoral Fellow at the NASA Ames Research Center, UKAFF Fellow at the University of Exeter. Eunmo Koo - Scientist at Applied Terrestrial, Energy, and Atmospheric Modeling (ATEAM) Team, in Computational Earth Science Group (EES-16) in Earth and Environmental Sciences Division and Co-Lead of Parallel Computing Summer Research Internship (PCSRI) program at the Los Alamos National Laboratory, former Staff research associate at UC Berkeley. Wesley Even - Computational scientist in the Computational Physics and Methods Group at Los Alamos National Laboratory. Matthew Hecht – Atmospheric scientist at the Los Alamos National Laboratory. Elizabeth Hunke - Lead developer for the Los Alamos Sea Ice Model (CICE) at the Los Alamos National Laboratory responsible for development and incorporation of new parameterizations, model testing and validation, computational performance, documentation, and consultation with external model users on all aspects of sea ice modeling, including interfacing with global climate and earth system models. Darin Comeau – Climate scientist at the Los Alamos National Laboratory. Randy Bos - Project leader at the Los Alamos National Laboratory, former Weapons Effects program manager at Tech-Source. James Cooley – Computational scientist at the Los Alamos National Laboratory specializing in weapons physics, emergency response, and computational physics. &lt;MKIM&gt; “Climate impact of a regional nuclear weapons exchange:An improved assessment based on detailed source calculations”. 3/16/18. DOA: 7/13/19. </w:t>
      </w:r>
      <w:hyperlink r:id="rId8" w:history="1">
        <w:r w:rsidRPr="00294EC8">
          <w:rPr>
            <w:rStyle w:val="Hyperlink"/>
            <w:sz w:val="16"/>
            <w:szCs w:val="16"/>
          </w:rPr>
          <w:t>https://agupubs.onlinelibrary.wiley.com/doi/full/10.1002/2017JD027331</w:t>
        </w:r>
      </w:hyperlink>
      <w:r w:rsidRPr="0055654B">
        <w:rPr>
          <w:sz w:val="16"/>
          <w:szCs w:val="16"/>
        </w:rPr>
        <w:t>)</w:t>
      </w:r>
    </w:p>
    <w:p w14:paraId="65B967A3" w14:textId="77777777" w:rsidR="001B0CF7" w:rsidRPr="0055654B" w:rsidRDefault="001B0CF7" w:rsidP="001B0CF7">
      <w:pPr>
        <w:rPr>
          <w:sz w:val="10"/>
          <w:szCs w:val="10"/>
        </w:rPr>
      </w:pPr>
      <w:r>
        <w:rPr>
          <w:sz w:val="16"/>
          <w:szCs w:val="16"/>
        </w:rPr>
        <w:t>*BC = Black Carbon</w:t>
      </w:r>
    </w:p>
    <w:p w14:paraId="14C9C577" w14:textId="77777777" w:rsidR="001B0CF7" w:rsidRDefault="001B0CF7" w:rsidP="001B0CF7">
      <w:pPr>
        <w:rPr>
          <w:b/>
          <w:bCs/>
          <w:u w:val="single"/>
        </w:rPr>
      </w:pPr>
      <w:r w:rsidRPr="00DC3E80">
        <w:rPr>
          <w:u w:val="single"/>
        </w:rPr>
        <w:t xml:space="preserve">The no-rubble simulation produces </w:t>
      </w:r>
      <w:r w:rsidRPr="00E315FD">
        <w:rPr>
          <w:sz w:val="16"/>
          <w:szCs w:val="16"/>
        </w:rPr>
        <w:t xml:space="preserve">a </w:t>
      </w:r>
      <w:r w:rsidRPr="00DC3E80">
        <w:rPr>
          <w:u w:val="single"/>
        </w:rPr>
        <w:t>significantly more intense fire</w:t>
      </w:r>
      <w:r w:rsidRPr="00E315FD">
        <w:rPr>
          <w:sz w:val="16"/>
          <w:szCs w:val="16"/>
        </w:rPr>
        <w:t xml:space="preserve">, </w:t>
      </w:r>
      <w:r w:rsidRPr="00DC3E80">
        <w:rPr>
          <w:u w:val="single"/>
        </w:rPr>
        <w:t xml:space="preserve">with more </w:t>
      </w:r>
      <w:r w:rsidRPr="00E315FD">
        <w:rPr>
          <w:sz w:val="16"/>
          <w:szCs w:val="16"/>
        </w:rPr>
        <w:t xml:space="preserve">fire </w:t>
      </w:r>
      <w:r w:rsidRPr="00DC3E80">
        <w:rPr>
          <w:u w:val="single"/>
        </w:rPr>
        <w:t>spread</w:t>
      </w:r>
      <w:r w:rsidRPr="00E315FD">
        <w:rPr>
          <w:sz w:val="16"/>
          <w:szCs w:val="16"/>
        </w:rPr>
        <w:t>,</w:t>
      </w:r>
      <w:r>
        <w:rPr>
          <w:sz w:val="16"/>
          <w:szCs w:val="16"/>
        </w:rPr>
        <w:t xml:space="preserve"> </w:t>
      </w:r>
      <w:r w:rsidRPr="00DC3E80">
        <w:rPr>
          <w:u w:val="single"/>
        </w:rPr>
        <w:t xml:space="preserve">and </w:t>
      </w:r>
      <w:r w:rsidRPr="00E315FD">
        <w:rPr>
          <w:sz w:val="16"/>
          <w:szCs w:val="16"/>
        </w:rPr>
        <w:t xml:space="preserve">consequently </w:t>
      </w:r>
      <w:r w:rsidRPr="00DC3E80">
        <w:rPr>
          <w:u w:val="single"/>
        </w:rPr>
        <w:t>a significantly stronger plume with larger amounts of BC reaching into the</w:t>
      </w:r>
      <w:r>
        <w:rPr>
          <w:u w:val="single"/>
        </w:rPr>
        <w:t xml:space="preserve"> </w:t>
      </w:r>
      <w:r w:rsidRPr="00DC3E80">
        <w:rPr>
          <w:u w:val="single"/>
        </w:rPr>
        <w:t>upper atmosphere</w:t>
      </w:r>
      <w:r w:rsidRPr="00E315FD">
        <w:rPr>
          <w:sz w:val="16"/>
          <w:szCs w:val="16"/>
        </w:rPr>
        <w:t xml:space="preserve"> than the simulation with rubble, illustrated in Figure 5. </w:t>
      </w:r>
      <w:r w:rsidRPr="00DC3E80">
        <w:rPr>
          <w:u w:val="single"/>
        </w:rPr>
        <w:t>While the no-rubble</w:t>
      </w:r>
      <w:r>
        <w:rPr>
          <w:u w:val="single"/>
        </w:rPr>
        <w:t xml:space="preserve"> </w:t>
      </w:r>
      <w:r w:rsidRPr="00DC3E80">
        <w:rPr>
          <w:u w:val="single"/>
        </w:rPr>
        <w:t xml:space="preserve">simulation </w:t>
      </w:r>
      <w:r w:rsidRPr="00E3154A">
        <w:rPr>
          <w:b/>
          <w:bCs/>
          <w:u w:val="single"/>
        </w:rPr>
        <w:t xml:space="preserve">represents </w:t>
      </w:r>
      <w:r w:rsidRPr="00303163">
        <w:rPr>
          <w:b/>
          <w:bCs/>
          <w:highlight w:val="cyan"/>
          <w:u w:val="single"/>
        </w:rPr>
        <w:t>the worst-case scenario</w:t>
      </w:r>
      <w:r w:rsidRPr="00DC3E80">
        <w:rPr>
          <w:u w:val="single"/>
        </w:rPr>
        <w:t xml:space="preserve"> involving vigorous fire activity</w:t>
      </w:r>
      <w:r w:rsidRPr="00E315FD">
        <w:rPr>
          <w:sz w:val="16"/>
          <w:szCs w:val="16"/>
        </w:rPr>
        <w:t xml:space="preserve">, </w:t>
      </w:r>
      <w:r w:rsidRPr="00303163">
        <w:rPr>
          <w:b/>
          <w:bCs/>
          <w:highlight w:val="cyan"/>
          <w:u w:val="single"/>
        </w:rPr>
        <w:t>only a relatively small amount of carbon makes its way into the stratosphere</w:t>
      </w:r>
      <w:r w:rsidRPr="00DC3E80">
        <w:rPr>
          <w:u w:val="single"/>
        </w:rPr>
        <w:t xml:space="preserve"> </w:t>
      </w:r>
      <w:r w:rsidRPr="00E315FD">
        <w:rPr>
          <w:sz w:val="16"/>
          <w:szCs w:val="16"/>
        </w:rPr>
        <w:t>during the course of the</w:t>
      </w:r>
      <w:r>
        <w:rPr>
          <w:sz w:val="16"/>
          <w:szCs w:val="16"/>
        </w:rPr>
        <w:t xml:space="preserve"> </w:t>
      </w:r>
      <w:r w:rsidRPr="00E315FD">
        <w:rPr>
          <w:sz w:val="16"/>
          <w:szCs w:val="16"/>
        </w:rPr>
        <w:t>simulation. But while small compared to the surface BC mass, stratospheric BC amounts</w:t>
      </w:r>
      <w:r>
        <w:rPr>
          <w:sz w:val="16"/>
          <w:szCs w:val="16"/>
        </w:rPr>
        <w:t xml:space="preserve"> </w:t>
      </w:r>
      <w:r w:rsidRPr="00E315FD">
        <w:rPr>
          <w:sz w:val="16"/>
          <w:szCs w:val="16"/>
        </w:rPr>
        <w:t>from the current simulations are significantly higher than what would be expected from</w:t>
      </w:r>
      <w:r>
        <w:rPr>
          <w:sz w:val="16"/>
          <w:szCs w:val="16"/>
        </w:rPr>
        <w:t xml:space="preserve"> </w:t>
      </w:r>
      <w:r w:rsidRPr="00E315FD">
        <w:rPr>
          <w:sz w:val="16"/>
          <w:szCs w:val="16"/>
        </w:rPr>
        <w:t>burning vegetation such as trees (Heilman et al., 2014), e.g., the higher energy density of the</w:t>
      </w:r>
      <w:r>
        <w:rPr>
          <w:sz w:val="16"/>
          <w:szCs w:val="16"/>
        </w:rPr>
        <w:t xml:space="preserve"> </w:t>
      </w:r>
      <w:r w:rsidRPr="00E315FD">
        <w:rPr>
          <w:sz w:val="16"/>
          <w:szCs w:val="16"/>
        </w:rPr>
        <w:t>building fuels and the initial fluence from the weapon produce an intense response within</w:t>
      </w:r>
      <w:r>
        <w:rPr>
          <w:sz w:val="16"/>
          <w:szCs w:val="16"/>
        </w:rPr>
        <w:t xml:space="preserve"> </w:t>
      </w:r>
      <w:r w:rsidRPr="00E315FD">
        <w:rPr>
          <w:sz w:val="16"/>
          <w:szCs w:val="16"/>
        </w:rPr>
        <w:t>HIGRAD with initial updrafts of order 100 m/s in the lower troposphere. Or, in comparison</w:t>
      </w:r>
      <w:r>
        <w:rPr>
          <w:sz w:val="16"/>
          <w:szCs w:val="16"/>
        </w:rPr>
        <w:t xml:space="preserve"> </w:t>
      </w:r>
      <w:r w:rsidRPr="00E315FD">
        <w:rPr>
          <w:sz w:val="16"/>
          <w:szCs w:val="16"/>
        </w:rPr>
        <w:t>to a mass fire, wildfires will burn only a small amount of fuel in the corresponding time</w:t>
      </w:r>
      <w:r>
        <w:rPr>
          <w:sz w:val="16"/>
          <w:szCs w:val="16"/>
        </w:rPr>
        <w:t xml:space="preserve"> </w:t>
      </w:r>
      <w:r w:rsidRPr="00E315FD">
        <w:rPr>
          <w:sz w:val="16"/>
          <w:szCs w:val="16"/>
        </w:rPr>
        <w:t>period (roughly 10 minutes) that a nuclear weapon fluence can effectively ignite a large area</w:t>
      </w:r>
      <w:r>
        <w:rPr>
          <w:sz w:val="16"/>
          <w:szCs w:val="16"/>
        </w:rPr>
        <w:t xml:space="preserve"> </w:t>
      </w:r>
      <w:r w:rsidRPr="00E315FD">
        <w:rPr>
          <w:sz w:val="16"/>
          <w:szCs w:val="16"/>
        </w:rPr>
        <w:t>of fuel producing an impressive atmospheric response.</w:t>
      </w:r>
      <w:r>
        <w:rPr>
          <w:sz w:val="16"/>
          <w:szCs w:val="16"/>
        </w:rPr>
        <w:t xml:space="preserve"> </w:t>
      </w:r>
      <w:r w:rsidRPr="00E315FD">
        <w:rPr>
          <w:sz w:val="16"/>
          <w:szCs w:val="16"/>
        </w:rPr>
        <w:t xml:space="preserve">Figure 6 shows </w:t>
      </w:r>
      <w:r w:rsidRPr="00DC3E80">
        <w:rPr>
          <w:u w:val="single"/>
        </w:rPr>
        <w:t>vertical profiles of BC</w:t>
      </w:r>
      <w:r w:rsidRPr="00E315FD">
        <w:rPr>
          <w:sz w:val="16"/>
          <w:szCs w:val="16"/>
        </w:rPr>
        <w:t xml:space="preserve"> multiplied by 100 (number of cities involved in the</w:t>
      </w:r>
      <w:r>
        <w:rPr>
          <w:sz w:val="16"/>
          <w:szCs w:val="16"/>
        </w:rPr>
        <w:t xml:space="preserve"> </w:t>
      </w:r>
      <w:r w:rsidRPr="00E315FD">
        <w:rPr>
          <w:sz w:val="16"/>
          <w:szCs w:val="16"/>
        </w:rPr>
        <w:t>exchange) from the two simulations. The total amount of BC produced is in line with</w:t>
      </w:r>
      <w:r>
        <w:rPr>
          <w:sz w:val="16"/>
          <w:szCs w:val="16"/>
        </w:rPr>
        <w:t xml:space="preserve"> </w:t>
      </w:r>
      <w:r w:rsidRPr="00E315FD">
        <w:rPr>
          <w:sz w:val="16"/>
          <w:szCs w:val="16"/>
        </w:rPr>
        <w:t>previous estimates (about 3.69 Tg from no-rubble simulation); however, the majority of BC</w:t>
      </w:r>
      <w:r>
        <w:rPr>
          <w:sz w:val="16"/>
          <w:szCs w:val="16"/>
        </w:rPr>
        <w:t xml:space="preserve"> </w:t>
      </w:r>
      <w:r w:rsidRPr="00DC3E80">
        <w:rPr>
          <w:u w:val="single"/>
        </w:rPr>
        <w:t>reside</w:t>
      </w:r>
      <w:r w:rsidRPr="00E315FD">
        <w:rPr>
          <w:sz w:val="16"/>
          <w:szCs w:val="16"/>
        </w:rPr>
        <w:t xml:space="preserve">s </w:t>
      </w:r>
      <w:r w:rsidRPr="00E3154A">
        <w:rPr>
          <w:b/>
          <w:bCs/>
          <w:u w:val="single"/>
        </w:rPr>
        <w:t>below the stratosphere</w:t>
      </w:r>
      <w:r w:rsidRPr="00E315FD">
        <w:rPr>
          <w:sz w:val="16"/>
          <w:szCs w:val="16"/>
        </w:rPr>
        <w:t xml:space="preserve"> (3.46 Tg below 12 km) </w:t>
      </w:r>
      <w:r w:rsidRPr="00DC3E80">
        <w:rPr>
          <w:u w:val="single"/>
        </w:rPr>
        <w:t xml:space="preserve">and can be </w:t>
      </w:r>
      <w:r w:rsidRPr="00E3154A">
        <w:rPr>
          <w:b/>
          <w:bCs/>
          <w:u w:val="single"/>
        </w:rPr>
        <w:t>readily impacted by scavenging from precipitation</w:t>
      </w:r>
      <w:r w:rsidRPr="00DC3E80">
        <w:rPr>
          <w:u w:val="single"/>
        </w:rPr>
        <w:t xml:space="preserve"> either via </w:t>
      </w:r>
      <w:r w:rsidRPr="00E3154A">
        <w:rPr>
          <w:u w:val="single"/>
        </w:rPr>
        <w:t>pyro-cumulonimbus</w:t>
      </w:r>
      <w:r w:rsidRPr="00DC3E80">
        <w:rPr>
          <w:u w:val="single"/>
        </w:rPr>
        <w:t xml:space="preserve"> produced by the fire itself</w:t>
      </w:r>
      <w:r w:rsidRPr="00E315FD">
        <w:rPr>
          <w:sz w:val="16"/>
          <w:szCs w:val="16"/>
        </w:rPr>
        <w:t xml:space="preserve"> (not</w:t>
      </w:r>
      <w:r>
        <w:rPr>
          <w:sz w:val="16"/>
          <w:szCs w:val="16"/>
        </w:rPr>
        <w:t xml:space="preserve"> </w:t>
      </w:r>
      <w:r w:rsidRPr="00E315FD">
        <w:rPr>
          <w:sz w:val="16"/>
          <w:szCs w:val="16"/>
        </w:rPr>
        <w:t xml:space="preserve">modeled) </w:t>
      </w:r>
      <w:r w:rsidRPr="00DC3E80">
        <w:rPr>
          <w:u w:val="single"/>
        </w:rPr>
        <w:t xml:space="preserve">or other </w:t>
      </w:r>
      <w:r w:rsidRPr="00E3154A">
        <w:rPr>
          <w:u w:val="single"/>
        </w:rPr>
        <w:t>synoptic weather systems</w:t>
      </w:r>
      <w:r w:rsidRPr="00E315FD">
        <w:rPr>
          <w:sz w:val="16"/>
          <w:szCs w:val="16"/>
        </w:rPr>
        <w:t>. While the impact on climate of these more</w:t>
      </w:r>
      <w:r>
        <w:rPr>
          <w:sz w:val="16"/>
          <w:szCs w:val="16"/>
        </w:rPr>
        <w:t xml:space="preserve"> </w:t>
      </w:r>
      <w:r w:rsidRPr="00E315FD">
        <w:rPr>
          <w:sz w:val="16"/>
          <w:szCs w:val="16"/>
        </w:rPr>
        <w:t xml:space="preserve">realistic profiles will be explored in the next section, it should be mentioned that </w:t>
      </w:r>
      <w:r w:rsidRPr="00303163">
        <w:rPr>
          <w:b/>
          <w:bCs/>
          <w:highlight w:val="cyan"/>
          <w:u w:val="single"/>
        </w:rPr>
        <w:t>these estimates are</w:t>
      </w:r>
      <w:r w:rsidRPr="00E315FD">
        <w:rPr>
          <w:sz w:val="16"/>
          <w:szCs w:val="16"/>
        </w:rPr>
        <w:t xml:space="preserve"> still </w:t>
      </w:r>
      <w:r w:rsidRPr="00303163">
        <w:rPr>
          <w:b/>
          <w:bCs/>
          <w:highlight w:val="cyan"/>
          <w:u w:val="single"/>
        </w:rPr>
        <w:t>at the high end</w:t>
      </w:r>
      <w:r w:rsidRPr="00DC3E80">
        <w:rPr>
          <w:u w:val="single"/>
        </w:rPr>
        <w:t xml:space="preserve">, </w:t>
      </w:r>
      <w:r w:rsidRPr="00303163">
        <w:rPr>
          <w:highlight w:val="cyan"/>
          <w:u w:val="single"/>
        </w:rPr>
        <w:t>considering the inherent simplifications</w:t>
      </w:r>
      <w:r w:rsidRPr="00DC3E80">
        <w:rPr>
          <w:u w:val="single"/>
        </w:rPr>
        <w:t xml:space="preserve"> in the combustion</w:t>
      </w:r>
      <w:r>
        <w:rPr>
          <w:u w:val="single"/>
        </w:rPr>
        <w:t xml:space="preserve"> </w:t>
      </w:r>
      <w:r w:rsidRPr="00DC3E80">
        <w:rPr>
          <w:u w:val="single"/>
        </w:rPr>
        <w:t xml:space="preserve">model </w:t>
      </w:r>
      <w:r w:rsidRPr="00303163">
        <w:rPr>
          <w:highlight w:val="cyan"/>
          <w:u w:val="single"/>
        </w:rPr>
        <w:t xml:space="preserve">that lead to </w:t>
      </w:r>
      <w:r w:rsidRPr="00303163">
        <w:rPr>
          <w:b/>
          <w:bCs/>
          <w:highlight w:val="cyan"/>
          <w:u w:val="single"/>
        </w:rPr>
        <w:t>overestimating BC production</w:t>
      </w:r>
      <w:r w:rsidRPr="00DC3E80">
        <w:rPr>
          <w:u w:val="single"/>
        </w:rPr>
        <w:t>.</w:t>
      </w:r>
      <w:r>
        <w:rPr>
          <w:u w:val="single"/>
        </w:rPr>
        <w:t xml:space="preserve"> </w:t>
      </w:r>
      <w:r w:rsidRPr="00E315FD">
        <w:rPr>
          <w:sz w:val="16"/>
          <w:szCs w:val="16"/>
        </w:rPr>
        <w:t>3.3 Climate Results</w:t>
      </w:r>
      <w:r>
        <w:rPr>
          <w:sz w:val="16"/>
          <w:szCs w:val="16"/>
        </w:rPr>
        <w:t xml:space="preserve"> </w:t>
      </w:r>
      <w:r w:rsidRPr="00DC3E80">
        <w:rPr>
          <w:u w:val="single"/>
        </w:rPr>
        <w:t xml:space="preserve">Long-term </w:t>
      </w:r>
      <w:r w:rsidRPr="00303163">
        <w:rPr>
          <w:highlight w:val="cyan"/>
          <w:u w:val="single"/>
        </w:rPr>
        <w:t>climatic effects</w:t>
      </w:r>
      <w:r w:rsidRPr="00DC3E80">
        <w:rPr>
          <w:u w:val="single"/>
        </w:rPr>
        <w:t xml:space="preserve"> critically </w:t>
      </w:r>
      <w:r w:rsidRPr="00303163">
        <w:rPr>
          <w:highlight w:val="cyan"/>
          <w:u w:val="single"/>
        </w:rPr>
        <w:t>depend on</w:t>
      </w:r>
      <w:r w:rsidRPr="00E315FD">
        <w:rPr>
          <w:sz w:val="16"/>
          <w:szCs w:val="16"/>
        </w:rPr>
        <w:t xml:space="preserve"> </w:t>
      </w:r>
      <w:r w:rsidRPr="00DC3E80">
        <w:rPr>
          <w:u w:val="single"/>
        </w:rPr>
        <w:t>the</w:t>
      </w:r>
      <w:r w:rsidRPr="00E315FD">
        <w:rPr>
          <w:sz w:val="16"/>
          <w:szCs w:val="16"/>
        </w:rPr>
        <w:t xml:space="preserve"> initial injection </w:t>
      </w:r>
      <w:r w:rsidRPr="00303163">
        <w:rPr>
          <w:highlight w:val="cyan"/>
          <w:u w:val="single"/>
        </w:rPr>
        <w:t>height</w:t>
      </w:r>
      <w:r w:rsidRPr="00DC3E80">
        <w:rPr>
          <w:u w:val="single"/>
        </w:rPr>
        <w:t xml:space="preserve"> of the soot, </w:t>
      </w:r>
      <w:r w:rsidRPr="00852D2F">
        <w:rPr>
          <w:u w:val="single"/>
        </w:rPr>
        <w:t>with larger quantities reaching the upper troposphere/lower stratosphere inducing a greater cooling impact because of longer residence times</w:t>
      </w:r>
      <w:r w:rsidRPr="00852D2F">
        <w:rPr>
          <w:sz w:val="16"/>
          <w:szCs w:val="16"/>
        </w:rPr>
        <w:t xml:space="preserve"> (Robock et al., 2007a).</w:t>
      </w:r>
      <w:r w:rsidRPr="00E315FD">
        <w:rPr>
          <w:sz w:val="16"/>
          <w:szCs w:val="16"/>
        </w:rPr>
        <w:t xml:space="preserve"> Absorption of solar</w:t>
      </w:r>
      <w:r>
        <w:rPr>
          <w:sz w:val="16"/>
          <w:szCs w:val="16"/>
        </w:rPr>
        <w:t xml:space="preserve"> </w:t>
      </w:r>
      <w:r w:rsidRPr="00E315FD">
        <w:rPr>
          <w:sz w:val="16"/>
          <w:szCs w:val="16"/>
        </w:rPr>
        <w:t>radiation by the BC aerosol and its subsequent radiative cooling tends to heat the surrounding</w:t>
      </w:r>
      <w:r>
        <w:rPr>
          <w:sz w:val="16"/>
          <w:szCs w:val="16"/>
        </w:rPr>
        <w:t xml:space="preserve"> </w:t>
      </w:r>
      <w:r w:rsidRPr="00E315FD">
        <w:rPr>
          <w:sz w:val="16"/>
          <w:szCs w:val="16"/>
        </w:rPr>
        <w:t>air, driving an initial upward diffusion of the soot plumes, an effect that depends on the initial</w:t>
      </w:r>
      <w:r>
        <w:rPr>
          <w:sz w:val="16"/>
          <w:szCs w:val="16"/>
        </w:rPr>
        <w:t xml:space="preserve"> </w:t>
      </w:r>
      <w:r w:rsidRPr="00E315FD">
        <w:rPr>
          <w:sz w:val="16"/>
          <w:szCs w:val="16"/>
        </w:rPr>
        <w:t xml:space="preserve">aerosol concentrations. </w:t>
      </w:r>
      <w:r w:rsidRPr="00303163">
        <w:rPr>
          <w:b/>
          <w:bCs/>
          <w:highlight w:val="cyan"/>
          <w:u w:val="single"/>
        </w:rPr>
        <w:t>Mixing and sedimentation</w:t>
      </w:r>
      <w:r w:rsidRPr="00DC3E80">
        <w:rPr>
          <w:u w:val="single"/>
        </w:rPr>
        <w:t xml:space="preserve"> </w:t>
      </w:r>
      <w:r w:rsidRPr="00E315FD">
        <w:rPr>
          <w:sz w:val="16"/>
          <w:szCs w:val="16"/>
        </w:rPr>
        <w:t xml:space="preserve">tend to </w:t>
      </w:r>
      <w:r w:rsidRPr="00303163">
        <w:rPr>
          <w:b/>
          <w:bCs/>
          <w:highlight w:val="cyan"/>
          <w:u w:val="single"/>
        </w:rPr>
        <w:t>reduce this process</w:t>
      </w:r>
      <w:r w:rsidRPr="00303163">
        <w:rPr>
          <w:highlight w:val="cyan"/>
          <w:u w:val="single"/>
        </w:rPr>
        <w:t>, and low altitude emissions are</w:t>
      </w:r>
      <w:r w:rsidRPr="00DC3E80">
        <w:rPr>
          <w:u w:val="single"/>
        </w:rPr>
        <w:t xml:space="preserve"> </w:t>
      </w:r>
      <w:r w:rsidRPr="00E315FD">
        <w:rPr>
          <w:sz w:val="16"/>
          <w:szCs w:val="16"/>
        </w:rPr>
        <w:t xml:space="preserve">also </w:t>
      </w:r>
      <w:r w:rsidRPr="00303163">
        <w:rPr>
          <w:highlight w:val="cyan"/>
          <w:u w:val="single"/>
        </w:rPr>
        <w:t>significantly impacted by precipitation</w:t>
      </w:r>
      <w:r w:rsidRPr="00E315FD">
        <w:rPr>
          <w:sz w:val="16"/>
          <w:szCs w:val="16"/>
        </w:rPr>
        <w:t xml:space="preserve"> if aging of the BC aerosol</w:t>
      </w:r>
      <w:r>
        <w:rPr>
          <w:sz w:val="16"/>
          <w:szCs w:val="16"/>
        </w:rPr>
        <w:t xml:space="preserve"> </w:t>
      </w:r>
      <w:r w:rsidRPr="00E315FD">
        <w:rPr>
          <w:sz w:val="16"/>
          <w:szCs w:val="16"/>
        </w:rPr>
        <w:t>occurs on sufficiently rapid timescales. But once at stratospheric altitudes, aerosol dilution</w:t>
      </w:r>
      <w:r>
        <w:rPr>
          <w:sz w:val="16"/>
          <w:szCs w:val="16"/>
        </w:rPr>
        <w:t xml:space="preserve"> </w:t>
      </w:r>
      <w:r w:rsidRPr="00E315FD">
        <w:rPr>
          <w:sz w:val="16"/>
          <w:szCs w:val="16"/>
        </w:rPr>
        <w:t>via coagulation is hindered by low particulate concentrations (e.g., Robock et al., 2007a) and</w:t>
      </w:r>
      <w:r>
        <w:rPr>
          <w:sz w:val="16"/>
          <w:szCs w:val="16"/>
        </w:rPr>
        <w:t xml:space="preserve"> </w:t>
      </w:r>
      <w:r w:rsidRPr="00E315FD">
        <w:rPr>
          <w:sz w:val="16"/>
          <w:szCs w:val="16"/>
        </w:rPr>
        <w:t>lofting to much higher altitudes is inhibited by gravitational settling in the low-density air</w:t>
      </w:r>
      <w:r>
        <w:rPr>
          <w:sz w:val="16"/>
          <w:szCs w:val="16"/>
        </w:rPr>
        <w:t xml:space="preserve"> </w:t>
      </w:r>
      <w:r w:rsidRPr="00E315FD">
        <w:rPr>
          <w:sz w:val="16"/>
          <w:szCs w:val="16"/>
        </w:rPr>
        <w:t>(Stenke et al., 2013), resulting in more stable BC concentrations over long times.</w:t>
      </w:r>
      <w:r>
        <w:rPr>
          <w:sz w:val="16"/>
          <w:szCs w:val="16"/>
        </w:rPr>
        <w:t xml:space="preserve"> </w:t>
      </w:r>
      <w:r w:rsidRPr="00303163">
        <w:rPr>
          <w:highlight w:val="cyan"/>
          <w:u w:val="single"/>
        </w:rPr>
        <w:t>Of the initial BC</w:t>
      </w:r>
      <w:r w:rsidRPr="00DC3E80">
        <w:rPr>
          <w:u w:val="single"/>
        </w:rPr>
        <w:t xml:space="preserve"> </w:t>
      </w:r>
      <w:r w:rsidRPr="00E315FD">
        <w:rPr>
          <w:sz w:val="16"/>
          <w:szCs w:val="16"/>
        </w:rPr>
        <w:t xml:space="preserve">mass </w:t>
      </w:r>
      <w:r w:rsidRPr="00DC3E80">
        <w:rPr>
          <w:u w:val="single"/>
        </w:rPr>
        <w:t>released in the atmosphere</w:t>
      </w:r>
      <w:r w:rsidRPr="00E315FD">
        <w:rPr>
          <w:sz w:val="16"/>
          <w:szCs w:val="16"/>
        </w:rPr>
        <w:t xml:space="preserve">, most of which is emitted below 9 km, </w:t>
      </w:r>
      <w:r w:rsidRPr="00303163">
        <w:rPr>
          <w:b/>
          <w:bCs/>
          <w:highlight w:val="cyan"/>
          <w:u w:val="single"/>
        </w:rPr>
        <w:t>70% rains out within the first month</w:t>
      </w:r>
      <w:r w:rsidRPr="00DC3E80">
        <w:rPr>
          <w:u w:val="single"/>
        </w:rPr>
        <w:t xml:space="preserve"> and 78%</w:t>
      </w:r>
      <w:r w:rsidRPr="00E315FD">
        <w:rPr>
          <w:sz w:val="16"/>
          <w:szCs w:val="16"/>
        </w:rPr>
        <w:t xml:space="preserve">, or about 2.9 Tg, </w:t>
      </w:r>
      <w:r w:rsidRPr="00DC3E80">
        <w:rPr>
          <w:u w:val="single"/>
        </w:rPr>
        <w:t>is removed within the first two</w:t>
      </w:r>
      <w:r>
        <w:rPr>
          <w:u w:val="single"/>
        </w:rPr>
        <w:t xml:space="preserve"> </w:t>
      </w:r>
      <w:r w:rsidRPr="00DC3E80">
        <w:rPr>
          <w:u w:val="single"/>
        </w:rPr>
        <w:t xml:space="preserve">months </w:t>
      </w:r>
      <w:r w:rsidRPr="00441A3C">
        <w:rPr>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DC3E80">
        <w:rPr>
          <w:u w:val="single"/>
        </w:rPr>
        <w:t>The BC distributions</w:t>
      </w:r>
      <w:r w:rsidRPr="00E315FD">
        <w:rPr>
          <w:sz w:val="16"/>
          <w:szCs w:val="16"/>
        </w:rPr>
        <w:t xml:space="preserve"> used </w:t>
      </w:r>
      <w:r w:rsidRPr="00DC3E80">
        <w:rPr>
          <w:u w:val="single"/>
        </w:rPr>
        <w:t>in</w:t>
      </w:r>
      <w:r w:rsidRPr="00E315FD">
        <w:rPr>
          <w:sz w:val="16"/>
          <w:szCs w:val="16"/>
        </w:rPr>
        <w:t xml:space="preserve"> our </w:t>
      </w:r>
      <w:r w:rsidRPr="00DC3E80">
        <w:rPr>
          <w:u w:val="single"/>
        </w:rPr>
        <w:t>simulations</w:t>
      </w:r>
      <w:r>
        <w:rPr>
          <w:sz w:val="16"/>
          <w:szCs w:val="16"/>
        </w:rPr>
        <w:t xml:space="preserve"> </w:t>
      </w:r>
      <w:r w:rsidRPr="00DC3E80">
        <w:rPr>
          <w:u w:val="single"/>
        </w:rPr>
        <w:t>imply that</w:t>
      </w:r>
      <w:r w:rsidRPr="00E315FD">
        <w:rPr>
          <w:sz w:val="16"/>
          <w:szCs w:val="16"/>
        </w:rPr>
        <w:t xml:space="preserve"> the </w:t>
      </w:r>
      <w:r w:rsidRPr="00DC3E80">
        <w:rPr>
          <w:u w:val="single"/>
        </w:rPr>
        <w:t>upward transport of particles</w:t>
      </w:r>
      <w:r w:rsidRPr="00E315FD">
        <w:rPr>
          <w:sz w:val="16"/>
          <w:szCs w:val="16"/>
        </w:rPr>
        <w:t xml:space="preserve"> </w:t>
      </w:r>
      <w:r w:rsidRPr="00DC3E80">
        <w:rPr>
          <w:u w:val="single"/>
        </w:rPr>
        <w:t>is substantially less efficient compared to the case</w:t>
      </w:r>
      <w:r>
        <w:rPr>
          <w:u w:val="single"/>
        </w:rPr>
        <w:t xml:space="preserve"> </w:t>
      </w:r>
      <w:r w:rsidRPr="00DC3E80">
        <w:rPr>
          <w:u w:val="single"/>
        </w:rPr>
        <w:t>in</w:t>
      </w:r>
      <w:r w:rsidRPr="00E315FD">
        <w:rPr>
          <w:sz w:val="16"/>
          <w:szCs w:val="16"/>
        </w:rPr>
        <w:t xml:space="preserve"> </w:t>
      </w:r>
      <w:r w:rsidRPr="00DC3E80">
        <w:rPr>
          <w:u w:val="single"/>
        </w:rPr>
        <w:t>which</w:t>
      </w:r>
      <w:r w:rsidRPr="00E315FD">
        <w:rPr>
          <w:sz w:val="16"/>
          <w:szCs w:val="16"/>
        </w:rPr>
        <w:t xml:space="preserve"> 5 Tg of </w:t>
      </w:r>
      <w:r w:rsidRPr="00DC3E80">
        <w:rPr>
          <w:u w:val="single"/>
        </w:rPr>
        <w:t>BC is directly injected into the upper troposphere</w:t>
      </w:r>
      <w:r w:rsidRPr="00E315FD">
        <w:rPr>
          <w:sz w:val="16"/>
          <w:szCs w:val="16"/>
        </w:rPr>
        <w:t>. The semiannual cycle of</w:t>
      </w:r>
      <w:r>
        <w:rPr>
          <w:sz w:val="16"/>
          <w:szCs w:val="16"/>
        </w:rPr>
        <w:t xml:space="preserve"> </w:t>
      </w:r>
      <w:r w:rsidRPr="00E315FD">
        <w:rPr>
          <w:sz w:val="16"/>
          <w:szCs w:val="16"/>
        </w:rPr>
        <w:t>lofting and sinking of the aerosols is associated with atmospheric heating and cooling during</w:t>
      </w:r>
      <w:r>
        <w:rPr>
          <w:sz w:val="16"/>
          <w:szCs w:val="16"/>
        </w:rPr>
        <w:t xml:space="preserve"> </w:t>
      </w:r>
      <w:r w:rsidRPr="00E315FD">
        <w:rPr>
          <w:sz w:val="16"/>
          <w:szCs w:val="16"/>
        </w:rPr>
        <w:t>the solstice in each hemisphere (Robock et al., 2007a). During the first year, the oscillation</w:t>
      </w:r>
      <w:r>
        <w:rPr>
          <w:sz w:val="16"/>
          <w:szCs w:val="16"/>
        </w:rPr>
        <w:t xml:space="preserve"> </w:t>
      </w:r>
      <w:r w:rsidRPr="00E315FD">
        <w:rPr>
          <w:sz w:val="16"/>
          <w:szCs w:val="16"/>
        </w:rPr>
        <w:t>amplitude in our forced ensemble simulations is particularly large during the summer</w:t>
      </w:r>
      <w:r>
        <w:rPr>
          <w:sz w:val="16"/>
          <w:szCs w:val="16"/>
        </w:rPr>
        <w:t xml:space="preserve"> </w:t>
      </w:r>
      <w:r w:rsidRPr="00E315FD">
        <w:rPr>
          <w:sz w:val="16"/>
          <w:szCs w:val="16"/>
        </w:rPr>
        <w:t>solstice, compared to that during the winter solstice (see bottom panel of Figure 9), because</w:t>
      </w:r>
      <w:r>
        <w:rPr>
          <w:sz w:val="16"/>
          <w:szCs w:val="16"/>
        </w:rPr>
        <w:t xml:space="preserve"> </w:t>
      </w:r>
      <w:r w:rsidRPr="00E315FD">
        <w:rPr>
          <w:sz w:val="16"/>
          <w:szCs w:val="16"/>
        </w:rPr>
        <w:t>of the higher soot concentrations in the Northern Hemisphere, as can be seen in Figure 11</w:t>
      </w:r>
      <w:r>
        <w:rPr>
          <w:sz w:val="16"/>
          <w:szCs w:val="16"/>
        </w:rPr>
        <w:t xml:space="preserve"> </w:t>
      </w:r>
      <w:r w:rsidRPr="00E315FD">
        <w:rPr>
          <w:sz w:val="16"/>
          <w:szCs w:val="16"/>
        </w:rPr>
        <w:t>(see also left panel of Figure 12). Comparing the top and bottom panels of Figure 9, the BC</w:t>
      </w:r>
      <w:r>
        <w:rPr>
          <w:sz w:val="16"/>
          <w:szCs w:val="16"/>
        </w:rPr>
        <w:t xml:space="preserve"> </w:t>
      </w:r>
      <w:r w:rsidRPr="00E315FD">
        <w:rPr>
          <w:sz w:val="16"/>
          <w:szCs w:val="16"/>
        </w:rPr>
        <w:t>reaches the highest altitudes during the first year in both cases, but the concentrations at 0.1</w:t>
      </w:r>
      <w:r>
        <w:rPr>
          <w:sz w:val="16"/>
          <w:szCs w:val="16"/>
        </w:rPr>
        <w:t xml:space="preserve"> </w:t>
      </w:r>
      <w:r w:rsidRPr="00E315FD">
        <w:rPr>
          <w:sz w:val="16"/>
          <w:szCs w:val="16"/>
        </w:rPr>
        <w:t xml:space="preserve">hPa in the top panel can be 200 times as large. Qualitatively, </w:t>
      </w:r>
      <w:r w:rsidRPr="00441A3C">
        <w:rPr>
          <w:u w:val="single"/>
        </w:rPr>
        <w:t>the difference can be understood</w:t>
      </w:r>
      <w:r>
        <w:rPr>
          <w:u w:val="single"/>
        </w:rPr>
        <w:t xml:space="preserve"> </w:t>
      </w:r>
      <w:r w:rsidRPr="00441A3C">
        <w:rPr>
          <w:u w:val="single"/>
        </w:rPr>
        <w:t>in terms of the air temperature increase caused by BC radiation emission</w:t>
      </w:r>
      <w:r w:rsidRPr="00E315FD">
        <w:rPr>
          <w:sz w:val="16"/>
          <w:szCs w:val="16"/>
        </w:rPr>
        <w:t xml:space="preserve">, </w:t>
      </w:r>
      <w:r w:rsidRPr="00441A3C">
        <w:rPr>
          <w:u w:val="single"/>
        </w:rPr>
        <w:t>which is several</w:t>
      </w:r>
      <w:r>
        <w:rPr>
          <w:u w:val="single"/>
        </w:rPr>
        <w:t xml:space="preserve"> </w:t>
      </w:r>
      <w:r w:rsidRPr="00441A3C">
        <w:rPr>
          <w:u w:val="single"/>
        </w:rPr>
        <w:t>tens of kelvin degrees in</w:t>
      </w:r>
      <w:r w:rsidRPr="00E315FD">
        <w:rPr>
          <w:sz w:val="16"/>
          <w:szCs w:val="16"/>
        </w:rPr>
        <w:t xml:space="preserve"> the </w:t>
      </w:r>
      <w:r w:rsidRPr="00441A3C">
        <w:rPr>
          <w:u w:val="single"/>
        </w:rPr>
        <w:t>simulations</w:t>
      </w:r>
      <w:r w:rsidRPr="00E315FD">
        <w:rPr>
          <w:sz w:val="16"/>
          <w:szCs w:val="16"/>
        </w:rPr>
        <w:t xml:space="preserve"> </w:t>
      </w:r>
      <w:r w:rsidRPr="00441A3C">
        <w:rPr>
          <w:u w:val="single"/>
        </w:rPr>
        <w:t>of Robock</w:t>
      </w:r>
      <w:r w:rsidRPr="00E315FD">
        <w:rPr>
          <w:sz w:val="16"/>
          <w:szCs w:val="16"/>
        </w:rPr>
        <w:t xml:space="preserve"> et al. (2007a, see their Figure 4), </w:t>
      </w:r>
      <w:r w:rsidRPr="00441A3C">
        <w:rPr>
          <w:u w:val="single"/>
        </w:rPr>
        <w:t>Mills</w:t>
      </w:r>
      <w:r w:rsidRPr="00E315FD">
        <w:rPr>
          <w:sz w:val="16"/>
          <w:szCs w:val="16"/>
        </w:rPr>
        <w:t xml:space="preserve"> et</w:t>
      </w:r>
      <w:r>
        <w:rPr>
          <w:sz w:val="16"/>
          <w:szCs w:val="16"/>
        </w:rPr>
        <w:t xml:space="preserve"> </w:t>
      </w:r>
      <w:r w:rsidRPr="00E315FD">
        <w:rPr>
          <w:sz w:val="16"/>
          <w:szCs w:val="16"/>
        </w:rPr>
        <w:t xml:space="preserve">al. (2008, see their Figure 5), </w:t>
      </w:r>
      <w:r w:rsidRPr="00441A3C">
        <w:rPr>
          <w:u w:val="single"/>
        </w:rPr>
        <w:t>Stenke</w:t>
      </w:r>
      <w:r w:rsidRPr="00E315FD">
        <w:rPr>
          <w:sz w:val="16"/>
          <w:szCs w:val="16"/>
        </w:rPr>
        <w:t xml:space="preserve"> et al. (2013, see high-load cases in their Figure 4), Mills</w:t>
      </w:r>
      <w:r>
        <w:rPr>
          <w:sz w:val="16"/>
          <w:szCs w:val="16"/>
        </w:rPr>
        <w:t xml:space="preserve"> </w:t>
      </w:r>
      <w:r w:rsidRPr="00E315FD">
        <w:rPr>
          <w:sz w:val="16"/>
          <w:szCs w:val="16"/>
        </w:rPr>
        <w:t xml:space="preserve">et al. (2014, see their Figure 7), </w:t>
      </w:r>
      <w:r w:rsidRPr="00441A3C">
        <w:rPr>
          <w:u w:val="single"/>
        </w:rPr>
        <w:t>and Pausata</w:t>
      </w:r>
      <w:r w:rsidRPr="00E315FD">
        <w:rPr>
          <w:sz w:val="16"/>
          <w:szCs w:val="16"/>
        </w:rPr>
        <w:t xml:space="preserve"> et al. (2016, see one-day emission cases in their</w:t>
      </w:r>
      <w:r>
        <w:rPr>
          <w:sz w:val="16"/>
          <w:szCs w:val="16"/>
        </w:rPr>
        <w:t xml:space="preserve"> </w:t>
      </w:r>
      <w:r w:rsidRPr="00E315FD">
        <w:rPr>
          <w:sz w:val="16"/>
          <w:szCs w:val="16"/>
        </w:rPr>
        <w:t xml:space="preserve">Figure 1), </w:t>
      </w:r>
      <w:r w:rsidRPr="00441A3C">
        <w:rPr>
          <w:u w:val="single"/>
        </w:rPr>
        <w:t>due to high BC concentrations, but</w:t>
      </w:r>
      <w:r w:rsidRPr="00E315FD">
        <w:rPr>
          <w:sz w:val="16"/>
          <w:szCs w:val="16"/>
        </w:rPr>
        <w:t xml:space="preserve"> it </w:t>
      </w:r>
      <w:r w:rsidRPr="00441A3C">
        <w:rPr>
          <w:u w:val="single"/>
        </w:rPr>
        <w:t>amounts to only about 10 K in our</w:t>
      </w:r>
      <w:r w:rsidRPr="00E315FD">
        <w:rPr>
          <w:sz w:val="16"/>
          <w:szCs w:val="16"/>
        </w:rPr>
        <w:t xml:space="preserve"> forced</w:t>
      </w:r>
      <w:r>
        <w:rPr>
          <w:sz w:val="16"/>
          <w:szCs w:val="16"/>
        </w:rPr>
        <w:t xml:space="preserve"> </w:t>
      </w:r>
      <w:r w:rsidRPr="00441A3C">
        <w:rPr>
          <w:u w:val="single"/>
        </w:rPr>
        <w:t>ensemble simulations</w:t>
      </w:r>
      <w:r w:rsidRPr="00E315FD">
        <w:rPr>
          <w:sz w:val="16"/>
          <w:szCs w:val="16"/>
        </w:rPr>
        <w:t>, as illustrated in Figure 10. Results similar to those presented in Figure</w:t>
      </w:r>
      <w:r>
        <w:rPr>
          <w:sz w:val="16"/>
          <w:szCs w:val="16"/>
        </w:rPr>
        <w:t xml:space="preserve"> </w:t>
      </w:r>
      <w:r w:rsidRPr="00E315FD">
        <w:rPr>
          <w:sz w:val="16"/>
          <w:szCs w:val="16"/>
        </w:rPr>
        <w:t>10 were obtained from the experiment “Exp1” performed by Stenke et al. (2013, see their</w:t>
      </w:r>
      <w:r>
        <w:rPr>
          <w:sz w:val="16"/>
          <w:szCs w:val="16"/>
        </w:rPr>
        <w:t xml:space="preserve"> </w:t>
      </w:r>
      <w:r w:rsidRPr="00E315FD">
        <w:rPr>
          <w:sz w:val="16"/>
          <w:szCs w:val="16"/>
        </w:rPr>
        <w:t xml:space="preserve">Figure 4). </w:t>
      </w:r>
      <w:r w:rsidRPr="00E3154A">
        <w:rPr>
          <w:b/>
          <w:bCs/>
          <w:u w:val="single"/>
        </w:rPr>
        <w:t>In that scenario as well, somewhat less that 1 Tg of BC remained in the atmosphere after the initial rainout</w:t>
      </w:r>
      <w:r w:rsidRPr="00441A3C">
        <w:rPr>
          <w:u w:val="single"/>
        </w:rPr>
        <w:t>.</w:t>
      </w:r>
      <w:r>
        <w:rPr>
          <w:u w:val="single"/>
        </w:rPr>
        <w:t xml:space="preserve"> </w:t>
      </w:r>
      <w:r w:rsidRPr="00441A3C">
        <w:rPr>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441A3C">
        <w:rPr>
          <w:u w:val="single"/>
        </w:rPr>
        <w:t>This</w:t>
      </w:r>
      <w:r w:rsidRPr="00441A3C">
        <w:rPr>
          <w:sz w:val="16"/>
          <w:szCs w:val="16"/>
        </w:rPr>
        <w:t xml:space="preserve"> overall agreement </w:t>
      </w:r>
      <w:r w:rsidRPr="00441A3C">
        <w:rPr>
          <w:u w:val="single"/>
        </w:rPr>
        <w:t xml:space="preserve">suggests that </w:t>
      </w:r>
      <w:r w:rsidRPr="00303163">
        <w:rPr>
          <w:highlight w:val="cyan"/>
          <w:u w:val="single"/>
        </w:rPr>
        <w:t xml:space="preserve">the </w:t>
      </w:r>
      <w:r w:rsidRPr="00303163">
        <w:rPr>
          <w:b/>
          <w:bCs/>
          <w:highlight w:val="cyan"/>
          <w:u w:val="single"/>
        </w:rPr>
        <w:t>inclusion of organic carbon aerosols</w:t>
      </w:r>
      <w:r w:rsidRPr="00E3154A">
        <w:rPr>
          <w:b/>
          <w:bCs/>
          <w:u w:val="single"/>
        </w:rPr>
        <w:t>, and</w:t>
      </w:r>
      <w:r>
        <w:rPr>
          <w:u w:val="single"/>
        </w:rPr>
        <w:t xml:space="preserve"> </w:t>
      </w:r>
      <w:r w:rsidRPr="00441A3C">
        <w:rPr>
          <w:u w:val="single"/>
        </w:rPr>
        <w:t xml:space="preserve">ensuing </w:t>
      </w:r>
      <w:r w:rsidRPr="00E3154A">
        <w:rPr>
          <w:b/>
          <w:bCs/>
          <w:u w:val="single"/>
        </w:rPr>
        <w:t>coagulation</w:t>
      </w:r>
      <w:r w:rsidRPr="00441A3C">
        <w:rPr>
          <w:u w:val="single"/>
        </w:rPr>
        <w:t xml:space="preserve"> with BC, </w:t>
      </w:r>
      <w:r w:rsidRPr="00303163">
        <w:rPr>
          <w:b/>
          <w:bCs/>
          <w:highlight w:val="cyan"/>
          <w:u w:val="single"/>
        </w:rPr>
        <w:t>should not dramatically alter the climatic effects</w:t>
      </w:r>
      <w:r w:rsidRPr="00441A3C">
        <w:rPr>
          <w:u w:val="single"/>
        </w:rPr>
        <w:t xml:space="preserve"> resulting from</w:t>
      </w:r>
      <w:r>
        <w:rPr>
          <w:u w:val="single"/>
        </w:rPr>
        <w:t xml:space="preserve"> </w:t>
      </w:r>
      <w:r w:rsidRPr="00441A3C">
        <w:rPr>
          <w:u w:val="single"/>
        </w:rPr>
        <w:t xml:space="preserve">our forced ensemble simulations. Moreover, </w:t>
      </w:r>
      <w:r w:rsidRPr="00303163">
        <w:rPr>
          <w:highlight w:val="cyan"/>
          <w:u w:val="single"/>
        </w:rPr>
        <w:t>aerosol growth</w:t>
      </w:r>
      <w:r w:rsidRPr="00441A3C">
        <w:rPr>
          <w:u w:val="single"/>
        </w:rPr>
        <w:t xml:space="preserve"> would likely </w:t>
      </w:r>
      <w:r w:rsidRPr="00303163">
        <w:rPr>
          <w:b/>
          <w:bCs/>
          <w:highlight w:val="cyan"/>
          <w:u w:val="single"/>
        </w:rPr>
        <w:t>shorten the residence time of the BC</w:t>
      </w:r>
      <w:r w:rsidRPr="00E3154A">
        <w:rPr>
          <w:b/>
          <w:bCs/>
          <w:u w:val="single"/>
        </w:rPr>
        <w:t xml:space="preserve"> particulate in the atmosphere</w:t>
      </w:r>
      <w:r w:rsidRPr="00441A3C">
        <w:rPr>
          <w:sz w:val="16"/>
          <w:szCs w:val="16"/>
        </w:rPr>
        <w:t xml:space="preserve"> (Pausata et al., 2016), possibly</w:t>
      </w:r>
      <w:r>
        <w:rPr>
          <w:sz w:val="16"/>
          <w:szCs w:val="16"/>
        </w:rPr>
        <w:t xml:space="preserve"> </w:t>
      </w:r>
      <w:r w:rsidRPr="00E3154A">
        <w:rPr>
          <w:b/>
          <w:bCs/>
          <w:u w:val="single"/>
        </w:rPr>
        <w:t>reducing the duration of these effects.</w:t>
      </w:r>
    </w:p>
    <w:p w14:paraId="1BA91344" w14:textId="77777777" w:rsidR="001B0CF7" w:rsidRDefault="001B0CF7" w:rsidP="001B0CF7">
      <w:pPr>
        <w:pStyle w:val="Heading4"/>
      </w:pPr>
      <w:r>
        <w:t xml:space="preserve">Isolated island populations repopulate Earth after radiation and nuclear winter – bunkers and submarines expand the likelihood of survival </w:t>
      </w:r>
    </w:p>
    <w:p w14:paraId="4054D18C" w14:textId="77777777" w:rsidR="001B0CF7" w:rsidRPr="00882AC1" w:rsidRDefault="001B0CF7" w:rsidP="001B0CF7">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10F7CA65" w14:textId="77777777" w:rsidR="001B0CF7" w:rsidRPr="000F46F2" w:rsidRDefault="001B0CF7" w:rsidP="001B0CF7">
      <w:pPr>
        <w:rPr>
          <w:u w:val="single"/>
        </w:rPr>
      </w:pPr>
      <w:r w:rsidRPr="006F32C9">
        <w:rPr>
          <w:u w:val="single"/>
        </w:rPr>
        <w:t>Different types of</w:t>
      </w:r>
      <w:r w:rsidRPr="006F32C9">
        <w:rPr>
          <w:sz w:val="16"/>
          <w:szCs w:val="16"/>
        </w:rPr>
        <w:t xml:space="preserve"> possible </w:t>
      </w:r>
      <w:r w:rsidRPr="006F32C9">
        <w:rPr>
          <w:u w:val="single"/>
        </w:rPr>
        <w:t>catastrophes suggest different scenarios for how survival could happen on an island. What</w:t>
      </w:r>
      <w:r w:rsidRPr="005041AE">
        <w:rPr>
          <w:u w:val="single"/>
        </w:rPr>
        <w:t xml:space="preserve"> is important is</w:t>
      </w:r>
      <w:r w:rsidRPr="005041AE">
        <w:rPr>
          <w:sz w:val="16"/>
          <w:szCs w:val="16"/>
        </w:rPr>
        <w:t xml:space="preserve"> that </w:t>
      </w:r>
      <w:r w:rsidRPr="00303163">
        <w:rPr>
          <w:highlight w:val="cyan"/>
          <w:u w:val="single"/>
        </w:rPr>
        <w:t>the island should have properties</w:t>
      </w:r>
      <w:r w:rsidRPr="00303163">
        <w:rPr>
          <w:sz w:val="16"/>
          <w:szCs w:val="16"/>
          <w:highlight w:val="cyan"/>
        </w:rPr>
        <w:t xml:space="preserve"> </w:t>
      </w:r>
      <w:r w:rsidRPr="00303163">
        <w:rPr>
          <w:highlight w:val="cyan"/>
          <w:u w:val="single"/>
        </w:rPr>
        <w:t>which</w:t>
      </w:r>
      <w:r w:rsidRPr="00303163">
        <w:rPr>
          <w:sz w:val="16"/>
          <w:szCs w:val="16"/>
          <w:highlight w:val="cyan"/>
        </w:rPr>
        <w:t xml:space="preserve"> </w:t>
      </w:r>
      <w:r w:rsidRPr="00303163">
        <w:rPr>
          <w:highlight w:val="cyan"/>
          <w:u w:val="single"/>
        </w:rPr>
        <w:t xml:space="preserve">protect against </w:t>
      </w:r>
      <w:r w:rsidRPr="006F32C9">
        <w:rPr>
          <w:u w:val="single"/>
        </w:rPr>
        <w:t>the</w:t>
      </w:r>
      <w:r w:rsidRPr="005041AE">
        <w:rPr>
          <w:u w:val="single"/>
        </w:rPr>
        <w:t xml:space="preserve"> </w:t>
      </w:r>
      <w:r w:rsidRPr="00303163">
        <w:rPr>
          <w:highlight w:val="cyan"/>
          <w:u w:val="single"/>
        </w:rPr>
        <w:t>specific dangers</w:t>
      </w:r>
      <w:r w:rsidRPr="005041AE">
        <w:rPr>
          <w:u w:val="single"/>
        </w:rPr>
        <w:t xml:space="preserve"> of</w:t>
      </w:r>
      <w:r w:rsidRPr="005041AE">
        <w:rPr>
          <w:sz w:val="16"/>
          <w:szCs w:val="16"/>
        </w:rPr>
        <w:t xml:space="preserve"> particular global </w:t>
      </w:r>
      <w:r w:rsidRPr="005041AE">
        <w:rPr>
          <w:u w:val="single"/>
        </w:rPr>
        <w:t>catastrophic risks</w:t>
      </w:r>
      <w:r w:rsidRPr="005041AE">
        <w:rPr>
          <w:sz w:val="16"/>
          <w:szCs w:val="16"/>
        </w:rPr>
        <w:t xml:space="preserve">. </w:t>
      </w:r>
      <w:r w:rsidRPr="005041AE">
        <w:rPr>
          <w:u w:val="single"/>
        </w:rPr>
        <w:t>Specifically,</w:t>
      </w:r>
      <w:r>
        <w:rPr>
          <w:u w:val="single"/>
        </w:rPr>
        <w:t xml:space="preserve"> </w:t>
      </w:r>
      <w:r w:rsidRPr="005041AE">
        <w:rPr>
          <w:u w:val="single"/>
        </w:rPr>
        <w:t>different islands will provide protection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5041AE">
        <w:rPr>
          <w:sz w:val="16"/>
          <w:szCs w:val="16"/>
        </w:rPr>
        <w:t xml:space="preserve"> </w:t>
      </w:r>
      <w:r w:rsidRPr="00303163">
        <w:rPr>
          <w:b/>
          <w:bCs/>
          <w:highlight w:val="cyan"/>
          <w:u w:val="single"/>
        </w:rPr>
        <w:t xml:space="preserve">Quarantined island survives pandemic </w:t>
      </w:r>
      <w:r w:rsidRPr="005041AE">
        <w:rPr>
          <w:sz w:val="16"/>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5041AE">
        <w:rPr>
          <w:sz w:val="16"/>
          <w:szCs w:val="16"/>
        </w:rPr>
        <w:t>, possibly using military</w:t>
      </w:r>
      <w:r>
        <w:rPr>
          <w:sz w:val="16"/>
          <w:szCs w:val="16"/>
        </w:rPr>
        <w:t xml:space="preserve"> </w:t>
      </w:r>
      <w:r w:rsidRPr="005041AE">
        <w:rPr>
          <w:sz w:val="16"/>
          <w:szCs w:val="16"/>
        </w:rPr>
        <w:t>ships and air defense.</w:t>
      </w:r>
      <w:r>
        <w:rPr>
          <w:sz w:val="16"/>
          <w:szCs w:val="16"/>
        </w:rPr>
        <w:t xml:space="preserve"> </w:t>
      </w:r>
      <w:r w:rsidRPr="005041AE">
        <w:rPr>
          <w:sz w:val="16"/>
          <w:szCs w:val="16"/>
        </w:rPr>
        <w:t xml:space="preserve"> </w:t>
      </w:r>
      <w:r w:rsidRPr="00267E13">
        <w:rPr>
          <w:b/>
          <w:bCs/>
          <w:u w:val="single"/>
        </w:rPr>
        <w:t>Far northern</w:t>
      </w:r>
      <w:r w:rsidRPr="00267E13">
        <w:rPr>
          <w:b/>
          <w:bCs/>
          <w:sz w:val="16"/>
          <w:szCs w:val="16"/>
        </w:rPr>
        <w:t xml:space="preserve"> </w:t>
      </w:r>
      <w:r w:rsidRPr="00303163">
        <w:rPr>
          <w:b/>
          <w:bCs/>
          <w:highlight w:val="cyan"/>
          <w:u w:val="single"/>
        </w:rPr>
        <w:t>aboriginal people survive an ice age</w:t>
      </w:r>
      <w:r w:rsidRPr="005041AE">
        <w:rPr>
          <w:sz w:val="16"/>
          <w:szCs w:val="16"/>
        </w:rPr>
        <w:t xml:space="preserve">. Many far </w:t>
      </w:r>
      <w:r w:rsidRPr="005041AE">
        <w:rPr>
          <w:u w:val="single"/>
        </w:rPr>
        <w:t>northern people have</w:t>
      </w:r>
      <w:r>
        <w:rPr>
          <w:u w:val="single"/>
        </w:rPr>
        <w:t xml:space="preserve"> </w:t>
      </w:r>
      <w:r w:rsidRPr="005041AE">
        <w:rPr>
          <w:u w:val="single"/>
        </w:rPr>
        <w:t>adapted to survive in extremely cold</w:t>
      </w:r>
      <w:r w:rsidRPr="005041AE">
        <w:rPr>
          <w:sz w:val="16"/>
          <w:szCs w:val="16"/>
        </w:rPr>
        <w:t xml:space="preserve"> and dangerous </w:t>
      </w:r>
      <w:r w:rsidRPr="005041AE">
        <w:rPr>
          <w:u w:val="single"/>
        </w:rPr>
        <w:t>environments</w:t>
      </w:r>
      <w:r w:rsidRPr="005041AE">
        <w:rPr>
          <w:sz w:val="16"/>
          <w:szCs w:val="16"/>
        </w:rPr>
        <w:t xml:space="preserve">, </w:t>
      </w:r>
      <w:r w:rsidRPr="005041AE">
        <w:rPr>
          <w:u w:val="single"/>
        </w:rPr>
        <w:t>and</w:t>
      </w:r>
      <w:r w:rsidRPr="005041AE">
        <w:rPr>
          <w:sz w:val="16"/>
          <w:szCs w:val="16"/>
        </w:rPr>
        <w:t xml:space="preserve"> under the right</w:t>
      </w:r>
      <w:r>
        <w:rPr>
          <w:sz w:val="16"/>
          <w:szCs w:val="16"/>
        </w:rPr>
        <w:t xml:space="preserve"> </w:t>
      </w:r>
      <w:r w:rsidRPr="005041AE">
        <w:rPr>
          <w:sz w:val="16"/>
          <w:szCs w:val="16"/>
        </w:rPr>
        <w:t xml:space="preserve">circumstances </w:t>
      </w:r>
      <w:r w:rsidRPr="005041AE">
        <w:rPr>
          <w:u w:val="single"/>
        </w:rPr>
        <w:t>could</w:t>
      </w:r>
      <w:r w:rsidRPr="005041AE">
        <w:rPr>
          <w:sz w:val="16"/>
          <w:szCs w:val="16"/>
        </w:rPr>
        <w:t xml:space="preserve"> potentially </w:t>
      </w:r>
      <w:r w:rsidRPr="005041AE">
        <w:rPr>
          <w:u w:val="single"/>
        </w:rPr>
        <w:t>survive the return of an ice age</w:t>
      </w:r>
      <w:r w:rsidRPr="005041AE">
        <w:rPr>
          <w:sz w:val="16"/>
          <w:szCs w:val="16"/>
        </w:rPr>
        <w:t>. However, their cultures</w:t>
      </w:r>
      <w:r>
        <w:rPr>
          <w:sz w:val="16"/>
          <w:szCs w:val="16"/>
        </w:rPr>
        <w:t xml:space="preserve"> </w:t>
      </w:r>
      <w:r w:rsidRPr="005041AE">
        <w:rPr>
          <w:sz w:val="16"/>
          <w:szCs w:val="16"/>
        </w:rPr>
        <w:t>are endangered by globalization. If these people become dependent on the products</w:t>
      </w:r>
      <w:r>
        <w:rPr>
          <w:sz w:val="16"/>
          <w:szCs w:val="16"/>
        </w:rPr>
        <w:t xml:space="preserve"> </w:t>
      </w:r>
      <w:r w:rsidRPr="005041AE">
        <w:rPr>
          <w:sz w:val="16"/>
          <w:szCs w:val="16"/>
        </w:rPr>
        <w:t>of modern civilization, such as rifles and motor boats, and lose their native survival</w:t>
      </w:r>
      <w:r>
        <w:rPr>
          <w:sz w:val="16"/>
          <w:szCs w:val="16"/>
        </w:rPr>
        <w:t xml:space="preserve"> </w:t>
      </w:r>
      <w:r w:rsidRPr="005041AE">
        <w:rPr>
          <w:sz w:val="16"/>
          <w:szCs w:val="16"/>
        </w:rPr>
        <w:t>skills, then their likelihood of surviving the collapse of the outside world would</w:t>
      </w:r>
      <w:r>
        <w:rPr>
          <w:sz w:val="16"/>
          <w:szCs w:val="16"/>
        </w:rPr>
        <w:t xml:space="preserve"> </w:t>
      </w:r>
      <w:r w:rsidRPr="005041AE">
        <w:rPr>
          <w:sz w:val="16"/>
          <w:szCs w:val="16"/>
        </w:rPr>
        <w:t xml:space="preserve">decrease. Therefore, </w:t>
      </w:r>
      <w:r w:rsidRPr="005041AE">
        <w:rPr>
          <w:u w:val="single"/>
        </w:rPr>
        <w:t>preservation of</w:t>
      </w:r>
      <w:r w:rsidRPr="005041AE">
        <w:rPr>
          <w:sz w:val="16"/>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5041AE">
        <w:rPr>
          <w:sz w:val="16"/>
          <w:szCs w:val="16"/>
        </w:rPr>
        <w:t xml:space="preserve"> </w:t>
      </w:r>
      <w:r w:rsidRPr="00303163">
        <w:rPr>
          <w:highlight w:val="cyan"/>
          <w:u w:val="single"/>
        </w:rPr>
        <w:t>Remote polar island with high mountains survives</w:t>
      </w:r>
      <w:r w:rsidRPr="005041AE">
        <w:rPr>
          <w:sz w:val="16"/>
          <w:szCs w:val="16"/>
        </w:rPr>
        <w:t xml:space="preserve"> brief </w:t>
      </w:r>
      <w:r w:rsidRPr="00303163">
        <w:rPr>
          <w:highlight w:val="cyan"/>
          <w:u w:val="single"/>
        </w:rPr>
        <w:t>global warming of</w:t>
      </w:r>
      <w:r w:rsidRPr="005041AE">
        <w:rPr>
          <w:sz w:val="16"/>
          <w:szCs w:val="16"/>
        </w:rPr>
        <w:t xml:space="preserve"> median</w:t>
      </w:r>
      <w:r>
        <w:rPr>
          <w:sz w:val="16"/>
          <w:szCs w:val="16"/>
        </w:rPr>
        <w:t xml:space="preserve"> </w:t>
      </w:r>
      <w:r w:rsidRPr="005041AE">
        <w:rPr>
          <w:sz w:val="16"/>
          <w:szCs w:val="16"/>
        </w:rPr>
        <w:t xml:space="preserve">surface temperatures, </w:t>
      </w:r>
      <w:r w:rsidRPr="00303163">
        <w:rPr>
          <w:highlight w:val="cyan"/>
          <w:u w:val="single"/>
        </w:rPr>
        <w:t>up to 50˚C</w:t>
      </w:r>
      <w:r w:rsidRPr="005041AE">
        <w:rPr>
          <w:sz w:val="16"/>
          <w:szCs w:val="16"/>
        </w:rPr>
        <w:t>. There is a theory that the climates of planets similar</w:t>
      </w:r>
      <w:r>
        <w:rPr>
          <w:sz w:val="16"/>
          <w:szCs w:val="16"/>
        </w:rPr>
        <w:t xml:space="preserve"> </w:t>
      </w:r>
      <w:r w:rsidRPr="005041AE">
        <w:rPr>
          <w:sz w:val="16"/>
          <w:szCs w:val="16"/>
        </w:rPr>
        <w:t>to the Earth could have several semi-stable temperature levels (Popp et al., 2016). If</w:t>
      </w:r>
      <w:r>
        <w:rPr>
          <w:sz w:val="16"/>
          <w:szCs w:val="16"/>
        </w:rPr>
        <w:t xml:space="preserve"> </w:t>
      </w:r>
      <w:r w:rsidRPr="005041AE">
        <w:rPr>
          <w:sz w:val="16"/>
          <w:szCs w:val="16"/>
        </w:rPr>
        <w:t xml:space="preserve">so, </w:t>
      </w:r>
      <w:r w:rsidRPr="005041AE">
        <w:rPr>
          <w:u w:val="single"/>
        </w:rPr>
        <w:t>because of climate change</w:t>
      </w:r>
      <w:r w:rsidRPr="005041AE">
        <w:rPr>
          <w:sz w:val="16"/>
          <w:szCs w:val="16"/>
        </w:rPr>
        <w:t xml:space="preserve">, the </w:t>
      </w:r>
      <w:r w:rsidRPr="005041AE">
        <w:rPr>
          <w:u w:val="single"/>
        </w:rPr>
        <w:t>Earth could transition to a</w:t>
      </w:r>
      <w:r w:rsidRPr="005041AE">
        <w:rPr>
          <w:sz w:val="16"/>
          <w:szCs w:val="16"/>
        </w:rPr>
        <w:t xml:space="preserve"> second semi-stable</w:t>
      </w:r>
      <w:r>
        <w:rPr>
          <w:sz w:val="16"/>
          <w:szCs w:val="16"/>
        </w:rPr>
        <w:t xml:space="preserve"> </w:t>
      </w:r>
      <w:r w:rsidRPr="005041AE">
        <w:rPr>
          <w:u w:val="single"/>
        </w:rPr>
        <w:t>state with a median global temperature of around</w:t>
      </w:r>
      <w:r w:rsidRPr="005041AE">
        <w:rPr>
          <w:sz w:val="16"/>
          <w:szCs w:val="16"/>
        </w:rPr>
        <w:t xml:space="preserve"> 330 K, about </w:t>
      </w:r>
      <w:r w:rsidRPr="005041AE">
        <w:rPr>
          <w:u w:val="single"/>
        </w:rPr>
        <w:t>60˚C</w:t>
      </w:r>
      <w:r w:rsidRPr="005041AE">
        <w:rPr>
          <w:sz w:val="16"/>
          <w:szCs w:val="16"/>
        </w:rPr>
        <w:t xml:space="preserve">, or about </w:t>
      </w:r>
      <w:r w:rsidRPr="005041AE">
        <w:rPr>
          <w:u w:val="single"/>
        </w:rPr>
        <w:t>45˚C</w:t>
      </w:r>
      <w:r>
        <w:rPr>
          <w:u w:val="single"/>
        </w:rPr>
        <w:t xml:space="preserve"> </w:t>
      </w:r>
      <w:r w:rsidRPr="005041AE">
        <w:rPr>
          <w:u w:val="single"/>
        </w:rPr>
        <w:t>above current global mean temperatures</w:t>
      </w:r>
      <w:r w:rsidRPr="005041AE">
        <w:rPr>
          <w:sz w:val="16"/>
          <w:szCs w:val="16"/>
        </w:rPr>
        <w:t xml:space="preserve">. But </w:t>
      </w:r>
      <w:r w:rsidRPr="005041AE">
        <w:rPr>
          <w:u w:val="single"/>
        </w:rPr>
        <w:t xml:space="preserve">even in this climate, </w:t>
      </w:r>
      <w:r w:rsidRPr="00303163">
        <w:rPr>
          <w:b/>
          <w:bCs/>
          <w:highlight w:val="cyan"/>
          <w:u w:val="single"/>
        </w:rPr>
        <w:t>some regions of Earth could still be survivable for humans</w:t>
      </w:r>
      <w:r w:rsidRPr="00303163">
        <w:rPr>
          <w:highlight w:val="cyan"/>
          <w:u w:val="single"/>
        </w:rPr>
        <w:t>, such as the Himalayan plateau</w:t>
      </w:r>
      <w:r w:rsidRPr="005041AE">
        <w:rPr>
          <w:u w:val="single"/>
        </w:rPr>
        <w:t xml:space="preserve"> at</w:t>
      </w:r>
      <w:r>
        <w:rPr>
          <w:u w:val="single"/>
        </w:rPr>
        <w:t xml:space="preserve"> </w:t>
      </w:r>
      <w:r w:rsidRPr="005041AE">
        <w:rPr>
          <w:u w:val="single"/>
        </w:rPr>
        <w:t>elevations above 4,000 m, but below 6,000</w:t>
      </w:r>
      <w:r w:rsidRPr="005041AE">
        <w:rPr>
          <w:sz w:val="16"/>
          <w:szCs w:val="16"/>
        </w:rPr>
        <w:t xml:space="preserve"> (where oxygen deficiency becomes a</w:t>
      </w:r>
      <w:r>
        <w:rPr>
          <w:sz w:val="16"/>
          <w:szCs w:val="16"/>
        </w:rPr>
        <w:t xml:space="preserve"> </w:t>
      </w:r>
      <w:r w:rsidRPr="005041AE">
        <w:rPr>
          <w:sz w:val="16"/>
          <w:szCs w:val="16"/>
        </w:rPr>
        <w:t xml:space="preserve">problem), </w:t>
      </w:r>
      <w:r w:rsidRPr="005041AE">
        <w:rPr>
          <w:u w:val="single"/>
        </w:rPr>
        <w:t>or on polar islands with mountains</w:t>
      </w:r>
      <w:r w:rsidRPr="005041AE">
        <w:rPr>
          <w:sz w:val="16"/>
          <w:szCs w:val="16"/>
        </w:rPr>
        <w:t xml:space="preserve"> (however, global warming affects polar</w:t>
      </w:r>
      <w:r>
        <w:rPr>
          <w:sz w:val="16"/>
          <w:szCs w:val="16"/>
        </w:rPr>
        <w:t xml:space="preserve"> </w:t>
      </w:r>
      <w:r w:rsidRPr="005041AE">
        <w:rPr>
          <w:sz w:val="16"/>
          <w:szCs w:val="16"/>
        </w:rPr>
        <w:t>regions more than equatorial regions, and northern island will experience more</w:t>
      </w:r>
      <w:r>
        <w:rPr>
          <w:sz w:val="16"/>
          <w:szCs w:val="16"/>
        </w:rPr>
        <w:t xml:space="preserve"> </w:t>
      </w:r>
      <w:r w:rsidRPr="005041AE">
        <w:rPr>
          <w:sz w:val="16"/>
          <w:szCs w:val="16"/>
        </w:rPr>
        <w:t>effects of climate change, including thawing permafrost and possible landslides</w:t>
      </w:r>
      <w:r>
        <w:rPr>
          <w:sz w:val="16"/>
          <w:szCs w:val="16"/>
        </w:rPr>
        <w:t xml:space="preserve"> </w:t>
      </w:r>
      <w:r w:rsidRPr="005041AE">
        <w:rPr>
          <w:sz w:val="16"/>
          <w:szCs w:val="16"/>
        </w:rPr>
        <w:t>because of wetter weather). In the tropics, the combination of increased humidity</w:t>
      </w:r>
      <w:r>
        <w:rPr>
          <w:sz w:val="16"/>
          <w:szCs w:val="16"/>
        </w:rPr>
        <w:t xml:space="preserve"> </w:t>
      </w:r>
      <w:r w:rsidRPr="005041AE">
        <w:rPr>
          <w:sz w:val="16"/>
          <w:szCs w:val="16"/>
        </w:rPr>
        <w:t>and temperature may increase the wet bulb temperature above 36˚C, especially on</w:t>
      </w:r>
      <w:r>
        <w:rPr>
          <w:sz w:val="16"/>
          <w:szCs w:val="16"/>
        </w:rPr>
        <w:t xml:space="preserve"> </w:t>
      </w:r>
      <w:r w:rsidRPr="005041AE">
        <w:rPr>
          <w:sz w:val="16"/>
          <w:szCs w:val="16"/>
        </w:rPr>
        <w:t>islands, where sea moisture is readily available. In such conditions, proper human</w:t>
      </w:r>
      <w:r>
        <w:rPr>
          <w:sz w:val="16"/>
          <w:szCs w:val="16"/>
        </w:rPr>
        <w:t xml:space="preserve"> </w:t>
      </w:r>
      <w:r w:rsidRPr="005041AE">
        <w:rPr>
          <w:sz w:val="16"/>
          <w:szCs w:val="16"/>
        </w:rPr>
        <w:t>perspiration becomes impossible (Sherwood and Huber, 2010), and there will likely</w:t>
      </w:r>
      <w:r>
        <w:rPr>
          <w:sz w:val="16"/>
          <w:szCs w:val="16"/>
        </w:rPr>
        <w:t xml:space="preserve"> </w:t>
      </w:r>
      <w:r w:rsidRPr="005041AE">
        <w:rPr>
          <w:sz w:val="16"/>
          <w:szCs w:val="16"/>
        </w:rPr>
        <w:t xml:space="preserve">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5041AE">
        <w:rPr>
          <w:sz w:val="16"/>
          <w:szCs w:val="16"/>
        </w:rPr>
        <w:t xml:space="preserve"> – either naturally or through climate engineering – </w:t>
      </w:r>
      <w:r w:rsidRPr="00303163">
        <w:rPr>
          <w:b/>
          <w:bCs/>
          <w:highlight w:val="cyan"/>
          <w:u w:val="single"/>
        </w:rPr>
        <w:t>the</w:t>
      </w:r>
      <w:r w:rsidRPr="00267E13">
        <w:rPr>
          <w:b/>
          <w:bCs/>
          <w:u w:val="single"/>
        </w:rPr>
        <w:t xml:space="preserve"> rest of the </w:t>
      </w:r>
      <w:r w:rsidRPr="00303163">
        <w:rPr>
          <w:b/>
          <w:bCs/>
          <w:highlight w:val="cyan"/>
          <w:u w:val="single"/>
        </w:rPr>
        <w:t>Earth could be repopulated</w:t>
      </w:r>
      <w:r w:rsidRPr="005041AE">
        <w:rPr>
          <w:u w:val="single"/>
        </w:rPr>
        <w:t>.</w:t>
      </w:r>
      <w:r>
        <w:rPr>
          <w:u w:val="single"/>
        </w:rPr>
        <w:t xml:space="preserve"> </w:t>
      </w:r>
      <w:r w:rsidRPr="005041AE">
        <w:rPr>
          <w:sz w:val="16"/>
          <w:szCs w:val="16"/>
        </w:rPr>
        <w:t>‘‘Swiss Family Robinsons’’ survive on a tropical island, unnoticed by a military robot</w:t>
      </w:r>
      <w:r>
        <w:rPr>
          <w:sz w:val="16"/>
          <w:szCs w:val="16"/>
        </w:rPr>
        <w:t xml:space="preserve"> </w:t>
      </w:r>
      <w:r w:rsidRPr="005041AE">
        <w:rPr>
          <w:sz w:val="16"/>
          <w:szCs w:val="16"/>
        </w:rPr>
        <w:t>‘‘mutiny’’. Most AI researchers ignore medium-term AI risks, which are neither near-term</w:t>
      </w:r>
      <w:r>
        <w:rPr>
          <w:sz w:val="16"/>
          <w:szCs w:val="16"/>
        </w:rPr>
        <w:t xml:space="preserve"> </w:t>
      </w:r>
      <w:r w:rsidRPr="005041AE">
        <w:rPr>
          <w:sz w:val="16"/>
          <w:szCs w:val="16"/>
        </w:rPr>
        <w:t>risks, like unemployment, nor remote risks, like AI superintelligence. But a large drone</w:t>
      </w:r>
      <w:r>
        <w:rPr>
          <w:sz w:val="16"/>
          <w:szCs w:val="16"/>
        </w:rPr>
        <w:t xml:space="preserve"> </w:t>
      </w:r>
      <w:r w:rsidRPr="005041AE">
        <w:rPr>
          <w:sz w:val="16"/>
          <w:szCs w:val="16"/>
        </w:rPr>
        <w:t>army – if one were produced – could receive a wrong command or be infected by a</w:t>
      </w:r>
      <w:r>
        <w:rPr>
          <w:sz w:val="16"/>
          <w:szCs w:val="16"/>
        </w:rPr>
        <w:t xml:space="preserve"> </w:t>
      </w:r>
      <w:r w:rsidRPr="005041AE">
        <w:rPr>
          <w:sz w:val="16"/>
          <w:szCs w:val="16"/>
        </w:rPr>
        <w:t>computer virus, leading it to attack people indiscriminately. Remote islands without</w:t>
      </w:r>
      <w:r>
        <w:rPr>
          <w:sz w:val="16"/>
          <w:szCs w:val="16"/>
        </w:rPr>
        <w:t xml:space="preserve"> </w:t>
      </w:r>
      <w:r w:rsidRPr="005041AE">
        <w:rPr>
          <w:sz w:val="16"/>
          <w:szCs w:val="16"/>
        </w:rPr>
        <w:t>robots could provide protection in this case, allowing survival until such a drone army</w:t>
      </w:r>
      <w:r>
        <w:rPr>
          <w:sz w:val="16"/>
          <w:szCs w:val="16"/>
        </w:rPr>
        <w:t xml:space="preserve"> </w:t>
      </w:r>
      <w:r w:rsidRPr="005041AE">
        <w:rPr>
          <w:sz w:val="16"/>
          <w:szCs w:val="16"/>
        </w:rPr>
        <w:t>ran out of batteries, fuel, ammunition or other supplies:</w:t>
      </w:r>
      <w:r>
        <w:rPr>
          <w:sz w:val="16"/>
          <w:szCs w:val="16"/>
        </w:rPr>
        <w:t xml:space="preserve"> </w:t>
      </w:r>
      <w:r w:rsidRPr="005041AE">
        <w:rPr>
          <w:sz w:val="16"/>
          <w:szCs w:val="16"/>
        </w:rPr>
        <w:t xml:space="preserve"> </w:t>
      </w:r>
      <w:r w:rsidRPr="005041AE">
        <w:rPr>
          <w:u w:val="single"/>
        </w:rPr>
        <w:t>Primitive tribe survives civilizational collapse</w:t>
      </w:r>
      <w:r w:rsidRPr="005041AE">
        <w:rPr>
          <w:sz w:val="16"/>
          <w:szCs w:val="16"/>
        </w:rPr>
        <w:t xml:space="preserve">. The </w:t>
      </w:r>
      <w:r w:rsidRPr="00303163">
        <w:rPr>
          <w:highlight w:val="cyan"/>
          <w:u w:val="single"/>
        </w:rPr>
        <w:t xml:space="preserve">inhabitants of </w:t>
      </w:r>
      <w:r w:rsidRPr="00303163">
        <w:rPr>
          <w:b/>
          <w:bCs/>
          <w:highlight w:val="cyan"/>
          <w:u w:val="single"/>
        </w:rPr>
        <w:t>North Sentinel Island</w:t>
      </w:r>
      <w:r w:rsidRPr="005041AE">
        <w:rPr>
          <w:sz w:val="16"/>
          <w:szCs w:val="16"/>
        </w:rPr>
        <w:t>,</w:t>
      </w:r>
      <w:r>
        <w:rPr>
          <w:sz w:val="16"/>
          <w:szCs w:val="16"/>
        </w:rPr>
        <w:t xml:space="preserve"> </w:t>
      </w:r>
      <w:r w:rsidRPr="005041AE">
        <w:rPr>
          <w:sz w:val="16"/>
          <w:szCs w:val="16"/>
        </w:rPr>
        <w:t xml:space="preserve">near the Andaman Islands in the Indian Ocean, </w:t>
      </w:r>
      <w:r w:rsidRPr="00303163">
        <w:rPr>
          <w:highlight w:val="cyan"/>
          <w:u w:val="single"/>
        </w:rPr>
        <w:t>are hostile and uncontacted</w:t>
      </w:r>
      <w:r w:rsidRPr="00303163">
        <w:rPr>
          <w:sz w:val="16"/>
          <w:szCs w:val="16"/>
          <w:highlight w:val="cyan"/>
        </w:rPr>
        <w:t>.</w:t>
      </w:r>
      <w:r w:rsidRPr="005041AE">
        <w:rPr>
          <w:sz w:val="16"/>
          <w:szCs w:val="16"/>
        </w:rPr>
        <w:t xml:space="preserve"> </w:t>
      </w:r>
      <w:r w:rsidRPr="00267E13">
        <w:rPr>
          <w:b/>
          <w:bCs/>
          <w:u w:val="single"/>
        </w:rPr>
        <w:t>The Sentinelese survived the 2004 Indian Ocean tsunami apparently unaffected</w:t>
      </w:r>
      <w:r w:rsidRPr="00267E13">
        <w:rPr>
          <w:b/>
          <w:bCs/>
          <w:sz w:val="16"/>
          <w:szCs w:val="16"/>
        </w:rPr>
        <w:t xml:space="preserve"> </w:t>
      </w:r>
      <w:r w:rsidRPr="005041AE">
        <w:rPr>
          <w:sz w:val="16"/>
          <w:szCs w:val="16"/>
        </w:rPr>
        <w:t>(Voanews,</w:t>
      </w:r>
      <w:r>
        <w:rPr>
          <w:sz w:val="16"/>
          <w:szCs w:val="16"/>
        </w:rPr>
        <w:t xml:space="preserve"> </w:t>
      </w:r>
      <w:r w:rsidRPr="005041AE">
        <w:rPr>
          <w:sz w:val="16"/>
          <w:szCs w:val="16"/>
        </w:rPr>
        <w:t xml:space="preserve">2009), and </w:t>
      </w:r>
      <w:r w:rsidRPr="005041AE">
        <w:rPr>
          <w:u w:val="single"/>
        </w:rPr>
        <w:t xml:space="preserve">if the rest of humanity disappear, </w:t>
      </w:r>
      <w:r w:rsidRPr="00267E13">
        <w:rPr>
          <w:b/>
          <w:bCs/>
          <w:u w:val="single"/>
        </w:rPr>
        <w:t>they might well continue their existence without change.</w:t>
      </w:r>
      <w:r>
        <w:rPr>
          <w:u w:val="single"/>
        </w:rPr>
        <w:t xml:space="preserve"> </w:t>
      </w:r>
      <w:r w:rsidRPr="005041AE">
        <w:rPr>
          <w:sz w:val="16"/>
          <w:szCs w:val="16"/>
        </w:rPr>
        <w:t xml:space="preserve"> </w:t>
      </w:r>
      <w:r w:rsidRPr="005041AE">
        <w:rPr>
          <w:u w:val="single"/>
        </w:rPr>
        <w:t>Tropical Island survives extreme global nuclear</w:t>
      </w:r>
      <w:r w:rsidRPr="005041AE">
        <w:rPr>
          <w:sz w:val="16"/>
          <w:szCs w:val="16"/>
        </w:rPr>
        <w:t xml:space="preserve"> </w:t>
      </w:r>
      <w:r w:rsidRPr="005041AE">
        <w:rPr>
          <w:u w:val="single"/>
        </w:rPr>
        <w:t>winter</w:t>
      </w:r>
      <w:r w:rsidRPr="005041AE">
        <w:rPr>
          <w:sz w:val="16"/>
          <w:szCs w:val="16"/>
        </w:rPr>
        <w:t xml:space="preserve"> </w:t>
      </w:r>
      <w:r w:rsidRPr="005041AE">
        <w:rPr>
          <w:u w:val="single"/>
        </w:rPr>
        <w:t>and</w:t>
      </w:r>
      <w:r w:rsidRPr="005041AE">
        <w:rPr>
          <w:sz w:val="16"/>
          <w:szCs w:val="16"/>
        </w:rPr>
        <w:t xml:space="preserve"> </w:t>
      </w:r>
      <w:r w:rsidRPr="005041AE">
        <w:rPr>
          <w:u w:val="single"/>
        </w:rPr>
        <w:t>glaciation</w:t>
      </w:r>
      <w:r w:rsidRPr="005041AE">
        <w:rPr>
          <w:sz w:val="16"/>
          <w:szCs w:val="16"/>
        </w:rPr>
        <w:t xml:space="preserve"> event. </w:t>
      </w:r>
      <w:r w:rsidRPr="00303163">
        <w:rPr>
          <w:highlight w:val="cyan"/>
          <w:u w:val="single"/>
        </w:rPr>
        <w:t xml:space="preserve">Were a </w:t>
      </w:r>
      <w:r w:rsidRPr="00303163">
        <w:rPr>
          <w:b/>
          <w:bCs/>
          <w:highlight w:val="cyan"/>
          <w:u w:val="single"/>
        </w:rPr>
        <w:t>nuclear</w:t>
      </w:r>
      <w:r w:rsidRPr="005041AE">
        <w:rPr>
          <w:sz w:val="16"/>
          <w:szCs w:val="16"/>
        </w:rPr>
        <w:t xml:space="preserve">, bolide impactor or volcanic </w:t>
      </w:r>
      <w:r w:rsidRPr="005041AE">
        <w:rPr>
          <w:u w:val="single"/>
        </w:rPr>
        <w:t>“</w:t>
      </w:r>
      <w:r w:rsidRPr="00303163">
        <w:rPr>
          <w:b/>
          <w:bCs/>
          <w:highlight w:val="cyan"/>
          <w:u w:val="single"/>
        </w:rPr>
        <w:t>winter</w:t>
      </w:r>
      <w:r w:rsidRPr="005041AE">
        <w:rPr>
          <w:u w:val="single"/>
        </w:rPr>
        <w:t>”</w:t>
      </w:r>
      <w:r w:rsidRPr="005041AE">
        <w:rPr>
          <w:sz w:val="16"/>
          <w:szCs w:val="16"/>
        </w:rPr>
        <w:t xml:space="preserve"> scenario </w:t>
      </w:r>
      <w:r w:rsidRPr="00303163">
        <w:rPr>
          <w:highlight w:val="cyan"/>
          <w:u w:val="single"/>
        </w:rPr>
        <w:t>to unfold</w:t>
      </w:r>
      <w:r w:rsidRPr="005041AE">
        <w:rPr>
          <w:sz w:val="16"/>
          <w:szCs w:val="16"/>
        </w:rPr>
        <w:t xml:space="preserve">, these </w:t>
      </w:r>
      <w:r w:rsidRPr="00303163">
        <w:rPr>
          <w:highlight w:val="cyan"/>
          <w:u w:val="single"/>
        </w:rPr>
        <w:t>islands would remain surrounded by Warm Ocean, and local volcanism</w:t>
      </w:r>
      <w:r w:rsidRPr="005041AE">
        <w:rPr>
          <w:u w:val="single"/>
        </w:rPr>
        <w:t xml:space="preserve"> or other energy </w:t>
      </w:r>
      <w:r w:rsidRPr="00303163">
        <w:rPr>
          <w:highlight w:val="cyan"/>
          <w:u w:val="single"/>
        </w:rPr>
        <w:t>sources might provide heat, energy and</w:t>
      </w:r>
      <w:r w:rsidRPr="005041AE">
        <w:rPr>
          <w:u w:val="single"/>
        </w:rPr>
        <w:t xml:space="preserve"> food</w:t>
      </w:r>
      <w:r w:rsidRPr="005041AE">
        <w:rPr>
          <w:sz w:val="16"/>
          <w:szCs w:val="16"/>
        </w:rPr>
        <w:t xml:space="preserve">. </w:t>
      </w:r>
      <w:r w:rsidRPr="005041AE">
        <w:rPr>
          <w:u w:val="single"/>
        </w:rPr>
        <w:t xml:space="preserve">Such </w:t>
      </w:r>
      <w:r w:rsidRPr="00303163">
        <w:rPr>
          <w:highlight w:val="cyan"/>
          <w:u w:val="single"/>
        </w:rPr>
        <w:t>island refuges</w:t>
      </w:r>
      <w:r w:rsidRPr="005041AE">
        <w:rPr>
          <w:sz w:val="16"/>
          <w:szCs w:val="16"/>
        </w:rPr>
        <w:t xml:space="preserve"> may have </w:t>
      </w:r>
      <w:r w:rsidRPr="00303163">
        <w:rPr>
          <w:highlight w:val="cyan"/>
          <w:u w:val="single"/>
        </w:rPr>
        <w:t xml:space="preserve">helped life on Earth survive during the </w:t>
      </w:r>
      <w:r w:rsidRPr="00303163">
        <w:rPr>
          <w:b/>
          <w:bCs/>
          <w:highlight w:val="cyan"/>
          <w:u w:val="single"/>
        </w:rPr>
        <w:t>“Snowball Earth”</w:t>
      </w:r>
      <w:r w:rsidRPr="005041AE">
        <w:rPr>
          <w:u w:val="single"/>
        </w:rPr>
        <w:t xml:space="preserve"> event in Earth’s distant past</w:t>
      </w:r>
      <w:r w:rsidRPr="005041AE">
        <w:rPr>
          <w:sz w:val="16"/>
          <w:szCs w:val="16"/>
        </w:rPr>
        <w:t xml:space="preserve"> (Hoffman et al.,</w:t>
      </w:r>
      <w:r>
        <w:rPr>
          <w:sz w:val="16"/>
          <w:szCs w:val="16"/>
        </w:rPr>
        <w:t xml:space="preserve"> </w:t>
      </w:r>
      <w:r w:rsidRPr="005041AE">
        <w:rPr>
          <w:sz w:val="16"/>
          <w:szCs w:val="16"/>
        </w:rPr>
        <w:t>1998).</w:t>
      </w:r>
      <w:r>
        <w:rPr>
          <w:sz w:val="16"/>
          <w:szCs w:val="16"/>
        </w:rPr>
        <w:t xml:space="preserve"> </w:t>
      </w:r>
      <w:r w:rsidRPr="005041AE">
        <w:rPr>
          <w:sz w:val="16"/>
          <w:szCs w:val="16"/>
        </w:rPr>
        <w:t xml:space="preserve"> Remote island base for project “Yellow submarine”. Some </w:t>
      </w:r>
      <w:r w:rsidRPr="0097572D">
        <w:rPr>
          <w:u w:val="single"/>
        </w:rPr>
        <w:t>catastrophic risks such as a</w:t>
      </w:r>
      <w:r>
        <w:rPr>
          <w:u w:val="single"/>
        </w:rPr>
        <w:t xml:space="preserve"> </w:t>
      </w:r>
      <w:r w:rsidRPr="005041AE">
        <w:rPr>
          <w:sz w:val="16"/>
          <w:szCs w:val="16"/>
        </w:rPr>
        <w:t xml:space="preserve">gamma ray burst, a </w:t>
      </w:r>
      <w:r w:rsidRPr="0097572D">
        <w:rPr>
          <w:u w:val="single"/>
        </w:rPr>
        <w:t>global nuclear war with high radiological contamination</w:t>
      </w:r>
      <w:r w:rsidRPr="005041AE">
        <w:rPr>
          <w:sz w:val="16"/>
          <w:szCs w:val="16"/>
        </w:rPr>
        <w:t xml:space="preserve"> or multiple</w:t>
      </w:r>
      <w:r>
        <w:rPr>
          <w:sz w:val="16"/>
          <w:szCs w:val="16"/>
        </w:rPr>
        <w:t xml:space="preserve"> </w:t>
      </w:r>
      <w:r w:rsidRPr="005041AE">
        <w:rPr>
          <w:sz w:val="16"/>
          <w:szCs w:val="16"/>
        </w:rPr>
        <w:t xml:space="preserve">pandemics </w:t>
      </w:r>
      <w:r w:rsidRPr="0097572D">
        <w:rPr>
          <w:u w:val="single"/>
        </w:rPr>
        <w:t xml:space="preserve">might be best survived </w:t>
      </w:r>
      <w:r w:rsidRPr="00267E13">
        <w:rPr>
          <w:b/>
          <w:bCs/>
          <w:u w:val="single"/>
        </w:rPr>
        <w:t>underwater in nuclear submarines</w:t>
      </w:r>
      <w:r w:rsidRPr="005041AE">
        <w:rPr>
          <w:sz w:val="16"/>
          <w:szCs w:val="16"/>
        </w:rPr>
        <w:t xml:space="preserve"> (Turchin and</w:t>
      </w:r>
      <w:r>
        <w:rPr>
          <w:sz w:val="16"/>
          <w:szCs w:val="16"/>
        </w:rPr>
        <w:t xml:space="preserve"> </w:t>
      </w:r>
      <w:r w:rsidRPr="005041AE">
        <w:rPr>
          <w:sz w:val="16"/>
          <w:szCs w:val="16"/>
        </w:rPr>
        <w:t>Green, 2017). However, after a catastrophe, the submarine with survivors would</w:t>
      </w:r>
      <w:r>
        <w:rPr>
          <w:sz w:val="16"/>
          <w:szCs w:val="16"/>
        </w:rPr>
        <w:t xml:space="preserve"> </w:t>
      </w:r>
      <w:r w:rsidRPr="005041AE">
        <w:rPr>
          <w:sz w:val="16"/>
          <w:szCs w:val="16"/>
        </w:rPr>
        <w:t>eventually need a place to dock, and an island with some prepared amenities would be</w:t>
      </w:r>
      <w:r>
        <w:rPr>
          <w:sz w:val="16"/>
          <w:szCs w:val="16"/>
        </w:rPr>
        <w:t xml:space="preserve"> </w:t>
      </w:r>
      <w:r w:rsidRPr="005041AE">
        <w:rPr>
          <w:sz w:val="16"/>
          <w:szCs w:val="16"/>
        </w:rPr>
        <w:t>a reasonable starting point for rebuilding civilization.</w:t>
      </w:r>
      <w:r>
        <w:rPr>
          <w:sz w:val="16"/>
          <w:szCs w:val="16"/>
        </w:rPr>
        <w:t xml:space="preserve"> </w:t>
      </w:r>
      <w:r w:rsidRPr="005041AE">
        <w:rPr>
          <w:sz w:val="16"/>
          <w:szCs w:val="16"/>
        </w:rPr>
        <w:t xml:space="preserve"> Bunker on remote island. </w:t>
      </w:r>
      <w:r w:rsidRPr="0097572D">
        <w:rPr>
          <w:u w:val="single"/>
        </w:rPr>
        <w:t>For risks</w:t>
      </w:r>
      <w:r w:rsidRPr="005041AE">
        <w:rPr>
          <w:sz w:val="16"/>
          <w:szCs w:val="16"/>
        </w:rPr>
        <w:t xml:space="preserve"> which include multiple or complex catastrophes,</w:t>
      </w:r>
      <w:r>
        <w:rPr>
          <w:sz w:val="16"/>
          <w:szCs w:val="16"/>
        </w:rPr>
        <w:t xml:space="preserve"> </w:t>
      </w:r>
      <w:r w:rsidRPr="0097572D">
        <w:rPr>
          <w:u w:val="single"/>
        </w:rPr>
        <w:t>such as</w:t>
      </w:r>
      <w:r w:rsidRPr="005041AE">
        <w:rPr>
          <w:sz w:val="16"/>
          <w:szCs w:val="16"/>
        </w:rPr>
        <w:t xml:space="preserve"> a bolide impact, extreme volcanism, tsunamis, multiple pandemics and</w:t>
      </w:r>
      <w:r>
        <w:rPr>
          <w:sz w:val="16"/>
          <w:szCs w:val="16"/>
        </w:rPr>
        <w:t xml:space="preserve"> </w:t>
      </w:r>
      <w:r w:rsidRPr="0097572D">
        <w:rPr>
          <w:u w:val="single"/>
        </w:rPr>
        <w:t>nuclear war with radiological contamination</w:t>
      </w:r>
      <w:r w:rsidRPr="005041AE">
        <w:rPr>
          <w:sz w:val="16"/>
          <w:szCs w:val="16"/>
        </w:rPr>
        <w:t xml:space="preserve">, </w:t>
      </w:r>
      <w:r w:rsidRPr="00303163">
        <w:rPr>
          <w:b/>
          <w:bCs/>
          <w:highlight w:val="cyan"/>
          <w:u w:val="single"/>
        </w:rPr>
        <w:t>island refuges could be strengthened with bunkers</w:t>
      </w:r>
      <w:r w:rsidRPr="0097572D">
        <w:rPr>
          <w:u w:val="single"/>
        </w:rPr>
        <w:t>.</w:t>
      </w:r>
      <w:r w:rsidRPr="005041AE">
        <w:rPr>
          <w:sz w:val="16"/>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5041AE">
        <w:rPr>
          <w:sz w:val="16"/>
          <w:szCs w:val="16"/>
        </w:rPr>
        <w:t xml:space="preserve"> (Clifford, 2017). </w:t>
      </w:r>
      <w:r w:rsidRPr="0097572D">
        <w:rPr>
          <w:u w:val="single"/>
        </w:rPr>
        <w:t xml:space="preserve">Bunkers on islands </w:t>
      </w:r>
      <w:r w:rsidRPr="00303163">
        <w:rPr>
          <w:highlight w:val="cyan"/>
          <w:u w:val="single"/>
        </w:rPr>
        <w:t>would have higher survivability</w:t>
      </w:r>
      <w:r w:rsidRPr="0097572D">
        <w:rPr>
          <w:u w:val="single"/>
        </w:rPr>
        <w:t xml:space="preserve"> compared to those close to population centers</w:t>
      </w:r>
      <w:r w:rsidRPr="005041AE">
        <w:rPr>
          <w:sz w:val="16"/>
          <w:szCs w:val="16"/>
        </w:rPr>
        <w:t>, as they will be</w:t>
      </w:r>
      <w:r>
        <w:rPr>
          <w:sz w:val="16"/>
          <w:szCs w:val="16"/>
        </w:rPr>
        <w:t xml:space="preserve"> </w:t>
      </w:r>
      <w:r w:rsidRPr="005041AE">
        <w:rPr>
          <w:sz w:val="16"/>
          <w:szCs w:val="16"/>
        </w:rPr>
        <w:t>neither a military target nor as accessible to looters or unintentionally dangerous (e.g.</w:t>
      </w:r>
      <w:r>
        <w:rPr>
          <w:sz w:val="16"/>
          <w:szCs w:val="16"/>
        </w:rPr>
        <w:t xml:space="preserve"> </w:t>
      </w:r>
      <w:r w:rsidRPr="005041AE">
        <w:rPr>
          <w:sz w:val="16"/>
          <w:szCs w:val="16"/>
        </w:rPr>
        <w:t xml:space="preserve">infected) refugees. </w:t>
      </w:r>
      <w:r w:rsidRPr="0097572D">
        <w:rPr>
          <w:u w:val="single"/>
        </w:rPr>
        <w:t xml:space="preserve">These bunkers </w:t>
      </w:r>
      <w:r w:rsidRPr="00303163">
        <w:rPr>
          <w:highlight w:val="cyan"/>
          <w:u w:val="single"/>
        </w:rPr>
        <w:t>could potentially be connected to water sources by underwater pipes,</w:t>
      </w:r>
      <w:r w:rsidRPr="0097572D">
        <w:rPr>
          <w:u w:val="single"/>
        </w:rPr>
        <w:t xml:space="preserve"> and passages could provide cooling, access and even oxygen and</w:t>
      </w:r>
      <w:r>
        <w:rPr>
          <w:u w:val="single"/>
        </w:rPr>
        <w:t xml:space="preserve"> </w:t>
      </w:r>
      <w:r w:rsidRPr="0097572D">
        <w:rPr>
          <w:u w:val="single"/>
        </w:rPr>
        <w:t>food sources.</w:t>
      </w:r>
    </w:p>
    <w:p w14:paraId="0D1C32B3" w14:textId="77777777" w:rsidR="001B0CF7" w:rsidRPr="00CD3F3B" w:rsidRDefault="001B0CF7" w:rsidP="001B0CF7"/>
    <w:p w14:paraId="0DD1C4BD" w14:textId="77777777" w:rsidR="001B0CF7" w:rsidRPr="00CD3F3B" w:rsidRDefault="001B0CF7" w:rsidP="001B0CF7"/>
    <w:p w14:paraId="4375339E" w14:textId="77777777" w:rsidR="001B0CF7" w:rsidRPr="00BC11BB" w:rsidRDefault="001B0CF7" w:rsidP="001B0CF7"/>
    <w:p w14:paraId="19C531DA" w14:textId="77777777" w:rsidR="001B0CF7" w:rsidRPr="001B0CF7" w:rsidRDefault="001B0CF7" w:rsidP="001B0CF7"/>
    <w:p w14:paraId="11C04AEE" w14:textId="1C19B079" w:rsidR="001B0CF7" w:rsidRDefault="001B0CF7" w:rsidP="001B0CF7">
      <w:pPr>
        <w:pStyle w:val="Heading2"/>
      </w:pPr>
      <w:r>
        <w:t>nr</w:t>
      </w:r>
    </w:p>
    <w:p w14:paraId="29D61BCF" w14:textId="71BA4399" w:rsidR="001B0CF7" w:rsidRDefault="001B0CF7" w:rsidP="001B0CF7">
      <w:pPr>
        <w:pStyle w:val="Heading3"/>
      </w:pPr>
      <w:r>
        <w:t>2nc top-level</w:t>
      </w:r>
    </w:p>
    <w:p w14:paraId="15F5ACC4" w14:textId="77777777" w:rsidR="001B0CF7" w:rsidRDefault="001B0CF7" w:rsidP="001B0CF7">
      <w:pPr>
        <w:pStyle w:val="Heading4"/>
      </w:pPr>
      <w:r>
        <w:t>Probabilistically outweigh- 10% each century</w:t>
      </w:r>
    </w:p>
    <w:p w14:paraId="0CF1A982" w14:textId="77777777" w:rsidR="001B0CF7" w:rsidRDefault="001B0CF7" w:rsidP="001B0CF7">
      <w:r w:rsidRPr="00D61D9A">
        <w:t xml:space="preserve">Phil </w:t>
      </w:r>
      <w:r w:rsidRPr="00D61D9A">
        <w:rPr>
          <w:b/>
          <w:bCs/>
          <w:sz w:val="26"/>
          <w:szCs w:val="26"/>
        </w:rPr>
        <w:t>Torres</w:t>
      </w:r>
      <w:r w:rsidRPr="00D61D9A">
        <w:t>, 8-17-20</w:t>
      </w:r>
      <w:r w:rsidRPr="00D61D9A">
        <w:rPr>
          <w:b/>
          <w:bCs/>
          <w:sz w:val="26"/>
          <w:szCs w:val="26"/>
        </w:rPr>
        <w:t>16</w:t>
      </w:r>
      <w:r w:rsidRPr="00D61D9A">
        <w:t>, "The Looming Extinction of Humankind, Explained," Vice, https://www.vice.com/en_us/article/vv7pzb/armageddon-comma-explained</w:t>
      </w:r>
    </w:p>
    <w:p w14:paraId="2E008C96" w14:textId="77777777" w:rsidR="001B0CF7" w:rsidRDefault="001B0CF7" w:rsidP="001B0CF7">
      <w:pPr>
        <w:rPr>
          <w:sz w:val="12"/>
        </w:rPr>
      </w:pPr>
      <w:r w:rsidRPr="00D61D9A">
        <w:rPr>
          <w:sz w:val="12"/>
        </w:rPr>
        <w:t xml:space="preserve">For most people, driving with a seat belt tightly strapped around their bodies is a smart habit. Not only is racing down the highway without it illegal—"click it or ticket," as the slogan goes—but seat belts also "reduce serious crash-related injuries and deaths by about half." Yet as we've previously estimated, your chances of dying in a car crash are at least 9.5 times lower than dying in a human extinction event. If this sounds incredible—and admittedly, it does—it's because the human mind is susceptible to cognitive biases that distort our understanding of reality. Consider the fact that you're more likely to be killed by a meteorite than a lightning bolt, and your chances of being struck by lightning are about four times greater than dying in a terrorist attack. In other words, you should be more worried about meteorites than the Islamic State or al-Qaeda (at least for now). The calculation above is based on an assumption made by the influential "Stern Review on the Economics of Climate Change," a report prepared for the UK government that describes climate change as "the greatest and widest-ranging market failure ever seen." In making its case that climate change should be a top priority, the </w:t>
      </w:r>
      <w:r w:rsidRPr="00303163">
        <w:rPr>
          <w:highlight w:val="cyan"/>
          <w:u w:val="single"/>
        </w:rPr>
        <w:t>Stern Review stipulates a 0.1 percent annual probability of</w:t>
      </w:r>
      <w:r w:rsidRPr="00D61D9A">
        <w:rPr>
          <w:u w:val="single"/>
        </w:rPr>
        <w:t xml:space="preserve"> human </w:t>
      </w:r>
      <w:r w:rsidRPr="00303163">
        <w:rPr>
          <w:highlight w:val="cyan"/>
          <w:u w:val="single"/>
        </w:rPr>
        <w:t>extinction</w:t>
      </w:r>
      <w:r w:rsidRPr="00D61D9A">
        <w:rPr>
          <w:u w:val="single"/>
        </w:rPr>
        <w:t>.</w:t>
      </w:r>
      <w:r>
        <w:rPr>
          <w:u w:val="single"/>
        </w:rPr>
        <w:t xml:space="preserve"> </w:t>
      </w:r>
      <w:r w:rsidRPr="00D61D9A">
        <w:rPr>
          <w:sz w:val="12"/>
        </w:rPr>
        <w:t xml:space="preserve">This number might appear minuscule at first glance, </w:t>
      </w:r>
      <w:r w:rsidRPr="00D61D9A">
        <w:rPr>
          <w:u w:val="single"/>
        </w:rPr>
        <w:t xml:space="preserve">but </w:t>
      </w:r>
      <w:r w:rsidRPr="00303163">
        <w:rPr>
          <w:highlight w:val="cyan"/>
          <w:u w:val="single"/>
        </w:rPr>
        <w:t>over the course of a century it yields a whopping 9.5 percent probability</w:t>
      </w:r>
      <w:r w:rsidRPr="00D61D9A">
        <w:rPr>
          <w:u w:val="single"/>
        </w:rPr>
        <w:t xml:space="preserve"> of our species going extinct.</w:t>
      </w:r>
      <w:r w:rsidRPr="00D61D9A">
        <w:rPr>
          <w:sz w:val="12"/>
        </w:rPr>
        <w:t xml:space="preserve"> Even more, compared to estimates offered by others, it's actually quite low. For example, a 2008 survey of experts put the probability of human extinction this century at 19 percent. And the co-founder of the Centre for the Study of Existential Risk, Sir Martin Rees, argues that civilization has a 50:50 chance of making it through the current century—a mere coin toss How could the probability of a global disaster be so much greater than that of dying in a car accident? How is this possible? </w:t>
      </w:r>
      <w:r w:rsidRPr="00D61D9A">
        <w:rPr>
          <w:u w:val="single"/>
        </w:rPr>
        <w:t>How could the probability of a global disaster be so much greater than that of dying in a car accident</w:t>
      </w:r>
      <w:r w:rsidRPr="00D61D9A">
        <w:rPr>
          <w:sz w:val="12"/>
        </w:rPr>
        <w:t xml:space="preserve">? To be sure, </w:t>
      </w:r>
      <w:r w:rsidRPr="00D61D9A">
        <w:rPr>
          <w:u w:val="single"/>
        </w:rPr>
        <w:t>these estimates could be wrong</w:t>
      </w:r>
      <w:r w:rsidRPr="00D61D9A">
        <w:rPr>
          <w:sz w:val="12"/>
        </w:rPr>
        <w:t xml:space="preserve">. While some existential risks, such as asteroid impacts and super-volcanic eruptions, can be estimated using objective historical data, </w:t>
      </w:r>
      <w:r w:rsidRPr="00D61D9A">
        <w:rPr>
          <w:rStyle w:val="Emphasis"/>
        </w:rPr>
        <w:t>risks associated with future technologies require a good dose of speculation</w:t>
      </w:r>
      <w:r w:rsidRPr="00D61D9A">
        <w:rPr>
          <w:sz w:val="12"/>
        </w:rPr>
        <w:t xml:space="preserve">. Nonetheless, we know enough about certain technological trends and natural phenomena to make at least some reasonable claims about what our existential situation will look like in the future. There are three broad categories of "existential risks," or scenarios that would either cause our extinction or permanently catapult us back into the Stone Age. The first includes natural risks like asteroid and comet impacts, super-volcanic eruptions, global pandemics, and even supernovae. These form our cosmic risk background and, as just suggested, some of these risks are relatively easy to estimate. As you may recall from middle school, an assassin from the heavens, possibly a comet, smashed into the Yucatan Peninsula 66 million years ago and killed almost all of the dinosaurs. And about 75,000 years ago, a super-volcano in Indonesia caused the Toba catastrophe, which some scientists believe dramatically reduced the human population, though this claim is controversial. Few people today realize just how close humanity may have come to extinction in the Paleolithic. Although the "dread factor" of pandemics tends to be lower than wars and terrorist attacks, they have resulted in some of the most significant episodes of mass death in human history. For example, the 1918 Spanish flu killed about 3 percent (though some estimates are double that) of the human population and infected roughly a third of all humans between 1918 and 1920. In absolute numbers, it threw roughly 33 million more people into the grave than all the bayonets, bullets, and bombs of World War I, which lasted from 1914 to 1918. And based on CDC estimates, the fourteenth-century Black Death, caused by the bubonic plague, could have taken approximately the same number of lives as World War II, World War I, the Crusades, the Mongol conquests, the Russian Civil War, and the Thirty Years' War combined. (Take note, anti-vaxxers!) INFLUENZA PATIENTS DURING THE 1918 FLU PANDEMIC IN IOWA. IMAGE: OFFICE OF THE PUBLIC HEALTH SERVICE </w:t>
      </w:r>
      <w:r w:rsidRPr="007D15F4">
        <w:rPr>
          <w:sz w:val="12"/>
        </w:rPr>
        <w:t xml:space="preserve">HISTORIAN </w:t>
      </w:r>
      <w:r w:rsidRPr="00303163">
        <w:rPr>
          <w:highlight w:val="cyan"/>
          <w:u w:val="single"/>
        </w:rPr>
        <w:t>The second category of existential risks concerns advanced technologies</w:t>
      </w:r>
      <w:r w:rsidRPr="00D61D9A">
        <w:rPr>
          <w:u w:val="single"/>
        </w:rPr>
        <w:t>, which could cause unprecedented harm through "error or terror</w:t>
      </w:r>
      <w:r w:rsidRPr="00D61D9A">
        <w:rPr>
          <w:sz w:val="12"/>
        </w:rPr>
        <w:t xml:space="preserve">." Historically speaking, humanity created the first anthropogenic risk in 1945 when we detonated an atomic bomb in the New Mexico desert. Since this watershed event, humanity has lived in the flickering shadows of a nuclear holocaust, a fact that led a group of physicists to create the Doomsday Clock, which metaphorically represents our collective nearness to disaster. While nuclear tensions peaked during the Cold War—President Kennedy even estimated that the likelihood of nuclear war at one point was "between 1 in 3 and even"—the situation improved significantly after the Iron Curtain fell. Unfortunately, US-Russian relations have recently deteriorated, leading Russian Prime Minister Dmitry Medvedev to suggest that, "we have slid back to a new Cold War." As we write this, the Doomsday Clock is set to a mere three minutes before midnight—or doom—which is the second closest it's been to midnight since its creation in 1947. While </w:t>
      </w:r>
      <w:r w:rsidRPr="00303163">
        <w:rPr>
          <w:rStyle w:val="Emphasis"/>
          <w:highlight w:val="cyan"/>
        </w:rPr>
        <w:t>nuclear weapons</w:t>
      </w:r>
      <w:r w:rsidRPr="00D61D9A">
        <w:rPr>
          <w:sz w:val="12"/>
        </w:rPr>
        <w:t xml:space="preserve"> constitute the greatest current risk to human survival, they </w:t>
      </w:r>
      <w:r w:rsidRPr="00303163">
        <w:rPr>
          <w:rStyle w:val="Emphasis"/>
          <w:highlight w:val="cyan"/>
        </w:rPr>
        <w:t>may be among the least of our concerns</w:t>
      </w:r>
      <w:r w:rsidRPr="00D61D9A">
        <w:rPr>
          <w:rStyle w:val="Emphasis"/>
        </w:rPr>
        <w:t xml:space="preserve"> by the end of this century</w:t>
      </w:r>
      <w:r w:rsidRPr="00D61D9A">
        <w:rPr>
          <w:sz w:val="12"/>
        </w:rPr>
        <w:t xml:space="preserve">. Why? </w:t>
      </w:r>
      <w:r w:rsidRPr="00303163">
        <w:rPr>
          <w:highlight w:val="cyan"/>
          <w:u w:val="single"/>
        </w:rPr>
        <w:t>Because of the risks associated with</w:t>
      </w:r>
      <w:r w:rsidRPr="00D61D9A">
        <w:rPr>
          <w:sz w:val="12"/>
        </w:rPr>
        <w:t xml:space="preserve"> emerging fields like </w:t>
      </w:r>
      <w:r w:rsidRPr="00D61D9A">
        <w:rPr>
          <w:u w:val="single"/>
        </w:rPr>
        <w:t xml:space="preserve">biotechnology, </w:t>
      </w:r>
      <w:r w:rsidRPr="00303163">
        <w:rPr>
          <w:highlight w:val="cyan"/>
          <w:u w:val="single"/>
        </w:rPr>
        <w:t>synthetic biology, and nanotech</w:t>
      </w:r>
      <w:r w:rsidRPr="007D15F4">
        <w:rPr>
          <w:sz w:val="12"/>
        </w:rPr>
        <w:t>nology</w:t>
      </w:r>
      <w:r w:rsidRPr="00D61D9A">
        <w:rPr>
          <w:sz w:val="12"/>
        </w:rPr>
        <w:t xml:space="preserve">. The key point to understand here is that </w:t>
      </w:r>
      <w:r w:rsidRPr="00D61D9A">
        <w:rPr>
          <w:u w:val="single"/>
        </w:rPr>
        <w:t xml:space="preserve">these </w:t>
      </w:r>
      <w:r w:rsidRPr="00303163">
        <w:rPr>
          <w:highlight w:val="cyan"/>
          <w:u w:val="single"/>
        </w:rPr>
        <w:t>fields are not only becoming exponentially more powerful, but</w:t>
      </w:r>
      <w:r w:rsidRPr="00D61D9A">
        <w:rPr>
          <w:u w:val="single"/>
        </w:rPr>
        <w:t xml:space="preserve"> their products are becoming </w:t>
      </w:r>
      <w:r w:rsidRPr="00303163">
        <w:rPr>
          <w:highlight w:val="cyan"/>
          <w:u w:val="single"/>
        </w:rPr>
        <w:t>increasingly accessible to groups</w:t>
      </w:r>
      <w:r w:rsidRPr="00D61D9A">
        <w:rPr>
          <w:u w:val="single"/>
        </w:rPr>
        <w:t xml:space="preserve"> and individuals as well.</w:t>
      </w:r>
      <w:r>
        <w:rPr>
          <w:u w:val="single"/>
        </w:rPr>
        <w:t xml:space="preserve"> </w:t>
      </w:r>
      <w:r w:rsidRPr="00D61D9A">
        <w:rPr>
          <w:sz w:val="12"/>
        </w:rPr>
        <w:t xml:space="preserve">For example, </w:t>
      </w:r>
      <w:r w:rsidRPr="00303163">
        <w:rPr>
          <w:highlight w:val="cyan"/>
          <w:u w:val="single"/>
        </w:rPr>
        <w:t>it's increasingly possible for nonexperts to cobble together</w:t>
      </w:r>
      <w:r w:rsidRPr="00D61D9A">
        <w:rPr>
          <w:u w:val="single"/>
        </w:rPr>
        <w:t xml:space="preserve"> a </w:t>
      </w:r>
      <w:r w:rsidRPr="00303163">
        <w:rPr>
          <w:highlight w:val="cyan"/>
          <w:u w:val="single"/>
        </w:rPr>
        <w:t>makeshift gene-editing laboratory</w:t>
      </w:r>
      <w:r w:rsidRPr="00D61D9A">
        <w:rPr>
          <w:sz w:val="12"/>
        </w:rPr>
        <w:t xml:space="preserve">. The affordability of home-built labs is being driven in part by the biohacking movement, which aims to empower interested hobbyists by making inexpensive, automated equipment readily available. DNA material can also be ordered from commercial providers, as journalists for the Guardiandiscovered in 2006 when they managed to acquire "part of [the] smallpox genome through mail order." Even more, </w:t>
      </w:r>
      <w:r w:rsidRPr="00D61D9A">
        <w:rPr>
          <w:u w:val="single"/>
        </w:rPr>
        <w:t>anyone with an internet connection can access databases that contain the genetic sequences of pathogens like Ebola.</w:t>
      </w:r>
      <w:r w:rsidRPr="00D61D9A">
        <w:rPr>
          <w:sz w:val="12"/>
        </w:rPr>
        <w:t xml:space="preserve"> We're a long way from programming organisms' DNA the way we program software. </w:t>
      </w:r>
      <w:r w:rsidRPr="00D61D9A">
        <w:rPr>
          <w:u w:val="single"/>
        </w:rPr>
        <w:t>But if these trends continue</w:t>
      </w:r>
      <w:r w:rsidRPr="00D61D9A">
        <w:rPr>
          <w:sz w:val="12"/>
        </w:rPr>
        <w:t xml:space="preserve"> (as they likely will), </w:t>
      </w:r>
      <w:r w:rsidRPr="00D61D9A">
        <w:rPr>
          <w:u w:val="single"/>
        </w:rPr>
        <w:t>terrorists and lone wolves of the future will almost certainly have the ability to engineer pandemics of global proportions, and perhaps even more devastating than anything our species has previously encountered.</w:t>
      </w:r>
      <w:r w:rsidRPr="00D61D9A">
        <w:rPr>
          <w:sz w:val="12"/>
        </w:rPr>
        <w:t xml:space="preserve"> As for nanotechnology</w:t>
      </w:r>
      <w:r w:rsidRPr="00D61D9A">
        <w:rPr>
          <w:u w:val="single"/>
        </w:rPr>
        <w:t>, the most well-known risk stems from</w:t>
      </w:r>
      <w:r w:rsidRPr="00D61D9A">
        <w:rPr>
          <w:sz w:val="12"/>
        </w:rPr>
        <w:t xml:space="preserve"> what's called the </w:t>
      </w:r>
      <w:r w:rsidRPr="00D61D9A">
        <w:rPr>
          <w:u w:val="single"/>
        </w:rPr>
        <w:t>grey goo</w:t>
      </w:r>
      <w:r w:rsidRPr="00D61D9A">
        <w:rPr>
          <w:sz w:val="12"/>
        </w:rPr>
        <w:t xml:space="preserve"> scenario. This involves </w:t>
      </w:r>
      <w:r w:rsidRPr="00D61D9A">
        <w:rPr>
          <w:u w:val="single"/>
        </w:rPr>
        <w:t>tiny self-replicating machines</w:t>
      </w:r>
      <w:r w:rsidRPr="00D61D9A">
        <w:rPr>
          <w:sz w:val="12"/>
        </w:rPr>
        <w:t xml:space="preserve">, or nanobots, programmed to </w:t>
      </w:r>
      <w:r w:rsidRPr="00D61D9A">
        <w:rPr>
          <w:u w:val="single"/>
        </w:rPr>
        <w:t>disassemble whatever matter they come into contact with and reorganize those atoms into exact replicas of themselves.</w:t>
      </w:r>
      <w:r w:rsidRPr="00D61D9A">
        <w:rPr>
          <w:sz w:val="12"/>
        </w:rPr>
        <w:t xml:space="preserve"> The resulting nanorobotic clones would then convert all the matter around them into even more copies</w:t>
      </w:r>
      <w:r w:rsidRPr="00D61D9A">
        <w:rPr>
          <w:u w:val="single"/>
        </w:rPr>
        <w:t>. Because of the exponential</w:t>
      </w:r>
      <w:r w:rsidRPr="00D61D9A">
        <w:rPr>
          <w:sz w:val="12"/>
        </w:rPr>
        <w:t xml:space="preserve"> rate of </w:t>
      </w:r>
      <w:r w:rsidRPr="00D61D9A">
        <w:rPr>
          <w:u w:val="single"/>
        </w:rPr>
        <w:t>replication</w:t>
      </w:r>
      <w:r w:rsidRPr="00D61D9A">
        <w:rPr>
          <w:sz w:val="12"/>
        </w:rPr>
        <w:t xml:space="preserve">, the </w:t>
      </w:r>
      <w:r w:rsidRPr="00D61D9A">
        <w:rPr>
          <w:u w:val="single"/>
        </w:rPr>
        <w:t>entire biosphere could be transformed into a wriggling swarm of mindlessly reproducing nanobots in a relatively short period of time.</w:t>
      </w:r>
      <w:r>
        <w:rPr>
          <w:u w:val="single"/>
        </w:rPr>
        <w:t xml:space="preserve"> </w:t>
      </w:r>
      <w:r w:rsidRPr="00D61D9A">
        <w:rPr>
          <w:sz w:val="12"/>
        </w:rPr>
        <w:t xml:space="preserve">Alternatively, </w:t>
      </w:r>
      <w:r w:rsidRPr="00D61D9A">
        <w:rPr>
          <w:u w:val="single"/>
        </w:rPr>
        <w:t>a terrorist could design such nanobots to selectively destroy organisms with a specific genetic signature. An ecoterrorist who wants to remove humanity from the planet without damaging the global ecosystem could potentially create self-replicating nanobots that specifically target Homo sapiens,</w:t>
      </w:r>
      <w:r w:rsidRPr="00D61D9A">
        <w:rPr>
          <w:sz w:val="12"/>
        </w:rPr>
        <w:t xml:space="preserve"> thereby resulting in our extinction.</w:t>
      </w:r>
    </w:p>
    <w:p w14:paraId="661E1E59" w14:textId="77777777" w:rsidR="001B0CF7" w:rsidRDefault="001B0CF7" w:rsidP="001B0CF7">
      <w:pPr>
        <w:pStyle w:val="Heading4"/>
      </w:pPr>
      <w:r>
        <w:t>That outweighs</w:t>
      </w:r>
    </w:p>
    <w:p w14:paraId="2C7F1D97" w14:textId="77777777" w:rsidR="001B0CF7" w:rsidRPr="00D73E60" w:rsidRDefault="001B0CF7" w:rsidP="001B0CF7">
      <w:r>
        <w:t xml:space="preserve">Milan M. </w:t>
      </w:r>
      <w:r w:rsidRPr="00F34185">
        <w:rPr>
          <w:b/>
        </w:rPr>
        <w:t>Ćirković 19</w:t>
      </w:r>
      <w:r>
        <w:t>. Future of Humanity Institute, Faculty of Philosophy, University of Oxford. 01/01/2019. “Space Colonization Remains the Only Long-Term Option for Humanity: A Reply to Torres.” Futures, vol. 105, pp. 166–173.</w:t>
      </w:r>
    </w:p>
    <w:p w14:paraId="239EFADB" w14:textId="77777777" w:rsidR="001B0CF7" w:rsidRPr="002C6265" w:rsidRDefault="001B0CF7" w:rsidP="001B0CF7">
      <w:pPr>
        <w:rPr>
          <w:b/>
          <w:iCs/>
          <w:u w:val="single"/>
          <w:bdr w:val="single" w:sz="8" w:space="0" w:color="auto"/>
        </w:rPr>
      </w:pPr>
      <w:r w:rsidRPr="00D73E60">
        <w:rPr>
          <w:rStyle w:val="StyleUnderline"/>
        </w:rPr>
        <w:t>Perhaps a skeptic wants to believe</w:t>
      </w:r>
      <w:r w:rsidRPr="00D73E60">
        <w:rPr>
          <w:sz w:val="16"/>
        </w:rPr>
        <w:t xml:space="preserve"> (as a kind of anti-agent Moulder, of the X-Files’ fame) </w:t>
      </w:r>
      <w:r w:rsidRPr="00D73E60">
        <w:rPr>
          <w:rStyle w:val="StyleUnderline"/>
        </w:rPr>
        <w:t>that extraterrestrial intelligence is</w:t>
      </w:r>
      <w:r w:rsidRPr="00D73E60">
        <w:rPr>
          <w:sz w:val="16"/>
        </w:rPr>
        <w:t xml:space="preserve"> </w:t>
      </w:r>
      <w:r w:rsidRPr="00D73E60">
        <w:rPr>
          <w:rStyle w:val="Emphasis"/>
        </w:rPr>
        <w:t>nonexistent</w:t>
      </w:r>
      <w:r w:rsidRPr="00D73E60">
        <w:rPr>
          <w:sz w:val="16"/>
        </w:rPr>
        <w:t xml:space="preserve"> </w:t>
      </w:r>
      <w:r w:rsidRPr="00D73E60">
        <w:rPr>
          <w:rStyle w:val="StyleUnderline"/>
        </w:rPr>
        <w:t>or</w:t>
      </w:r>
      <w:r w:rsidRPr="00D73E60">
        <w:rPr>
          <w:sz w:val="16"/>
        </w:rPr>
        <w:t xml:space="preserve"> vanishingly </w:t>
      </w:r>
      <w:r w:rsidRPr="00D73E60">
        <w:rPr>
          <w:rStyle w:val="Emphasis"/>
        </w:rPr>
        <w:t>rare?</w:t>
      </w:r>
      <w:r w:rsidRPr="00D73E60">
        <w:rPr>
          <w:sz w:val="16"/>
        </w:rPr>
        <w:t xml:space="preserve"> To begin with, </w:t>
      </w:r>
      <w:r w:rsidRPr="00D73E60">
        <w:rPr>
          <w:rStyle w:val="StyleUnderline"/>
        </w:rPr>
        <w:t>it would be</w:t>
      </w:r>
      <w:r w:rsidRPr="00D73E60">
        <w:rPr>
          <w:sz w:val="16"/>
        </w:rPr>
        <w:t xml:space="preserve"> </w:t>
      </w:r>
      <w:r w:rsidRPr="00D73E60">
        <w:rPr>
          <w:rStyle w:val="Emphasis"/>
        </w:rPr>
        <w:t>strange</w:t>
      </w:r>
      <w:r w:rsidRPr="00D73E60">
        <w:rPr>
          <w:sz w:val="16"/>
        </w:rPr>
        <w:t xml:space="preserve"> </w:t>
      </w:r>
      <w:r w:rsidRPr="00D73E60">
        <w:rPr>
          <w:rStyle w:val="StyleUnderline"/>
        </w:rPr>
        <w:t xml:space="preserve">to bet the long-term future of humanity on such a technical astrobiological issue, on which we can exert no influence whatsoever. </w:t>
      </w:r>
      <w:r w:rsidRPr="00303163">
        <w:rPr>
          <w:rStyle w:val="StyleUnderline"/>
          <w:highlight w:val="cyan"/>
        </w:rPr>
        <w:t>Extraterrestrial life either</w:t>
      </w:r>
      <w:r w:rsidRPr="00303163">
        <w:rPr>
          <w:sz w:val="16"/>
          <w:highlight w:val="cyan"/>
        </w:rPr>
        <w:t xml:space="preserve"> </w:t>
      </w:r>
      <w:r w:rsidRPr="00303163">
        <w:rPr>
          <w:rStyle w:val="Emphasis"/>
          <w:highlight w:val="cyan"/>
        </w:rPr>
        <w:t>exists</w:t>
      </w:r>
      <w:r w:rsidRPr="00303163">
        <w:rPr>
          <w:sz w:val="16"/>
          <w:highlight w:val="cyan"/>
        </w:rPr>
        <w:t xml:space="preserve"> </w:t>
      </w:r>
      <w:r w:rsidRPr="00303163">
        <w:rPr>
          <w:rStyle w:val="StyleUnderline"/>
          <w:highlight w:val="cyan"/>
        </w:rPr>
        <w:t>or</w:t>
      </w:r>
      <w:r w:rsidRPr="00D73E60">
        <w:rPr>
          <w:sz w:val="16"/>
        </w:rPr>
        <w:t xml:space="preserve"> it does </w:t>
      </w:r>
      <w:r w:rsidRPr="00303163">
        <w:rPr>
          <w:rStyle w:val="Emphasis"/>
          <w:highlight w:val="cyan"/>
        </w:rPr>
        <w:t>not</w:t>
      </w:r>
      <w:r w:rsidRPr="00D73E60">
        <w:rPr>
          <w:rStyle w:val="StyleUnderline"/>
        </w:rPr>
        <w:t>, irrespectively of any amount of</w:t>
      </w:r>
      <w:r w:rsidRPr="00D73E60">
        <w:rPr>
          <w:sz w:val="16"/>
        </w:rPr>
        <w:t xml:space="preserve"> our ethical or </w:t>
      </w:r>
      <w:r w:rsidRPr="00D73E60">
        <w:rPr>
          <w:rStyle w:val="StyleUnderline"/>
        </w:rPr>
        <w:t xml:space="preserve">political hand-wringing. So, </w:t>
      </w:r>
      <w:r w:rsidRPr="00303163">
        <w:rPr>
          <w:rStyle w:val="StyleUnderline"/>
          <w:highlight w:val="cyan"/>
        </w:rPr>
        <w:t>lacking</w:t>
      </w:r>
      <w:r w:rsidRPr="00303163">
        <w:rPr>
          <w:sz w:val="16"/>
          <w:highlight w:val="cyan"/>
        </w:rPr>
        <w:t xml:space="preserve"> </w:t>
      </w:r>
      <w:r w:rsidRPr="00303163">
        <w:rPr>
          <w:rStyle w:val="Emphasis"/>
          <w:highlight w:val="cyan"/>
        </w:rPr>
        <w:t>specific information</w:t>
      </w:r>
      <w:r w:rsidRPr="00D73E60">
        <w:rPr>
          <w:sz w:val="16"/>
        </w:rPr>
        <w:t xml:space="preserve"> </w:t>
      </w:r>
      <w:r w:rsidRPr="00D73E60">
        <w:rPr>
          <w:rStyle w:val="StyleUnderline"/>
        </w:rPr>
        <w:t xml:space="preserve">for one or the other, </w:t>
      </w:r>
      <w:r w:rsidRPr="00303163">
        <w:rPr>
          <w:rStyle w:val="StyleUnderline"/>
          <w:highlight w:val="cyan"/>
        </w:rPr>
        <w:t xml:space="preserve">we should certainly </w:t>
      </w:r>
      <w:r w:rsidRPr="00303163">
        <w:rPr>
          <w:rStyle w:val="Emphasis"/>
          <w:highlight w:val="cyan"/>
        </w:rPr>
        <w:t>make strategies for both</w:t>
      </w:r>
      <w:r w:rsidRPr="00D73E60">
        <w:rPr>
          <w:sz w:val="16"/>
        </w:rPr>
        <w:t xml:space="preserve"> options. </w:t>
      </w:r>
      <w:r w:rsidRPr="00D73E60">
        <w:rPr>
          <w:rStyle w:val="StyleUnderline"/>
        </w:rPr>
        <w:t xml:space="preserve">Further, the </w:t>
      </w:r>
      <w:r w:rsidRPr="00303163">
        <w:rPr>
          <w:rStyle w:val="StyleUnderline"/>
          <w:highlight w:val="cyan"/>
        </w:rPr>
        <w:t>advances of astrobiology</w:t>
      </w:r>
      <w:r w:rsidRPr="00D73E60">
        <w:rPr>
          <w:rStyle w:val="StyleUnderline"/>
        </w:rPr>
        <w:t xml:space="preserve"> over the last quarter century </w:t>
      </w:r>
      <w:r w:rsidRPr="00303163">
        <w:rPr>
          <w:rStyle w:val="StyleUnderline"/>
          <w:highlight w:val="cyan"/>
        </w:rPr>
        <w:t>offer</w:t>
      </w:r>
      <w:r w:rsidRPr="00303163">
        <w:rPr>
          <w:sz w:val="16"/>
          <w:highlight w:val="cyan"/>
        </w:rPr>
        <w:t xml:space="preserve"> </w:t>
      </w:r>
      <w:r w:rsidRPr="00303163">
        <w:rPr>
          <w:rStyle w:val="Emphasis"/>
          <w:highlight w:val="cyan"/>
        </w:rPr>
        <w:t>many reasons for cautious belief</w:t>
      </w:r>
      <w:r w:rsidRPr="00D73E60">
        <w:rPr>
          <w:sz w:val="16"/>
        </w:rPr>
        <w:t xml:space="preserve"> </w:t>
      </w:r>
      <w:r w:rsidRPr="00D73E60">
        <w:rPr>
          <w:rStyle w:val="StyleUnderline"/>
        </w:rPr>
        <w:t>in the conclusion that life and intelligence are</w:t>
      </w:r>
      <w:r w:rsidRPr="00D73E60">
        <w:rPr>
          <w:sz w:val="16"/>
        </w:rPr>
        <w:t xml:space="preserve"> </w:t>
      </w:r>
      <w:r w:rsidRPr="00D73E60">
        <w:rPr>
          <w:rStyle w:val="Emphasis"/>
        </w:rPr>
        <w:t>reasonably abundant</w:t>
      </w:r>
      <w:r w:rsidRPr="00D73E60">
        <w:rPr>
          <w:sz w:val="16"/>
        </w:rPr>
        <w:t xml:space="preserve"> </w:t>
      </w:r>
      <w:r w:rsidRPr="00D73E60">
        <w:rPr>
          <w:rStyle w:val="StyleUnderline"/>
        </w:rPr>
        <w:t>in astrophysically and astrochemically permissible ecosystems</w:t>
      </w:r>
      <w:r w:rsidRPr="00D73E60">
        <w:rPr>
          <w:sz w:val="16"/>
        </w:rPr>
        <w:t xml:space="preserve">. Some of the arguments to that effect are summarized in Ćirković (2012).11 Even if, by some quirk of astrobiological evolution, humanity is the first intelligent species to arise in the Milky Way (as, for instance, per the well-known argument of Carter, 1983, 2008), following Torres’s advice and relinquishing space colonization will simply ensure that the second, third, or 275th intelligent species to evolve will indeed colonize the Galaxy instead of humans. If, on the other hand, Torres is wrong and it is possible to colonize the Galaxy in a peaceful and prosperous manner, humanity might survive on Earth in a kind of zoo or preserve, surrounded by friendly and considerate interstellar aliens – but obviously failing to realize its creative potential (which would also count as an existential catastrophe in Bostrom’s taxonomy).12 </w:t>
      </w:r>
      <w:r w:rsidRPr="00303163">
        <w:rPr>
          <w:rStyle w:val="StyleUnderline"/>
          <w:highlight w:val="cyan"/>
        </w:rPr>
        <w:t>There is</w:t>
      </w:r>
      <w:r w:rsidRPr="00D73E60">
        <w:rPr>
          <w:sz w:val="16"/>
        </w:rPr>
        <w:t xml:space="preserve"> simply </w:t>
      </w:r>
      <w:r w:rsidRPr="00303163">
        <w:rPr>
          <w:rStyle w:val="StyleUnderline"/>
          <w:highlight w:val="cyan"/>
        </w:rPr>
        <w:t>no way out</w:t>
      </w:r>
      <w:r w:rsidRPr="00D73E60">
        <w:rPr>
          <w:rStyle w:val="StyleUnderline"/>
        </w:rPr>
        <w:t xml:space="preserve"> of that quandary, </w:t>
      </w:r>
      <w:r w:rsidRPr="00303163">
        <w:rPr>
          <w:rStyle w:val="StyleUnderline"/>
          <w:highlight w:val="cyan"/>
        </w:rPr>
        <w:t>unless one is a creationist who believes that humanity originated by</w:t>
      </w:r>
      <w:r w:rsidRPr="00303163">
        <w:rPr>
          <w:sz w:val="16"/>
          <w:highlight w:val="cyan"/>
        </w:rPr>
        <w:t xml:space="preserve"> </w:t>
      </w:r>
      <w:r w:rsidRPr="00303163">
        <w:rPr>
          <w:rStyle w:val="Emphasis"/>
          <w:highlight w:val="cyan"/>
        </w:rPr>
        <w:t>Divine supernatural act</w:t>
      </w:r>
      <w:r w:rsidRPr="00D73E60">
        <w:rPr>
          <w:sz w:val="16"/>
        </w:rPr>
        <w:t xml:space="preserve"> </w:t>
      </w:r>
      <w:r w:rsidRPr="00303163">
        <w:rPr>
          <w:rStyle w:val="StyleUnderline"/>
          <w:highlight w:val="cyan"/>
        </w:rPr>
        <w:t>and there is</w:t>
      </w:r>
      <w:r w:rsidRPr="00303163">
        <w:rPr>
          <w:sz w:val="16"/>
          <w:highlight w:val="cyan"/>
        </w:rPr>
        <w:t xml:space="preserve"> </w:t>
      </w:r>
      <w:r w:rsidRPr="00303163">
        <w:rPr>
          <w:rStyle w:val="Emphasis"/>
          <w:highlight w:val="cyan"/>
        </w:rPr>
        <w:t>exactly zero probability of</w:t>
      </w:r>
      <w:r w:rsidRPr="00D73E60">
        <w:rPr>
          <w:rStyle w:val="Emphasis"/>
        </w:rPr>
        <w:t xml:space="preserve"> abiogenesis/noo</w:t>
      </w:r>
      <w:r w:rsidRPr="00303163">
        <w:rPr>
          <w:rStyle w:val="Emphasis"/>
          <w:highlight w:val="cyan"/>
        </w:rPr>
        <w:t>genesis occurring elsewhere</w:t>
      </w:r>
      <w:r w:rsidRPr="00D73E60">
        <w:rPr>
          <w:rStyle w:val="StyleUnderline"/>
        </w:rPr>
        <w:t xml:space="preserve">. In general, </w:t>
      </w:r>
      <w:r w:rsidRPr="00303163">
        <w:rPr>
          <w:rStyle w:val="Emphasis"/>
          <w:highlight w:val="cyan"/>
        </w:rPr>
        <w:t>no naturalistic utilitarian calculus</w:t>
      </w:r>
      <w:r w:rsidRPr="00D73E60">
        <w:rPr>
          <w:rStyle w:val="Emphasis"/>
        </w:rPr>
        <w:t xml:space="preserve"> of various scenarios for the future of humanity </w:t>
      </w:r>
      <w:r w:rsidRPr="00303163">
        <w:rPr>
          <w:rStyle w:val="Emphasis"/>
          <w:highlight w:val="cyan"/>
        </w:rPr>
        <w:t>could be complete if it does not take extraterrestrial intelligence into account.</w:t>
      </w:r>
    </w:p>
    <w:p w14:paraId="250A6499" w14:textId="77777777" w:rsidR="001B0CF7" w:rsidRPr="00B55AD5" w:rsidRDefault="001B0CF7" w:rsidP="001B0CF7"/>
    <w:p w14:paraId="1AC20E89" w14:textId="77777777" w:rsidR="001B0CF7" w:rsidRDefault="001B0CF7" w:rsidP="001B0CF7">
      <w:pPr>
        <w:pStyle w:val="Heading3"/>
      </w:pPr>
      <w:r>
        <w:t>--2nc at far off</w:t>
      </w:r>
    </w:p>
    <w:p w14:paraId="21B46627" w14:textId="77777777" w:rsidR="001B0CF7" w:rsidRPr="0041797C" w:rsidRDefault="001B0CF7" w:rsidP="001B0CF7">
      <w:pPr>
        <w:pStyle w:val="Heading4"/>
        <w:rPr>
          <w:sz w:val="16"/>
        </w:rPr>
      </w:pPr>
      <w:r>
        <w:t>It'll be quick</w:t>
      </w:r>
    </w:p>
    <w:p w14:paraId="20BFAB7B" w14:textId="77777777" w:rsidR="001B0CF7" w:rsidRPr="0041797C" w:rsidRDefault="001B0CF7" w:rsidP="001B0CF7">
      <w:r>
        <w:t xml:space="preserve">Tim </w:t>
      </w:r>
      <w:r w:rsidRPr="0041797C">
        <w:rPr>
          <w:rStyle w:val="Style13ptBold"/>
        </w:rPr>
        <w:t>Urban 15</w:t>
      </w:r>
      <w:r>
        <w:t xml:space="preserve"> {Creator of Wait But Why, with a degree from Harvard and a close friend of Elon Musk. 1-22-2015. “ The AI Revolution: The Road to Superintelligence.” https://waitbutwhy.com/2015/01/artificial-intelligence-revolution-1.html}//JM</w:t>
      </w:r>
    </w:p>
    <w:p w14:paraId="742241D5" w14:textId="77777777" w:rsidR="001B0CF7" w:rsidRPr="00611DB3" w:rsidRDefault="001B0CF7" w:rsidP="001B0CF7">
      <w:pPr>
        <w:rPr>
          <w:u w:val="single"/>
        </w:rPr>
      </w:pPr>
      <w:r w:rsidRPr="00EC7380">
        <w:rPr>
          <w:sz w:val="16"/>
        </w:rPr>
        <w:t xml:space="preserve">I hope you enjoyed normal time, because this is when this topic gets unnormal and scary, and it’s gonna stay that way from here forward. I want to pause here to remind you that every single thing I’m going to say is real—real science and real forecasts of the future from a large array of the most respected thinkers and scientists. Just keep remembering that. Anyway, as I said above, </w:t>
      </w:r>
      <w:r w:rsidRPr="00EC7380">
        <w:rPr>
          <w:rStyle w:val="StyleUnderline"/>
        </w:rPr>
        <w:t>most of our current models for getting to AGI involve the AI getting there by self-improvement. And once it gets to AGI, even systems that formed and grew through methods that didn’t involve self-improvement would now be smart enough to begin self-improving if they wanted to.</w:t>
      </w:r>
      <w:r w:rsidRPr="00EC7380">
        <w:rPr>
          <w:sz w:val="16"/>
        </w:rPr>
        <w:t xml:space="preserve">3 And here’s where we get to an intense concept: </w:t>
      </w:r>
      <w:r w:rsidRPr="00303163">
        <w:rPr>
          <w:rStyle w:val="StyleUnderline"/>
          <w:highlight w:val="cyan"/>
        </w:rPr>
        <w:t>recursive self-improvement</w:t>
      </w:r>
      <w:r w:rsidRPr="00EC7380">
        <w:rPr>
          <w:sz w:val="16"/>
        </w:rPr>
        <w:t xml:space="preserve">. It </w:t>
      </w:r>
      <w:r w:rsidRPr="00EC7380">
        <w:rPr>
          <w:rStyle w:val="StyleUnderline"/>
        </w:rPr>
        <w:t>works like this—</w:t>
      </w:r>
      <w:r w:rsidRPr="00EC7380">
        <w:rPr>
          <w:sz w:val="16"/>
        </w:rPr>
        <w:t xml:space="preserve"> </w:t>
      </w:r>
      <w:r w:rsidRPr="00EC7380">
        <w:rPr>
          <w:rStyle w:val="StyleUnderline"/>
        </w:rPr>
        <w:t>An AI system at a certain level—let’s say human village idiot—is programmed with the goal of improving its own intelligence. Once it does</w:t>
      </w:r>
      <w:r w:rsidRPr="00EC7380">
        <w:rPr>
          <w:sz w:val="16"/>
        </w:rPr>
        <w:t>, it’s smarter—</w:t>
      </w:r>
      <w:r w:rsidRPr="00EC7380">
        <w:rPr>
          <w:rStyle w:val="StyleUnderline"/>
        </w:rPr>
        <w:t>maybe at this point it’s at Einstein’s level—so now when it works to improve its intelligence, with an Einstein-level intellect, it has an easier time and it can make bigger leaps</w:t>
      </w:r>
      <w:r w:rsidRPr="00EC7380">
        <w:rPr>
          <w:sz w:val="16"/>
        </w:rPr>
        <w:t>. These leaps make it much smarter than any human, allowing it to make even bigger leaps</w:t>
      </w:r>
      <w:r w:rsidRPr="00EC7380">
        <w:rPr>
          <w:rStyle w:val="StyleUnderline"/>
        </w:rPr>
        <w:t xml:space="preserve">. As the leaps grow larger and happen more rapidly, the AGI soars upwards in intelligence and soon reaches the superintelligent level of an ASI system. This </w:t>
      </w:r>
      <w:r w:rsidRPr="00303163">
        <w:rPr>
          <w:rStyle w:val="StyleUnderline"/>
          <w:highlight w:val="cyan"/>
        </w:rPr>
        <w:t>is called an Intelligence Explosion</w:t>
      </w:r>
      <w:r w:rsidRPr="00EC7380">
        <w:rPr>
          <w:sz w:val="16"/>
        </w:rPr>
        <w:t xml:space="preserve">,11 and it’s the ultimate example of The Law of Accelerating Returns. There is some debate about how soon AI will reach human-level general intelligence. </w:t>
      </w:r>
      <w:r w:rsidRPr="00303163">
        <w:rPr>
          <w:rStyle w:val="Emphasis"/>
          <w:highlight w:val="cyan"/>
        </w:rPr>
        <w:t>The median year on a survey of hundreds of scientists about when they believed we’d</w:t>
      </w:r>
      <w:r w:rsidRPr="00EC7380">
        <w:rPr>
          <w:rStyle w:val="Emphasis"/>
        </w:rPr>
        <w:t xml:space="preserve"> be more likely than not to </w:t>
      </w:r>
      <w:r w:rsidRPr="00303163">
        <w:rPr>
          <w:rStyle w:val="Emphasis"/>
          <w:highlight w:val="cyan"/>
        </w:rPr>
        <w:t>have reached AGI was 2040</w:t>
      </w:r>
      <w:r>
        <w:rPr>
          <w:rStyle w:val="StyleUnderline"/>
        </w:rPr>
        <w:t xml:space="preserve"> </w:t>
      </w:r>
      <w:r w:rsidRPr="00EC7380">
        <w:rPr>
          <w:sz w:val="16"/>
        </w:rPr>
        <w:t xml:space="preserve">12—that’s only 25 years from now, which doesn’t sound that huge until you consider that </w:t>
      </w:r>
      <w:r w:rsidRPr="00EC7380">
        <w:rPr>
          <w:rStyle w:val="StyleUnderline"/>
        </w:rPr>
        <w:t xml:space="preserve">many of the thinkers in this field think it’s likely that </w:t>
      </w:r>
      <w:r w:rsidRPr="00303163">
        <w:rPr>
          <w:rStyle w:val="StyleUnderline"/>
          <w:highlight w:val="cyan"/>
        </w:rPr>
        <w:t>the progression from AGI to ASI happens very quickly</w:t>
      </w:r>
      <w:r w:rsidRPr="00EC7380">
        <w:rPr>
          <w:sz w:val="16"/>
        </w:rPr>
        <w:t xml:space="preserve">. Like—this could happen: It takes decades for the first AI system to reach low-level general intelligence, but it finally happens. A computer is able to understand the world around it as well as a human four-year-old. Suddenly, within an hour of hitting that milestone, the system pumps out the grand theory of physics that unifies general relativity and quantum mechanics, something no human has been able to definitively do. 90 minutes after that, the AI has become an ASI, 170,000 times more intelligent than a human. </w:t>
      </w:r>
      <w:r w:rsidRPr="00303163">
        <w:rPr>
          <w:rStyle w:val="StyleUnderline"/>
          <w:highlight w:val="cyan"/>
        </w:rPr>
        <w:t>Superintelligence of that magnitude is not something we can remotely grasp</w:t>
      </w:r>
      <w:r w:rsidRPr="00EC7380">
        <w:rPr>
          <w:rStyle w:val="StyleUnderline"/>
        </w:rPr>
        <w:t>, any more than a bumblebee can wrap its head around Keynesian Economics</w:t>
      </w:r>
      <w:r w:rsidRPr="00EC7380">
        <w:rPr>
          <w:sz w:val="16"/>
        </w:rPr>
        <w:t xml:space="preserve">. In our world, smart means a 130 IQ and stupid means an 85 IQ—we don’t have a word for an IQ of 12,952. What we do know is that humans’ utter dominance on this Earth suggests a clear rule: with intelligence comes power. Which means </w:t>
      </w:r>
      <w:r w:rsidRPr="00EC7380">
        <w:rPr>
          <w:rStyle w:val="StyleUnderline"/>
        </w:rPr>
        <w:t xml:space="preserve">an ASI, when we create it, will be the most powerful being in the history of life on Earth, and all living things, including </w:t>
      </w:r>
      <w:r w:rsidRPr="00303163">
        <w:rPr>
          <w:rStyle w:val="StyleUnderline"/>
          <w:highlight w:val="cyan"/>
        </w:rPr>
        <w:t>humans, will be entirely at its whim</w:t>
      </w:r>
      <w:r w:rsidRPr="00EC7380">
        <w:rPr>
          <w:rStyle w:val="StyleUnderline"/>
        </w:rPr>
        <w:t>—and this might happen in the next few decades.</w:t>
      </w:r>
    </w:p>
    <w:p w14:paraId="61447267" w14:textId="77777777" w:rsidR="001B0CF7" w:rsidRDefault="001B0CF7" w:rsidP="001B0CF7">
      <w:pPr>
        <w:pStyle w:val="Heading3"/>
      </w:pPr>
      <w:r>
        <w:t>2nc particle accelerator</w:t>
      </w:r>
    </w:p>
    <w:p w14:paraId="19E5B429" w14:textId="77777777" w:rsidR="001B0CF7" w:rsidRDefault="001B0CF7" w:rsidP="001B0CF7">
      <w:pPr>
        <w:pStyle w:val="Heading4"/>
      </w:pPr>
      <w:r>
        <w:t>Particle acceleration disasters cause galactic extinction- that outweighs</w:t>
      </w:r>
    </w:p>
    <w:p w14:paraId="1C3D3B19" w14:textId="77777777" w:rsidR="001B0CF7" w:rsidRPr="000A6BDB" w:rsidRDefault="001B0CF7" w:rsidP="001B0CF7">
      <w:r w:rsidRPr="000A6BDB">
        <w:t xml:space="preserve">Milan M. </w:t>
      </w:r>
      <w:r w:rsidRPr="000A6BDB">
        <w:rPr>
          <w:b/>
          <w:bCs/>
          <w:sz w:val="26"/>
          <w:szCs w:val="26"/>
        </w:rPr>
        <w:t>Cirkovic</w:t>
      </w:r>
      <w:r w:rsidRPr="000A6BDB">
        <w:t>,</w:t>
      </w:r>
      <w:r>
        <w:t xml:space="preserve"> </w:t>
      </w:r>
      <w:r w:rsidRPr="000A6BDB">
        <w:t xml:space="preserve">Anders </w:t>
      </w:r>
      <w:r w:rsidRPr="000A6BDB">
        <w:rPr>
          <w:b/>
          <w:bCs/>
          <w:sz w:val="26"/>
          <w:szCs w:val="26"/>
        </w:rPr>
        <w:t>Sandberg, and</w:t>
      </w:r>
      <w:r w:rsidRPr="000A6BDB">
        <w:t xml:space="preserve"> Nick </w:t>
      </w:r>
      <w:r w:rsidRPr="000A6BDB">
        <w:rPr>
          <w:b/>
          <w:bCs/>
          <w:sz w:val="26"/>
          <w:szCs w:val="26"/>
        </w:rPr>
        <w:t>Bostrom</w:t>
      </w:r>
      <w:r>
        <w:t xml:space="preserve">, </w:t>
      </w:r>
      <w:r w:rsidRPr="000A6BDB">
        <w:rPr>
          <w:b/>
          <w:bCs/>
          <w:sz w:val="26"/>
          <w:szCs w:val="26"/>
        </w:rPr>
        <w:t>’10</w:t>
      </w:r>
      <w:r>
        <w:t>, “</w:t>
      </w:r>
      <w:r w:rsidRPr="000A6BDB">
        <w:t>Anthropic Shadow: Observation Selection Effects and Human Extinction Risks</w:t>
      </w:r>
      <w:r>
        <w:t xml:space="preserve">,” Risk Analysis, </w:t>
      </w:r>
      <w:hyperlink r:id="rId9" w:history="1">
        <w:r>
          <w:rPr>
            <w:rStyle w:val="Hyperlink"/>
          </w:rPr>
          <w:t>https://onlinelibrary.wiley.com/doi/abs/10.1111/j.1539-6924.2010.01460.x</w:t>
        </w:r>
      </w:hyperlink>
    </w:p>
    <w:p w14:paraId="7410FC61" w14:textId="77777777" w:rsidR="001B0CF7" w:rsidRPr="00D87983" w:rsidRDefault="001B0CF7" w:rsidP="001B0CF7">
      <w:r w:rsidRPr="000A6BDB">
        <w:rPr>
          <w:sz w:val="8"/>
        </w:rPr>
        <w:t xml:space="preserve">An example par excellence of a Q = 0 event is a </w:t>
      </w:r>
      <w:r w:rsidRPr="00303163">
        <w:rPr>
          <w:highlight w:val="cyan"/>
          <w:u w:val="single"/>
        </w:rPr>
        <w:t>vacuum phase transition or a comparable quantum field collapse</w:t>
      </w:r>
      <w:r w:rsidRPr="00B865B8">
        <w:rPr>
          <w:u w:val="single"/>
        </w:rPr>
        <w:t xml:space="preserve">. Such an event </w:t>
      </w:r>
      <w:r w:rsidRPr="00303163">
        <w:rPr>
          <w:highlight w:val="cyan"/>
          <w:u w:val="single"/>
        </w:rPr>
        <w:t>would not only extinguish humanity but</w:t>
      </w:r>
      <w:r w:rsidRPr="00B865B8">
        <w:rPr>
          <w:u w:val="single"/>
        </w:rPr>
        <w:t xml:space="preserve"> also completely and </w:t>
      </w:r>
      <w:r w:rsidRPr="00303163">
        <w:rPr>
          <w:highlight w:val="cyan"/>
          <w:u w:val="single"/>
        </w:rPr>
        <w:t>permanently destroy the terrestrial biosphere</w:t>
      </w:r>
      <w:r w:rsidRPr="000A6BDB">
        <w:rPr>
          <w:sz w:val="8"/>
        </w:rPr>
        <w:t xml:space="preserve">. Coleman and De Luccia first mentioned the possibility that such </w:t>
      </w:r>
      <w:r w:rsidRPr="00303163">
        <w:rPr>
          <w:rStyle w:val="Emphasis"/>
          <w:highlight w:val="cyan"/>
        </w:rPr>
        <w:t>a disaster might be caused by</w:t>
      </w:r>
      <w:r w:rsidRPr="000A6BDB">
        <w:rPr>
          <w:rStyle w:val="Emphasis"/>
        </w:rPr>
        <w:t xml:space="preserve"> the operation of </w:t>
      </w:r>
      <w:r w:rsidRPr="00303163">
        <w:rPr>
          <w:rStyle w:val="Emphasis"/>
          <w:highlight w:val="cyan"/>
        </w:rPr>
        <w:t>high-energy particle colliders</w:t>
      </w:r>
      <w:r w:rsidRPr="000A6BDB">
        <w:rPr>
          <w:sz w:val="8"/>
        </w:rPr>
        <w:t xml:space="preserve"> used in physics research.(40) </w:t>
      </w:r>
      <w:r w:rsidRPr="000A6BDB">
        <w:rPr>
          <w:u w:val="single"/>
        </w:rPr>
        <w:t>This possibility has</w:t>
      </w:r>
      <w:r w:rsidRPr="000A6BDB">
        <w:rPr>
          <w:sz w:val="8"/>
        </w:rPr>
        <w:t xml:space="preserve"> since been widely discussed,(10,41−46) and has </w:t>
      </w:r>
      <w:r w:rsidRPr="000A6BDB">
        <w:rPr>
          <w:u w:val="single"/>
        </w:rPr>
        <w:t>motivated objections to the operation of high-energy particle colliders, including most recently the L</w:t>
      </w:r>
      <w:r w:rsidRPr="000A6BDB">
        <w:rPr>
          <w:sz w:val="8"/>
        </w:rPr>
        <w:t xml:space="preserve">arge </w:t>
      </w:r>
      <w:r w:rsidRPr="000A6BDB">
        <w:rPr>
          <w:u w:val="single"/>
        </w:rPr>
        <w:t>H</w:t>
      </w:r>
      <w:r w:rsidRPr="000A6BDB">
        <w:rPr>
          <w:sz w:val="8"/>
        </w:rPr>
        <w:t xml:space="preserve">adron </w:t>
      </w:r>
      <w:r w:rsidRPr="000A6BDB">
        <w:rPr>
          <w:u w:val="single"/>
        </w:rPr>
        <w:t>C</w:t>
      </w:r>
      <w:r w:rsidRPr="000A6BDB">
        <w:rPr>
          <w:sz w:val="8"/>
        </w:rPr>
        <w:t xml:space="preserve">ollider.(46,47) Three specific threats are relevant: (1) </w:t>
      </w:r>
      <w:r w:rsidRPr="00303163">
        <w:rPr>
          <w:highlight w:val="cyan"/>
          <w:u w:val="single"/>
        </w:rPr>
        <w:t>triggering vacuum phase transition through creation of an expanding bubble of “new” vacuum state</w:t>
      </w:r>
      <w:r w:rsidRPr="000A6BDB">
        <w:rPr>
          <w:sz w:val="8"/>
        </w:rPr>
        <w:t xml:space="preserve">, (2) </w:t>
      </w:r>
      <w:r w:rsidRPr="000A6BDB">
        <w:rPr>
          <w:u w:val="single"/>
        </w:rPr>
        <w:t xml:space="preserve">accidental production of charged strangelets, </w:t>
      </w:r>
      <w:r w:rsidRPr="00303163">
        <w:rPr>
          <w:highlight w:val="cyan"/>
          <w:u w:val="single"/>
        </w:rPr>
        <w:t>which could transform all Earth’s mass into strange matter</w:t>
      </w:r>
      <w:r w:rsidRPr="000A6BDB">
        <w:rPr>
          <w:sz w:val="8"/>
        </w:rPr>
        <w:t xml:space="preserve">, and (3) </w:t>
      </w:r>
      <w:r w:rsidRPr="00303163">
        <w:rPr>
          <w:highlight w:val="cyan"/>
          <w:u w:val="single"/>
        </w:rPr>
        <w:t>accidental production of a mini black hol</w:t>
      </w:r>
      <w:r w:rsidRPr="000A6BDB">
        <w:rPr>
          <w:u w:val="single"/>
        </w:rPr>
        <w:t>e falling into Earth’s center and subsequently destroying our planet</w:t>
      </w:r>
      <w:r w:rsidRPr="000A6BDB">
        <w:rPr>
          <w:sz w:val="8"/>
        </w:rPr>
        <w:t xml:space="preserve">. Although smacking of science fiction, this idea has been seriously considered even by high-level 1504 Cirkovi ´ c, Sandberg, and Bostrom ´ administrators of modern particle-accelerator laboratories.(48) This is not only an eschatological issue for humanity: </w:t>
      </w:r>
      <w:r w:rsidRPr="000A6BDB">
        <w:rPr>
          <w:u w:val="single"/>
        </w:rPr>
        <w:t>a vacuum phase transition would also destroy the habitability of the universe for any other observers in our future light cone</w:t>
      </w:r>
      <w:r w:rsidRPr="000A6BDB">
        <w:rPr>
          <w:sz w:val="8"/>
        </w:rPr>
        <w:t xml:space="preserve">. Even if the chance of such a disaster is remote, </w:t>
      </w:r>
      <w:r w:rsidRPr="00303163">
        <w:rPr>
          <w:rStyle w:val="Emphasis"/>
          <w:highlight w:val="cyan"/>
        </w:rPr>
        <w:t>its catastrophic impact would be so enormous</w:t>
      </w:r>
      <w:r w:rsidRPr="000A6BDB">
        <w:rPr>
          <w:rStyle w:val="Emphasis"/>
        </w:rPr>
        <w:t xml:space="preserve"> that it deserves close scrutiny</w:t>
      </w:r>
      <w:r w:rsidRPr="000A6BDB">
        <w:rPr>
          <w:sz w:val="8"/>
        </w:rPr>
        <w:t xml:space="preserve">. Hut and Rees, in an important pioneering study of the problem of high-energy physics risks, suggested that concerns about particle colliders can be reasonably dismissed because high-energy particle collisions occurring in nature, such as those between cosmic-rays and the Earth’s atmosphere or the solid mass of the Moon, are still orders of magnitude higher than those achievable in human laboratories in the near future.(10) With plausible general assumptions on the scaling of the relevant reaction crosssections with energy, Hut and Rees concluded that the fact that the Earth (and the Moon) have survived cosmic-ray bombardment for about 4.5 Gyr implies that we are safe for the foreseeable future. For example, if the probability of a high-energy physics disaster in nature is 10−50 per year, then a doubling or even 10-fold increase of the risk through deliberate human activities is arguably trivial. The Hut-Rees argument should provide us no comfort, however, as it fails to correct for anthropic bias. A vacuum phase transition is an event for which Q = 0. Probability estimates based on observations of the Earth’s and Moon’s existence are thus completely unreliable. Moreover, the unreliability of these estimates applies to both naturally occurring and humaninduced vacuum phase transitions. (Hut and Rees also conclude, completely justifiably, that the number of potentially risky events in any conceivable human accelerator is much smaller than in the cosmicray interactions in nature.) Unfortunately, </w:t>
      </w:r>
      <w:r w:rsidRPr="000A6BDB">
        <w:rPr>
          <w:u w:val="single"/>
        </w:rPr>
        <w:t>the same error is repeated in the recent Large Hadron Collider (LHC) safety study, where the duration of the solar system thus far is invoked as part of the arguments for accelerator safety</w:t>
      </w:r>
      <w:r w:rsidRPr="000A6BDB">
        <w:rPr>
          <w:sz w:val="8"/>
        </w:rPr>
        <w:t>.(46)</w:t>
      </w:r>
      <w:r>
        <w:rPr>
          <w:sz w:val="8"/>
        </w:rPr>
        <w:t xml:space="preserve"> </w:t>
      </w:r>
    </w:p>
    <w:p w14:paraId="4AAF0E52" w14:textId="77777777" w:rsidR="001B0CF7" w:rsidRPr="00C75555" w:rsidRDefault="001B0CF7" w:rsidP="001B0CF7">
      <w:pPr>
        <w:pStyle w:val="Heading4"/>
      </w:pPr>
      <w:r>
        <w:t xml:space="preserve">Particle accelerator accidents cause </w:t>
      </w:r>
      <w:r w:rsidRPr="00C75555">
        <w:rPr>
          <w:u w:val="single"/>
        </w:rPr>
        <w:t>extinction</w:t>
      </w:r>
      <w:r>
        <w:t>—</w:t>
      </w:r>
      <w:r w:rsidRPr="00C75555">
        <w:rPr>
          <w:u w:val="single"/>
        </w:rPr>
        <w:t>black holes won’t evaporate</w:t>
      </w:r>
      <w:r>
        <w:t xml:space="preserve">, </w:t>
      </w:r>
      <w:r w:rsidRPr="00C75555">
        <w:rPr>
          <w:u w:val="single"/>
        </w:rPr>
        <w:t>high energy densities create vacuums</w:t>
      </w:r>
      <w:r>
        <w:t xml:space="preserve">, and strange matter is more stable than regular matter </w:t>
      </w:r>
    </w:p>
    <w:p w14:paraId="38C54E02" w14:textId="77777777" w:rsidR="001B0CF7" w:rsidRDefault="001B0CF7" w:rsidP="001B0CF7">
      <w:r>
        <w:t xml:space="preserve">Toby </w:t>
      </w:r>
      <w:r w:rsidRPr="00C75555">
        <w:rPr>
          <w:b/>
          <w:bCs/>
          <w:sz w:val="26"/>
          <w:szCs w:val="26"/>
        </w:rPr>
        <w:t>Ord</w:t>
      </w:r>
      <w:r>
        <w:t>, 10-30-200</w:t>
      </w:r>
      <w:r w:rsidRPr="00C75555">
        <w:rPr>
          <w:b/>
          <w:bCs/>
          <w:sz w:val="26"/>
          <w:szCs w:val="26"/>
        </w:rPr>
        <w:t>8</w:t>
      </w:r>
      <w:r>
        <w:t>, Future of Humanity Institute at Oxford. "Probing the Improbable: Methodological Challenges for Risks with Low Probabilities and High Stakes," arXiv.org, https://arxiv.org/abs/0810.5515</w:t>
      </w:r>
    </w:p>
    <w:p w14:paraId="044E83FD" w14:textId="77777777" w:rsidR="001B0CF7" w:rsidRDefault="001B0CF7" w:rsidP="001B0CF7">
      <w:pPr>
        <w:rPr>
          <w:sz w:val="8"/>
        </w:rPr>
      </w:pPr>
      <w:r w:rsidRPr="00B81E51">
        <w:rPr>
          <w:sz w:val="8"/>
        </w:rPr>
        <w:t xml:space="preserve">Particle physics is the study of the elementary constituents of matter and radiation, and the interactions between them. A major experimental method in particle physics involves the use of particle accelerators such as the RHIC and LHC to bring beams of particles to near the speed of light and then collide them together. This focuses a large amount of energy in a very small region and breaks the particles down into their components, which are then detected. </w:t>
      </w:r>
      <w:r w:rsidRPr="00303163">
        <w:rPr>
          <w:rStyle w:val="StyleUnderline"/>
          <w:highlight w:val="cyan"/>
        </w:rPr>
        <w:t>As particle accelerators</w:t>
      </w:r>
      <w:r w:rsidRPr="00B81E51">
        <w:rPr>
          <w:rStyle w:val="StyleUnderline"/>
        </w:rPr>
        <w:t xml:space="preserve"> have </w:t>
      </w:r>
      <w:r w:rsidRPr="00303163">
        <w:rPr>
          <w:rStyle w:val="StyleUnderline"/>
          <w:highlight w:val="cyan"/>
        </w:rPr>
        <w:t>become larger, the energy densities achieved have become more extreme</w:t>
      </w:r>
      <w:r w:rsidRPr="00B81E51">
        <w:rPr>
          <w:sz w:val="8"/>
        </w:rPr>
        <w:t xml:space="preserve">, prompting some concern about their safety. These safety concerns have focused on three possibilities: </w:t>
      </w:r>
      <w:r w:rsidRPr="00B81E51">
        <w:rPr>
          <w:u w:val="single"/>
        </w:rPr>
        <w:t>the formation of ‘true vacuum’, the transformation of the earth into ‘strange matter’, and the destruction of the earth through the creation of a black hole</w:t>
      </w:r>
      <w:r w:rsidRPr="00B81E51">
        <w:rPr>
          <w:sz w:val="8"/>
        </w:rPr>
        <w:t xml:space="preserve">. 4.1 True vacuum and strange matter formation </w:t>
      </w:r>
      <w:r w:rsidRPr="00303163">
        <w:rPr>
          <w:highlight w:val="cyan"/>
          <w:u w:val="single"/>
        </w:rPr>
        <w:t>The type of vacuum that exists in our universe might not be the lowest possible vacuum energy state</w:t>
      </w:r>
      <w:r w:rsidRPr="00B81E51">
        <w:rPr>
          <w:sz w:val="8"/>
        </w:rPr>
        <w:t xml:space="preserve">. In this case, the </w:t>
      </w:r>
      <w:r w:rsidRPr="00B81E51">
        <w:rPr>
          <w:u w:val="single"/>
        </w:rPr>
        <w:t>vacuum could decay</w:t>
      </w:r>
      <w:r w:rsidRPr="00B81E51">
        <w:rPr>
          <w:sz w:val="8"/>
        </w:rPr>
        <w:t xml:space="preserve"> to the lowest energy state, either spontaneously, or if triggered by a sufficient disturbance. This would </w:t>
      </w:r>
      <w:r w:rsidRPr="00B81E51">
        <w:rPr>
          <w:u w:val="single"/>
        </w:rPr>
        <w:t>produce a bubble of ‘true vacuum’ expanding outwards at the speed of light, converting the universe into different state apparently inhospitable for any kind of life</w:t>
      </w:r>
      <w:r w:rsidRPr="00B81E51">
        <w:rPr>
          <w:sz w:val="8"/>
        </w:rPr>
        <w:t xml:space="preserve"> (Turner and Wilczek 1982). Our ordinary matter is composed of electrons and two types of quarks: up quarks and down quarks. </w:t>
      </w:r>
      <w:r w:rsidRPr="00303163">
        <w:rPr>
          <w:highlight w:val="cyan"/>
          <w:u w:val="single"/>
        </w:rPr>
        <w:t>Strange matter also contains a third type of quark: the ‘strange’ quark</w:t>
      </w:r>
      <w:r w:rsidRPr="00303163">
        <w:rPr>
          <w:sz w:val="8"/>
          <w:highlight w:val="cyan"/>
        </w:rPr>
        <w:t>. It</w:t>
      </w:r>
      <w:r w:rsidRPr="00B81E51">
        <w:rPr>
          <w:sz w:val="8"/>
        </w:rPr>
        <w:t xml:space="preserve"> has been hypothesized that </w:t>
      </w:r>
      <w:r w:rsidRPr="00303163">
        <w:rPr>
          <w:highlight w:val="cyan"/>
          <w:u w:val="single"/>
        </w:rPr>
        <w:t>strange matter might be more stable</w:t>
      </w:r>
      <w:r w:rsidRPr="00B81E51">
        <w:rPr>
          <w:u w:val="single"/>
        </w:rPr>
        <w:t xml:space="preserve"> than</w:t>
      </w:r>
      <w:r w:rsidRPr="00B81E51">
        <w:rPr>
          <w:sz w:val="8"/>
        </w:rPr>
        <w:t xml:space="preserve"> 11 </w:t>
      </w:r>
      <w:r w:rsidRPr="00B81E51">
        <w:rPr>
          <w:u w:val="single"/>
        </w:rPr>
        <w:t>normal matter</w:t>
      </w:r>
      <w:r w:rsidRPr="00B81E51">
        <w:rPr>
          <w:sz w:val="8"/>
        </w:rPr>
        <w:t xml:space="preserve">, and able to convert atomic nuclei into more strange matter (Witten 1984). It has also been hypothesized that particle accelerators could produce small negatively charged clumps of strange matter, known as strangelets. If both these hypotheses were correct and the strangelet also had a high enough chance of interacting with normal matter, it would grow inside the Earth, </w:t>
      </w:r>
      <w:r w:rsidRPr="00303163">
        <w:rPr>
          <w:highlight w:val="cyan"/>
          <w:u w:val="single"/>
        </w:rPr>
        <w:t>attracting nuclei at an ever higher rate until the entire planet was converted to strange matter</w:t>
      </w:r>
      <w:r w:rsidRPr="00B81E51">
        <w:rPr>
          <w:u w:val="single"/>
        </w:rPr>
        <w:t xml:space="preserve"> — </w:t>
      </w:r>
      <w:r w:rsidRPr="00303163">
        <w:rPr>
          <w:highlight w:val="cyan"/>
          <w:u w:val="single"/>
        </w:rPr>
        <w:t>destroying all life in the process</w:t>
      </w:r>
      <w:r w:rsidRPr="00B81E51">
        <w:rPr>
          <w:sz w:val="8"/>
        </w:rPr>
        <w:t xml:space="preserve">. Unfortunately </w:t>
      </w:r>
      <w:r w:rsidRPr="00303163">
        <w:rPr>
          <w:highlight w:val="cyan"/>
          <w:u w:val="single"/>
        </w:rPr>
        <w:t xml:space="preserve">strange matter is </w:t>
      </w:r>
      <w:r w:rsidRPr="004F1355">
        <w:rPr>
          <w:u w:val="single"/>
        </w:rPr>
        <w:t>complex</w:t>
      </w:r>
      <w:r w:rsidRPr="00B81E51">
        <w:rPr>
          <w:u w:val="single"/>
        </w:rPr>
        <w:t xml:space="preserve"> and </w:t>
      </w:r>
      <w:r w:rsidRPr="00303163">
        <w:rPr>
          <w:highlight w:val="cyan"/>
          <w:u w:val="single"/>
        </w:rPr>
        <w:t>little understood, giving</w:t>
      </w:r>
      <w:r w:rsidRPr="00B81E51">
        <w:rPr>
          <w:u w:val="single"/>
        </w:rPr>
        <w:t xml:space="preserve"> models with </w:t>
      </w:r>
      <w:r w:rsidRPr="00303163">
        <w:rPr>
          <w:highlight w:val="cyan"/>
          <w:u w:val="single"/>
        </w:rPr>
        <w:t>widely divergent predictions about its stabi</w:t>
      </w:r>
      <w:r w:rsidRPr="00B81E51">
        <w:rPr>
          <w:u w:val="single"/>
        </w:rPr>
        <w:t>lity</w:t>
      </w:r>
      <w:r w:rsidRPr="00B81E51">
        <w:rPr>
          <w:sz w:val="8"/>
        </w:rPr>
        <w:t xml:space="preserve">, charge and other properties (Jaffe, Busza et al. 2000). One way of bounding the risk from these sources is the cosmic ray argument: the same kind of high-energy particle collisions occur all the time in Earth’s atmosphere, on the surface on the Moon and elsewhere in the universe. The fact that the Moon or observable stars have not been destroyed despite a vast number of past collisions (many at much higher energies than can be achieved in human experiments) suggest that the threat is negligible. This argument was first used against the possibility of vacuum decay (Hut and Rees 1983) but is quite general. An influential analysis of the risk from strange matter was carried out in (Dar, De Rujula et al. 1999) and formed a key part of the safety report for the RHIC. This analysis took into account </w:t>
      </w:r>
      <w:r w:rsidRPr="00B81E51">
        <w:rPr>
          <w:u w:val="single"/>
        </w:rPr>
        <w:t>the issue that any dangerous remnants from cosmic rays striking matter at rest would be moving at high relative velocity</w:t>
      </w:r>
      <w:r w:rsidRPr="00B81E51">
        <w:rPr>
          <w:sz w:val="8"/>
        </w:rPr>
        <w:t xml:space="preserve"> (and hence much less likely to interact) </w:t>
      </w:r>
      <w:r w:rsidRPr="00B81E51">
        <w:rPr>
          <w:u w:val="single"/>
        </w:rPr>
        <w:t>while head-on collisions in accelerators could produce remnants moving much at much slower speeds.</w:t>
      </w:r>
      <w:r w:rsidRPr="00B81E51">
        <w:rPr>
          <w:sz w:val="8"/>
        </w:rPr>
        <w:t xml:space="preserve"> They used the rate of collisions of cosmic rays in free space to estimate strangelet production. These strangelets would then be slowed by galactic magnetic fields and eventually be absorbed during star formation. When combined with estimates of the supernova rate, this can be used to bound the probability of producing a dangerous strangelet in a particle accelerator. The resulting probability estimate was &lt; 2 ! 10-9 per year of RHIC operation.8 While using empirical bounds and experimentally tested physics reduces the probability of a theory error, the paper needs around 30 steps to reach its conclusion. For example, even if there was just a 10-4 chance of a calculation or modelling error per step this would give a total P(¬A)!"!0.3%. This would easily overshadow the risk estimate. Indeed, even if just one step had a 10-4 chance of error, this would overshadow the estimate. A subtle complication in the cosmic ray argument was noted in (Tegmark and Bostrom 2005). The Earth’s survival so far is not sufficient as evidence for safety, since we do not know if we live in a universe with ‘safe’ natural laws or a universe where planetary implosions or vacuum decay do occur but we have just been exceedingly lucky so far. While this latter possibility might sound very unlikely, </w:t>
      </w:r>
      <w:r w:rsidRPr="00B81E51">
        <w:rPr>
          <w:u w:val="single"/>
        </w:rPr>
        <w:t>all observers in such a universe would find themselves to be in the rare cases where</w:t>
      </w:r>
      <w:r w:rsidRPr="00B81E51">
        <w:rPr>
          <w:sz w:val="8"/>
        </w:rPr>
        <w:t xml:space="preserve"> 8 (Kent 2004) points out </w:t>
      </w:r>
      <w:r w:rsidRPr="00B81E51">
        <w:rPr>
          <w:u w:val="single"/>
        </w:rPr>
        <w:t>some mistakes in stating the risk probabilities</w:t>
      </w:r>
      <w:r w:rsidRPr="00B81E51">
        <w:rPr>
          <w:sz w:val="8"/>
        </w:rPr>
        <w:t xml:space="preserve"> in different versions of the paper, as well as for the Brookhaven report. Even if these are purely typesetting mistakes, it shows that the probability of erroneous risk estimates is nonzero. 12 their planets and stars had survived, and </w:t>
      </w:r>
      <w:r w:rsidRPr="00B81E51">
        <w:rPr>
          <w:u w:val="single"/>
        </w:rPr>
        <w:t>would</w:t>
      </w:r>
      <w:r w:rsidRPr="00B81E51">
        <w:rPr>
          <w:sz w:val="8"/>
        </w:rPr>
        <w:t xml:space="preserve"> thus </w:t>
      </w:r>
      <w:r w:rsidRPr="00B81E51">
        <w:rPr>
          <w:u w:val="single"/>
        </w:rPr>
        <w:t>have much the same evidence</w:t>
      </w:r>
      <w:r w:rsidRPr="00B81E51">
        <w:rPr>
          <w:sz w:val="8"/>
        </w:rPr>
        <w:t xml:space="preserve"> as we do. Tegmark and Bostrom had thus found that in ignoring these anthropic effects, the previous model had been overly narrow. They corrected for this anthropic bias and, using analysis from (Jaffe, Busza et al. 2000), concluded that the risk from accelerators was less than 10-12 per year. This is an example of a demonstrated flaw in an important physics risk argument (one that was pivotal in the safety assessment of the RHIC). Moreover, it is significant that the RHIC had been running for five years on the strength of a flawed safety report, before Tegmark and Bostrom noticed and fixed this gap in the argument. Although this flaw was corrected immediately after being found, we should also note that the correction is dependent on both anthropic reasoning and on a complex model of the planetary formation rate (Lineweaver, Fenner et al. 2004). If either of these, or the basic Brookhaven analysis is flawed, the risk estimate is flawed. 4.2 Black hole formation </w:t>
      </w:r>
      <w:r w:rsidRPr="00303163">
        <w:rPr>
          <w:highlight w:val="cyan"/>
          <w:u w:val="single"/>
        </w:rPr>
        <w:t>The L</w:t>
      </w:r>
      <w:r w:rsidRPr="00B81E51">
        <w:rPr>
          <w:sz w:val="8"/>
        </w:rPr>
        <w:t xml:space="preserve">arge </w:t>
      </w:r>
      <w:r w:rsidRPr="00303163">
        <w:rPr>
          <w:highlight w:val="cyan"/>
          <w:u w:val="single"/>
        </w:rPr>
        <w:t>H</w:t>
      </w:r>
      <w:r w:rsidRPr="00B81E51">
        <w:rPr>
          <w:sz w:val="8"/>
        </w:rPr>
        <w:t xml:space="preserve">adron </w:t>
      </w:r>
      <w:r w:rsidRPr="00303163">
        <w:rPr>
          <w:highlight w:val="cyan"/>
          <w:u w:val="single"/>
        </w:rPr>
        <w:t>C</w:t>
      </w:r>
      <w:r w:rsidRPr="00B81E51">
        <w:rPr>
          <w:sz w:val="8"/>
        </w:rPr>
        <w:t xml:space="preserve">ollider experiment at CERN was designed to explore the validity and limitations of the Standard Model of particle physics by colliding beams of high energy protons. This </w:t>
      </w:r>
      <w:r w:rsidRPr="00303163">
        <w:rPr>
          <w:highlight w:val="cyan"/>
          <w:u w:val="single"/>
        </w:rPr>
        <w:t>will be the most energetic particle collision experiment</w:t>
      </w:r>
      <w:r w:rsidRPr="00B81E51">
        <w:rPr>
          <w:sz w:val="8"/>
        </w:rPr>
        <w:t xml:space="preserve"> ever done, which has made it the focus of a recent flurry of concerns. Due to the perceived strength of the previous arguments on vacuum decay and strangelet production, most of the concern about the LHC has focused on black hole production. None of the theory papers we have found appears to have considered the black holes to be a safety hazard, mainly because </w:t>
      </w:r>
      <w:r w:rsidRPr="00B81E51">
        <w:rPr>
          <w:u w:val="single"/>
        </w:rPr>
        <w:t>they all presuppose that any black holes would immediately evaporate due to Hawking radiation.</w:t>
      </w:r>
      <w:r w:rsidRPr="00B81E51">
        <w:rPr>
          <w:sz w:val="8"/>
        </w:rPr>
        <w:t xml:space="preserve"> </w:t>
      </w:r>
      <w:r w:rsidRPr="00B81E51">
        <w:rPr>
          <w:u w:val="single"/>
        </w:rPr>
        <w:t>However</w:t>
      </w:r>
      <w:r w:rsidRPr="00B81E51">
        <w:rPr>
          <w:sz w:val="8"/>
        </w:rPr>
        <w:t xml:space="preserve">, it was suggested by (Dimopoulos and Landsberg 2001) that </w:t>
      </w:r>
      <w:r w:rsidRPr="00B81E51">
        <w:rPr>
          <w:u w:val="single"/>
        </w:rPr>
        <w:t>if black holes form, particle accelerators could be used to test the theory of Hawking radiation.</w:t>
      </w:r>
      <w:r w:rsidRPr="00B81E51">
        <w:rPr>
          <w:sz w:val="8"/>
        </w:rPr>
        <w:t xml:space="preserve"> Thus </w:t>
      </w:r>
      <w:r w:rsidRPr="00B81E51">
        <w:rPr>
          <w:rStyle w:val="Emphasis"/>
        </w:rPr>
        <w:t>critics also began questioning whether we could simply assume that black holes would evaporate harmlessly</w:t>
      </w:r>
      <w:r w:rsidRPr="00B81E51">
        <w:rPr>
          <w:sz w:val="8"/>
        </w:rPr>
        <w:t xml:space="preserve">. A new risk analysis of LHC black-hole production (Giddings and Mangano 2008) provides a good example of how risks can be more effectively bounded through multiple sub-arguments. While never attempting to give a probability of disaster (rather concluding "there is no risk of any significance whatsoever from such black holes") it uses a multiple bounds argument. It first shows that rapid black hole decay is a robust consequence of several different physical theories (A1). Second it discusses the likely </w:t>
      </w:r>
      <w:r w:rsidRPr="00B81E51">
        <w:rPr>
          <w:u w:val="single"/>
        </w:rPr>
        <w:t>incompatibility between non-evaporating black holes and mechanisms for neutralising black holes</w:t>
      </w:r>
      <w:r w:rsidRPr="00B81E51">
        <w:rPr>
          <w:sz w:val="8"/>
        </w:rPr>
        <w:t xml:space="preserve">: in order for cosmic ray–produced stable black holes to be innocuous but accelerator-produced black holes to be dangerous, they have to be able to shed excess charge rapidly (A2). Our current understanding of physics suggests both that black holes decay and that even if they didn’t, they would be unable to discharge themselves. Only if this understanding is flawed will the next section come into play. 13 The third part, which is the bulk of the paper, models how multidimensional and ordinary black holes would interact with matter. This leads to the conclusion that if the size scale of multidimensional gravity is smaller than about 20 nm, then the time required for the black hole to consume the Earth would be larger than the natural lifetime of the planet. For scenarios where rapid Earth accretion is possible, </w:t>
      </w:r>
      <w:r w:rsidRPr="00303163">
        <w:rPr>
          <w:highlight w:val="cyan"/>
          <w:u w:val="single"/>
        </w:rPr>
        <w:t>the accretion time inside white dwarves and neutron stars would</w:t>
      </w:r>
      <w:r w:rsidRPr="00B81E51">
        <w:rPr>
          <w:u w:val="single"/>
        </w:rPr>
        <w:t xml:space="preserve"> also </w:t>
      </w:r>
      <w:r w:rsidRPr="00303163">
        <w:rPr>
          <w:highlight w:val="cyan"/>
          <w:u w:val="single"/>
        </w:rPr>
        <w:t xml:space="preserve">be very short, </w:t>
      </w:r>
      <w:r w:rsidRPr="009B5DC2">
        <w:rPr>
          <w:u w:val="single"/>
        </w:rPr>
        <w:t>yet production</w:t>
      </w:r>
      <w:r w:rsidRPr="00B81E51">
        <w:rPr>
          <w:u w:val="single"/>
        </w:rPr>
        <w:t xml:space="preserve"> and capture of black holes from impinging cosmic rays would be so high that the lifespan of the stars would be far shorter than the observed lifespan</w:t>
      </w:r>
      <w:r w:rsidRPr="00B81E51">
        <w:rPr>
          <w:sz w:val="8"/>
        </w:rPr>
        <w:t xml:space="preserve"> (and would contradict white dwarf cooling rates) (A3). While each of these arguments have weaknesses the force of the total argument (A1,A2,A3) is significantly stronger by the combination of them. Essentially the paper acts as three sequential arguments, each partly filling in the grey area (see figure 1) left by the previous. If the theories surrounding black hole decay fail, the argument about discharge comes into play, and if against all expectation black holes are stable and neutral the third argument shows that astrophysics constrains them to a low accretion rate.</w:t>
      </w:r>
      <w:r>
        <w:rPr>
          <w:sz w:val="8"/>
        </w:rPr>
        <w:t xml:space="preserve">  </w:t>
      </w:r>
    </w:p>
    <w:p w14:paraId="532A2B8B" w14:textId="77777777" w:rsidR="001B0CF7" w:rsidRDefault="001B0CF7" w:rsidP="001B0CF7">
      <w:pPr>
        <w:pStyle w:val="Heading3"/>
      </w:pPr>
      <w:r>
        <w:t>2nc mindset shift</w:t>
      </w:r>
    </w:p>
    <w:p w14:paraId="13D55AE6" w14:textId="77777777" w:rsidR="001B0CF7" w:rsidRPr="00A92984" w:rsidRDefault="001B0CF7" w:rsidP="001B0CF7">
      <w:pPr>
        <w:pStyle w:val="Heading4"/>
      </w:pPr>
      <w:r w:rsidRPr="00A92984">
        <w:t xml:space="preserve">Major events catalyze political and social solutions that counteract any biological nature – their ev uses data that is cherry-picked and maneuvered to match the political biases of their authors </w:t>
      </w:r>
    </w:p>
    <w:p w14:paraId="7B0CF681" w14:textId="77777777" w:rsidR="001B0CF7" w:rsidRPr="00A92984" w:rsidRDefault="001B0CF7" w:rsidP="001B0CF7">
      <w:r w:rsidRPr="00A92984">
        <w:rPr>
          <w:b/>
        </w:rPr>
        <w:t>Busser 6</w:t>
      </w:r>
      <w:r w:rsidRPr="00A92984">
        <w:t xml:space="preserve"> [“The Evolution of Security: Revisiting the Human Nature Debate in International Relations”, Mark Busser, Master’s Candidate, Department of Political Science, York University, YCISS Working Paper Number 40, August 2006]</w:t>
      </w:r>
    </w:p>
    <w:p w14:paraId="3B59A19C" w14:textId="77777777" w:rsidR="001B0CF7" w:rsidRPr="000B0593" w:rsidRDefault="001B0CF7" w:rsidP="001B0CF7">
      <w:pPr>
        <w:rPr>
          <w:sz w:val="16"/>
        </w:rPr>
      </w:pPr>
      <w:r w:rsidRPr="00A92984">
        <w:rPr>
          <w:sz w:val="16"/>
        </w:rPr>
        <w:t xml:space="preserve">Responding directly to Thayer, Duncan Bell and Paul MacDonald have expressed concern at the intellectual functionalism inherent in </w:t>
      </w:r>
      <w:r w:rsidRPr="00303163">
        <w:rPr>
          <w:rStyle w:val="StyleUnderline"/>
          <w:highlight w:val="cyan"/>
        </w:rPr>
        <w:t>sociobiological explanations</w:t>
      </w:r>
      <w:r w:rsidRPr="00A92984">
        <w:rPr>
          <w:sz w:val="16"/>
        </w:rPr>
        <w:t xml:space="preserve">, suggesting that too often </w:t>
      </w:r>
      <w:r w:rsidRPr="00A92984">
        <w:rPr>
          <w:rStyle w:val="StyleUnderline"/>
        </w:rPr>
        <w:t xml:space="preserve">analysts </w:t>
      </w:r>
      <w:r w:rsidRPr="00303163">
        <w:rPr>
          <w:rStyle w:val="StyleUnderline"/>
          <w:highlight w:val="cyan"/>
        </w:rPr>
        <w:t>choose</w:t>
      </w:r>
      <w:r w:rsidRPr="00A92984">
        <w:rPr>
          <w:rStyle w:val="StyleUnderline"/>
        </w:rPr>
        <w:t xml:space="preserve"> a </w:t>
      </w:r>
      <w:r w:rsidRPr="00303163">
        <w:rPr>
          <w:rStyle w:val="StyleUnderline"/>
          <w:highlight w:val="cyan"/>
        </w:rPr>
        <w:t>specific behaviour and read backwards</w:t>
      </w:r>
      <w:r w:rsidRPr="00A92984">
        <w:rPr>
          <w:rStyle w:val="StyleUnderline"/>
        </w:rPr>
        <w:t xml:space="preserve"> into evolutionary epochs in an attempt to rationalize explanations for that behaviour</w:t>
      </w:r>
      <w:r w:rsidRPr="00A92984">
        <w:rPr>
          <w:sz w:val="16"/>
        </w:rPr>
        <w:t xml:space="preserve">. These arguments, Bell and MacDonald write, often fall into what Richard Lewontin and Stephen Jay Gould have called ‘adaptionism,’ or “the attempt to understand all physiological and behavioural traits of an organism as evolutionary adaptations.”42 </w:t>
      </w:r>
      <w:r w:rsidRPr="00A92984">
        <w:rPr>
          <w:rStyle w:val="StyleUnderline"/>
        </w:rPr>
        <w:t>Arguments</w:t>
      </w:r>
      <w:r w:rsidRPr="00A92984">
        <w:rPr>
          <w:sz w:val="16"/>
        </w:rPr>
        <w:t xml:space="preserve"> such as these </w:t>
      </w:r>
      <w:r w:rsidRPr="00A92984">
        <w:rPr>
          <w:rStyle w:val="StyleUnderline"/>
        </w:rPr>
        <w:t>are hand-crafted by their makers, and</w:t>
      </w:r>
      <w:r w:rsidRPr="00A92984">
        <w:rPr>
          <w:sz w:val="16"/>
        </w:rPr>
        <w:t xml:space="preserve"> tend to </w:t>
      </w:r>
      <w:r w:rsidRPr="00303163">
        <w:rPr>
          <w:rStyle w:val="StyleUnderline"/>
          <w:highlight w:val="cyan"/>
        </w:rPr>
        <w:t>carry</w:t>
      </w:r>
      <w:r w:rsidRPr="00A92984">
        <w:rPr>
          <w:rStyle w:val="StyleUnderline"/>
        </w:rPr>
        <w:t xml:space="preserve"> forward their </w:t>
      </w:r>
      <w:r w:rsidRPr="00303163">
        <w:rPr>
          <w:rStyle w:val="Emphasis"/>
          <w:highlight w:val="cyan"/>
        </w:rPr>
        <w:t>assumptions and biases</w:t>
      </w:r>
      <w:r w:rsidRPr="00A92984">
        <w:rPr>
          <w:sz w:val="16"/>
        </w:rPr>
        <w:t xml:space="preserve">. In an insightful article, Jason Edwards suggests that </w:t>
      </w:r>
      <w:r w:rsidRPr="00A92984">
        <w:rPr>
          <w:rStyle w:val="StyleUnderline"/>
        </w:rPr>
        <w:t>sociobiology and</w:t>
      </w:r>
      <w:r w:rsidRPr="00A92984">
        <w:rPr>
          <w:sz w:val="16"/>
        </w:rPr>
        <w:t xml:space="preserve"> its successor, </w:t>
      </w:r>
      <w:r w:rsidRPr="00A92984">
        <w:rPr>
          <w:rStyle w:val="StyleUnderline"/>
        </w:rPr>
        <w:t xml:space="preserve">evolutionary psychology, are </w:t>
      </w:r>
      <w:r w:rsidRPr="00303163">
        <w:rPr>
          <w:rStyle w:val="StyleUnderline"/>
          <w:highlight w:val="cyan"/>
        </w:rPr>
        <w:t>fundamentally political</w:t>
      </w:r>
      <w:r w:rsidRPr="00A92984">
        <w:rPr>
          <w:rStyle w:val="StyleUnderline"/>
        </w:rPr>
        <w:t xml:space="preserve"> because they </w:t>
      </w:r>
      <w:r w:rsidRPr="00303163">
        <w:rPr>
          <w:rStyle w:val="StyleUnderline"/>
          <w:highlight w:val="cyan"/>
        </w:rPr>
        <w:t>frame</w:t>
      </w:r>
      <w:r w:rsidRPr="00A92984">
        <w:rPr>
          <w:rStyle w:val="StyleUnderline"/>
        </w:rPr>
        <w:t xml:space="preserve"> their major </w:t>
      </w:r>
      <w:r w:rsidRPr="00303163">
        <w:rPr>
          <w:rStyle w:val="StyleUnderline"/>
          <w:highlight w:val="cyan"/>
        </w:rPr>
        <w:t>questions in</w:t>
      </w:r>
      <w:r w:rsidRPr="00A92984">
        <w:rPr>
          <w:rStyle w:val="StyleUnderline"/>
        </w:rPr>
        <w:t xml:space="preserve"> terms of an </w:t>
      </w:r>
      <w:r w:rsidRPr="00303163">
        <w:rPr>
          <w:rStyle w:val="StyleUnderline"/>
          <w:highlight w:val="cyan"/>
        </w:rPr>
        <w:t>assumed individualism</w:t>
      </w:r>
      <w:r w:rsidRPr="00A92984">
        <w:rPr>
          <w:sz w:val="16"/>
        </w:rPr>
        <w:t xml:space="preserve">. Edwards suggests that the main question in both sub-fields is: “given human nature, how is politics possible?”43 The problem is that </w:t>
      </w:r>
      <w:r w:rsidRPr="00A92984">
        <w:rPr>
          <w:rStyle w:val="StyleUnderline"/>
        </w:rPr>
        <w:t>the ‘givens’ of human nature are drawn backward from common knowledges and truths about humans in society, and the</w:t>
      </w:r>
      <w:r w:rsidRPr="00A92984">
        <w:rPr>
          <w:sz w:val="16"/>
        </w:rPr>
        <w:t xml:space="preserve"> game-theory </w:t>
      </w:r>
      <w:r w:rsidRPr="00A92984">
        <w:rPr>
          <w:rStyle w:val="StyleUnderline"/>
        </w:rPr>
        <w:t>experiments which seek to prove them are often created with such assumptions in mind</w:t>
      </w:r>
      <w:r w:rsidRPr="00A92984">
        <w:rPr>
          <w:sz w:val="16"/>
        </w:rPr>
        <w:t xml:space="preserve">. These arguments are seen by their critics as </w:t>
      </w:r>
      <w:r w:rsidRPr="00A92984">
        <w:rPr>
          <w:rStyle w:val="StyleUnderline"/>
        </w:rPr>
        <w:t>politicized from the very start. Sociobiology</w:t>
      </w:r>
      <w:r w:rsidRPr="00A92984">
        <w:rPr>
          <w:sz w:val="16"/>
        </w:rPr>
        <w:t xml:space="preserve"> in particula</w:t>
      </w:r>
      <w:r w:rsidRPr="00A92984">
        <w:rPr>
          <w:rStyle w:val="StyleUnderline"/>
        </w:rPr>
        <w:t xml:space="preserve">r has been </w:t>
      </w:r>
      <w:r w:rsidRPr="00303163">
        <w:rPr>
          <w:rStyle w:val="StyleUnderline"/>
          <w:highlight w:val="cyan"/>
        </w:rPr>
        <w:t>widely interpreted as a conservative politico-scientific tool</w:t>
      </w:r>
      <w:r w:rsidRPr="00A92984">
        <w:rPr>
          <w:rStyle w:val="StyleUnderline"/>
        </w:rPr>
        <w:t xml:space="preserve"> because of these basic assumptions, and because of the </w:t>
      </w:r>
      <w:r w:rsidRPr="00303163">
        <w:rPr>
          <w:rStyle w:val="StyleUnderline"/>
          <w:highlight w:val="cyan"/>
        </w:rPr>
        <w:t>political writings of</w:t>
      </w:r>
      <w:r w:rsidRPr="00A92984">
        <w:rPr>
          <w:rStyle w:val="StyleUnderline"/>
        </w:rPr>
        <w:t xml:space="preserve"> many </w:t>
      </w:r>
      <w:r w:rsidRPr="00303163">
        <w:rPr>
          <w:rStyle w:val="StyleUnderline"/>
          <w:highlight w:val="cyan"/>
        </w:rPr>
        <w:t>sociobiologists</w:t>
      </w:r>
      <w:r w:rsidRPr="00A92984">
        <w:rPr>
          <w:sz w:val="16"/>
        </w:rPr>
        <w:t xml:space="preserve">.44 Because sociobiology naturalizes certain behaviours like conflict, inequality and prejudice, Lewontin et al. suggest that it “sets the stage for legitimation of things as they are.”45 The danger inherent in arguments that incorporate sociobiological arguments into examinations of modern political life, the authors say, is that such arguments naturalize variable behaviours and support discriminatory political structures. </w:t>
      </w:r>
      <w:r w:rsidRPr="00A92984">
        <w:rPr>
          <w:rStyle w:val="StyleUnderline"/>
        </w:rPr>
        <w:t xml:space="preserve">Even if certain behaviours are found to have a biological drives behind them, </w:t>
      </w:r>
      <w:r w:rsidRPr="00303163">
        <w:rPr>
          <w:rStyle w:val="Emphasis"/>
          <w:highlight w:val="cyan"/>
        </w:rPr>
        <w:t>dismissing</w:t>
      </w:r>
      <w:r w:rsidRPr="00A92984">
        <w:rPr>
          <w:rStyle w:val="Emphasis"/>
        </w:rPr>
        <w:t xml:space="preserve"> those </w:t>
      </w:r>
      <w:r w:rsidRPr="00303163">
        <w:rPr>
          <w:rStyle w:val="Emphasis"/>
          <w:highlight w:val="cyan"/>
        </w:rPr>
        <w:t>behaviours</w:t>
      </w:r>
      <w:r w:rsidRPr="00303163">
        <w:rPr>
          <w:rStyle w:val="StyleUnderline"/>
          <w:highlight w:val="cyan"/>
        </w:rPr>
        <w:t xml:space="preserve"> as ‘natural’ precludes the possibility that </w:t>
      </w:r>
      <w:r w:rsidRPr="00303163">
        <w:rPr>
          <w:rStyle w:val="Emphasis"/>
          <w:highlight w:val="cyan"/>
        </w:rPr>
        <w:t>human actors can make choices and</w:t>
      </w:r>
      <w:r w:rsidRPr="00A92984">
        <w:rPr>
          <w:rStyle w:val="Emphasis"/>
        </w:rPr>
        <w:t xml:space="preserve"> can </w:t>
      </w:r>
      <w:r w:rsidRPr="00303163">
        <w:rPr>
          <w:rStyle w:val="Emphasis"/>
          <w:highlight w:val="cyan"/>
        </w:rPr>
        <w:t>avoid</w:t>
      </w:r>
      <w:r w:rsidRPr="00A92984">
        <w:rPr>
          <w:sz w:val="16"/>
        </w:rPr>
        <w:t xml:space="preserve"> anti-social, </w:t>
      </w:r>
      <w:r w:rsidRPr="00303163">
        <w:rPr>
          <w:rStyle w:val="Emphasis"/>
          <w:highlight w:val="cyan"/>
        </w:rPr>
        <w:t>violent, or undesirable action</w:t>
      </w:r>
      <w:r w:rsidRPr="00A92984">
        <w:rPr>
          <w:sz w:val="16"/>
        </w:rPr>
        <w:t xml:space="preserve">.46 While the attempt to discover a geneticallydetermined human nature has usually been justified under the argument that knowing humankind’s basic genetic programming will help to solve the resulting social problems, discourse about human nature seems to generate self-fulfilling prophesies by putting limits on what is considered politically possible. While sociobiologists tend to distance themselves from the naturalistic fallacy that ‘what is’ is ‘what should be,’ there is still a problem with employing adaptionism to ‘explain’ how existing political structures because conclusions tend to be drawn in terms of conclusions that assert what ‘must be’ because of biologicallyingrained constraints.47 </w:t>
      </w:r>
      <w:r w:rsidRPr="00A92984">
        <w:rPr>
          <w:rStyle w:val="StyleUnderline"/>
        </w:rPr>
        <w:t xml:space="preserve">Too firm a focus on sociobiological arguments about ‘natural laws’ </w:t>
      </w:r>
      <w:r w:rsidRPr="00303163">
        <w:rPr>
          <w:rStyle w:val="Emphasis"/>
          <w:highlight w:val="cyan"/>
        </w:rPr>
        <w:t>draws attention away from humanity’s potential for social and political solutions that can counteract</w:t>
      </w:r>
      <w:r w:rsidRPr="00A92984">
        <w:rPr>
          <w:rStyle w:val="Emphasis"/>
        </w:rPr>
        <w:t xml:space="preserve"> and mediate any </w:t>
      </w:r>
      <w:r w:rsidRPr="00303163">
        <w:rPr>
          <w:rStyle w:val="Emphasis"/>
          <w:highlight w:val="cyan"/>
        </w:rPr>
        <w:t>inherent biological impulses</w:t>
      </w:r>
      <w:r w:rsidRPr="00A92984">
        <w:rPr>
          <w:sz w:val="16"/>
        </w:rPr>
        <w:t>, whatever they may be. A revived classical realism based on biological arguments casts biology as destiny in a manner that parallels the neo-realist sentiment that the international sphere is doomed to everlasting anarchy. Jim George quotes the English School scholar Martin Wight as writing that “hope is not a political virtue: it is a theological virtue.”48 George questions the practical result of traditional realsist claims, arguing that the suggestion that fallen man’s sinful state can only be redeemed by a higher power puts limitations on what is considered politically possible. Thayer’s argument rejects the religious version of the fallen man for a scientific version, but similar problems remain with his ‘scientific’ conclusions.</w:t>
      </w:r>
    </w:p>
    <w:p w14:paraId="7899A321" w14:textId="77777777" w:rsidR="001B0CF7" w:rsidRPr="000B0CB7" w:rsidRDefault="001B0CF7" w:rsidP="001B0CF7"/>
    <w:p w14:paraId="39141170" w14:textId="77777777" w:rsidR="001B0CF7" w:rsidRDefault="001B0CF7" w:rsidP="001B0CF7">
      <w:pPr>
        <w:pStyle w:val="Heading3"/>
      </w:pPr>
      <w:r>
        <w:t>2nc no nuke winter</w:t>
      </w:r>
    </w:p>
    <w:p w14:paraId="51EDD79E" w14:textId="77777777" w:rsidR="001B0CF7" w:rsidRDefault="001B0CF7" w:rsidP="001B0CF7">
      <w:pPr>
        <w:pStyle w:val="Heading4"/>
      </w:pPr>
      <w:r>
        <w:t>---b- They’re isolated and have non-traditional food sources</w:t>
      </w:r>
    </w:p>
    <w:p w14:paraId="2C75B1C0" w14:textId="77777777" w:rsidR="001B0CF7" w:rsidRPr="00E83F96" w:rsidRDefault="001B0CF7" w:rsidP="001B0CF7">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3A30D510" w14:textId="77777777" w:rsidR="001B0CF7" w:rsidRPr="00D87983" w:rsidRDefault="001B0CF7" w:rsidP="001B0CF7">
      <w:r w:rsidRPr="008632DC">
        <w:rPr>
          <w:u w:val="single"/>
        </w:rPr>
        <w:t xml:space="preserve">Islands offer excellent protection against natural and/or </w:t>
      </w:r>
      <w:r w:rsidRPr="00990EF9">
        <w:rPr>
          <w:b/>
          <w:bCs/>
          <w:u w:val="single"/>
        </w:rPr>
        <w:t>low-tech catastrophes</w:t>
      </w:r>
      <w:r w:rsidRPr="008632DC">
        <w:rPr>
          <w:sz w:val="16"/>
          <w:szCs w:val="16"/>
        </w:rPr>
        <w:t xml:space="preserve"> which are</w:t>
      </w:r>
      <w:r>
        <w:rPr>
          <w:sz w:val="16"/>
          <w:szCs w:val="16"/>
        </w:rPr>
        <w:t xml:space="preserve"> </w:t>
      </w:r>
      <w:r w:rsidRPr="008632DC">
        <w:rPr>
          <w:sz w:val="16"/>
          <w:szCs w:val="16"/>
        </w:rPr>
        <w:t xml:space="preserve">neither too large nor too small. </w:t>
      </w:r>
      <w:r w:rsidRPr="008632DC">
        <w:rPr>
          <w:u w:val="single"/>
        </w:rPr>
        <w:t>Remoteness, isolation and the diverse conditions found on</w:t>
      </w:r>
      <w:r>
        <w:rPr>
          <w:u w:val="single"/>
        </w:rPr>
        <w:t xml:space="preserve"> </w:t>
      </w:r>
      <w:r w:rsidRPr="008632DC">
        <w:rPr>
          <w:u w:val="single"/>
        </w:rPr>
        <w:t>different islands could be helpful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8632DC">
        <w:rPr>
          <w:sz w:val="16"/>
          <w:szCs w:val="16"/>
        </w:rPr>
        <w:t>; as mentioned in the Introduction, some islands were able to escape the 1918 flu</w:t>
      </w:r>
      <w:r>
        <w:rPr>
          <w:sz w:val="16"/>
          <w:szCs w:val="16"/>
        </w:rPr>
        <w:t xml:space="preserve"> </w:t>
      </w:r>
      <w:r w:rsidRPr="008632DC">
        <w:rPr>
          <w:sz w:val="16"/>
          <w:szCs w:val="16"/>
        </w:rPr>
        <w:t>pandemic by implementing effective quarantine measures.</w:t>
      </w:r>
      <w:r>
        <w:rPr>
          <w:sz w:val="16"/>
          <w:szCs w:val="16"/>
        </w:rPr>
        <w:t xml:space="preserve"> </w:t>
      </w:r>
      <w:r w:rsidRPr="008632DC">
        <w:rPr>
          <w:u w:val="single"/>
        </w:rPr>
        <w:t xml:space="preserve">Islands may help to survive a </w:t>
      </w:r>
      <w:r w:rsidRPr="00990EF9">
        <w:rPr>
          <w:b/>
          <w:bCs/>
          <w:u w:val="single"/>
        </w:rPr>
        <w:t>long-term collapse in food production caused by nuclear winter</w:t>
      </w:r>
      <w:r w:rsidRPr="008632DC">
        <w:rPr>
          <w:sz w:val="16"/>
          <w:szCs w:val="16"/>
        </w:rPr>
        <w:t xml:space="preserve">, agricultural pests and other catastrophes. </w:t>
      </w:r>
      <w:r w:rsidRPr="00303163">
        <w:rPr>
          <w:highlight w:val="cyan"/>
          <w:u w:val="single"/>
        </w:rPr>
        <w:t xml:space="preserve">Islands often have </w:t>
      </w:r>
      <w:r w:rsidRPr="00303163">
        <w:rPr>
          <w:b/>
          <w:bCs/>
          <w:highlight w:val="cyan"/>
          <w:u w:val="single"/>
        </w:rPr>
        <w:t>non-traditional food sources</w:t>
      </w:r>
      <w:r w:rsidRPr="00303163">
        <w:rPr>
          <w:highlight w:val="cyan"/>
          <w:u w:val="single"/>
        </w:rPr>
        <w:t>, such as birds and sea flora</w:t>
      </w:r>
      <w:r w:rsidRPr="008632DC">
        <w:rPr>
          <w:u w:val="single"/>
        </w:rPr>
        <w:t xml:space="preserve"> and fauna, </w:t>
      </w:r>
      <w:r w:rsidRPr="00303163">
        <w:rPr>
          <w:highlight w:val="cyan"/>
          <w:u w:val="single"/>
        </w:rPr>
        <w:t>which</w:t>
      </w:r>
      <w:r w:rsidRPr="008632DC">
        <w:rPr>
          <w:u w:val="single"/>
        </w:rPr>
        <w:t xml:space="preserve"> may </w:t>
      </w:r>
      <w:r w:rsidRPr="00303163">
        <w:rPr>
          <w:highlight w:val="cyan"/>
          <w:u w:val="single"/>
        </w:rPr>
        <w:t>provide independent subsistence for an indefinitely long period</w:t>
      </w:r>
      <w:r w:rsidRPr="008632DC">
        <w:rPr>
          <w:u w:val="single"/>
        </w:rPr>
        <w:t>.</w:t>
      </w:r>
      <w:r>
        <w:rPr>
          <w:u w:val="single"/>
        </w:rPr>
        <w:t xml:space="preserve"> </w:t>
      </w:r>
      <w:r w:rsidRPr="008632DC">
        <w:rPr>
          <w:u w:val="single"/>
        </w:rPr>
        <w:t xml:space="preserve">On remote islands, </w:t>
      </w:r>
      <w:r w:rsidRPr="00303163">
        <w:rPr>
          <w:b/>
          <w:bCs/>
          <w:highlight w:val="cyan"/>
          <w:u w:val="single"/>
        </w:rPr>
        <w:t>the extent of radioactive and chemical contamination from catastrophes would likely be smaller</w:t>
      </w:r>
      <w:r w:rsidRPr="008632DC">
        <w:rPr>
          <w:u w:val="single"/>
        </w:rPr>
        <w:t xml:space="preserve">. This is </w:t>
      </w:r>
      <w:r w:rsidRPr="00303163">
        <w:rPr>
          <w:highlight w:val="cyan"/>
          <w:u w:val="single"/>
        </w:rPr>
        <w:t>especially true of islands</w:t>
      </w:r>
      <w:r w:rsidRPr="008632DC">
        <w:rPr>
          <w:u w:val="single"/>
        </w:rPr>
        <w:t xml:space="preserve"> </w:t>
      </w:r>
      <w:r w:rsidRPr="00303163">
        <w:rPr>
          <w:highlight w:val="cyan"/>
          <w:u w:val="single"/>
        </w:rPr>
        <w:t>located in the Southern hemisphere</w:t>
      </w:r>
      <w:r>
        <w:rPr>
          <w:u w:val="single"/>
        </w:rPr>
        <w:t xml:space="preserve"> </w:t>
      </w:r>
      <w:r w:rsidRPr="008632DC">
        <w:rPr>
          <w:u w:val="single"/>
        </w:rPr>
        <w:t xml:space="preserve">close to the Antarctic, as </w:t>
      </w:r>
      <w:r w:rsidRPr="00303163">
        <w:rPr>
          <w:b/>
          <w:bCs/>
          <w:highlight w:val="cyan"/>
          <w:u w:val="single"/>
        </w:rPr>
        <w:t>winds around the pole maintain</w:t>
      </w:r>
      <w:r w:rsidRPr="00990EF9">
        <w:rPr>
          <w:b/>
          <w:bCs/>
          <w:u w:val="single"/>
        </w:rPr>
        <w:t xml:space="preserve"> some </w:t>
      </w:r>
      <w:r w:rsidRPr="00303163">
        <w:rPr>
          <w:b/>
          <w:bCs/>
          <w:highlight w:val="cyan"/>
          <w:u w:val="single"/>
        </w:rPr>
        <w:t>isolation from the rest of the atmosphere</w:t>
      </w:r>
      <w:r w:rsidRPr="00303163">
        <w:rPr>
          <w:highlight w:val="cyan"/>
          <w:u w:val="single"/>
        </w:rPr>
        <w:t xml:space="preserve">. </w:t>
      </w:r>
      <w:r w:rsidRPr="00A06F58">
        <w:rPr>
          <w:b/>
          <w:bCs/>
          <w:u w:val="single"/>
        </w:rPr>
        <w:t>Constant</w:t>
      </w:r>
      <w:r w:rsidRPr="00990EF9">
        <w:rPr>
          <w:b/>
          <w:bCs/>
          <w:u w:val="single"/>
        </w:rPr>
        <w:t xml:space="preserve"> rains and winds may accelerate the decontamination of some islands</w:t>
      </w:r>
      <w:r>
        <w:rPr>
          <w:u w:val="single"/>
        </w:rPr>
        <w:t xml:space="preserve"> </w:t>
      </w:r>
      <w:r w:rsidRPr="008632DC">
        <w:rPr>
          <w:sz w:val="16"/>
          <w:szCs w:val="16"/>
        </w:rPr>
        <w:t xml:space="preserve">(like Kerguelen). </w:t>
      </w:r>
      <w:r w:rsidRPr="008632DC">
        <w:rPr>
          <w:u w:val="single"/>
        </w:rPr>
        <w:t xml:space="preserve">In addition, </w:t>
      </w:r>
      <w:r w:rsidRPr="00990EF9">
        <w:rPr>
          <w:b/>
          <w:bCs/>
          <w:u w:val="single"/>
        </w:rPr>
        <w:t>sea animals may be relatively less contaminated food sources</w:t>
      </w:r>
      <w:r w:rsidRPr="008632DC">
        <w:rPr>
          <w:u w:val="single"/>
        </w:rPr>
        <w:t>.</w:t>
      </w:r>
      <w:r>
        <w:rPr>
          <w:sz w:val="16"/>
          <w:szCs w:val="16"/>
        </w:rPr>
        <w:t xml:space="preserve"> </w:t>
      </w:r>
      <w:r w:rsidRPr="008632DC">
        <w:rPr>
          <w:sz w:val="16"/>
          <w:szCs w:val="16"/>
        </w:rPr>
        <w:t>Islands away from the equator could provide protection against some of the direct effects of</w:t>
      </w:r>
      <w:r>
        <w:rPr>
          <w:sz w:val="16"/>
          <w:szCs w:val="16"/>
        </w:rPr>
        <w:t xml:space="preserve"> </w:t>
      </w:r>
      <w:r w:rsidRPr="008632DC">
        <w:rPr>
          <w:sz w:val="16"/>
          <w:szCs w:val="16"/>
        </w:rPr>
        <w:t>a gamma ray burst (muons) (Cirkovi  c and Vukoti  c, 2016  ) if they were in the constant</w:t>
      </w:r>
      <w:r>
        <w:rPr>
          <w:sz w:val="16"/>
          <w:szCs w:val="16"/>
        </w:rPr>
        <w:t xml:space="preserve"> </w:t>
      </w:r>
      <w:r w:rsidRPr="008632DC">
        <w:rPr>
          <w:sz w:val="16"/>
          <w:szCs w:val="16"/>
        </w:rPr>
        <w:t>shadow of the Earth, below the horizon of the gamma ray source.</w:t>
      </w:r>
      <w:r>
        <w:rPr>
          <w:sz w:val="16"/>
          <w:szCs w:val="16"/>
        </w:rPr>
        <w:t xml:space="preserve"> </w:t>
      </w:r>
      <w:r w:rsidRPr="00303163">
        <w:rPr>
          <w:highlight w:val="cyan"/>
          <w:u w:val="single"/>
        </w:rPr>
        <w:t>In the case of global war</w:t>
      </w:r>
      <w:r w:rsidRPr="008632DC">
        <w:rPr>
          <w:sz w:val="16"/>
          <w:szCs w:val="16"/>
        </w:rPr>
        <w:t xml:space="preserve"> or technological collapse, </w:t>
      </w:r>
      <w:r w:rsidRPr="00303163">
        <w:rPr>
          <w:b/>
          <w:bCs/>
          <w:highlight w:val="cyan"/>
          <w:u w:val="single"/>
        </w:rPr>
        <w:t>many islands could become unreachable</w:t>
      </w:r>
      <w:r w:rsidRPr="008632DC">
        <w:rPr>
          <w:u w:val="single"/>
        </w:rPr>
        <w:t>. This would protect them against human-borne diseases, pirates, looters and</w:t>
      </w:r>
      <w:r>
        <w:rPr>
          <w:u w:val="single"/>
        </w:rPr>
        <w:t xml:space="preserve"> </w:t>
      </w:r>
      <w:r w:rsidRPr="008632DC">
        <w:rPr>
          <w:u w:val="single"/>
        </w:rPr>
        <w:t>certain autonomous weapon systems such as</w:t>
      </w:r>
      <w:r w:rsidRPr="008632DC">
        <w:rPr>
          <w:sz w:val="16"/>
          <w:szCs w:val="16"/>
        </w:rPr>
        <w:t xml:space="preserve"> land-based or short-range </w:t>
      </w:r>
      <w:r w:rsidRPr="008632DC">
        <w:rPr>
          <w:u w:val="single"/>
        </w:rPr>
        <w:t>drones</w:t>
      </w:r>
      <w:r w:rsidRPr="008632DC">
        <w:rPr>
          <w:sz w:val="16"/>
          <w:szCs w:val="16"/>
        </w:rPr>
        <w:t>.</w:t>
      </w:r>
      <w:r>
        <w:rPr>
          <w:sz w:val="16"/>
          <w:szCs w:val="16"/>
        </w:rPr>
        <w:t xml:space="preserve"> </w:t>
      </w:r>
      <w:r w:rsidRPr="008632DC">
        <w:rPr>
          <w:u w:val="single"/>
        </w:rPr>
        <w:t>Additionally, remote and sparsely populated islands may not be interesting military targets.</w:t>
      </w:r>
      <w:r>
        <w:rPr>
          <w:u w:val="single"/>
        </w:rPr>
        <w:t xml:space="preserve"> </w:t>
      </w:r>
      <w:r w:rsidRPr="008632DC">
        <w:rPr>
          <w:u w:val="single"/>
        </w:rPr>
        <w:t>In case of war, it may be more expensive to reach them than to ignore them</w:t>
      </w:r>
      <w:r w:rsidRPr="008632DC">
        <w:rPr>
          <w:sz w:val="16"/>
          <w:szCs w:val="16"/>
        </w:rPr>
        <w:t>, though this</w:t>
      </w:r>
      <w:r>
        <w:rPr>
          <w:sz w:val="16"/>
          <w:szCs w:val="16"/>
        </w:rPr>
        <w:t xml:space="preserve"> </w:t>
      </w:r>
      <w:r w:rsidRPr="008632DC">
        <w:rPr>
          <w:sz w:val="16"/>
          <w:szCs w:val="16"/>
        </w:rPr>
        <w:t xml:space="preserve">depends on the nature of the war. For example, </w:t>
      </w:r>
      <w:r w:rsidRPr="008632DC">
        <w:rPr>
          <w:u w:val="single"/>
        </w:rPr>
        <w:t>the Germans used remote unpopulated</w:t>
      </w:r>
      <w:r>
        <w:rPr>
          <w:u w:val="single"/>
        </w:rPr>
        <w:t xml:space="preserve"> </w:t>
      </w:r>
      <w:r w:rsidRPr="008632DC">
        <w:rPr>
          <w:u w:val="single"/>
        </w:rPr>
        <w:t>islands in the Arctic</w:t>
      </w:r>
      <w:r w:rsidRPr="008632DC">
        <w:rPr>
          <w:sz w:val="16"/>
          <w:szCs w:val="16"/>
        </w:rPr>
        <w:t xml:space="preserve"> (Grossman, 2016) </w:t>
      </w:r>
      <w:r w:rsidRPr="008632DC">
        <w:rPr>
          <w:u w:val="single"/>
        </w:rPr>
        <w:t>and in the Southern Ocean</w:t>
      </w:r>
      <w:r w:rsidRPr="008632DC">
        <w:rPr>
          <w:sz w:val="16"/>
          <w:szCs w:val="16"/>
        </w:rPr>
        <w:t xml:space="preserve"> (Rogge and Frank, 1956)</w:t>
      </w:r>
      <w:r>
        <w:rPr>
          <w:sz w:val="16"/>
          <w:szCs w:val="16"/>
        </w:rPr>
        <w:t xml:space="preserve"> </w:t>
      </w:r>
      <w:r w:rsidRPr="008632DC">
        <w:rPr>
          <w:u w:val="single"/>
        </w:rPr>
        <w:t>as secret bases during Second World War</w:t>
      </w:r>
      <w:r w:rsidRPr="008632DC">
        <w:rPr>
          <w:sz w:val="16"/>
          <w:szCs w:val="16"/>
        </w:rPr>
        <w:t>, and the allies later sent cruisers to Kerguelen to</w:t>
      </w:r>
      <w:r>
        <w:rPr>
          <w:sz w:val="16"/>
          <w:szCs w:val="16"/>
        </w:rPr>
        <w:t xml:space="preserve"> </w:t>
      </w:r>
      <w:r w:rsidRPr="008632DC">
        <w:rPr>
          <w:sz w:val="16"/>
          <w:szCs w:val="16"/>
        </w:rPr>
        <w:t>check if Germans were hiding there.</w:t>
      </w:r>
      <w:r>
        <w:rPr>
          <w:sz w:val="16"/>
          <w:szCs w:val="16"/>
        </w:rPr>
        <w:t xml:space="preserve"> </w:t>
      </w:r>
      <w:r w:rsidRPr="008632DC">
        <w:rPr>
          <w:sz w:val="16"/>
          <w:szCs w:val="16"/>
        </w:rPr>
        <w:t>It might be too expensive for a hostile AI to seek out and kill small groups of people in</w:t>
      </w:r>
      <w:r>
        <w:rPr>
          <w:sz w:val="16"/>
          <w:szCs w:val="16"/>
        </w:rPr>
        <w:t xml:space="preserve"> </w:t>
      </w:r>
      <w:r w:rsidRPr="008632DC">
        <w:rPr>
          <w:sz w:val="16"/>
          <w:szCs w:val="16"/>
        </w:rPr>
        <w:t>remote places, if they do not pose an immediate risk to the AI’s interests. However, over</w:t>
      </w:r>
      <w:r>
        <w:rPr>
          <w:sz w:val="16"/>
          <w:szCs w:val="16"/>
        </w:rPr>
        <w:t xml:space="preserve"> </w:t>
      </w:r>
      <w:r w:rsidRPr="008632DC">
        <w:rPr>
          <w:sz w:val="16"/>
          <w:szCs w:val="16"/>
        </w:rPr>
        <w:t>time, the AI’s risk calculation might change.</w:t>
      </w:r>
      <w:r w:rsidRPr="00D87983">
        <w:t xml:space="preserve"> </w:t>
      </w:r>
    </w:p>
    <w:p w14:paraId="7E6A9722" w14:textId="77777777" w:rsidR="001B0CF7" w:rsidRDefault="001B0CF7" w:rsidP="001B0CF7">
      <w:pPr>
        <w:pStyle w:val="Heading4"/>
      </w:pPr>
      <w:r>
        <w:t>---c- 15 islands are capable of facilitating post-apocalyptic human repopulation – We’ll insert this chart</w:t>
      </w:r>
    </w:p>
    <w:p w14:paraId="5A34E8C3" w14:textId="77777777" w:rsidR="001B0CF7" w:rsidRPr="007A1FC8" w:rsidRDefault="001B0CF7" w:rsidP="001B0CF7">
      <w:r w:rsidRPr="00502888">
        <w:rPr>
          <w:rStyle w:val="Style13ptBold"/>
        </w:rPr>
        <w:t>Turchin and Green 18</w:t>
      </w:r>
      <w:r>
        <w:t xml:space="preserve"> </w:t>
      </w:r>
      <w:r w:rsidRPr="00502888">
        <w:rPr>
          <w:sz w:val="16"/>
          <w:szCs w:val="16"/>
        </w:rPr>
        <w:t>(Alexey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3AD272F5" w14:textId="77777777" w:rsidR="001B0CF7" w:rsidRDefault="001B0CF7" w:rsidP="001B0CF7">
      <w:pPr>
        <w:rPr>
          <w:u w:val="single"/>
        </w:rPr>
      </w:pPr>
      <w:r>
        <w:rPr>
          <w:noProof/>
          <w:u w:val="single"/>
        </w:rPr>
        <w:drawing>
          <wp:inline distT="0" distB="0" distL="0" distR="0" wp14:anchorId="3690ECFB" wp14:editId="70E03A10">
            <wp:extent cx="2379345" cy="4502150"/>
            <wp:effectExtent l="5398" t="0" r="7302" b="7303"/>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379345" cy="4502150"/>
                    </a:xfrm>
                    <a:prstGeom prst="rect">
                      <a:avLst/>
                    </a:prstGeom>
                    <a:noFill/>
                    <a:ln>
                      <a:noFill/>
                    </a:ln>
                  </pic:spPr>
                </pic:pic>
              </a:graphicData>
            </a:graphic>
          </wp:inline>
        </w:drawing>
      </w:r>
    </w:p>
    <w:p w14:paraId="5341C6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16846"/>
    <w:multiLevelType w:val="hybridMultilevel"/>
    <w:tmpl w:val="7896719A"/>
    <w:lvl w:ilvl="0" w:tplc="43B26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3502258">
    <w:abstractNumId w:val="9"/>
  </w:num>
  <w:num w:numId="2" w16cid:durableId="307974773">
    <w:abstractNumId w:val="7"/>
  </w:num>
  <w:num w:numId="3" w16cid:durableId="1130242976">
    <w:abstractNumId w:val="6"/>
  </w:num>
  <w:num w:numId="4" w16cid:durableId="125391512">
    <w:abstractNumId w:val="5"/>
  </w:num>
  <w:num w:numId="5" w16cid:durableId="1646160659">
    <w:abstractNumId w:val="4"/>
  </w:num>
  <w:num w:numId="6" w16cid:durableId="287400146">
    <w:abstractNumId w:val="8"/>
  </w:num>
  <w:num w:numId="7" w16cid:durableId="434519241">
    <w:abstractNumId w:val="3"/>
  </w:num>
  <w:num w:numId="8" w16cid:durableId="776295263">
    <w:abstractNumId w:val="2"/>
  </w:num>
  <w:num w:numId="9" w16cid:durableId="1578397299">
    <w:abstractNumId w:val="1"/>
  </w:num>
  <w:num w:numId="10" w16cid:durableId="1911961891">
    <w:abstractNumId w:val="0"/>
  </w:num>
  <w:num w:numId="11" w16cid:durableId="14234546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B0CF7"/>
    <w:rsid w:val="000139A3"/>
    <w:rsid w:val="00100833"/>
    <w:rsid w:val="00104529"/>
    <w:rsid w:val="00105942"/>
    <w:rsid w:val="00107396"/>
    <w:rsid w:val="00144A4C"/>
    <w:rsid w:val="00176AB0"/>
    <w:rsid w:val="00177B7D"/>
    <w:rsid w:val="0018322D"/>
    <w:rsid w:val="001B0CF7"/>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DB"/>
    <w:rsid w:val="00DA1C92"/>
    <w:rsid w:val="00DA25D4"/>
    <w:rsid w:val="00DA6538"/>
    <w:rsid w:val="00E15E75"/>
    <w:rsid w:val="00E15F59"/>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58835"/>
  <w15:chartTrackingRefBased/>
  <w15:docId w15:val="{75AB7C29-85C6-4036-961B-36E8F3491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B0CF7"/>
    <w:rPr>
      <w:rFonts w:ascii="Calibri" w:hAnsi="Calibri" w:cs="Calibri"/>
    </w:rPr>
  </w:style>
  <w:style w:type="paragraph" w:styleId="Heading1">
    <w:name w:val="heading 1"/>
    <w:aliases w:val="Pocket"/>
    <w:basedOn w:val="Normal"/>
    <w:next w:val="Normal"/>
    <w:link w:val="Heading1Char"/>
    <w:qFormat/>
    <w:rsid w:val="001B0C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0C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Char"/>
    <w:basedOn w:val="Normal"/>
    <w:next w:val="Normal"/>
    <w:link w:val="Heading3Char"/>
    <w:uiPriority w:val="2"/>
    <w:unhideWhenUsed/>
    <w:qFormat/>
    <w:rsid w:val="001B0C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t,ta,TAG,No Spacing21,tags,T, Ch,small space,Ta,No Spacing111111"/>
    <w:basedOn w:val="Normal"/>
    <w:next w:val="Normal"/>
    <w:link w:val="Heading4Char"/>
    <w:uiPriority w:val="3"/>
    <w:unhideWhenUsed/>
    <w:qFormat/>
    <w:rsid w:val="001B0C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0C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CF7"/>
  </w:style>
  <w:style w:type="character" w:customStyle="1" w:styleId="Heading1Char">
    <w:name w:val="Heading 1 Char"/>
    <w:aliases w:val="Pocket Char"/>
    <w:basedOn w:val="DefaultParagraphFont"/>
    <w:link w:val="Heading1"/>
    <w:rsid w:val="001B0C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0CF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1B0CF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1B0CF7"/>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s"/>
    <w:basedOn w:val="DefaultParagraphFont"/>
    <w:link w:val="textbold"/>
    <w:uiPriority w:val="7"/>
    <w:qFormat/>
    <w:rsid w:val="001B0CF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B0CF7"/>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6"/>
    <w:qFormat/>
    <w:rsid w:val="001B0CF7"/>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Card Char1"/>
    <w:basedOn w:val="DefaultParagraphFont"/>
    <w:link w:val="Card"/>
    <w:uiPriority w:val="99"/>
    <w:unhideWhenUsed/>
    <w:rsid w:val="001B0CF7"/>
    <w:rPr>
      <w:color w:val="auto"/>
      <w:u w:val="none"/>
    </w:rPr>
  </w:style>
  <w:style w:type="character" w:styleId="FollowedHyperlink">
    <w:name w:val="FollowedHyperlink"/>
    <w:basedOn w:val="DefaultParagraphFont"/>
    <w:uiPriority w:val="99"/>
    <w:semiHidden/>
    <w:unhideWhenUsed/>
    <w:rsid w:val="001B0CF7"/>
    <w:rPr>
      <w:color w:val="auto"/>
      <w:u w:val="none"/>
    </w:rPr>
  </w:style>
  <w:style w:type="paragraph" w:customStyle="1" w:styleId="textbold">
    <w:name w:val="text bold"/>
    <w:basedOn w:val="Normal"/>
    <w:link w:val="Emphasis"/>
    <w:uiPriority w:val="7"/>
    <w:qFormat/>
    <w:rsid w:val="001B0CF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ard">
    <w:name w:val="Card"/>
    <w:aliases w:val="Tags,Debate Text,No Spacing11,No Spacing31,No Spacing22,No Spacing111,No Spacing3,No Spacing2,Read stuff,tag,No Spacing1111,No Spacing1121,Dont use,No Spacing41,No Spacing1,No Spacing111112,No Spacing5,No Spacing112,Medium Grid 21,card,Tag and Cite"/>
    <w:basedOn w:val="Heading1"/>
    <w:link w:val="Hyperlink"/>
    <w:autoRedefine/>
    <w:uiPriority w:val="99"/>
    <w:qFormat/>
    <w:rsid w:val="001B0CF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No Spacing51,Note Level 2,Small Text,Note Level 21,No Spacing11211,No Spacing6,No Spacing tnr,Hidden Block Title,No Spacing311,No Spacing8,Dont u,No Spacing1111111"/>
    <w:basedOn w:val="Heading1"/>
    <w:autoRedefine/>
    <w:uiPriority w:val="99"/>
    <w:qFormat/>
    <w:rsid w:val="001B0C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upubs.onlinelibrary.wiley.com/doi/full/10.1002/2017JD027331" TargetMode="External"/><Relationship Id="rId3" Type="http://schemas.openxmlformats.org/officeDocument/2006/relationships/styles" Target="styles.xml"/><Relationship Id="rId7" Type="http://schemas.openxmlformats.org/officeDocument/2006/relationships/hyperlink" Target="https://www.fhi.ox.ac.uk/wp-content/uploads/Existential-Risks-2017-01-23.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alesgroup.com/en/group/magazine/monitoring-earth-and-climate-change-impact-spac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onlinelibrary.wiley.com/doi/abs/10.1111/j.1539-6924.2010.01460.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19269</Words>
  <Characters>109834</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1</cp:revision>
  <dcterms:created xsi:type="dcterms:W3CDTF">2022-04-24T15:25:00Z</dcterms:created>
  <dcterms:modified xsi:type="dcterms:W3CDTF">2022-04-24T15:26:00Z</dcterms:modified>
</cp:coreProperties>
</file>