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40619" w14:textId="1B3667E7" w:rsidR="000F1400" w:rsidRDefault="000F1400" w:rsidP="000F1400">
      <w:pPr>
        <w:pStyle w:val="Heading2"/>
      </w:pPr>
      <w:r>
        <w:t>1</w:t>
      </w:r>
    </w:p>
    <w:p w14:paraId="4CCAE9E4" w14:textId="03EE5063" w:rsidR="000F1400" w:rsidRDefault="008375FD" w:rsidP="000F1400">
      <w:pPr>
        <w:pStyle w:val="Heading4"/>
      </w:pPr>
      <w:r>
        <w:t xml:space="preserve">[1] </w:t>
      </w:r>
      <w:r w:rsidR="000F1400">
        <w:t>Personal identity reductionism is true – if the hemispheres of my brain were transplanted into 2 different people, neither would be me.</w:t>
      </w:r>
    </w:p>
    <w:p w14:paraId="1F7BACBE" w14:textId="77777777" w:rsidR="000F1400" w:rsidRPr="00CC287A" w:rsidRDefault="000F1400" w:rsidP="000F1400">
      <w:pPr>
        <w:rPr>
          <w:sz w:val="16"/>
        </w:rPr>
      </w:pPr>
      <w:r w:rsidRPr="00CC287A">
        <w:rPr>
          <w:rStyle w:val="Style13ptBold"/>
          <w:u w:val="single"/>
        </w:rPr>
        <w:t>Parfit 84.</w:t>
      </w:r>
      <w:r w:rsidRPr="00CC287A">
        <w:rPr>
          <w:sz w:val="16"/>
        </w:rPr>
        <w:t xml:space="preserve"> Derek Parfit 1984, “Reasons and Persons”, Oxford Paperbacks</w:t>
      </w:r>
    </w:p>
    <w:p w14:paraId="669EB17D" w14:textId="77777777" w:rsidR="000F1400" w:rsidRPr="008B4326" w:rsidRDefault="000F1400" w:rsidP="000F1400">
      <w:pPr>
        <w:rPr>
          <w:sz w:val="16"/>
        </w:rPr>
      </w:pPr>
      <w:r w:rsidRPr="008B4326">
        <w:rPr>
          <w:sz w:val="16"/>
        </w:rPr>
        <w:t xml:space="preserve">It is in fact true that </w:t>
      </w:r>
      <w:r w:rsidRPr="003B1B6D">
        <w:rPr>
          <w:rStyle w:val="StyleUnderline"/>
        </w:rPr>
        <w:t>one hemisphere is enough</w:t>
      </w:r>
      <w:r w:rsidRPr="00154759">
        <w:rPr>
          <w:rStyle w:val="StyleUnderline"/>
        </w:rPr>
        <w:t xml:space="preserve">. There are </w:t>
      </w:r>
      <w:r w:rsidRPr="003B1B6D">
        <w:rPr>
          <w:rStyle w:val="StyleUnderline"/>
        </w:rPr>
        <w:t>many</w:t>
      </w:r>
      <w:r w:rsidRPr="00154759">
        <w:rPr>
          <w:rStyle w:val="StyleUnderline"/>
        </w:rPr>
        <w:t xml:space="preserve"> people who </w:t>
      </w:r>
      <w:r w:rsidRPr="003B1B6D">
        <w:rPr>
          <w:rStyle w:val="StyleUnderline"/>
        </w:rPr>
        <w:t>have survived</w:t>
      </w:r>
      <w:r w:rsidRPr="00154759">
        <w:rPr>
          <w:rStyle w:val="StyleUnderline"/>
        </w:rPr>
        <w:t xml:space="preserve">, </w:t>
      </w:r>
      <w:r w:rsidRPr="003B1B6D">
        <w:rPr>
          <w:rStyle w:val="StyleUnderline"/>
        </w:rPr>
        <w:t>when</w:t>
      </w:r>
      <w:r w:rsidRPr="00154759">
        <w:rPr>
          <w:rStyle w:val="StyleUnderline"/>
        </w:rPr>
        <w:t xml:space="preserve"> a stroke or </w:t>
      </w:r>
      <w:r w:rsidRPr="003B1B6D">
        <w:rPr>
          <w:rStyle w:val="StyleUnderline"/>
        </w:rPr>
        <w:t>injury puts out</w:t>
      </w:r>
      <w:r w:rsidRPr="00154759">
        <w:rPr>
          <w:rStyle w:val="StyleUnderline"/>
        </w:rPr>
        <w:t xml:space="preserve"> of action </w:t>
      </w:r>
      <w:r w:rsidRPr="003B1B6D">
        <w:rPr>
          <w:rStyle w:val="StyleUnderline"/>
        </w:rPr>
        <w:t>one</w:t>
      </w:r>
      <w:r w:rsidRPr="00154759">
        <w:rPr>
          <w:rStyle w:val="StyleUnderline"/>
        </w:rPr>
        <w:t xml:space="preserve"> of their </w:t>
      </w:r>
      <w:r w:rsidRPr="003B1B6D">
        <w:rPr>
          <w:rStyle w:val="StyleUnderline"/>
        </w:rPr>
        <w:t>hemispheres</w:t>
      </w:r>
      <w:r w:rsidRPr="008B4326">
        <w:rPr>
          <w:sz w:val="16"/>
        </w:rPr>
        <w:t>. With his remaining hemisphere, such a person may need to re-learn certain things, such as adult speech, or how to control both hands. But this is possible. In my example I am assuming that, as may be true of certain actual people, both of my hemispheres have the full range of abilities. I could thus survive with either hemisphere, without any need for re-</w:t>
      </w:r>
      <w:proofErr w:type="gramStart"/>
      <w:r w:rsidRPr="008B4326">
        <w:rPr>
          <w:sz w:val="16"/>
        </w:rPr>
        <w:t>learning.</w:t>
      </w:r>
      <w:r w:rsidRPr="008B4326">
        <w:rPr>
          <w:sz w:val="12"/>
        </w:rPr>
        <w:t>¶</w:t>
      </w:r>
      <w:proofErr w:type="gramEnd"/>
      <w:r w:rsidRPr="008B4326">
        <w:rPr>
          <w:sz w:val="16"/>
        </w:rPr>
        <w:t xml:space="preserve"> I shall now combine these last two claims. </w:t>
      </w:r>
      <w:r w:rsidRPr="00154759">
        <w:rPr>
          <w:rStyle w:val="StyleUnderline"/>
        </w:rPr>
        <w:t xml:space="preserve">I would survive if my brain was successfully transplanted into my twin's body. And </w:t>
      </w:r>
      <w:r w:rsidRPr="00A657BB">
        <w:rPr>
          <w:rStyle w:val="StyleUnderline"/>
          <w:highlight w:val="green"/>
        </w:rPr>
        <w:t>I could survive with only half my brain</w:t>
      </w:r>
      <w:r w:rsidRPr="00154759">
        <w:rPr>
          <w:rStyle w:val="StyleUnderline"/>
        </w:rPr>
        <w:t>, the other half having been destroyed</w:t>
      </w:r>
      <w:r w:rsidRPr="008B4326">
        <w:rPr>
          <w:sz w:val="16"/>
        </w:rPr>
        <w:t xml:space="preserve">. Given these two facts, it seems clear that I would survive if half my brain was successfully transplanted into my twin's body, and the other half was </w:t>
      </w:r>
      <w:proofErr w:type="gramStart"/>
      <w:r w:rsidRPr="008B4326">
        <w:rPr>
          <w:sz w:val="16"/>
        </w:rPr>
        <w:t>destroyed.</w:t>
      </w:r>
      <w:r w:rsidRPr="008B4326">
        <w:rPr>
          <w:sz w:val="12"/>
        </w:rPr>
        <w:t>¶</w:t>
      </w:r>
      <w:proofErr w:type="gramEnd"/>
      <w:r w:rsidRPr="008B4326">
        <w:rPr>
          <w:sz w:val="16"/>
        </w:rPr>
        <w:t xml:space="preserve"> What if the other half was not destroyed? This is the case that Wiggins described: that in which a person, like an amoeba, divides.40 To simplify the case, I assume that I am one of three identical triplets. Consider</w:t>
      </w:r>
      <w:r w:rsidRPr="008B4326">
        <w:rPr>
          <w:sz w:val="12"/>
        </w:rPr>
        <w:t>¶</w:t>
      </w:r>
      <w:r w:rsidRPr="008B4326">
        <w:rPr>
          <w:sz w:val="16"/>
        </w:rPr>
        <w:t xml:space="preserve"> My Division. </w:t>
      </w:r>
      <w:r w:rsidRPr="00A657BB">
        <w:rPr>
          <w:rStyle w:val="StyleUnderline"/>
          <w:highlight w:val="green"/>
        </w:rPr>
        <w:t>My body is fatally injured, as are the brains of my two brothers. My brain is divided</w:t>
      </w:r>
      <w:r w:rsidRPr="00F9727B">
        <w:rPr>
          <w:rStyle w:val="StyleUnderline"/>
        </w:rPr>
        <w:t xml:space="preserve">, and </w:t>
      </w:r>
      <w:r w:rsidRPr="00A657BB">
        <w:rPr>
          <w:rStyle w:val="StyleUnderline"/>
          <w:highlight w:val="green"/>
        </w:rPr>
        <w:t>each half</w:t>
      </w:r>
      <w:r w:rsidRPr="00F9727B">
        <w:rPr>
          <w:rStyle w:val="StyleUnderline"/>
        </w:rPr>
        <w:t xml:space="preserve"> is successfully </w:t>
      </w:r>
      <w:r w:rsidRPr="00A657BB">
        <w:rPr>
          <w:rStyle w:val="StyleUnderline"/>
          <w:highlight w:val="green"/>
        </w:rPr>
        <w:t>transplanted into the body of one of my brothers</w:t>
      </w:r>
      <w:r w:rsidRPr="008B4326">
        <w:rPr>
          <w:sz w:val="16"/>
        </w:rPr>
        <w:t xml:space="preserve">. Each of the resulting people believes that he is me, seems to remember living my life, has my character, and is in every other way psychologically continuous with me. And he has a body that is very like </w:t>
      </w:r>
      <w:proofErr w:type="gramStart"/>
      <w:r w:rsidRPr="008B4326">
        <w:rPr>
          <w:sz w:val="16"/>
        </w:rPr>
        <w:t>mine.</w:t>
      </w:r>
      <w:r w:rsidRPr="008B4326">
        <w:rPr>
          <w:sz w:val="12"/>
        </w:rPr>
        <w:t>¶</w:t>
      </w:r>
      <w:proofErr w:type="gramEnd"/>
      <w:r w:rsidRPr="008B4326">
        <w:rPr>
          <w:sz w:val="16"/>
        </w:rPr>
        <w:t xml:space="preserve"> This case is likely to remain impossible. Though it is claimed that, in certain people, the two hemispheres may have the same full range of abilities, this claim might be false. I am here assuming that this claim is true when applied to me. I am also assuming that it would be possible to connect a transplanted half-brain with the nerves in its new body. And I am assuming that we could divide, not just the upper hemispheres, but also the lower brain. My first two assumptions may be able to be made true if there is enough progress in neurophysiology. But it seems likely that it would never be possible to divide the lower brain, in a way that did not impair its </w:t>
      </w:r>
      <w:proofErr w:type="gramStart"/>
      <w:r w:rsidRPr="008B4326">
        <w:rPr>
          <w:sz w:val="16"/>
        </w:rPr>
        <w:t>functioning.</w:t>
      </w:r>
      <w:r w:rsidRPr="008B4326">
        <w:rPr>
          <w:sz w:val="12"/>
        </w:rPr>
        <w:t>¶</w:t>
      </w:r>
      <w:proofErr w:type="gramEnd"/>
      <w:r w:rsidRPr="008B4326">
        <w:rPr>
          <w:sz w:val="16"/>
        </w:rPr>
        <w:t xml:space="preserve"> Does it matter if, for this reason, this imagined case of complete division will always remain impossible? Given the aims of my discussion, this does not matter. This impossibility is merely technical. The one feature of the case that might be held to be deeply impossible—the division of a person's consciousness into two separate streams—is the feature that has </w:t>
      </w:r>
      <w:proofErr w:type="gramStart"/>
      <w:r w:rsidRPr="008B4326">
        <w:rPr>
          <w:sz w:val="16"/>
        </w:rPr>
        <w:t>actually happened</w:t>
      </w:r>
      <w:proofErr w:type="gramEnd"/>
      <w:r w:rsidRPr="008B4326">
        <w:rPr>
          <w:sz w:val="16"/>
        </w:rPr>
        <w:t xml:space="preserve">. It would have been important if this had been impossible, since this might have supported some claim about what we really are. It might have supported the claim that we are indivisible Cartesian Egos. It therefore matters that the division of a person's consciousness is in fact possible. There seems to be no similar connection between a particular view about what we really are and the impossibility of dividing and successfully transplanting the two halves of the lower brain. </w:t>
      </w:r>
      <w:r w:rsidRPr="003B1B6D">
        <w:rPr>
          <w:rStyle w:val="StyleUnderline"/>
        </w:rPr>
        <w:t>This</w:t>
      </w:r>
      <w:r w:rsidRPr="008B4326">
        <w:rPr>
          <w:rStyle w:val="StyleUnderline"/>
        </w:rPr>
        <w:t xml:space="preserve"> </w:t>
      </w:r>
      <w:r w:rsidRPr="003B1B6D">
        <w:rPr>
          <w:rStyle w:val="StyleUnderline"/>
        </w:rPr>
        <w:t>impossibility</w:t>
      </w:r>
      <w:r w:rsidRPr="008B4326">
        <w:rPr>
          <w:rStyle w:val="StyleUnderline"/>
        </w:rPr>
        <w:t xml:space="preserve"> thus provides no ground for refusing to consider the imagined case in which we suppose that this can be done</w:t>
      </w:r>
      <w:r w:rsidRPr="008B4326">
        <w:rPr>
          <w:sz w:val="16"/>
        </w:rPr>
        <w:t>. And considering this case may help us to decide both what we believe ourselves to be, and what in fact we are. As Einstein's example showed, it can be useful to consider impossible thought-</w:t>
      </w:r>
      <w:proofErr w:type="gramStart"/>
      <w:r w:rsidRPr="008B4326">
        <w:rPr>
          <w:sz w:val="16"/>
        </w:rPr>
        <w:t>experiments.</w:t>
      </w:r>
      <w:r w:rsidRPr="008B4326">
        <w:rPr>
          <w:sz w:val="12"/>
        </w:rPr>
        <w:t>¶</w:t>
      </w:r>
      <w:proofErr w:type="gramEnd"/>
      <w:r w:rsidRPr="008B4326">
        <w:rPr>
          <w:sz w:val="16"/>
        </w:rPr>
        <w:t xml:space="preserve"> It may help to state, in advance, what I believe this case to show. It provides a further argument against the view that we are separately existing entities. But the main conclusion to be drawn is that </w:t>
      </w:r>
      <w:r w:rsidRPr="00A657BB">
        <w:rPr>
          <w:rStyle w:val="Emphasis"/>
          <w:highlight w:val="green"/>
        </w:rPr>
        <w:t xml:space="preserve">personal identity is not what </w:t>
      </w:r>
      <w:proofErr w:type="gramStart"/>
      <w:r w:rsidRPr="00A657BB">
        <w:rPr>
          <w:rStyle w:val="Emphasis"/>
          <w:highlight w:val="green"/>
        </w:rPr>
        <w:t>matters</w:t>
      </w:r>
      <w:r w:rsidRPr="008B4326">
        <w:rPr>
          <w:sz w:val="16"/>
        </w:rPr>
        <w:t>.</w:t>
      </w:r>
      <w:r w:rsidRPr="008B4326">
        <w:rPr>
          <w:sz w:val="12"/>
        </w:rPr>
        <w:t>¶</w:t>
      </w:r>
      <w:proofErr w:type="gramEnd"/>
      <w:r w:rsidRPr="008B4326">
        <w:rPr>
          <w:sz w:val="16"/>
        </w:rPr>
        <w:t xml:space="preserve"> It is natural to believe that our identity is what matters. Reconsider the Branch-Line Case, where I have talked to my Replica on Mars, and am about to die. Suppose we believe that I and my Replica are different people. It is then natural to assume that my prospect is almost as bad as ordinary death. In a few days, there will be no one living who will be me. It is natural to assume that this is what matters. In discussing My Division, I shall start by making this </w:t>
      </w:r>
      <w:proofErr w:type="gramStart"/>
      <w:r w:rsidRPr="008B4326">
        <w:rPr>
          <w:sz w:val="16"/>
        </w:rPr>
        <w:t>assumption.</w:t>
      </w:r>
      <w:r w:rsidRPr="008B4326">
        <w:rPr>
          <w:sz w:val="12"/>
        </w:rPr>
        <w:t>¶</w:t>
      </w:r>
      <w:proofErr w:type="gramEnd"/>
      <w:r w:rsidRPr="008B4326">
        <w:rPr>
          <w:sz w:val="16"/>
        </w:rPr>
        <w:t xml:space="preserve"> In this case, each half of my brain will be successfully transplanted into the very similar body of one of my two brothers. </w:t>
      </w:r>
      <w:proofErr w:type="gramStart"/>
      <w:r w:rsidRPr="008B4326">
        <w:rPr>
          <w:sz w:val="16"/>
        </w:rPr>
        <w:t>Both of the resulting</w:t>
      </w:r>
      <w:proofErr w:type="gramEnd"/>
      <w:r w:rsidRPr="008B4326">
        <w:rPr>
          <w:sz w:val="16"/>
        </w:rPr>
        <w:t xml:space="preserve"> people will be fully psychologically continuous with me, as I am now. What happens to </w:t>
      </w:r>
      <w:proofErr w:type="gramStart"/>
      <w:r w:rsidRPr="008B4326">
        <w:rPr>
          <w:sz w:val="16"/>
        </w:rPr>
        <w:t>me?</w:t>
      </w:r>
      <w:r w:rsidRPr="008B4326">
        <w:rPr>
          <w:sz w:val="12"/>
        </w:rPr>
        <w:t>¶</w:t>
      </w:r>
      <w:proofErr w:type="gramEnd"/>
      <w:r w:rsidRPr="008B4326">
        <w:rPr>
          <w:sz w:val="16"/>
        </w:rPr>
        <w:t xml:space="preserve"> There are only four possibilities: (1) I do not survive; (2) I survive as one of the two people; (3) I survive as the other; (4) I survive as both.</w:t>
      </w:r>
      <w:r w:rsidRPr="008B4326">
        <w:rPr>
          <w:sz w:val="12"/>
        </w:rPr>
        <w:t>¶</w:t>
      </w:r>
      <w:r w:rsidRPr="008B4326">
        <w:rPr>
          <w:sz w:val="16"/>
        </w:rPr>
        <w:t xml:space="preserve"> The objection to (1) is this. I would survive if my brain was successfully transplanted. And people have in fact survived with half their brains destroyed. Given these facts, it seems clear that I would survive if half my brain was successfully transplanted, and the other half was destroyed. So how could I fail to survive if the other half was also successfully transplanted? How could a double success be a </w:t>
      </w:r>
      <w:proofErr w:type="gramStart"/>
      <w:r w:rsidRPr="008B4326">
        <w:rPr>
          <w:sz w:val="16"/>
        </w:rPr>
        <w:t>failure?</w:t>
      </w:r>
      <w:r w:rsidRPr="008B4326">
        <w:rPr>
          <w:sz w:val="12"/>
        </w:rPr>
        <w:t>¶</w:t>
      </w:r>
      <w:proofErr w:type="gramEnd"/>
      <w:r w:rsidRPr="008B4326">
        <w:rPr>
          <w:sz w:val="16"/>
        </w:rPr>
        <w:t xml:space="preserve"> Consider the next two possibilities. Perhaps one success is the maximum score. Perhaps I shall be one of the two resulting people. The objection here is that, in this case, each half of my brain is exactly similar, and so, to start with, is each resulting person. Given these facts, how can I survive as only one of the two people? What can make me one of them rather than the </w:t>
      </w:r>
      <w:proofErr w:type="gramStart"/>
      <w:r w:rsidRPr="008B4326">
        <w:rPr>
          <w:sz w:val="16"/>
        </w:rPr>
        <w:t>other?</w:t>
      </w:r>
      <w:r w:rsidRPr="008B4326">
        <w:rPr>
          <w:sz w:val="12"/>
        </w:rPr>
        <w:t>¶</w:t>
      </w:r>
      <w:proofErr w:type="gramEnd"/>
      <w:r w:rsidRPr="008B4326">
        <w:rPr>
          <w:sz w:val="16"/>
        </w:rPr>
        <w:t xml:space="preserve"> These three possibilities cannot be dismissed as incoherent. We can understand them. But, while we assume that identity is what matters, (1) is not plausible. My </w:t>
      </w:r>
      <w:proofErr w:type="gramStart"/>
      <w:r w:rsidRPr="008B4326">
        <w:rPr>
          <w:sz w:val="16"/>
        </w:rPr>
        <w:t>Division</w:t>
      </w:r>
      <w:proofErr w:type="gramEnd"/>
      <w:r w:rsidRPr="008B4326">
        <w:rPr>
          <w:sz w:val="16"/>
        </w:rPr>
        <w:t xml:space="preserve"> would not be as bad as death. Nor are (2) and (3) plausible. There remains the fourth possibility: that I survive as both of the resulting </w:t>
      </w:r>
      <w:proofErr w:type="gramStart"/>
      <w:r w:rsidRPr="008B4326">
        <w:rPr>
          <w:sz w:val="16"/>
        </w:rPr>
        <w:t>people.</w:t>
      </w:r>
      <w:r w:rsidRPr="008B4326">
        <w:rPr>
          <w:sz w:val="12"/>
        </w:rPr>
        <w:t>¶</w:t>
      </w:r>
      <w:proofErr w:type="gramEnd"/>
      <w:r w:rsidRPr="008B4326">
        <w:rPr>
          <w:sz w:val="16"/>
        </w:rPr>
        <w:t xml:space="preserve"> This possibility might be described in several ways. I might first claim: ‘What we have called “the </w:t>
      </w:r>
      <w:proofErr w:type="gramStart"/>
      <w:r w:rsidRPr="008B4326">
        <w:rPr>
          <w:sz w:val="16"/>
        </w:rPr>
        <w:t>two resulting</w:t>
      </w:r>
      <w:proofErr w:type="gramEnd"/>
      <w:r w:rsidRPr="008B4326">
        <w:rPr>
          <w:sz w:val="16"/>
        </w:rPr>
        <w:t xml:space="preserve"> people” are not two people. They are one person. I do survive this operation. Its effect is to give me two bodies, and a divided mind.’</w:t>
      </w:r>
      <w:r w:rsidRPr="008B4326">
        <w:rPr>
          <w:sz w:val="12"/>
        </w:rPr>
        <w:t>¶</w:t>
      </w:r>
      <w:r w:rsidRPr="008B4326">
        <w:rPr>
          <w:sz w:val="16"/>
        </w:rPr>
        <w:t xml:space="preserve"> This claim cannot be dismissed outright. As I argued, we ought to admit as possible that a person could have a divided mind. If this is possible, each half of my divided mind might control its own body. But though this description of the case cannot be rejected as inconceivable, it involves a great distortion in our concept of a person. In my imagined Physics </w:t>
      </w:r>
      <w:proofErr w:type="gramStart"/>
      <w:r w:rsidRPr="008B4326">
        <w:rPr>
          <w:sz w:val="16"/>
        </w:rPr>
        <w:t>Exam</w:t>
      </w:r>
      <w:proofErr w:type="gramEnd"/>
      <w:r w:rsidRPr="008B4326">
        <w:rPr>
          <w:sz w:val="16"/>
        </w:rPr>
        <w:t xml:space="preserve"> I claimed that this case involved only one person. There were two features of the case that made this plausible. The divided mind was soon reunited, and there was only one body. </w:t>
      </w:r>
      <w:r w:rsidRPr="00A657BB">
        <w:rPr>
          <w:rStyle w:val="StyleUnderline"/>
          <w:highlight w:val="green"/>
        </w:rPr>
        <w:t>If a mind was permanently divided</w:t>
      </w:r>
      <w:r w:rsidRPr="008B4326">
        <w:rPr>
          <w:rStyle w:val="StyleUnderline"/>
        </w:rPr>
        <w:t xml:space="preserve">, </w:t>
      </w:r>
      <w:r w:rsidRPr="00A657BB">
        <w:rPr>
          <w:rStyle w:val="StyleUnderline"/>
          <w:highlight w:val="green"/>
        </w:rPr>
        <w:t xml:space="preserve">and its halves </w:t>
      </w:r>
      <w:r w:rsidRPr="00A657BB">
        <w:rPr>
          <w:rStyle w:val="StyleUnderline"/>
          <w:highlight w:val="green"/>
        </w:rPr>
        <w:lastRenderedPageBreak/>
        <w:t>developed in different ways, it would become less plausible to claim</w:t>
      </w:r>
      <w:r w:rsidRPr="008B4326">
        <w:rPr>
          <w:rStyle w:val="StyleUnderline"/>
        </w:rPr>
        <w:t xml:space="preserve"> that </w:t>
      </w:r>
      <w:r w:rsidRPr="00A657BB">
        <w:rPr>
          <w:rStyle w:val="StyleUnderline"/>
          <w:highlight w:val="green"/>
        </w:rPr>
        <w:t>the case involves only one person</w:t>
      </w:r>
      <w:r w:rsidRPr="008B4326">
        <w:rPr>
          <w:sz w:val="16"/>
        </w:rPr>
        <w:t>. (Remember the actual patient who complained that, when he embraced his wife, his left hand pushed her away</w:t>
      </w:r>
      <w:proofErr w:type="gramStart"/>
      <w:r w:rsidRPr="008B4326">
        <w:rPr>
          <w:sz w:val="16"/>
        </w:rPr>
        <w:t>.)</w:t>
      </w:r>
      <w:r w:rsidRPr="008B4326">
        <w:rPr>
          <w:sz w:val="12"/>
        </w:rPr>
        <w:t>¶</w:t>
      </w:r>
      <w:proofErr w:type="gramEnd"/>
      <w:r w:rsidRPr="008B4326">
        <w:rPr>
          <w:sz w:val="16"/>
        </w:rPr>
        <w:t xml:space="preserve"> The case of complete division, where there are also two bodies, seems to be a long way over the borderline. After I have had this operation, the two ‘products’ each have all of the features of a person. </w:t>
      </w:r>
      <w:r w:rsidRPr="00A657BB">
        <w:rPr>
          <w:rStyle w:val="StyleUnderline"/>
          <w:highlight w:val="green"/>
        </w:rPr>
        <w:t>They could live at opposite ends of the Earth</w:t>
      </w:r>
      <w:r w:rsidRPr="008B4326">
        <w:rPr>
          <w:sz w:val="16"/>
        </w:rPr>
        <w:t xml:space="preserve">. Suppose that they have poor memories, and that their appearance changes in different ways. After many years, </w:t>
      </w:r>
      <w:r w:rsidRPr="00A657BB">
        <w:rPr>
          <w:rStyle w:val="StyleUnderline"/>
          <w:highlight w:val="green"/>
        </w:rPr>
        <w:t>they might</w:t>
      </w:r>
      <w:r w:rsidRPr="008B4326">
        <w:rPr>
          <w:rStyle w:val="StyleUnderline"/>
        </w:rPr>
        <w:t xml:space="preserve"> meet again, and </w:t>
      </w:r>
      <w:r w:rsidRPr="00A657BB">
        <w:rPr>
          <w:rStyle w:val="StyleUnderline"/>
          <w:highlight w:val="green"/>
        </w:rPr>
        <w:t>fail</w:t>
      </w:r>
      <w:r w:rsidRPr="008B4326">
        <w:rPr>
          <w:rStyle w:val="StyleUnderline"/>
        </w:rPr>
        <w:t xml:space="preserve"> even </w:t>
      </w:r>
      <w:r w:rsidRPr="00A657BB">
        <w:rPr>
          <w:rStyle w:val="StyleUnderline"/>
          <w:highlight w:val="green"/>
        </w:rPr>
        <w:t xml:space="preserve">to </w:t>
      </w:r>
      <w:proofErr w:type="spellStart"/>
      <w:r w:rsidRPr="00A657BB">
        <w:rPr>
          <w:rStyle w:val="StyleUnderline"/>
          <w:highlight w:val="green"/>
        </w:rPr>
        <w:t>recognise</w:t>
      </w:r>
      <w:proofErr w:type="spellEnd"/>
      <w:r w:rsidRPr="00A657BB">
        <w:rPr>
          <w:rStyle w:val="StyleUnderline"/>
          <w:highlight w:val="green"/>
        </w:rPr>
        <w:t xml:space="preserve"> each other</w:t>
      </w:r>
      <w:r w:rsidRPr="008B4326">
        <w:rPr>
          <w:sz w:val="16"/>
        </w:rPr>
        <w:t xml:space="preserve">. We might have to claim of such a pair, innocently playing tennis: ‘What you see out there is a single person, playing tennis with himself. In each half of his </w:t>
      </w:r>
      <w:proofErr w:type="gramStart"/>
      <w:r w:rsidRPr="008B4326">
        <w:rPr>
          <w:sz w:val="16"/>
        </w:rPr>
        <w:t>mind</w:t>
      </w:r>
      <w:proofErr w:type="gramEnd"/>
      <w:r w:rsidRPr="008B4326">
        <w:rPr>
          <w:sz w:val="16"/>
        </w:rPr>
        <w:t xml:space="preserve"> he mistakenly believes that he is playing tennis with someone else.’ If we are not yet Reductionists, we believe that there is one true answer to the </w:t>
      </w:r>
      <w:proofErr w:type="spellStart"/>
      <w:r w:rsidRPr="008B4326">
        <w:rPr>
          <w:sz w:val="16"/>
        </w:rPr>
        <w:t>questionwhether</w:t>
      </w:r>
      <w:proofErr w:type="spellEnd"/>
      <w:r w:rsidRPr="008B4326">
        <w:rPr>
          <w:sz w:val="16"/>
        </w:rPr>
        <w:t xml:space="preserve"> these two tennis-players are a single person. Given what we mean by ‘person’, the answer must be No. </w:t>
      </w:r>
      <w:r w:rsidRPr="00A657BB">
        <w:rPr>
          <w:rStyle w:val="StyleUnderline"/>
          <w:highlight w:val="green"/>
        </w:rPr>
        <w:t>It cannot be true that what I believe to be a stranger</w:t>
      </w:r>
      <w:r w:rsidRPr="008B4326">
        <w:rPr>
          <w:rStyle w:val="StyleUnderline"/>
        </w:rPr>
        <w:t xml:space="preserve">, standing there behind the net, </w:t>
      </w:r>
      <w:r w:rsidRPr="00A657BB">
        <w:rPr>
          <w:rStyle w:val="StyleUnderline"/>
          <w:highlight w:val="green"/>
        </w:rPr>
        <w:t>is</w:t>
      </w:r>
      <w:r w:rsidRPr="008B4326">
        <w:rPr>
          <w:rStyle w:val="StyleUnderline"/>
        </w:rPr>
        <w:t xml:space="preserve"> in fact </w:t>
      </w:r>
      <w:r w:rsidRPr="00A657BB">
        <w:rPr>
          <w:rStyle w:val="StyleUnderline"/>
          <w:highlight w:val="green"/>
        </w:rPr>
        <w:t>another part of myself</w:t>
      </w:r>
      <w:r w:rsidRPr="008B4326">
        <w:rPr>
          <w:sz w:val="16"/>
        </w:rPr>
        <w:t>.</w:t>
      </w:r>
    </w:p>
    <w:p w14:paraId="710BF8A6" w14:textId="2F5EA9A3" w:rsidR="000F1400" w:rsidRDefault="008375FD" w:rsidP="000F1400">
      <w:pPr>
        <w:pStyle w:val="Heading4"/>
      </w:pPr>
      <w:r>
        <w:t xml:space="preserve">[2] </w:t>
      </w:r>
      <w:r w:rsidR="000F1400">
        <w:t>Justifies util.</w:t>
      </w:r>
    </w:p>
    <w:p w14:paraId="734EFC40" w14:textId="77777777" w:rsidR="000F1400" w:rsidRPr="006F72CE" w:rsidRDefault="000F1400" w:rsidP="000F1400">
      <w:pPr>
        <w:rPr>
          <w:sz w:val="16"/>
        </w:rPr>
      </w:pPr>
      <w:proofErr w:type="spellStart"/>
      <w:r w:rsidRPr="006F72CE">
        <w:rPr>
          <w:rStyle w:val="Style13ptBold"/>
          <w:u w:val="single"/>
        </w:rPr>
        <w:t>Gruzalski</w:t>
      </w:r>
      <w:proofErr w:type="spellEnd"/>
      <w:r w:rsidRPr="006F72CE">
        <w:rPr>
          <w:rStyle w:val="Style13ptBold"/>
          <w:u w:val="single"/>
        </w:rPr>
        <w:t xml:space="preserve"> 86.</w:t>
      </w:r>
      <w:r w:rsidRPr="006F72CE">
        <w:rPr>
          <w:sz w:val="16"/>
        </w:rPr>
        <w:t xml:space="preserve"> Bart </w:t>
      </w:r>
      <w:proofErr w:type="spellStart"/>
      <w:r w:rsidRPr="006F72CE">
        <w:rPr>
          <w:sz w:val="16"/>
        </w:rPr>
        <w:t>Gruzalski</w:t>
      </w:r>
      <w:proofErr w:type="spellEnd"/>
      <w:r w:rsidRPr="006F72CE">
        <w:rPr>
          <w:sz w:val="16"/>
        </w:rPr>
        <w:t xml:space="preserve"> 86 [</w:t>
      </w:r>
      <w:proofErr w:type="spellStart"/>
      <w:r w:rsidRPr="006F72CE">
        <w:rPr>
          <w:sz w:val="16"/>
        </w:rPr>
        <w:t>UChicago</w:t>
      </w:r>
      <w:proofErr w:type="spellEnd"/>
      <w:r w:rsidRPr="006F72CE">
        <w:rPr>
          <w:sz w:val="16"/>
        </w:rPr>
        <w:t>], “</w:t>
      </w:r>
      <w:proofErr w:type="spellStart"/>
      <w:r w:rsidRPr="006F72CE">
        <w:rPr>
          <w:sz w:val="16"/>
        </w:rPr>
        <w:t>Parfit's</w:t>
      </w:r>
      <w:proofErr w:type="spellEnd"/>
      <w:r w:rsidRPr="006F72CE">
        <w:rPr>
          <w:sz w:val="16"/>
        </w:rPr>
        <w:t xml:space="preserve"> Impact on Utilitarianism”, Ethics, Vol. 96, No. 4, July 1986. </w:t>
      </w:r>
    </w:p>
    <w:p w14:paraId="38301E82" w14:textId="77777777" w:rsidR="000F1400" w:rsidRPr="00153081" w:rsidRDefault="000F1400" w:rsidP="000F1400">
      <w:pPr>
        <w:rPr>
          <w:sz w:val="16"/>
        </w:rPr>
      </w:pPr>
      <w:r w:rsidRPr="000D68E5">
        <w:rPr>
          <w:sz w:val="16"/>
        </w:rPr>
        <w:t>Parfit concludes his discussion of distributive moral principles by claiming that, “</w:t>
      </w:r>
      <w:r w:rsidRPr="000509C2">
        <w:rPr>
          <w:rStyle w:val="StyleUnderline"/>
        </w:rPr>
        <w:t>when</w:t>
      </w:r>
      <w:r w:rsidRPr="000D68E5">
        <w:rPr>
          <w:rStyle w:val="StyleUnderline"/>
        </w:rPr>
        <w:t xml:space="preserve"> we cease to believe that persons are separately existing entities, the Utilitarian view becomes more plausible</w:t>
      </w:r>
      <w:r w:rsidRPr="000D68E5">
        <w:rPr>
          <w:sz w:val="16"/>
        </w:rPr>
        <w:t xml:space="preserve">. Is the gain in plausibility great, or small? My argument leaves this question open” (p. 342). In contrast, I have argued that </w:t>
      </w:r>
      <w:r w:rsidRPr="00956AE3">
        <w:rPr>
          <w:rStyle w:val="StyleUnderline"/>
          <w:highlight w:val="green"/>
        </w:rPr>
        <w:t>the Reductionist View strongly supports the utilitarian account</w:t>
      </w:r>
      <w:r w:rsidRPr="000D68E5">
        <w:rPr>
          <w:sz w:val="16"/>
        </w:rPr>
        <w:t xml:space="preserve"> of desert and distributive justice. The argument has two aspects. One is the recognition of the utilitarian emphasis on secondary rules, including principles of distributive justice and policies of desert. These rules, principles, and policies are treated within the utilitarian account as if they have self-standing, whereas in fact they are justified on the principle of utility which alone has self-standing within the utilitarian program. The other aspect of the argument involves the recognition that the utilitarian’s dual treatment of secondary principles dovetails with the dual account of the nature of persons on the Reductionist View: persons exist, yet their existence just </w:t>
      </w:r>
      <w:proofErr w:type="gramStart"/>
      <w:r w:rsidRPr="000D68E5">
        <w:rPr>
          <w:sz w:val="16"/>
        </w:rPr>
        <w:t>involves</w:t>
      </w:r>
      <w:proofErr w:type="gramEnd"/>
      <w:r w:rsidRPr="000D68E5">
        <w:rPr>
          <w:sz w:val="16"/>
        </w:rPr>
        <w:t xml:space="preserve"> bodies and interrelated mental and physical events, and a complete description of our lives need not claim that persons exist. Furthermore, </w:t>
      </w:r>
      <w:r w:rsidRPr="000832D5">
        <w:rPr>
          <w:rStyle w:val="StyleUnderline"/>
        </w:rPr>
        <w:t>a body, brain, and interrelated series of mental and physical events are more fundamental and basic than the person</w:t>
      </w:r>
      <w:r w:rsidRPr="000D68E5">
        <w:rPr>
          <w:rStyle w:val="StyleUnderline"/>
        </w:rPr>
        <w:t xml:space="preserve"> whose existence just consists in them</w:t>
      </w:r>
      <w:r w:rsidRPr="000D68E5">
        <w:rPr>
          <w:sz w:val="16"/>
        </w:rPr>
        <w:t xml:space="preserve">, much as the citizens and the territory are more fundamental and basic than the nation whose existence just consists in them. </w:t>
      </w:r>
      <w:r w:rsidRPr="000509C2">
        <w:rPr>
          <w:rStyle w:val="StyleUnderline"/>
        </w:rPr>
        <w:t>This corresponds precisely with the utilitarian account</w:t>
      </w:r>
      <w:r w:rsidRPr="000D68E5">
        <w:rPr>
          <w:rStyle w:val="StyleUnderline"/>
        </w:rPr>
        <w:t xml:space="preserve">, for </w:t>
      </w:r>
      <w:r w:rsidRPr="00956AE3">
        <w:rPr>
          <w:rStyle w:val="StyleUnderline"/>
          <w:highlight w:val="green"/>
        </w:rPr>
        <w:t>util</w:t>
      </w:r>
      <w:r w:rsidRPr="00363A61">
        <w:rPr>
          <w:rStyle w:val="StyleUnderline"/>
        </w:rPr>
        <w:t>itarianism</w:t>
      </w:r>
      <w:r w:rsidRPr="00956AE3">
        <w:rPr>
          <w:rStyle w:val="StyleUnderline"/>
          <w:highlight w:val="green"/>
        </w:rPr>
        <w:t xml:space="preserve"> treats persons as</w:t>
      </w:r>
      <w:r w:rsidRPr="000832D5">
        <w:rPr>
          <w:rStyle w:val="StyleUnderline"/>
        </w:rPr>
        <w:t xml:space="preserve"> fundamental</w:t>
      </w:r>
      <w:r w:rsidRPr="000D68E5">
        <w:rPr>
          <w:rStyle w:val="StyleUnderline"/>
        </w:rPr>
        <w:t xml:space="preserve"> and separate </w:t>
      </w:r>
      <w:r w:rsidRPr="00956AE3">
        <w:rPr>
          <w:rStyle w:val="StyleUnderline"/>
          <w:highlight w:val="green"/>
        </w:rPr>
        <w:t>existents</w:t>
      </w:r>
      <w:r w:rsidRPr="000832D5">
        <w:rPr>
          <w:rStyle w:val="StyleUnderline"/>
        </w:rPr>
        <w:t>, while grounding this</w:t>
      </w:r>
      <w:r w:rsidRPr="000D68E5">
        <w:rPr>
          <w:rStyle w:val="StyleUnderline"/>
        </w:rPr>
        <w:t xml:space="preserve"> treatment </w:t>
      </w:r>
      <w:r w:rsidRPr="000832D5">
        <w:rPr>
          <w:rStyle w:val="StyleUnderline"/>
        </w:rPr>
        <w:t>on</w:t>
      </w:r>
      <w:r w:rsidRPr="00983398">
        <w:rPr>
          <w:rStyle w:val="StyleUnderline"/>
        </w:rPr>
        <w:t xml:space="preserve"> the impersonal elements of pain,</w:t>
      </w:r>
      <w:r w:rsidRPr="000D68E5">
        <w:rPr>
          <w:rStyle w:val="StyleUnderline"/>
        </w:rPr>
        <w:t xml:space="preserve"> suffering, </w:t>
      </w:r>
      <w:r w:rsidRPr="000832D5">
        <w:rPr>
          <w:rStyle w:val="StyleUnderline"/>
        </w:rPr>
        <w:t>happiness</w:t>
      </w:r>
      <w:r w:rsidRPr="000D68E5">
        <w:rPr>
          <w:rStyle w:val="StyleUnderline"/>
        </w:rPr>
        <w:t>, and contentment.</w:t>
      </w:r>
      <w:r w:rsidRPr="000D68E5">
        <w:rPr>
          <w:sz w:val="16"/>
        </w:rPr>
        <w:t xml:space="preserve"> Because </w:t>
      </w:r>
      <w:r w:rsidRPr="00956AE3">
        <w:rPr>
          <w:rStyle w:val="StyleUnderline"/>
          <w:highlight w:val="green"/>
        </w:rPr>
        <w:t>util</w:t>
      </w:r>
      <w:r w:rsidRPr="00363A61">
        <w:rPr>
          <w:rStyle w:val="StyleUnderline"/>
        </w:rPr>
        <w:t xml:space="preserve">- </w:t>
      </w:r>
      <w:proofErr w:type="spellStart"/>
      <w:r w:rsidRPr="00363A61">
        <w:rPr>
          <w:rStyle w:val="StyleUnderline"/>
        </w:rPr>
        <w:t>itarianism</w:t>
      </w:r>
      <w:proofErr w:type="spellEnd"/>
      <w:r w:rsidRPr="00363A61">
        <w:rPr>
          <w:rStyle w:val="StyleUnderline"/>
        </w:rPr>
        <w:t xml:space="preserve"> a</w:t>
      </w:r>
      <w:r w:rsidRPr="000D68E5">
        <w:rPr>
          <w:rStyle w:val="StyleUnderline"/>
        </w:rPr>
        <w:t xml:space="preserve">ccurately </w:t>
      </w:r>
      <w:r w:rsidRPr="00956AE3">
        <w:rPr>
          <w:rStyle w:val="StyleUnderline"/>
          <w:highlight w:val="green"/>
        </w:rPr>
        <w:t>reflects</w:t>
      </w:r>
      <w:r w:rsidRPr="000D68E5">
        <w:rPr>
          <w:rStyle w:val="StyleUnderline"/>
        </w:rPr>
        <w:t xml:space="preserve"> in this way </w:t>
      </w:r>
      <w:r w:rsidRPr="00956AE3">
        <w:rPr>
          <w:rStyle w:val="StyleUnderline"/>
          <w:highlight w:val="green"/>
        </w:rPr>
        <w:t>the</w:t>
      </w:r>
      <w:r w:rsidRPr="000D68E5">
        <w:rPr>
          <w:rStyle w:val="StyleUnderline"/>
        </w:rPr>
        <w:t xml:space="preserve"> true </w:t>
      </w:r>
      <w:r w:rsidRPr="00956AE3">
        <w:rPr>
          <w:rStyle w:val="StyleUnderline"/>
          <w:highlight w:val="green"/>
        </w:rPr>
        <w:t>nature of persons</w:t>
      </w:r>
      <w:r w:rsidRPr="000832D5">
        <w:rPr>
          <w:rStyle w:val="StyleUnderline"/>
        </w:rPr>
        <w:t>, it is much more plausible than has been previously recognized</w:t>
      </w:r>
      <w:r w:rsidRPr="000D68E5">
        <w:rPr>
          <w:sz w:val="16"/>
        </w:rPr>
        <w:t xml:space="preserve">. In addition, since many of the current </w:t>
      </w:r>
      <w:r w:rsidRPr="00956AE3">
        <w:rPr>
          <w:rStyle w:val="StyleUnderline"/>
          <w:highlight w:val="green"/>
        </w:rPr>
        <w:t>competitors</w:t>
      </w:r>
      <w:r w:rsidRPr="000832D5">
        <w:rPr>
          <w:rStyle w:val="StyleUnderline"/>
        </w:rPr>
        <w:t xml:space="preserve"> to utilitarianism</w:t>
      </w:r>
      <w:r w:rsidRPr="000509C2">
        <w:rPr>
          <w:rStyle w:val="StyleUnderline"/>
        </w:rPr>
        <w:t xml:space="preserve"> </w:t>
      </w:r>
      <w:r w:rsidRPr="00956AE3">
        <w:rPr>
          <w:rStyle w:val="StyleUnderline"/>
          <w:highlight w:val="green"/>
        </w:rPr>
        <w:t>presuppose</w:t>
      </w:r>
      <w:r w:rsidRPr="000509C2">
        <w:rPr>
          <w:rStyle w:val="StyleUnderline"/>
        </w:rPr>
        <w:t xml:space="preserve"> that </w:t>
      </w:r>
      <w:r w:rsidRPr="00956AE3">
        <w:rPr>
          <w:rStyle w:val="StyleUnderline"/>
          <w:highlight w:val="green"/>
        </w:rPr>
        <w:t>the person is separate from the body, brain, and</w:t>
      </w:r>
      <w:r w:rsidRPr="000509C2">
        <w:rPr>
          <w:rStyle w:val="StyleUnderline"/>
        </w:rPr>
        <w:t xml:space="preserve"> interrelated </w:t>
      </w:r>
      <w:r w:rsidRPr="00956AE3">
        <w:rPr>
          <w:rStyle w:val="StyleUnderline"/>
          <w:highlight w:val="green"/>
        </w:rPr>
        <w:t>mental and physical events</w:t>
      </w:r>
      <w:r w:rsidRPr="000D68E5">
        <w:rPr>
          <w:rStyle w:val="StyleUnderline"/>
        </w:rPr>
        <w:t xml:space="preserve">, it follows that </w:t>
      </w:r>
      <w:r w:rsidRPr="00956AE3">
        <w:rPr>
          <w:rStyle w:val="StyleUnderline"/>
          <w:highlight w:val="green"/>
        </w:rPr>
        <w:t>these views err by being too personal</w:t>
      </w:r>
      <w:r w:rsidRPr="000D68E5">
        <w:rPr>
          <w:rStyle w:val="StyleUnderline"/>
        </w:rPr>
        <w:t xml:space="preserve"> and are therefore implausible.</w:t>
      </w:r>
      <w:r w:rsidRPr="000D68E5">
        <w:rPr>
          <w:sz w:val="16"/>
        </w:rPr>
        <w:t xml:space="preserve"> It follows that </w:t>
      </w:r>
      <w:r w:rsidRPr="00956AE3">
        <w:rPr>
          <w:rStyle w:val="StyleUnderline"/>
          <w:highlight w:val="green"/>
        </w:rPr>
        <w:t>when we cease to believe that persons are separately existing entities</w:t>
      </w:r>
      <w:r w:rsidRPr="000D68E5">
        <w:rPr>
          <w:rStyle w:val="StyleUnderline"/>
        </w:rPr>
        <w:t xml:space="preserve">, </w:t>
      </w:r>
      <w:r w:rsidRPr="00956AE3">
        <w:rPr>
          <w:rStyle w:val="StyleUnderline"/>
          <w:highlight w:val="green"/>
        </w:rPr>
        <w:t>util</w:t>
      </w:r>
      <w:r w:rsidRPr="000509C2">
        <w:rPr>
          <w:rStyle w:val="StyleUnderline"/>
        </w:rPr>
        <w:t>itarianism</w:t>
      </w:r>
      <w:r w:rsidRPr="000D68E5">
        <w:rPr>
          <w:rStyle w:val="StyleUnderline"/>
        </w:rPr>
        <w:t xml:space="preserve"> </w:t>
      </w:r>
      <w:r w:rsidRPr="00956AE3">
        <w:rPr>
          <w:rStyle w:val="StyleUnderline"/>
          <w:highlight w:val="green"/>
        </w:rPr>
        <w:t>becomes</w:t>
      </w:r>
      <w:r w:rsidRPr="000D68E5">
        <w:rPr>
          <w:rStyle w:val="StyleUnderline"/>
        </w:rPr>
        <w:t xml:space="preserve"> significantly </w:t>
      </w:r>
      <w:r w:rsidRPr="00956AE3">
        <w:rPr>
          <w:rStyle w:val="StyleUnderline"/>
          <w:highlight w:val="green"/>
        </w:rPr>
        <w:t>more plausible than</w:t>
      </w:r>
      <w:r w:rsidRPr="000D68E5">
        <w:rPr>
          <w:rStyle w:val="StyleUnderline"/>
        </w:rPr>
        <w:t xml:space="preserve"> any of </w:t>
      </w:r>
      <w:r w:rsidRPr="00956AE3">
        <w:rPr>
          <w:rStyle w:val="StyleUnderline"/>
          <w:highlight w:val="green"/>
        </w:rPr>
        <w:t>its</w:t>
      </w:r>
      <w:r w:rsidRPr="000D68E5">
        <w:rPr>
          <w:rStyle w:val="StyleUnderline"/>
        </w:rPr>
        <w:t xml:space="preserve"> person-centered theoretical </w:t>
      </w:r>
      <w:r w:rsidRPr="00956AE3">
        <w:rPr>
          <w:rStyle w:val="StyleUnderline"/>
          <w:highlight w:val="green"/>
        </w:rPr>
        <w:t>competitors</w:t>
      </w:r>
      <w:r>
        <w:rPr>
          <w:rStyle w:val="StyleUnderline"/>
        </w:rPr>
        <w:t>.</w:t>
      </w:r>
    </w:p>
    <w:p w14:paraId="290F336D" w14:textId="0BAA7EF9" w:rsidR="000F1400" w:rsidRDefault="008375FD" w:rsidP="000F1400">
      <w:pPr>
        <w:pStyle w:val="Heading4"/>
      </w:pPr>
      <w:r>
        <w:t xml:space="preserve">[3] </w:t>
      </w:r>
      <w:r w:rsidR="000F1400">
        <w:t xml:space="preserve">Rationality fails as an objective starting point for ethics – through drugs like alcohol individuals can temporarily cease to be agents yet can still make decisions. Irrationalism resolves this contradiction of identity – individuals </w:t>
      </w:r>
      <w:proofErr w:type="gramStart"/>
      <w:r w:rsidR="000F1400">
        <w:t>take action</w:t>
      </w:r>
      <w:proofErr w:type="gramEnd"/>
      <w:r w:rsidR="000F1400">
        <w:t xml:space="preserve"> based on subconscious emotive responses to pain and pleasure.</w:t>
      </w:r>
    </w:p>
    <w:p w14:paraId="47349A0A" w14:textId="77777777" w:rsidR="000F1400" w:rsidRPr="00722298" w:rsidRDefault="000F1400" w:rsidP="000F1400">
      <w:pPr>
        <w:rPr>
          <w:sz w:val="12"/>
        </w:rPr>
      </w:pPr>
      <w:proofErr w:type="spellStart"/>
      <w:r w:rsidRPr="00722298">
        <w:rPr>
          <w:rStyle w:val="Style13ptBold"/>
          <w:u w:val="single"/>
        </w:rPr>
        <w:t>Schlimme</w:t>
      </w:r>
      <w:proofErr w:type="spellEnd"/>
      <w:r w:rsidRPr="00722298">
        <w:rPr>
          <w:rStyle w:val="Style13ptBold"/>
          <w:u w:val="single"/>
        </w:rPr>
        <w:t xml:space="preserve"> 04</w:t>
      </w:r>
      <w:r w:rsidRPr="00722298">
        <w:rPr>
          <w:sz w:val="12"/>
        </w:rPr>
        <w:t xml:space="preserve"> (Jann </w:t>
      </w:r>
      <w:proofErr w:type="spellStart"/>
      <w:r w:rsidRPr="00722298">
        <w:rPr>
          <w:sz w:val="12"/>
        </w:rPr>
        <w:t>Schlimme</w:t>
      </w:r>
      <w:proofErr w:type="spellEnd"/>
      <w:r w:rsidRPr="00722298">
        <w:rPr>
          <w:sz w:val="12"/>
        </w:rPr>
        <w:t xml:space="preserve"> is a professor of psychiatry and philosophy. “Philosophy and Psychiatry: Towards a Philosophical Anthropology of Addiction.” Walter de Gruyter. January 1, 2004. Page 271-273.) </w:t>
      </w:r>
      <w:r w:rsidRPr="00722298">
        <w:rPr>
          <w:b/>
          <w:sz w:val="12"/>
        </w:rPr>
        <w:t>//WW JA 2/15/18</w:t>
      </w:r>
    </w:p>
    <w:p w14:paraId="48064960" w14:textId="77777777" w:rsidR="000F1400" w:rsidRDefault="000F1400" w:rsidP="000F1400">
      <w:pPr>
        <w:rPr>
          <w:sz w:val="12"/>
        </w:rPr>
      </w:pPr>
      <w:r w:rsidRPr="00722298">
        <w:rPr>
          <w:sz w:val="12"/>
        </w:rPr>
        <w:t xml:space="preserve">This understanding of the human being changed radically in the Age of Enlightenment and especially with Immanuel Kant (1724-1804), however, the difference of subject and object was deepened even further and not overcome. Kant argued that the inner perspective was performed by conditions a priori always structuring the possibilities of perception and cognition. Therefore, it is impossible for a human being to know something about the Ding </w:t>
      </w:r>
      <w:proofErr w:type="gramStart"/>
      <w:r w:rsidRPr="00722298">
        <w:rPr>
          <w:sz w:val="12"/>
        </w:rPr>
        <w:t>an</w:t>
      </w:r>
      <w:proofErr w:type="gramEnd"/>
      <w:r w:rsidRPr="00722298">
        <w:rPr>
          <w:sz w:val="12"/>
        </w:rPr>
        <w:t xml:space="preserve"> </w:t>
      </w:r>
      <w:proofErr w:type="spellStart"/>
      <w:r w:rsidRPr="00722298">
        <w:rPr>
          <w:sz w:val="12"/>
        </w:rPr>
        <w:t>Sich</w:t>
      </w:r>
      <w:proofErr w:type="spellEnd"/>
      <w:r w:rsidRPr="00722298">
        <w:rPr>
          <w:sz w:val="12"/>
        </w:rPr>
        <w:t xml:space="preserve"> (Descartes was of the opinion that humans knew something about the real thing for itself), since all knowledge is </w:t>
      </w:r>
      <w:proofErr w:type="spellStart"/>
      <w:r w:rsidRPr="00722298">
        <w:rPr>
          <w:sz w:val="12"/>
        </w:rPr>
        <w:t>prestructured</w:t>
      </w:r>
      <w:proofErr w:type="spellEnd"/>
      <w:r w:rsidRPr="00722298">
        <w:rPr>
          <w:sz w:val="12"/>
        </w:rPr>
        <w:t xml:space="preserve"> by unchangeable conditions of being human. Beginning with Kant, the world "rotated" around the subject comparable with the </w:t>
      </w:r>
      <w:proofErr w:type="spellStart"/>
      <w:r w:rsidRPr="00722298">
        <w:rPr>
          <w:sz w:val="12"/>
        </w:rPr>
        <w:t>copernicaman</w:t>
      </w:r>
      <w:proofErr w:type="spellEnd"/>
      <w:r w:rsidRPr="00722298">
        <w:rPr>
          <w:sz w:val="12"/>
        </w:rPr>
        <w:t xml:space="preserve"> change</w:t>
      </w:r>
      <w:r w:rsidRPr="0062780D">
        <w:rPr>
          <w:u w:val="single"/>
        </w:rPr>
        <w:t xml:space="preserve">. In connection with this self-understanding </w:t>
      </w:r>
      <w:r w:rsidRPr="00722298">
        <w:rPr>
          <w:highlight w:val="green"/>
          <w:u w:val="single"/>
        </w:rPr>
        <w:t>as rational and autonomous human beings</w:t>
      </w:r>
      <w:r w:rsidRPr="0062780D">
        <w:rPr>
          <w:u w:val="single"/>
        </w:rPr>
        <w:t xml:space="preserve">, new and "sober ecstasies" like coffee, cocoa, </w:t>
      </w:r>
      <w:proofErr w:type="gramStart"/>
      <w:r w:rsidRPr="0062780D">
        <w:rPr>
          <w:u w:val="single"/>
        </w:rPr>
        <w:t>tea</w:t>
      </w:r>
      <w:proofErr w:type="gramEnd"/>
      <w:r w:rsidRPr="0062780D">
        <w:rPr>
          <w:u w:val="single"/>
        </w:rPr>
        <w:t xml:space="preserve"> or tobacco conquered the enlightened or civil classes.</w:t>
      </w:r>
      <w:r w:rsidRPr="00722298">
        <w:rPr>
          <w:sz w:val="12"/>
        </w:rPr>
        <w:t xml:space="preserve"> The societies were divided and polarized between sobriety and intoxication (Spode 1993). </w:t>
      </w:r>
      <w:r w:rsidRPr="00722298">
        <w:rPr>
          <w:highlight w:val="green"/>
          <w:u w:val="single"/>
        </w:rPr>
        <w:t>Problems of repeated or constant alcohol consumption</w:t>
      </w:r>
      <w:r w:rsidRPr="0062780D">
        <w:rPr>
          <w:u w:val="single"/>
        </w:rPr>
        <w:t xml:space="preserve"> were named </w:t>
      </w:r>
      <w:r w:rsidRPr="0062780D">
        <w:rPr>
          <w:u w:val="single"/>
        </w:rPr>
        <w:lastRenderedPageBreak/>
        <w:t xml:space="preserve">(organic damages or apoplexy) and the question </w:t>
      </w:r>
      <w:r w:rsidRPr="00722298">
        <w:rPr>
          <w:highlight w:val="green"/>
          <w:u w:val="single"/>
        </w:rPr>
        <w:t>arose</w:t>
      </w:r>
      <w:r w:rsidRPr="0062780D">
        <w:rPr>
          <w:u w:val="single"/>
        </w:rPr>
        <w:t>, how it was possible to overcome the vice or habit of drinking.</w:t>
      </w:r>
      <w:r w:rsidRPr="00722298">
        <w:rPr>
          <w:sz w:val="12"/>
        </w:rPr>
        <w:t xml:space="preserve"> Traditional understanding of repeated, </w:t>
      </w:r>
      <w:proofErr w:type="gramStart"/>
      <w:r w:rsidRPr="00722298">
        <w:rPr>
          <w:sz w:val="12"/>
        </w:rPr>
        <w:t>constant</w:t>
      </w:r>
      <w:proofErr w:type="gramEnd"/>
      <w:r w:rsidRPr="00722298">
        <w:rPr>
          <w:sz w:val="12"/>
        </w:rPr>
        <w:t xml:space="preserve"> and often excessive alcohol consumption as a Christian vice, referring to Augustine's concept of a "wrong will" (</w:t>
      </w:r>
      <w:proofErr w:type="spellStart"/>
      <w:r w:rsidRPr="00722298">
        <w:rPr>
          <w:sz w:val="12"/>
        </w:rPr>
        <w:t>Flasch</w:t>
      </w:r>
      <w:proofErr w:type="spellEnd"/>
      <w:r w:rsidRPr="00722298">
        <w:rPr>
          <w:sz w:val="12"/>
        </w:rPr>
        <w:t xml:space="preserve"> 1994) or as a customary and conscious decision (as formulated especially by the German physician Heinrich </w:t>
      </w:r>
      <w:proofErr w:type="spellStart"/>
      <w:r w:rsidRPr="00722298">
        <w:rPr>
          <w:sz w:val="12"/>
        </w:rPr>
        <w:t>Stromer</w:t>
      </w:r>
      <w:proofErr w:type="spellEnd"/>
      <w:r w:rsidRPr="00722298">
        <w:rPr>
          <w:sz w:val="12"/>
        </w:rPr>
        <w:t xml:space="preserve"> in 1531, Spode 1993), dominated culturally the common idea of chronic alcohol consumption. This can be seen in movements of moderation evident particularly in Europe and in the United States, which called for a more moderate consumption of alcohol. A transformation of this understanding was necessary for the enlightened individual. </w:t>
      </w:r>
      <w:r w:rsidRPr="0062780D">
        <w:rPr>
          <w:u w:val="single"/>
        </w:rPr>
        <w:t xml:space="preserve">Following Kant in his </w:t>
      </w:r>
      <w:proofErr w:type="spellStart"/>
      <w:r w:rsidRPr="0062780D">
        <w:rPr>
          <w:u w:val="single"/>
        </w:rPr>
        <w:t>Grundlegung</w:t>
      </w:r>
      <w:proofErr w:type="spellEnd"/>
      <w:r w:rsidRPr="0062780D">
        <w:rPr>
          <w:u w:val="single"/>
        </w:rPr>
        <w:t xml:space="preserve"> der </w:t>
      </w:r>
      <w:proofErr w:type="spellStart"/>
      <w:r w:rsidRPr="0062780D">
        <w:rPr>
          <w:u w:val="single"/>
        </w:rPr>
        <w:t>Metaphysik</w:t>
      </w:r>
      <w:proofErr w:type="spellEnd"/>
      <w:r w:rsidRPr="0062780D">
        <w:rPr>
          <w:u w:val="single"/>
        </w:rPr>
        <w:t xml:space="preserve"> der </w:t>
      </w:r>
      <w:proofErr w:type="spellStart"/>
      <w:r w:rsidRPr="0062780D">
        <w:rPr>
          <w:u w:val="single"/>
        </w:rPr>
        <w:t>Sitten</w:t>
      </w:r>
      <w:proofErr w:type="spellEnd"/>
      <w:r w:rsidRPr="0062780D">
        <w:rPr>
          <w:u w:val="single"/>
        </w:rPr>
        <w:t xml:space="preserve"> (1785), </w:t>
      </w:r>
      <w:r w:rsidRPr="00722298">
        <w:rPr>
          <w:highlight w:val="green"/>
          <w:u w:val="single"/>
        </w:rPr>
        <w:t>chronic intoxication</w:t>
      </w:r>
      <w:r w:rsidRPr="0062780D">
        <w:rPr>
          <w:u w:val="single"/>
        </w:rPr>
        <w:t xml:space="preserve"> simply </w:t>
      </w:r>
      <w:r w:rsidRPr="00722298">
        <w:rPr>
          <w:highlight w:val="green"/>
          <w:u w:val="single"/>
        </w:rPr>
        <w:t>made a rational</w:t>
      </w:r>
      <w:r w:rsidRPr="00536C1E">
        <w:rPr>
          <w:u w:val="single"/>
        </w:rPr>
        <w:t xml:space="preserve"> way of life </w:t>
      </w:r>
      <w:r w:rsidRPr="00722298">
        <w:rPr>
          <w:highlight w:val="green"/>
          <w:u w:val="single"/>
        </w:rPr>
        <w:t>impossible. The rational</w:t>
      </w:r>
      <w:r w:rsidRPr="00536C1E">
        <w:rPr>
          <w:u w:val="single"/>
        </w:rPr>
        <w:t xml:space="preserve"> way of life </w:t>
      </w:r>
      <w:r w:rsidRPr="00722298">
        <w:rPr>
          <w:highlight w:val="green"/>
          <w:u w:val="single"/>
        </w:rPr>
        <w:t>was</w:t>
      </w:r>
      <w:r w:rsidRPr="0062780D">
        <w:rPr>
          <w:u w:val="single"/>
        </w:rPr>
        <w:t xml:space="preserve"> laid down as </w:t>
      </w:r>
      <w:r w:rsidRPr="00722298">
        <w:rPr>
          <w:highlight w:val="green"/>
          <w:u w:val="single"/>
        </w:rPr>
        <w:t>a basis for morality</w:t>
      </w:r>
      <w:r w:rsidRPr="0062780D">
        <w:rPr>
          <w:u w:val="single"/>
        </w:rPr>
        <w:t xml:space="preserve"> of the individual. </w:t>
      </w:r>
      <w:r w:rsidRPr="00722298">
        <w:rPr>
          <w:highlight w:val="green"/>
          <w:u w:val="single"/>
        </w:rPr>
        <w:t>Therefore, a drunkard was not a sinner, rather a</w:t>
      </w:r>
      <w:r w:rsidRPr="0062780D">
        <w:rPr>
          <w:u w:val="single"/>
        </w:rPr>
        <w:t xml:space="preserve"> </w:t>
      </w:r>
      <w:proofErr w:type="gramStart"/>
      <w:r w:rsidRPr="0062780D">
        <w:rPr>
          <w:u w:val="single"/>
        </w:rPr>
        <w:t xml:space="preserve">more or less </w:t>
      </w:r>
      <w:r w:rsidRPr="00722298">
        <w:rPr>
          <w:highlight w:val="green"/>
          <w:u w:val="single"/>
        </w:rPr>
        <w:t>irrational</w:t>
      </w:r>
      <w:proofErr w:type="gramEnd"/>
      <w:r w:rsidRPr="00722298">
        <w:rPr>
          <w:highlight w:val="green"/>
          <w:u w:val="single"/>
        </w:rPr>
        <w:t xml:space="preserve"> person</w:t>
      </w:r>
      <w:r w:rsidRPr="00722298">
        <w:rPr>
          <w:sz w:val="12"/>
        </w:rPr>
        <w:t xml:space="preserve"> (Kant 1990). Nevertheless, an important question </w:t>
      </w:r>
      <w:proofErr w:type="gramStart"/>
      <w:r w:rsidRPr="00722298">
        <w:rPr>
          <w:sz w:val="12"/>
        </w:rPr>
        <w:t>still remained</w:t>
      </w:r>
      <w:proofErr w:type="gramEnd"/>
      <w:r w:rsidRPr="00722298">
        <w:rPr>
          <w:sz w:val="12"/>
        </w:rPr>
        <w:t xml:space="preserve"> unanswered. Although the enlighteners and the sanitarians claimed that teetotalism would be advisable for a healthy and rational way of life, many people were reluctant to reduce their alcohol intake. </w:t>
      </w:r>
      <w:r w:rsidRPr="0062780D">
        <w:rPr>
          <w:u w:val="single"/>
        </w:rPr>
        <w:t>If drunkenness was not considered a vice, then how could a lack of rationality be interpreted? Parallel to enlightenment, another movement took place, namely, "</w:t>
      </w:r>
      <w:r w:rsidRPr="00536C1E">
        <w:rPr>
          <w:highlight w:val="green"/>
          <w:u w:val="single"/>
        </w:rPr>
        <w:t>irrationalism</w:t>
      </w:r>
      <w:r w:rsidRPr="0062780D">
        <w:rPr>
          <w:u w:val="single"/>
        </w:rPr>
        <w:t xml:space="preserve">". It </w:t>
      </w:r>
      <w:r w:rsidRPr="00536C1E">
        <w:rPr>
          <w:highlight w:val="green"/>
          <w:u w:val="single"/>
        </w:rPr>
        <w:t>appeared as a counterpoint, emphasizing non-rational phenomena and the importance pf emotions</w:t>
      </w:r>
      <w:r w:rsidRPr="0062780D">
        <w:rPr>
          <w:u w:val="single"/>
        </w:rPr>
        <w:t xml:space="preserve"> for being human</w:t>
      </w:r>
      <w:r w:rsidRPr="00722298">
        <w:rPr>
          <w:sz w:val="12"/>
        </w:rPr>
        <w:t xml:space="preserve">. Non rational phenomena e.g. culminating in magnetism of Anton Mesmer </w:t>
      </w:r>
      <w:proofErr w:type="gramStart"/>
      <w:r w:rsidRPr="00722298">
        <w:rPr>
          <w:sz w:val="12"/>
        </w:rPr>
        <w:t>( 1734</w:t>
      </w:r>
      <w:proofErr w:type="gramEnd"/>
      <w:r w:rsidRPr="00722298">
        <w:rPr>
          <w:sz w:val="12"/>
        </w:rPr>
        <w:t xml:space="preserve">-1815) demonstrated that </w:t>
      </w:r>
      <w:r w:rsidRPr="00536C1E">
        <w:rPr>
          <w:highlight w:val="green"/>
          <w:u w:val="single"/>
        </w:rPr>
        <w:t>a person was</w:t>
      </w:r>
      <w:r w:rsidRPr="0062780D">
        <w:rPr>
          <w:u w:val="single"/>
        </w:rPr>
        <w:t xml:space="preserve"> not only rational but </w:t>
      </w:r>
      <w:r w:rsidRPr="00536C1E">
        <w:rPr>
          <w:highlight w:val="green"/>
          <w:u w:val="single"/>
        </w:rPr>
        <w:t>always "irrational"</w:t>
      </w:r>
      <w:r w:rsidRPr="0062780D">
        <w:rPr>
          <w:u w:val="single"/>
        </w:rPr>
        <w:t xml:space="preserve">. According to this theory, </w:t>
      </w:r>
      <w:r w:rsidRPr="00536C1E">
        <w:rPr>
          <w:highlight w:val="green"/>
          <w:u w:val="single"/>
        </w:rPr>
        <w:t>each person possessed deeper structures</w:t>
      </w:r>
      <w:r w:rsidRPr="0062780D">
        <w:rPr>
          <w:u w:val="single"/>
        </w:rPr>
        <w:t xml:space="preserve"> that were always associated with the ratio and appeared as the other or dark side of himself</w:t>
      </w:r>
      <w:r w:rsidRPr="00722298">
        <w:rPr>
          <w:sz w:val="12"/>
        </w:rPr>
        <w:t>. As Henry Ellenberger once claimed, this movement was important for the concept of unconsciousness and, therefore, the origin of the modern dynamic psychology and psychiatry (Ellenberger 1996</w:t>
      </w:r>
      <w:r w:rsidRPr="0062780D">
        <w:rPr>
          <w:u w:val="single"/>
        </w:rPr>
        <w:t xml:space="preserve">). The understanding of the human being as always having subconscious or deeper Structures </w:t>
      </w:r>
      <w:r w:rsidRPr="00536C1E">
        <w:rPr>
          <w:highlight w:val="green"/>
          <w:u w:val="single"/>
        </w:rPr>
        <w:t>besides</w:t>
      </w:r>
      <w:r w:rsidRPr="0062780D">
        <w:rPr>
          <w:u w:val="single"/>
        </w:rPr>
        <w:t xml:space="preserve"> his </w:t>
      </w:r>
      <w:r w:rsidRPr="00536C1E">
        <w:rPr>
          <w:highlight w:val="green"/>
          <w:u w:val="single"/>
        </w:rPr>
        <w:t>rational mind</w:t>
      </w:r>
      <w:r w:rsidRPr="0062780D">
        <w:rPr>
          <w:u w:val="single"/>
        </w:rPr>
        <w:t xml:space="preserve"> gained great significance for the increasing knowledge concerning addiction</w:t>
      </w:r>
      <w:r w:rsidRPr="00722298">
        <w:rPr>
          <w:sz w:val="12"/>
        </w:rPr>
        <w:t xml:space="preserve">. This holds especially true for </w:t>
      </w:r>
      <w:proofErr w:type="spellStart"/>
      <w:r w:rsidRPr="00722298">
        <w:rPr>
          <w:sz w:val="12"/>
        </w:rPr>
        <w:t>Brownianism</w:t>
      </w:r>
      <w:proofErr w:type="spellEnd"/>
      <w:r w:rsidRPr="00722298">
        <w:rPr>
          <w:sz w:val="12"/>
        </w:rPr>
        <w:t>, important for a new and more rational understanding of addiction (</w:t>
      </w:r>
      <w:proofErr w:type="spellStart"/>
      <w:r w:rsidRPr="00722298">
        <w:rPr>
          <w:sz w:val="12"/>
        </w:rPr>
        <w:t>Wiesemann</w:t>
      </w:r>
      <w:proofErr w:type="spellEnd"/>
      <w:r w:rsidRPr="00722298">
        <w:rPr>
          <w:sz w:val="12"/>
        </w:rPr>
        <w:t xml:space="preserve"> 2000). The Scottish physician and philosopher John Brown (1735-1788) developed an understanding </w:t>
      </w:r>
      <w:r w:rsidRPr="00722298">
        <w:rPr>
          <w:u w:val="single"/>
        </w:rPr>
        <w:t xml:space="preserve">of </w:t>
      </w:r>
      <w:r w:rsidRPr="00536C1E">
        <w:rPr>
          <w:highlight w:val="green"/>
          <w:u w:val="single"/>
        </w:rPr>
        <w:t>living organisms divided from inanimate matter, due to irritability and excitation</w:t>
      </w:r>
      <w:r w:rsidRPr="00722298">
        <w:rPr>
          <w:u w:val="single"/>
        </w:rPr>
        <w:t xml:space="preserve">, connecting vitalism and actual physiological insights. An equilibrium of environmental and bodily excitations and irritability of the organisms donated health. </w:t>
      </w:r>
      <w:r w:rsidRPr="00536C1E">
        <w:rPr>
          <w:highlight w:val="green"/>
          <w:u w:val="single"/>
        </w:rPr>
        <w:t>Pathologic processes</w:t>
      </w:r>
      <w:r w:rsidRPr="00722298">
        <w:rPr>
          <w:u w:val="single"/>
        </w:rPr>
        <w:t xml:space="preserve"> — understood as an </w:t>
      </w:r>
      <w:proofErr w:type="spellStart"/>
      <w:r w:rsidRPr="00722298">
        <w:rPr>
          <w:u w:val="single"/>
        </w:rPr>
        <w:t>inequilibrium</w:t>
      </w:r>
      <w:proofErr w:type="spellEnd"/>
      <w:r w:rsidRPr="00722298">
        <w:rPr>
          <w:u w:val="single"/>
        </w:rPr>
        <w:t xml:space="preserve"> — </w:t>
      </w:r>
      <w:r w:rsidRPr="00536C1E">
        <w:rPr>
          <w:highlight w:val="green"/>
          <w:u w:val="single"/>
        </w:rPr>
        <w:t xml:space="preserve">were caused by over or </w:t>
      </w:r>
      <w:proofErr w:type="spellStart"/>
      <w:r w:rsidRPr="00536C1E">
        <w:rPr>
          <w:highlight w:val="green"/>
          <w:u w:val="single"/>
        </w:rPr>
        <w:t>underexcitation</w:t>
      </w:r>
      <w:proofErr w:type="spellEnd"/>
      <w:r w:rsidRPr="00722298">
        <w:rPr>
          <w:u w:val="single"/>
        </w:rPr>
        <w:t>.</w:t>
      </w:r>
      <w:r w:rsidRPr="00722298">
        <w:rPr>
          <w:sz w:val="12"/>
        </w:rPr>
        <w:t xml:space="preserve"> Nowadays, </w:t>
      </w:r>
      <w:proofErr w:type="spellStart"/>
      <w:r w:rsidRPr="00722298">
        <w:rPr>
          <w:sz w:val="12"/>
        </w:rPr>
        <w:t>Brownianism</w:t>
      </w:r>
      <w:proofErr w:type="spellEnd"/>
      <w:r w:rsidRPr="00722298">
        <w:rPr>
          <w:sz w:val="12"/>
        </w:rPr>
        <w:t xml:space="preserve"> has been established as an "unspecific" model of disease because excitations influence organisms only indirectly and </w:t>
      </w:r>
      <w:proofErr w:type="spellStart"/>
      <w:r w:rsidRPr="00722298">
        <w:rPr>
          <w:sz w:val="12"/>
        </w:rPr>
        <w:t>unspecifically</w:t>
      </w:r>
      <w:proofErr w:type="spellEnd"/>
      <w:r w:rsidRPr="00722298">
        <w:rPr>
          <w:sz w:val="12"/>
        </w:rPr>
        <w:t xml:space="preserve">, thus changing the relation between excitations and irritability. </w:t>
      </w:r>
      <w:proofErr w:type="gramStart"/>
      <w:r w:rsidRPr="00722298">
        <w:rPr>
          <w:sz w:val="12"/>
        </w:rPr>
        <w:t>Therefore</w:t>
      </w:r>
      <w:proofErr w:type="gramEnd"/>
      <w:r w:rsidRPr="00722298">
        <w:rPr>
          <w:sz w:val="12"/>
        </w:rPr>
        <w:t xml:space="preserve"> in </w:t>
      </w:r>
      <w:proofErr w:type="spellStart"/>
      <w:r w:rsidRPr="00722298">
        <w:rPr>
          <w:sz w:val="12"/>
        </w:rPr>
        <w:t>Brownianism</w:t>
      </w:r>
      <w:proofErr w:type="spellEnd"/>
      <w:r w:rsidRPr="00722298">
        <w:rPr>
          <w:sz w:val="12"/>
        </w:rPr>
        <w:t xml:space="preserve"> normal and pathologic processes are fundamentally comparable with each other (concerning the difference Of "specific" and "unspecific" medical concepts Of disease (</w:t>
      </w:r>
      <w:proofErr w:type="spellStart"/>
      <w:r w:rsidRPr="00722298">
        <w:rPr>
          <w:sz w:val="12"/>
        </w:rPr>
        <w:t>Shyrock</w:t>
      </w:r>
      <w:proofErr w:type="spellEnd"/>
      <w:r w:rsidRPr="00722298">
        <w:rPr>
          <w:sz w:val="12"/>
        </w:rPr>
        <w:t xml:space="preserve"> 1971, </w:t>
      </w:r>
      <w:proofErr w:type="spellStart"/>
      <w:r w:rsidRPr="00722298">
        <w:rPr>
          <w:sz w:val="12"/>
        </w:rPr>
        <w:t>Wiesemann</w:t>
      </w:r>
      <w:proofErr w:type="spellEnd"/>
      <w:r w:rsidRPr="00722298">
        <w:rPr>
          <w:sz w:val="12"/>
        </w:rPr>
        <w:t xml:space="preserve"> 2000). Furthermore, </w:t>
      </w:r>
      <w:proofErr w:type="spellStart"/>
      <w:r w:rsidRPr="00722298">
        <w:rPr>
          <w:sz w:val="12"/>
        </w:rPr>
        <w:t>Brownianism</w:t>
      </w:r>
      <w:proofErr w:type="spellEnd"/>
      <w:r w:rsidRPr="00722298">
        <w:rPr>
          <w:sz w:val="12"/>
        </w:rPr>
        <w:t xml:space="preserve"> was based on the concept of vitalism. Vitalism defined vitality as the central and unchangeable condition of life, as immaterial and animating inanimate matter (</w:t>
      </w:r>
      <w:proofErr w:type="spellStart"/>
      <w:r w:rsidRPr="00722298">
        <w:rPr>
          <w:sz w:val="12"/>
        </w:rPr>
        <w:t>Putscher</w:t>
      </w:r>
      <w:proofErr w:type="spellEnd"/>
      <w:r w:rsidRPr="00722298">
        <w:rPr>
          <w:sz w:val="12"/>
        </w:rPr>
        <w:t xml:space="preserve"> 1974). Concerning vitalism, a central question remained: how is it possible that the surroundings or, for instance, medicine </w:t>
      </w:r>
      <w:proofErr w:type="gramStart"/>
      <w:r w:rsidRPr="00722298">
        <w:rPr>
          <w:sz w:val="12"/>
        </w:rPr>
        <w:t>are able to</w:t>
      </w:r>
      <w:proofErr w:type="gramEnd"/>
      <w:r w:rsidRPr="00722298">
        <w:rPr>
          <w:sz w:val="12"/>
        </w:rPr>
        <w:t xml:space="preserve"> affect the organism and that the organism is still able to preserve its unity? Where does the connection lie between vitality and inanimate matter? This problem was solved by </w:t>
      </w:r>
      <w:proofErr w:type="spellStart"/>
      <w:r w:rsidRPr="00722298">
        <w:rPr>
          <w:sz w:val="12"/>
        </w:rPr>
        <w:t>Brownianism</w:t>
      </w:r>
      <w:proofErr w:type="spellEnd"/>
      <w:r w:rsidRPr="00722298">
        <w:rPr>
          <w:sz w:val="12"/>
        </w:rPr>
        <w:t xml:space="preserve">, since excitations affected the organic irritability, thus changing the equilibrium, however, without vitality, all excitations would contribute nothing to an organism. For </w:t>
      </w:r>
      <w:proofErr w:type="spellStart"/>
      <w:r w:rsidRPr="00722298">
        <w:rPr>
          <w:sz w:val="12"/>
        </w:rPr>
        <w:t>Brownianism</w:t>
      </w:r>
      <w:proofErr w:type="spellEnd"/>
      <w:r w:rsidRPr="00722298">
        <w:rPr>
          <w:sz w:val="12"/>
        </w:rPr>
        <w:t>, excitations do not cause specific diseases but are influenced in a more general way via changes of the equilibrium (</w:t>
      </w:r>
      <w:proofErr w:type="spellStart"/>
      <w:r w:rsidRPr="00722298">
        <w:rPr>
          <w:sz w:val="12"/>
        </w:rPr>
        <w:t>Tsouyopoulos</w:t>
      </w:r>
      <w:proofErr w:type="spellEnd"/>
      <w:r w:rsidRPr="00722298">
        <w:rPr>
          <w:sz w:val="12"/>
        </w:rPr>
        <w:t xml:space="preserve"> 1984). </w:t>
      </w:r>
    </w:p>
    <w:p w14:paraId="3439B640" w14:textId="073140DE" w:rsidR="000F1400" w:rsidRDefault="008375FD" w:rsidP="000F1400">
      <w:pPr>
        <w:pStyle w:val="Heading4"/>
      </w:pPr>
      <w:r>
        <w:t xml:space="preserve">[4] </w:t>
      </w:r>
      <w:r w:rsidR="000F1400">
        <w:t>States must use util.</w:t>
      </w:r>
    </w:p>
    <w:p w14:paraId="25118EF1" w14:textId="77777777" w:rsidR="000F1400" w:rsidRPr="002B1411" w:rsidRDefault="000F1400" w:rsidP="000F1400">
      <w:pPr>
        <w:rPr>
          <w:sz w:val="16"/>
        </w:rPr>
      </w:pPr>
      <w:r w:rsidRPr="002B1411">
        <w:rPr>
          <w:rStyle w:val="Style13ptBold"/>
          <w:u w:val="single"/>
        </w:rPr>
        <w:t>Goodin 90.</w:t>
      </w:r>
      <w:r w:rsidRPr="002B1411">
        <w:rPr>
          <w:sz w:val="16"/>
        </w:rPr>
        <w:t xml:space="preserve"> Robert Goodin 90, [professor of philosophy at the Australian National University college of arts and social sciences], “The Utilitarian Response,” </w:t>
      </w:r>
      <w:proofErr w:type="spellStart"/>
      <w:r w:rsidRPr="002B1411">
        <w:rPr>
          <w:sz w:val="16"/>
        </w:rPr>
        <w:t>pgs</w:t>
      </w:r>
      <w:proofErr w:type="spellEnd"/>
      <w:r w:rsidRPr="002B1411">
        <w:rPr>
          <w:sz w:val="16"/>
        </w:rPr>
        <w:t xml:space="preserve"> 141-142</w:t>
      </w:r>
      <w:r>
        <w:rPr>
          <w:sz w:val="16"/>
        </w:rPr>
        <w:t xml:space="preserve"> //RS</w:t>
      </w:r>
    </w:p>
    <w:p w14:paraId="2DA5774A" w14:textId="4A2220C1" w:rsidR="000F1400" w:rsidRDefault="000F1400" w:rsidP="000F1400">
      <w:pPr>
        <w:rPr>
          <w:sz w:val="16"/>
        </w:rPr>
      </w:pPr>
      <w:r w:rsidRPr="00F4056E">
        <w:rPr>
          <w:sz w:val="16"/>
        </w:rPr>
        <w:t xml:space="preserve">My larger argument turns on the proposition that </w:t>
      </w:r>
      <w:r w:rsidRPr="00956AE3">
        <w:rPr>
          <w:highlight w:val="green"/>
          <w:u w:val="single"/>
        </w:rPr>
        <w:t>there is something special about</w:t>
      </w:r>
      <w:r w:rsidRPr="00F4056E">
        <w:rPr>
          <w:u w:val="single"/>
        </w:rPr>
        <w:t xml:space="preserve"> the situation of </w:t>
      </w:r>
      <w:r w:rsidRPr="00956AE3">
        <w:rPr>
          <w:highlight w:val="green"/>
          <w:u w:val="single"/>
        </w:rPr>
        <w:t>public officials</w:t>
      </w:r>
      <w:r w:rsidRPr="00F4056E">
        <w:rPr>
          <w:u w:val="single"/>
        </w:rPr>
        <w:t xml:space="preserve"> that makes utilitarianism more probable for them than private individuals.</w:t>
      </w:r>
      <w:r w:rsidRPr="00F4056E">
        <w:rPr>
          <w:sz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956AE3">
        <w:rPr>
          <w:highlight w:val="green"/>
          <w:u w:val="single"/>
        </w:rPr>
        <w:t>Public officials</w:t>
      </w:r>
      <w:r w:rsidRPr="00F4056E">
        <w:rPr>
          <w:u w:val="single"/>
        </w:rPr>
        <w:t xml:space="preserve"> are obliged to </w:t>
      </w:r>
      <w:r w:rsidRPr="00956AE3">
        <w:rPr>
          <w:highlight w:val="green"/>
          <w:u w:val="single"/>
        </w:rPr>
        <w:t>make</w:t>
      </w:r>
      <w:r w:rsidRPr="00F4056E">
        <w:rPr>
          <w:u w:val="single"/>
        </w:rPr>
        <w:t xml:space="preserve"> their </w:t>
      </w:r>
      <w:r w:rsidRPr="00956AE3">
        <w:rPr>
          <w:highlight w:val="green"/>
          <w:u w:val="single"/>
        </w:rPr>
        <w:t>choices under uncertainty</w:t>
      </w:r>
      <w:r w:rsidRPr="00F4056E">
        <w:rPr>
          <w:u w:val="single"/>
        </w:rPr>
        <w:t xml:space="preserve">, and uncertainty of a very special sort at that. </w:t>
      </w:r>
      <w:r w:rsidRPr="00F4056E">
        <w:rPr>
          <w:sz w:val="16"/>
        </w:rPr>
        <w:t xml:space="preserve">All choices – public and private alike – are made under some degree of uncertainty, of course. But </w:t>
      </w:r>
      <w:proofErr w:type="gramStart"/>
      <w:r w:rsidRPr="00F4056E">
        <w:rPr>
          <w:sz w:val="16"/>
        </w:rPr>
        <w:t>in the nature of things</w:t>
      </w:r>
      <w:proofErr w:type="gramEnd"/>
      <w:r w:rsidRPr="00F4056E">
        <w:rPr>
          <w:sz w:val="16"/>
        </w:rPr>
        <w:t xml:space="preserve">, </w:t>
      </w:r>
      <w:r w:rsidRPr="00956AE3">
        <w:rPr>
          <w:highlight w:val="green"/>
          <w:u w:val="single"/>
        </w:rPr>
        <w:t>private individuals</w:t>
      </w:r>
      <w:r w:rsidRPr="00F4056E">
        <w:rPr>
          <w:u w:val="single"/>
        </w:rPr>
        <w:t xml:space="preserve"> will usually </w:t>
      </w:r>
      <w:r w:rsidRPr="00956AE3">
        <w:rPr>
          <w:highlight w:val="green"/>
          <w:u w:val="single"/>
        </w:rPr>
        <w:t>have</w:t>
      </w:r>
      <w:r w:rsidRPr="00F4056E">
        <w:rPr>
          <w:u w:val="single"/>
        </w:rPr>
        <w:t xml:space="preserve"> more complete </w:t>
      </w:r>
      <w:r w:rsidRPr="00956AE3">
        <w:rPr>
          <w:highlight w:val="green"/>
          <w:u w:val="single"/>
        </w:rPr>
        <w:t>information on</w:t>
      </w:r>
      <w:r w:rsidRPr="00F4056E">
        <w:rPr>
          <w:u w:val="single"/>
        </w:rPr>
        <w:t xml:space="preserve"> the peculiarities of </w:t>
      </w:r>
      <w:r w:rsidRPr="00956AE3">
        <w:rPr>
          <w:highlight w:val="green"/>
          <w:u w:val="single"/>
        </w:rPr>
        <w:t>their own circumstances</w:t>
      </w:r>
      <w:r w:rsidRPr="00F4056E">
        <w:rPr>
          <w:u w:val="single"/>
        </w:rPr>
        <w:t xml:space="preserve"> and on the ramifications that alternative possible choices might have for them. </w:t>
      </w:r>
      <w:r w:rsidRPr="00956AE3">
        <w:rPr>
          <w:highlight w:val="green"/>
          <w:u w:val="single"/>
        </w:rPr>
        <w:t>Public officials</w:t>
      </w:r>
      <w:r w:rsidRPr="00F4056E">
        <w:rPr>
          <w:sz w:val="16"/>
        </w:rPr>
        <w:t xml:space="preserve">, in contrast, </w:t>
      </w:r>
      <w:r w:rsidRPr="00956AE3">
        <w:rPr>
          <w:highlight w:val="green"/>
          <w:u w:val="single"/>
        </w:rPr>
        <w:t>are</w:t>
      </w:r>
      <w:r w:rsidRPr="00F4056E">
        <w:rPr>
          <w:u w:val="single"/>
        </w:rPr>
        <w:t xml:space="preserve"> relatively </w:t>
      </w:r>
      <w:r w:rsidRPr="00956AE3">
        <w:rPr>
          <w:highlight w:val="green"/>
          <w:u w:val="single"/>
        </w:rPr>
        <w:t>poorly informed as to the effects</w:t>
      </w:r>
      <w:r w:rsidRPr="00F4056E">
        <w:rPr>
          <w:u w:val="single"/>
        </w:rPr>
        <w:t xml:space="preserve"> that </w:t>
      </w:r>
      <w:r w:rsidRPr="00956AE3">
        <w:rPr>
          <w:highlight w:val="green"/>
          <w:u w:val="single"/>
        </w:rPr>
        <w:t>their choices will have on individuals</w:t>
      </w:r>
      <w:r w:rsidRPr="00F4056E">
        <w:rPr>
          <w:u w:val="single"/>
        </w:rPr>
        <w:t xml:space="preserve">, one by one. What </w:t>
      </w:r>
      <w:r w:rsidRPr="00956AE3">
        <w:rPr>
          <w:highlight w:val="green"/>
          <w:u w:val="single"/>
        </w:rPr>
        <w:t>they typically</w:t>
      </w:r>
      <w:r w:rsidRPr="00F4056E">
        <w:rPr>
          <w:u w:val="single"/>
        </w:rPr>
        <w:t xml:space="preserve"> do </w:t>
      </w:r>
      <w:r w:rsidRPr="00956AE3">
        <w:rPr>
          <w:highlight w:val="green"/>
          <w:u w:val="single"/>
        </w:rPr>
        <w:t>know</w:t>
      </w:r>
      <w:r w:rsidRPr="00F4056E">
        <w:rPr>
          <w:u w:val="single"/>
        </w:rPr>
        <w:t xml:space="preserve"> are generalities: </w:t>
      </w:r>
      <w:r w:rsidRPr="00956AE3">
        <w:rPr>
          <w:highlight w:val="green"/>
          <w:u w:val="single"/>
        </w:rPr>
        <w:t>averages and aggregates</w:t>
      </w:r>
      <w:r w:rsidRPr="00F4056E">
        <w:rPr>
          <w:u w:val="single"/>
        </w:rPr>
        <w:t>.</w:t>
      </w:r>
      <w:r w:rsidRPr="00F4056E">
        <w:rPr>
          <w:sz w:val="16"/>
        </w:rPr>
        <w:t xml:space="preserve"> They know what will happen most often to most people </w:t>
      </w:r>
      <w:proofErr w:type="gramStart"/>
      <w:r w:rsidRPr="00F4056E">
        <w:rPr>
          <w:sz w:val="16"/>
        </w:rPr>
        <w:t>as a result of</w:t>
      </w:r>
      <w:proofErr w:type="gramEnd"/>
      <w:r w:rsidRPr="00F4056E">
        <w:rPr>
          <w:sz w:val="16"/>
        </w:rPr>
        <w:t xml:space="preserve"> their various possible choices, but that is all. </w:t>
      </w:r>
      <w:r w:rsidRPr="00956AE3">
        <w:rPr>
          <w:highlight w:val="green"/>
          <w:u w:val="single"/>
        </w:rPr>
        <w:t>That is enough to</w:t>
      </w:r>
      <w:r w:rsidRPr="00F4056E">
        <w:rPr>
          <w:u w:val="single"/>
        </w:rPr>
        <w:t xml:space="preserve"> allow public </w:t>
      </w:r>
      <w:proofErr w:type="gramStart"/>
      <w:r w:rsidRPr="00F4056E">
        <w:rPr>
          <w:u w:val="single"/>
        </w:rPr>
        <w:t>policy-makers</w:t>
      </w:r>
      <w:proofErr w:type="gramEnd"/>
      <w:r w:rsidRPr="00F4056E">
        <w:rPr>
          <w:u w:val="single"/>
        </w:rPr>
        <w:t xml:space="preserve"> to </w:t>
      </w:r>
      <w:r w:rsidRPr="00956AE3">
        <w:rPr>
          <w:highlight w:val="green"/>
          <w:u w:val="single"/>
        </w:rPr>
        <w:t>use</w:t>
      </w:r>
      <w:r w:rsidRPr="00F4056E">
        <w:rPr>
          <w:u w:val="single"/>
        </w:rPr>
        <w:t xml:space="preserve"> the </w:t>
      </w:r>
      <w:r w:rsidRPr="00956AE3">
        <w:rPr>
          <w:highlight w:val="green"/>
          <w:u w:val="single"/>
        </w:rPr>
        <w:t>utilitarian calculus</w:t>
      </w:r>
      <w:r w:rsidRPr="00F4056E">
        <w:rPr>
          <w:sz w:val="16"/>
        </w:rPr>
        <w:t xml:space="preserve"> – assuming they want to use it at all – to choose general rules or conduct.</w:t>
      </w:r>
    </w:p>
    <w:p w14:paraId="740CA78A" w14:textId="4B74B97A" w:rsidR="008375FD" w:rsidRPr="00DE6C52" w:rsidRDefault="008375FD" w:rsidP="008375FD">
      <w:pPr>
        <w:keepNext/>
        <w:keepLines/>
        <w:spacing w:before="40"/>
        <w:outlineLvl w:val="3"/>
        <w:rPr>
          <w:rFonts w:eastAsia="MS Gothic"/>
          <w:b/>
          <w:iCs/>
          <w:sz w:val="26"/>
        </w:rPr>
      </w:pPr>
      <w:r w:rsidRPr="00DE6C52">
        <w:rPr>
          <w:rFonts w:eastAsia="MS Gothic"/>
          <w:b/>
          <w:iCs/>
          <w:sz w:val="26"/>
        </w:rPr>
        <w:lastRenderedPageBreak/>
        <w:t>[</w:t>
      </w:r>
      <w:r>
        <w:rPr>
          <w:rFonts w:eastAsia="MS Gothic"/>
          <w:b/>
          <w:iCs/>
          <w:sz w:val="26"/>
        </w:rPr>
        <w:t>5</w:t>
      </w:r>
      <w:r w:rsidRPr="00DE6C52">
        <w:rPr>
          <w:rFonts w:eastAsia="MS Gothic"/>
          <w:b/>
          <w:iCs/>
          <w:sz w:val="26"/>
        </w:rPr>
        <w:t xml:space="preserve">] Ethical frameworks must be theoretically legitimate. All frameworks are functionally topicality interpretations of the word ought so they must theoretically </w:t>
      </w:r>
      <w:proofErr w:type="gramStart"/>
      <w:r w:rsidRPr="00DE6C52">
        <w:rPr>
          <w:rFonts w:eastAsia="MS Gothic"/>
          <w:b/>
          <w:iCs/>
          <w:sz w:val="26"/>
        </w:rPr>
        <w:t>justified</w:t>
      </w:r>
      <w:proofErr w:type="gramEnd"/>
      <w:r w:rsidRPr="00DE6C52">
        <w:rPr>
          <w:rFonts w:eastAsia="MS Gothic"/>
          <w:b/>
          <w:iCs/>
          <w:sz w:val="26"/>
        </w:rPr>
        <w:t xml:space="preserve">. Prefer – ground – both debaters are guaranteed access to ground – Aff gets plans and advantages, while Neg gets </w:t>
      </w:r>
      <w:proofErr w:type="spellStart"/>
      <w:r w:rsidRPr="00DE6C52">
        <w:rPr>
          <w:rFonts w:eastAsia="MS Gothic"/>
          <w:b/>
          <w:iCs/>
          <w:sz w:val="26"/>
        </w:rPr>
        <w:t>disads</w:t>
      </w:r>
      <w:proofErr w:type="spellEnd"/>
      <w:r w:rsidRPr="00DE6C52">
        <w:rPr>
          <w:rFonts w:eastAsia="MS Gothic"/>
          <w:b/>
          <w:iCs/>
          <w:sz w:val="26"/>
        </w:rPr>
        <w:t xml:space="preserve"> and counterplans. Additionally, anything can function as an impact </w:t>
      </w:r>
      <w:proofErr w:type="gramStart"/>
      <w:r w:rsidRPr="00DE6C52">
        <w:rPr>
          <w:rFonts w:eastAsia="MS Gothic"/>
          <w:b/>
          <w:iCs/>
          <w:sz w:val="26"/>
        </w:rPr>
        <w:t>as long as</w:t>
      </w:r>
      <w:proofErr w:type="gramEnd"/>
      <w:r w:rsidRPr="00DE6C52">
        <w:rPr>
          <w:rFonts w:eastAsia="MS Gothic"/>
          <w:b/>
          <w:iCs/>
          <w:sz w:val="26"/>
        </w:rPr>
        <w:t xml:space="preserve"> an external benefit is articulated, so all your offense applies. B] topic lit – most debate education comes from debating the topic, o/w </w:t>
      </w:r>
      <w:proofErr w:type="spellStart"/>
      <w:r w:rsidRPr="00DE6C52">
        <w:rPr>
          <w:rFonts w:eastAsia="MS Gothic"/>
          <w:b/>
          <w:iCs/>
          <w:sz w:val="26"/>
        </w:rPr>
        <w:t>phil</w:t>
      </w:r>
      <w:proofErr w:type="spellEnd"/>
      <w:r w:rsidRPr="00DE6C52">
        <w:rPr>
          <w:rFonts w:eastAsia="MS Gothic"/>
          <w:b/>
          <w:iCs/>
          <w:sz w:val="26"/>
        </w:rPr>
        <w:t xml:space="preserve"> </w:t>
      </w:r>
      <w:proofErr w:type="spellStart"/>
      <w:r w:rsidRPr="00DE6C52">
        <w:rPr>
          <w:rFonts w:eastAsia="MS Gothic"/>
          <w:b/>
          <w:iCs/>
          <w:sz w:val="26"/>
        </w:rPr>
        <w:t>edu</w:t>
      </w:r>
      <w:proofErr w:type="spellEnd"/>
      <w:r w:rsidRPr="00DE6C52">
        <w:rPr>
          <w:rFonts w:eastAsia="MS Gothic"/>
          <w:b/>
          <w:iCs/>
          <w:sz w:val="26"/>
        </w:rPr>
        <w:t xml:space="preserve"> – we can learn about </w:t>
      </w:r>
      <w:proofErr w:type="spellStart"/>
      <w:r w:rsidRPr="00DE6C52">
        <w:rPr>
          <w:rFonts w:eastAsia="MS Gothic"/>
          <w:b/>
          <w:iCs/>
          <w:sz w:val="26"/>
        </w:rPr>
        <w:t>phil</w:t>
      </w:r>
      <w:proofErr w:type="spellEnd"/>
      <w:r w:rsidRPr="00DE6C52">
        <w:rPr>
          <w:rFonts w:eastAsia="MS Gothic"/>
          <w:b/>
          <w:iCs/>
          <w:sz w:val="26"/>
        </w:rPr>
        <w:t xml:space="preserve"> in </w:t>
      </w:r>
      <w:proofErr w:type="gramStart"/>
      <w:r w:rsidRPr="00DE6C52">
        <w:rPr>
          <w:rFonts w:eastAsia="MS Gothic"/>
          <w:b/>
          <w:iCs/>
          <w:sz w:val="26"/>
        </w:rPr>
        <w:t>books</w:t>
      </w:r>
      <w:proofErr w:type="gramEnd"/>
      <w:r w:rsidRPr="00DE6C52">
        <w:rPr>
          <w:rFonts w:eastAsia="MS Gothic"/>
          <w:b/>
          <w:iCs/>
          <w:sz w:val="26"/>
        </w:rPr>
        <w:t xml:space="preserve"> but clash is </w:t>
      </w:r>
      <w:proofErr w:type="spellStart"/>
      <w:r w:rsidRPr="00DE6C52">
        <w:rPr>
          <w:rFonts w:eastAsia="MS Gothic"/>
          <w:b/>
          <w:iCs/>
          <w:sz w:val="26"/>
        </w:rPr>
        <w:t>unqiue</w:t>
      </w:r>
      <w:proofErr w:type="spellEnd"/>
      <w:r w:rsidRPr="00DE6C52">
        <w:rPr>
          <w:rFonts w:eastAsia="MS Gothic"/>
          <w:b/>
          <w:iCs/>
          <w:sz w:val="26"/>
        </w:rPr>
        <w:t xml:space="preserve"> to debate</w:t>
      </w:r>
    </w:p>
    <w:p w14:paraId="3E01DB1B" w14:textId="5AA63A29" w:rsidR="008375FD" w:rsidRPr="00DE6C52" w:rsidRDefault="008375FD" w:rsidP="008375FD">
      <w:pPr>
        <w:keepNext/>
        <w:keepLines/>
        <w:spacing w:before="40"/>
        <w:outlineLvl w:val="3"/>
        <w:rPr>
          <w:rFonts w:eastAsia="MS Gothic"/>
          <w:b/>
          <w:iCs/>
          <w:color w:val="000000"/>
          <w:sz w:val="26"/>
        </w:rPr>
      </w:pPr>
      <w:r w:rsidRPr="00DE6C52">
        <w:rPr>
          <w:rFonts w:eastAsia="MS Gothic"/>
          <w:b/>
          <w:iCs/>
          <w:sz w:val="26"/>
        </w:rPr>
        <w:t>[</w:t>
      </w:r>
      <w:r>
        <w:rPr>
          <w:rFonts w:eastAsia="MS Gothic"/>
          <w:b/>
          <w:iCs/>
          <w:sz w:val="26"/>
        </w:rPr>
        <w:t>6</w:t>
      </w:r>
      <w:r w:rsidRPr="00DE6C52">
        <w:rPr>
          <w:rFonts w:eastAsia="MS Gothic"/>
          <w:b/>
          <w:iCs/>
          <w:sz w:val="26"/>
        </w:rPr>
        <w:t xml:space="preserve">] </w:t>
      </w:r>
      <w:r w:rsidRPr="00DE6C52">
        <w:rPr>
          <w:rFonts w:eastAsia="MS Gothic"/>
          <w:b/>
          <w:iCs/>
          <w:color w:val="000000"/>
          <w:sz w:val="26"/>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683F7D43" w14:textId="53BBB467" w:rsidR="008375FD" w:rsidRPr="00DE6C52" w:rsidRDefault="008375FD" w:rsidP="008375FD">
      <w:pPr>
        <w:keepNext/>
        <w:keepLines/>
        <w:spacing w:before="40"/>
        <w:outlineLvl w:val="3"/>
        <w:rPr>
          <w:rFonts w:eastAsia="MS Gothic"/>
          <w:b/>
          <w:iCs/>
          <w:sz w:val="26"/>
        </w:rPr>
      </w:pPr>
      <w:r w:rsidRPr="00DE6C52">
        <w:rPr>
          <w:rFonts w:eastAsia="MS Gothic"/>
          <w:b/>
          <w:iCs/>
          <w:sz w:val="26"/>
        </w:rPr>
        <w:t>[</w:t>
      </w:r>
      <w:r>
        <w:rPr>
          <w:rFonts w:eastAsia="MS Gothic"/>
          <w:b/>
          <w:iCs/>
          <w:sz w:val="26"/>
        </w:rPr>
        <w:t>7]</w:t>
      </w:r>
      <w:r w:rsidRPr="00DE6C52">
        <w:rPr>
          <w:rFonts w:eastAsia="MS Gothic"/>
          <w:b/>
          <w:iCs/>
          <w:sz w:val="26"/>
        </w:rPr>
        <w:t xml:space="preserve"> No intent-foresight distinction — if we foresee a consequence, then it becomes part of our deliberation which makes it intrinsic to our action since we intend it to happen.</w:t>
      </w:r>
    </w:p>
    <w:p w14:paraId="66B5671A" w14:textId="45F8E8D4" w:rsidR="008375FD" w:rsidRPr="00DE6C52" w:rsidRDefault="008375FD" w:rsidP="008375FD">
      <w:pPr>
        <w:keepNext/>
        <w:keepLines/>
        <w:spacing w:before="40"/>
        <w:outlineLvl w:val="3"/>
        <w:rPr>
          <w:rFonts w:eastAsia="MS Gothic"/>
          <w:b/>
          <w:iCs/>
          <w:sz w:val="26"/>
        </w:rPr>
      </w:pPr>
      <w:r w:rsidRPr="00DE6C52">
        <w:rPr>
          <w:rFonts w:eastAsia="MS Gothic"/>
          <w:b/>
          <w:iCs/>
          <w:sz w:val="26"/>
        </w:rPr>
        <w:t>[</w:t>
      </w:r>
      <w:r>
        <w:rPr>
          <w:rFonts w:eastAsia="MS Gothic"/>
          <w:b/>
          <w:iCs/>
          <w:sz w:val="26"/>
        </w:rPr>
        <w:t>8</w:t>
      </w:r>
      <w:r w:rsidRPr="00DE6C52">
        <w:rPr>
          <w:rFonts w:eastAsia="MS Gothic"/>
          <w:b/>
          <w:iCs/>
          <w:sz w:val="26"/>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5043C488" w14:textId="32345DF9" w:rsidR="008375FD" w:rsidRPr="00DE6C52" w:rsidRDefault="008375FD" w:rsidP="008375FD">
      <w:pPr>
        <w:keepNext/>
        <w:keepLines/>
        <w:spacing w:before="40"/>
        <w:outlineLvl w:val="3"/>
        <w:rPr>
          <w:rFonts w:eastAsia="MS Gothic"/>
          <w:b/>
          <w:iCs/>
          <w:sz w:val="26"/>
        </w:rPr>
      </w:pPr>
      <w:r>
        <w:rPr>
          <w:rFonts w:eastAsia="MS Gothic"/>
          <w:b/>
          <w:iCs/>
          <w:sz w:val="26"/>
        </w:rPr>
        <w:t>[9</w:t>
      </w:r>
      <w:r w:rsidRPr="00DE6C52">
        <w:rPr>
          <w:rFonts w:eastAsia="MS Gothic"/>
          <w:b/>
          <w:iCs/>
          <w:sz w:val="26"/>
        </w:rPr>
        <w:t xml:space="preserve">] Science proves non util ethics are impossible. </w:t>
      </w:r>
    </w:p>
    <w:p w14:paraId="52D77790" w14:textId="77777777" w:rsidR="008375FD" w:rsidRPr="00DE6C52" w:rsidRDefault="008375FD" w:rsidP="008375FD">
      <w:pPr>
        <w:rPr>
          <w:rFonts w:eastAsia="Cambria"/>
        </w:rPr>
      </w:pPr>
      <w:r w:rsidRPr="00DE6C52">
        <w:rPr>
          <w:rFonts w:eastAsia="Cambria"/>
          <w:b/>
          <w:bCs/>
          <w:sz w:val="26"/>
        </w:rPr>
        <w:t>Greene 10</w:t>
      </w:r>
      <w:r w:rsidRPr="00DE6C52">
        <w:rPr>
          <w:rFonts w:eastAsia="Cambria"/>
        </w:rPr>
        <w:t xml:space="preserve"> – Joshua, Associate Professor of Social science in the Department of Psychology at Harvard University </w:t>
      </w:r>
    </w:p>
    <w:p w14:paraId="2F12A734" w14:textId="77777777" w:rsidR="008375FD" w:rsidRPr="00DE6C52" w:rsidRDefault="008375FD" w:rsidP="008375FD">
      <w:pPr>
        <w:rPr>
          <w:rFonts w:eastAsia="Cambria"/>
        </w:rPr>
      </w:pPr>
      <w:r w:rsidRPr="00DE6C52">
        <w:rPr>
          <w:rFonts w:eastAsia="Cambria"/>
        </w:rPr>
        <w:t>(The Secret Joke of Kant’s Soul published in Moral Psychology: Historical and Contemporary Readings, accessed: www.fed.cuhk.edu.hk/~lchang/material/Evolutionary/Developmental/Greene-KantSoul.pdf)</w:t>
      </w:r>
    </w:p>
    <w:p w14:paraId="79A55233" w14:textId="77777777" w:rsidR="008375FD" w:rsidRPr="00DE6C52" w:rsidRDefault="008375FD" w:rsidP="008375FD">
      <w:pPr>
        <w:rPr>
          <w:rFonts w:eastAsia="Cambria"/>
          <w:sz w:val="16"/>
        </w:rPr>
      </w:pPr>
      <w:r w:rsidRPr="00DE6C52">
        <w:rPr>
          <w:rFonts w:eastAsia="Cambria"/>
          <w:b/>
          <w:u w:val="single"/>
        </w:rPr>
        <w:t xml:space="preserve">What </w:t>
      </w:r>
      <w:r w:rsidRPr="00DE6C52">
        <w:rPr>
          <w:rFonts w:eastAsia="Cambria"/>
          <w:b/>
          <w:iCs/>
          <w:u w:val="single"/>
          <w:bdr w:val="single" w:sz="8" w:space="0" w:color="auto"/>
        </w:rPr>
        <w:t xml:space="preserve">turn-of-the-millennium </w:t>
      </w:r>
      <w:r w:rsidRPr="00DE6C52">
        <w:rPr>
          <w:rFonts w:eastAsia="Cambria"/>
          <w:b/>
          <w:iCs/>
          <w:highlight w:val="green"/>
          <w:u w:val="single"/>
          <w:bdr w:val="single" w:sz="8" w:space="0" w:color="auto"/>
        </w:rPr>
        <w:t>science</w:t>
      </w:r>
      <w:r w:rsidRPr="00DE6C52">
        <w:rPr>
          <w:rFonts w:eastAsia="Cambria"/>
          <w:sz w:val="16"/>
          <w:highlight w:val="green"/>
        </w:rPr>
        <w:t xml:space="preserve"> </w:t>
      </w:r>
      <w:r w:rsidRPr="00DE6C52">
        <w:rPr>
          <w:rFonts w:eastAsia="Cambria"/>
          <w:b/>
          <w:highlight w:val="green"/>
          <w:u w:val="single"/>
        </w:rPr>
        <w:t>is telling us</w:t>
      </w:r>
      <w:r w:rsidRPr="00DE6C52">
        <w:rPr>
          <w:rFonts w:eastAsia="Cambria"/>
          <w:b/>
          <w:u w:val="single"/>
        </w:rPr>
        <w:t xml:space="preserve"> is that </w:t>
      </w:r>
      <w:r w:rsidRPr="00DE6C52">
        <w:rPr>
          <w:rFonts w:eastAsia="Cambria"/>
          <w:b/>
          <w:highlight w:val="green"/>
          <w:u w:val="single"/>
        </w:rPr>
        <w:t xml:space="preserve">human </w:t>
      </w:r>
      <w:r w:rsidRPr="00DE6C52">
        <w:rPr>
          <w:rFonts w:eastAsia="Malgun Gothic"/>
          <w:b/>
          <w:iCs/>
          <w:highlight w:val="green"/>
          <w:u w:val="single"/>
          <w:bdr w:val="single" w:sz="8" w:space="0" w:color="auto"/>
        </w:rPr>
        <w:t>mo</w:t>
      </w:r>
      <w:r w:rsidRPr="00DE6C52">
        <w:rPr>
          <w:rFonts w:eastAsia="Cambria"/>
          <w:b/>
          <w:iCs/>
          <w:highlight w:val="green"/>
          <w:u w:val="single"/>
          <w:bdr w:val="single" w:sz="8" w:space="0" w:color="auto"/>
        </w:rPr>
        <w:t>ral judgment is not a pristine rational enterprise</w:t>
      </w:r>
      <w:r w:rsidRPr="00DE6C52">
        <w:rPr>
          <w:rFonts w:eastAsia="Cambria"/>
          <w:sz w:val="16"/>
        </w:rPr>
        <w:t xml:space="preserve">, that our </w:t>
      </w:r>
      <w:r w:rsidRPr="00DE6C52">
        <w:rPr>
          <w:rFonts w:eastAsia="Cambria"/>
          <w:b/>
          <w:u w:val="single"/>
        </w:rPr>
        <w:t xml:space="preserve">moral </w:t>
      </w:r>
      <w:r w:rsidRPr="00DE6C52">
        <w:rPr>
          <w:rFonts w:eastAsia="Cambria"/>
          <w:b/>
          <w:highlight w:val="green"/>
          <w:u w:val="single"/>
        </w:rPr>
        <w:t>judgments are driven by a hodgepodge of emotional dispositions</w:t>
      </w:r>
      <w:r w:rsidRPr="00DE6C52">
        <w:rPr>
          <w:rFonts w:eastAsia="Cambria"/>
          <w:b/>
          <w:u w:val="single"/>
        </w:rPr>
        <w:t xml:space="preserve">, which themselves were </w:t>
      </w:r>
      <w:r w:rsidRPr="00DE6C52">
        <w:rPr>
          <w:rFonts w:eastAsia="Cambria"/>
          <w:b/>
          <w:highlight w:val="green"/>
          <w:u w:val="single"/>
        </w:rPr>
        <w:t xml:space="preserve">shaped by </w:t>
      </w:r>
      <w:r w:rsidRPr="00DE6C52">
        <w:rPr>
          <w:rFonts w:eastAsia="Cambria"/>
          <w:b/>
          <w:u w:val="single"/>
        </w:rPr>
        <w:t xml:space="preserve">a hodgepodge of </w:t>
      </w:r>
      <w:r w:rsidRPr="00DE6C52">
        <w:rPr>
          <w:rFonts w:eastAsia="Cambria"/>
          <w:b/>
          <w:highlight w:val="green"/>
          <w:u w:val="single"/>
        </w:rPr>
        <w:t>evolution</w:t>
      </w:r>
      <w:r w:rsidRPr="00DE6C52">
        <w:rPr>
          <w:rFonts w:eastAsia="Cambria"/>
          <w:b/>
          <w:u w:val="single"/>
        </w:rPr>
        <w:t xml:space="preserve">ary forces, both </w:t>
      </w:r>
      <w:r w:rsidRPr="00DE6C52">
        <w:rPr>
          <w:rFonts w:eastAsia="Cambria"/>
          <w:b/>
          <w:highlight w:val="green"/>
          <w:u w:val="single"/>
        </w:rPr>
        <w:t>biological and cultural</w:t>
      </w:r>
      <w:r w:rsidRPr="00DE6C52">
        <w:rPr>
          <w:rFonts w:eastAsia="Cambria"/>
          <w:sz w:val="16"/>
        </w:rPr>
        <w:t xml:space="preserve">. </w:t>
      </w:r>
      <w:r w:rsidRPr="00DE6C52">
        <w:rPr>
          <w:rFonts w:eastAsia="Cambria"/>
          <w:b/>
          <w:u w:val="single"/>
        </w:rPr>
        <w:t xml:space="preserve">Because of this, it is </w:t>
      </w:r>
      <w:r w:rsidRPr="00DE6C52">
        <w:rPr>
          <w:rFonts w:eastAsia="Cambria"/>
          <w:b/>
          <w:iCs/>
          <w:u w:val="single"/>
          <w:bdr w:val="single" w:sz="8" w:space="0" w:color="auto"/>
        </w:rPr>
        <w:t>exceedingly unlikely that there is any rationally coherent normative moral theory that can accommodate our moral intuitions</w:t>
      </w:r>
      <w:r w:rsidRPr="00DE6C52">
        <w:rPr>
          <w:rFonts w:eastAsia="Cambria"/>
          <w:sz w:val="16"/>
        </w:rPr>
        <w:t xml:space="preserve">. Moreover, </w:t>
      </w:r>
      <w:r w:rsidRPr="00DE6C52">
        <w:rPr>
          <w:rFonts w:eastAsia="Cambria"/>
          <w:b/>
          <w:u w:val="single"/>
        </w:rPr>
        <w:t>anyone who claims to have such a theory</w:t>
      </w:r>
      <w:r w:rsidRPr="00DE6C52">
        <w:rPr>
          <w:rFonts w:eastAsia="Cambria"/>
          <w:sz w:val="16"/>
        </w:rPr>
        <w:t xml:space="preserve">, or even part of one, </w:t>
      </w:r>
      <w:r w:rsidRPr="00DE6C52">
        <w:rPr>
          <w:rFonts w:eastAsia="Cambria"/>
          <w:b/>
          <w:iCs/>
          <w:u w:val="single"/>
          <w:bdr w:val="single" w:sz="8" w:space="0" w:color="auto"/>
        </w:rPr>
        <w:t>almost certainly doesn't</w:t>
      </w:r>
      <w:r w:rsidRPr="00DE6C52">
        <w:rPr>
          <w:rFonts w:eastAsia="Cambria"/>
          <w:sz w:val="16"/>
        </w:rPr>
        <w:t xml:space="preserve">. Instead, what that person probably has is a moral rationalization. </w:t>
      </w:r>
      <w:r w:rsidRPr="00DE6C52">
        <w:rPr>
          <w:rFonts w:eastAsia="Cambria"/>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DE6C52">
        <w:rPr>
          <w:rFonts w:eastAsia="Cambria"/>
          <w:sz w:val="16"/>
          <w:szCs w:val="14"/>
        </w:rPr>
        <w:t>on the basis of</w:t>
      </w:r>
      <w:proofErr w:type="gramEnd"/>
      <w:r w:rsidRPr="00DE6C52">
        <w:rPr>
          <w:rFonts w:eastAsia="Cambria"/>
          <w:sz w:val="16"/>
          <w:szCs w:val="14"/>
        </w:rPr>
        <w:t xml:space="preserve"> the available evidence that the phenomenon of rationalist deontological philosophy is best explained as a rationalization of evolved emotional intuition (Harman, 1977). </w:t>
      </w:r>
      <w:r w:rsidRPr="00DE6C52">
        <w:rPr>
          <w:rFonts w:eastAsia="Cambria"/>
          <w:sz w:val="16"/>
        </w:rPr>
        <w:t xml:space="preserve">Missing the Deontological </w:t>
      </w:r>
      <w:proofErr w:type="gramStart"/>
      <w:r w:rsidRPr="00DE6C52">
        <w:rPr>
          <w:rFonts w:eastAsia="Cambria"/>
          <w:sz w:val="16"/>
        </w:rPr>
        <w:t>Point</w:t>
      </w:r>
      <w:proofErr w:type="gramEnd"/>
      <w:r w:rsidRPr="00DE6C52">
        <w:rPr>
          <w:rFonts w:eastAsia="Cambria"/>
          <w:sz w:val="16"/>
        </w:rPr>
        <w:t xml:space="preserve"> I suspect that </w:t>
      </w:r>
      <w:r w:rsidRPr="00DE6C52">
        <w:rPr>
          <w:rFonts w:eastAsia="Cambria"/>
          <w:b/>
          <w:u w:val="single"/>
        </w:rPr>
        <w:t>rationalist deontologists will remain unmoved by the arguments presented here</w:t>
      </w:r>
      <w:r w:rsidRPr="00DE6C52">
        <w:rPr>
          <w:rFonts w:eastAsia="Cambria"/>
          <w:sz w:val="16"/>
        </w:rPr>
        <w:t xml:space="preserve">. Instead, I suspect, </w:t>
      </w:r>
      <w:r w:rsidRPr="00DE6C52">
        <w:rPr>
          <w:rFonts w:eastAsia="Cambria"/>
          <w:b/>
          <w:u w:val="single"/>
        </w:rPr>
        <w:t>they</w:t>
      </w:r>
      <w:r w:rsidRPr="00DE6C52">
        <w:rPr>
          <w:rFonts w:eastAsia="Cambria"/>
          <w:sz w:val="16"/>
        </w:rPr>
        <w:t xml:space="preserve"> </w:t>
      </w:r>
      <w:r w:rsidRPr="00DE6C52">
        <w:rPr>
          <w:rFonts w:eastAsia="Cambria"/>
          <w:b/>
          <w:u w:val="single"/>
        </w:rPr>
        <w:t xml:space="preserve">will insist that I have </w:t>
      </w:r>
      <w:r w:rsidRPr="00DE6C52">
        <w:rPr>
          <w:rFonts w:eastAsia="Cambria"/>
          <w:b/>
          <w:iCs/>
          <w:u w:val="single"/>
          <w:bdr w:val="single" w:sz="8" w:space="0" w:color="auto"/>
        </w:rPr>
        <w:t>simply misunderstood what</w:t>
      </w:r>
      <w:r w:rsidRPr="00DE6C52">
        <w:rPr>
          <w:rFonts w:eastAsia="Cambria"/>
          <w:sz w:val="16"/>
        </w:rPr>
        <w:t xml:space="preserve"> Kant and like-minded </w:t>
      </w:r>
      <w:r w:rsidRPr="00DE6C52">
        <w:rPr>
          <w:rFonts w:eastAsia="Cambria"/>
          <w:b/>
          <w:iCs/>
          <w:u w:val="single"/>
          <w:bdr w:val="single" w:sz="8" w:space="0" w:color="auto"/>
        </w:rPr>
        <w:lastRenderedPageBreak/>
        <w:t>deontologists are all about</w:t>
      </w:r>
      <w:r w:rsidRPr="00DE6C52">
        <w:rPr>
          <w:rFonts w:eastAsia="Cambria"/>
          <w:sz w:val="16"/>
        </w:rPr>
        <w:t xml:space="preserve">. </w:t>
      </w:r>
      <w:r w:rsidRPr="00DE6C52">
        <w:rPr>
          <w:rFonts w:eastAsia="Cambria"/>
          <w:b/>
          <w:u w:val="single"/>
        </w:rPr>
        <w:t>Deontology, they will say, isn't about this intuition or that intuition</w:t>
      </w:r>
      <w:r w:rsidRPr="00DE6C52">
        <w:rPr>
          <w:rFonts w:eastAsia="Cambria"/>
          <w:sz w:val="16"/>
        </w:rPr>
        <w:t xml:space="preserve">. It's not defined by its normative differences with consequentialism. </w:t>
      </w:r>
      <w:r w:rsidRPr="00DE6C52">
        <w:rPr>
          <w:rFonts w:eastAsia="Cambria"/>
          <w:b/>
          <w:u w:val="single"/>
        </w:rPr>
        <w:t>Rather, deontology is about taking humanity seriously</w:t>
      </w:r>
      <w:r w:rsidRPr="00DE6C52">
        <w:rPr>
          <w:rFonts w:eastAsia="Cambria"/>
          <w:sz w:val="16"/>
        </w:rPr>
        <w:t xml:space="preserve">. Above all else, it's about respect for persons. It's about treating others as fellow rational creatures rather than as mere objects, about acting for reasons rational beings can share. And so on (Korsgaard, 1996a; Korsgaard, 1996b). </w:t>
      </w:r>
      <w:r w:rsidRPr="00DE6C52">
        <w:rPr>
          <w:rFonts w:eastAsia="Cambria"/>
          <w:b/>
          <w:u w:val="single"/>
        </w:rPr>
        <w:t xml:space="preserve">This is, no doubt, how many </w:t>
      </w:r>
      <w:r w:rsidRPr="00DE6C52">
        <w:rPr>
          <w:rFonts w:eastAsia="Cambria"/>
          <w:b/>
          <w:highlight w:val="green"/>
          <w:u w:val="single"/>
        </w:rPr>
        <w:t>deontologists</w:t>
      </w:r>
      <w:r w:rsidRPr="00DE6C52">
        <w:rPr>
          <w:rFonts w:eastAsia="Cambria"/>
          <w:b/>
          <w:u w:val="single"/>
        </w:rPr>
        <w:t xml:space="preserve"> see deontology. But this </w:t>
      </w:r>
      <w:r w:rsidRPr="00DE6C52">
        <w:rPr>
          <w:rFonts w:eastAsia="Cambria"/>
          <w:b/>
          <w:highlight w:val="green"/>
          <w:u w:val="single"/>
        </w:rPr>
        <w:t>insider's view</w:t>
      </w:r>
      <w:r w:rsidRPr="00DE6C52">
        <w:rPr>
          <w:rFonts w:eastAsia="Cambria"/>
          <w:sz w:val="16"/>
        </w:rPr>
        <w:t xml:space="preserve">, as I've suggested, </w:t>
      </w:r>
      <w:r w:rsidRPr="00DE6C52">
        <w:rPr>
          <w:rFonts w:eastAsia="Cambria"/>
          <w:b/>
          <w:iCs/>
          <w:highlight w:val="green"/>
          <w:u w:val="single"/>
          <w:bdr w:val="single" w:sz="8" w:space="0" w:color="auto"/>
        </w:rPr>
        <w:t>may be misleading</w:t>
      </w:r>
      <w:r w:rsidRPr="00DE6C52">
        <w:rPr>
          <w:rFonts w:eastAsia="Cambria"/>
          <w:sz w:val="16"/>
        </w:rPr>
        <w:t xml:space="preserve">. </w:t>
      </w:r>
      <w:r w:rsidRPr="00DE6C52">
        <w:rPr>
          <w:rFonts w:eastAsia="Cambria"/>
          <w:b/>
          <w:u w:val="single"/>
        </w:rPr>
        <w:t>The problem</w:t>
      </w:r>
      <w:r w:rsidRPr="00DE6C52">
        <w:rPr>
          <w:rFonts w:eastAsia="Cambria"/>
          <w:sz w:val="16"/>
        </w:rPr>
        <w:t xml:space="preserve">, more specifically, </w:t>
      </w:r>
      <w:r w:rsidRPr="00DE6C52">
        <w:rPr>
          <w:rFonts w:eastAsia="Cambria"/>
          <w:b/>
          <w:iCs/>
          <w:u w:val="single"/>
          <w:bdr w:val="single" w:sz="8" w:space="0" w:color="auto"/>
        </w:rPr>
        <w:t xml:space="preserve">is that </w:t>
      </w:r>
      <w:r w:rsidRPr="00DE6C52">
        <w:rPr>
          <w:rFonts w:eastAsia="Cambria"/>
          <w:b/>
          <w:iCs/>
          <w:highlight w:val="green"/>
          <w:u w:val="single"/>
          <w:bdr w:val="single" w:sz="8" w:space="0" w:color="auto"/>
        </w:rPr>
        <w:t>it defines deontology in terms of values that are not distinctively deontological</w:t>
      </w:r>
      <w:r w:rsidRPr="00DE6C52">
        <w:rPr>
          <w:rFonts w:eastAsia="Cambria"/>
          <w:sz w:val="16"/>
        </w:rPr>
        <w:t xml:space="preserve">, though they may appear to be from the inside. </w:t>
      </w:r>
      <w:r w:rsidRPr="00DE6C52">
        <w:rPr>
          <w:rFonts w:eastAsia="Cambria"/>
          <w:b/>
          <w:u w:val="single"/>
        </w:rPr>
        <w:t>Consider the following analogy with religion. When one asks a religious person to explain the essence of his religion, one often gets an answer like this: "It's about love</w:t>
      </w:r>
      <w:r w:rsidRPr="00DE6C52">
        <w:rPr>
          <w:rFonts w:eastAsia="Cambria"/>
          <w:sz w:val="16"/>
        </w:rPr>
        <w:t xml:space="preserve">, really. It's about looking out for other people, looking beyond oneself. It's about community, being part of something larger than oneself." </w:t>
      </w:r>
      <w:r w:rsidRPr="00DE6C52">
        <w:rPr>
          <w:rFonts w:eastAsia="Cambria"/>
          <w:b/>
          <w:u w:val="single"/>
        </w:rPr>
        <w:t>This sort of answer accurately captures the phenomenology of many people's religion, but it's nevertheless inadequate for distinguishing religion from other things</w:t>
      </w:r>
      <w:r w:rsidRPr="00DE6C52">
        <w:rPr>
          <w:rFonts w:eastAsia="Cambria"/>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DE6C52">
        <w:rPr>
          <w:rFonts w:eastAsia="Cambria"/>
          <w:b/>
          <w:u w:val="single"/>
        </w:rPr>
        <w:t xml:space="preserve">the standard </w:t>
      </w:r>
      <w:r w:rsidRPr="00DE6C52">
        <w:rPr>
          <w:rFonts w:eastAsia="Cambria"/>
          <w:b/>
          <w:highlight w:val="green"/>
          <w:u w:val="single"/>
        </w:rPr>
        <w:t>deontological/</w:t>
      </w:r>
      <w:r w:rsidRPr="00DE6C52">
        <w:rPr>
          <w:rFonts w:eastAsia="Cambria"/>
          <w:b/>
          <w:u w:val="single"/>
        </w:rPr>
        <w:t xml:space="preserve">Kantian </w:t>
      </w:r>
      <w:r w:rsidRPr="00DE6C52">
        <w:rPr>
          <w:rFonts w:eastAsia="Cambria"/>
          <w:b/>
          <w:highlight w:val="green"/>
          <w:u w:val="single"/>
        </w:rPr>
        <w:t>self-</w:t>
      </w:r>
      <w:proofErr w:type="spellStart"/>
      <w:r w:rsidRPr="00DE6C52">
        <w:rPr>
          <w:rFonts w:eastAsia="Cambria"/>
          <w:b/>
          <w:highlight w:val="green"/>
          <w:u w:val="single"/>
        </w:rPr>
        <w:t>characterizatons</w:t>
      </w:r>
      <w:proofErr w:type="spellEnd"/>
      <w:r w:rsidRPr="00DE6C52">
        <w:rPr>
          <w:rFonts w:eastAsia="Cambria"/>
          <w:b/>
          <w:highlight w:val="green"/>
          <w:u w:val="single"/>
        </w:rPr>
        <w:t xml:space="preserve"> </w:t>
      </w:r>
      <w:r w:rsidRPr="00DE6C52">
        <w:rPr>
          <w:rFonts w:eastAsia="Cambria"/>
          <w:b/>
          <w:iCs/>
          <w:highlight w:val="green"/>
          <w:u w:val="single"/>
          <w:bdr w:val="single" w:sz="8" w:space="0" w:color="auto"/>
        </w:rPr>
        <w:t>fail to distinguish deontology from other approaches to ethics</w:t>
      </w:r>
      <w:r w:rsidRPr="00DE6C52">
        <w:rPr>
          <w:rFonts w:eastAsia="Cambria"/>
          <w:sz w:val="16"/>
        </w:rPr>
        <w:t xml:space="preserve">. (See also Kagan (Kagan, 1997, pp. 70-78.) on the difficulty of defining deontology.) It seems to me that </w:t>
      </w:r>
      <w:r w:rsidRPr="00DE6C52">
        <w:rPr>
          <w:rFonts w:eastAsia="Cambria"/>
          <w:b/>
          <w:u w:val="single"/>
        </w:rPr>
        <w:t>consequentialists</w:t>
      </w:r>
      <w:r w:rsidRPr="00DE6C52">
        <w:rPr>
          <w:rFonts w:eastAsia="Cambria"/>
          <w:sz w:val="16"/>
        </w:rPr>
        <w:t xml:space="preserve">, as much as anyone else, </w:t>
      </w:r>
      <w:r w:rsidRPr="00DE6C52">
        <w:rPr>
          <w:rFonts w:eastAsia="Cambria"/>
          <w:b/>
          <w:iCs/>
          <w:u w:val="single"/>
          <w:bdr w:val="single" w:sz="8" w:space="0" w:color="auto"/>
        </w:rPr>
        <w:t>have respect for persons</w:t>
      </w:r>
      <w:r w:rsidRPr="00DE6C52">
        <w:rPr>
          <w:rFonts w:eastAsia="Cambria"/>
          <w:sz w:val="16"/>
        </w:rPr>
        <w:t xml:space="preserve">, </w:t>
      </w:r>
      <w:r w:rsidRPr="00DE6C52">
        <w:rPr>
          <w:rFonts w:eastAsia="Cambria"/>
          <w:b/>
          <w:u w:val="single"/>
        </w:rPr>
        <w:t xml:space="preserve">are </w:t>
      </w:r>
      <w:r w:rsidRPr="00DE6C52">
        <w:rPr>
          <w:rFonts w:eastAsia="Cambria"/>
          <w:b/>
          <w:iCs/>
          <w:u w:val="single"/>
          <w:bdr w:val="single" w:sz="8" w:space="0" w:color="auto"/>
        </w:rPr>
        <w:t>against treating people as mere objects,</w:t>
      </w:r>
      <w:r w:rsidRPr="00DE6C52">
        <w:rPr>
          <w:rFonts w:eastAsia="Cambria"/>
          <w:sz w:val="16"/>
        </w:rPr>
        <w:t xml:space="preserve"> </w:t>
      </w:r>
      <w:r w:rsidRPr="00DE6C52">
        <w:rPr>
          <w:rFonts w:eastAsia="Cambria"/>
          <w:b/>
          <w:u w:val="single"/>
        </w:rPr>
        <w:t xml:space="preserve">wish </w:t>
      </w:r>
      <w:r w:rsidRPr="00DE6C52">
        <w:rPr>
          <w:rFonts w:eastAsia="Cambria"/>
          <w:b/>
          <w:iCs/>
          <w:u w:val="single"/>
          <w:bdr w:val="single" w:sz="8" w:space="0" w:color="auto"/>
        </w:rPr>
        <w:t>to act for reasons that rational creatures can share</w:t>
      </w:r>
      <w:r w:rsidRPr="00DE6C52">
        <w:rPr>
          <w:rFonts w:eastAsia="Cambria"/>
          <w:b/>
          <w:u w:val="single"/>
        </w:rPr>
        <w:t>, etc</w:t>
      </w:r>
      <w:r w:rsidRPr="00DE6C52">
        <w:rPr>
          <w:rFonts w:eastAsia="Cambria"/>
          <w:sz w:val="16"/>
        </w:rPr>
        <w:t xml:space="preserve">. </w:t>
      </w:r>
      <w:r w:rsidRPr="00DE6C52">
        <w:rPr>
          <w:rFonts w:eastAsia="Cambria"/>
          <w:b/>
          <w:highlight w:val="green"/>
          <w:u w:val="single"/>
        </w:rPr>
        <w:t xml:space="preserve">A </w:t>
      </w:r>
      <w:proofErr w:type="gramStart"/>
      <w:r w:rsidRPr="00DE6C52">
        <w:rPr>
          <w:rFonts w:eastAsia="Cambria"/>
          <w:b/>
          <w:highlight w:val="green"/>
          <w:u w:val="single"/>
        </w:rPr>
        <w:t>consequentialist</w:t>
      </w:r>
      <w:r w:rsidRPr="00DE6C52">
        <w:rPr>
          <w:rFonts w:eastAsia="Cambria"/>
          <w:b/>
          <w:u w:val="single"/>
        </w:rPr>
        <w:t xml:space="preserve"> respects other persons</w:t>
      </w:r>
      <w:proofErr w:type="gramEnd"/>
      <w:r w:rsidRPr="00DE6C52">
        <w:rPr>
          <w:rFonts w:eastAsia="Cambria"/>
          <w:b/>
          <w:u w:val="single"/>
        </w:rPr>
        <w:t xml:space="preserve">, and </w:t>
      </w:r>
      <w:r w:rsidRPr="00DE6C52">
        <w:rPr>
          <w:rFonts w:eastAsia="Cambria"/>
          <w:b/>
          <w:highlight w:val="green"/>
          <w:u w:val="single"/>
        </w:rPr>
        <w:t xml:space="preserve">refrains from treating them as mere objects, by </w:t>
      </w:r>
      <w:r w:rsidRPr="00DE6C52">
        <w:rPr>
          <w:rFonts w:eastAsia="Cambria"/>
          <w:b/>
          <w:iCs/>
          <w:highlight w:val="green"/>
          <w:u w:val="single"/>
          <w:bdr w:val="single" w:sz="8" w:space="0" w:color="auto"/>
        </w:rPr>
        <w:t>counting every person's well-being in the decision-making process</w:t>
      </w:r>
      <w:r w:rsidRPr="00DE6C52">
        <w:rPr>
          <w:rFonts w:eastAsia="Cambria"/>
          <w:sz w:val="16"/>
        </w:rPr>
        <w:t xml:space="preserve">. </w:t>
      </w:r>
      <w:r w:rsidRPr="00DE6C52">
        <w:rPr>
          <w:rFonts w:eastAsia="Cambria"/>
          <w:b/>
          <w:u w:val="single"/>
        </w:rPr>
        <w:t xml:space="preserve">Likewise, a </w:t>
      </w:r>
      <w:proofErr w:type="gramStart"/>
      <w:r w:rsidRPr="00DE6C52">
        <w:rPr>
          <w:rFonts w:eastAsia="Cambria"/>
          <w:b/>
          <w:u w:val="single"/>
        </w:rPr>
        <w:t>consequentialist attempts</w:t>
      </w:r>
      <w:proofErr w:type="gramEnd"/>
      <w:r w:rsidRPr="00DE6C52">
        <w:rPr>
          <w:rFonts w:eastAsia="Cambria"/>
          <w:b/>
          <w:u w:val="single"/>
        </w:rPr>
        <w:t xml:space="preserve"> to act according to reasons that rational creatures can share by acting according to principles that </w:t>
      </w:r>
      <w:r w:rsidRPr="00DE6C52">
        <w:rPr>
          <w:rFonts w:eastAsia="Cambria"/>
          <w:b/>
          <w:iCs/>
          <w:u w:val="single"/>
          <w:bdr w:val="single" w:sz="8" w:space="0" w:color="auto"/>
        </w:rPr>
        <w:t>give equal weight to everyone's interests</w:t>
      </w:r>
      <w:r w:rsidRPr="00DE6C52">
        <w:rPr>
          <w:rFonts w:eastAsia="Cambria"/>
          <w:b/>
          <w:u w:val="single"/>
        </w:rPr>
        <w:t>, i.e. that are impartial</w:t>
      </w:r>
      <w:r w:rsidRPr="00DE6C52">
        <w:rPr>
          <w:rFonts w:eastAsia="Cambria"/>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DE6C52">
        <w:rPr>
          <w:rFonts w:eastAsia="Cambria"/>
          <w:b/>
          <w:u w:val="single"/>
        </w:rPr>
        <w:t xml:space="preserve">If you ask a </w:t>
      </w:r>
      <w:r w:rsidRPr="00DE6C52">
        <w:rPr>
          <w:rFonts w:eastAsia="Cambria"/>
          <w:b/>
          <w:highlight w:val="green"/>
          <w:u w:val="single"/>
        </w:rPr>
        <w:t>deontologicall</w:t>
      </w:r>
      <w:r w:rsidRPr="00DE6C52">
        <w:rPr>
          <w:rFonts w:eastAsia="Cambria"/>
          <w:b/>
          <w:u w:val="single"/>
        </w:rPr>
        <w:t xml:space="preserve">y-minded person why it's wrong to push someone in front of speeding trolley </w:t>
      </w:r>
      <w:proofErr w:type="gramStart"/>
      <w:r w:rsidRPr="00DE6C52">
        <w:rPr>
          <w:rFonts w:eastAsia="Cambria"/>
          <w:b/>
          <w:u w:val="single"/>
        </w:rPr>
        <w:t>in order to</w:t>
      </w:r>
      <w:proofErr w:type="gramEnd"/>
      <w:r w:rsidRPr="00DE6C52">
        <w:rPr>
          <w:rFonts w:eastAsia="Cambria"/>
          <w:b/>
          <w:u w:val="single"/>
        </w:rPr>
        <w:t xml:space="preserve"> save five others, you will get</w:t>
      </w:r>
      <w:r w:rsidRPr="00DE6C52">
        <w:rPr>
          <w:rFonts w:eastAsia="Cambria"/>
          <w:sz w:val="16"/>
        </w:rPr>
        <w:t xml:space="preserve"> characteristically deontological </w:t>
      </w:r>
      <w:r w:rsidRPr="00DE6C52">
        <w:rPr>
          <w:rFonts w:eastAsia="Cambria"/>
          <w:b/>
          <w:highlight w:val="green"/>
          <w:u w:val="single"/>
        </w:rPr>
        <w:t>answers</w:t>
      </w:r>
      <w:r w:rsidRPr="00DE6C52">
        <w:rPr>
          <w:rFonts w:eastAsia="Cambria"/>
          <w:sz w:val="16"/>
        </w:rPr>
        <w:t xml:space="preserve">. Some </w:t>
      </w:r>
      <w:r w:rsidRPr="00DE6C52">
        <w:rPr>
          <w:rFonts w:eastAsia="Cambria"/>
          <w:b/>
          <w:iCs/>
          <w:highlight w:val="green"/>
          <w:u w:val="single"/>
          <w:bdr w:val="single" w:sz="8" w:space="0" w:color="auto"/>
        </w:rPr>
        <w:t xml:space="preserve">will be </w:t>
      </w:r>
      <w:r w:rsidRPr="00DE6C52">
        <w:rPr>
          <w:rFonts w:eastAsia="Malgun Gothic"/>
          <w:b/>
          <w:iCs/>
          <w:highlight w:val="green"/>
          <w:u w:val="single"/>
          <w:bdr w:val="single" w:sz="8" w:space="0" w:color="auto"/>
        </w:rPr>
        <w:t>tautological</w:t>
      </w:r>
      <w:r w:rsidRPr="00DE6C52">
        <w:rPr>
          <w:rFonts w:eastAsia="Cambria"/>
          <w:sz w:val="16"/>
        </w:rPr>
        <w:t xml:space="preserve">: </w:t>
      </w:r>
      <w:r w:rsidRPr="00DE6C52">
        <w:rPr>
          <w:rFonts w:eastAsia="Cambria"/>
          <w:b/>
          <w:iCs/>
          <w:u w:val="single"/>
          <w:bdr w:val="single" w:sz="8" w:space="0" w:color="auto"/>
        </w:rPr>
        <w:t>"Because it's murder!"</w:t>
      </w:r>
      <w:r w:rsidRPr="00DE6C52">
        <w:rPr>
          <w:rFonts w:eastAsia="Cambria"/>
          <w:sz w:val="16"/>
        </w:rPr>
        <w:t xml:space="preserve"> </w:t>
      </w:r>
      <w:r w:rsidRPr="00DE6C52">
        <w:rPr>
          <w:rFonts w:eastAsia="Cambria"/>
          <w:b/>
          <w:u w:val="single"/>
        </w:rPr>
        <w:t>Others will be more sophisticated: "The ends don't justify the means</w:t>
      </w:r>
      <w:r w:rsidRPr="00DE6C52">
        <w:rPr>
          <w:rFonts w:eastAsia="Cambria"/>
          <w:sz w:val="16"/>
        </w:rPr>
        <w:t xml:space="preserve">." "You have to respect people's rights." </w:t>
      </w:r>
      <w:r w:rsidRPr="00DE6C52">
        <w:rPr>
          <w:rFonts w:eastAsia="Cambria"/>
          <w:b/>
          <w:iCs/>
          <w:u w:val="single"/>
          <w:bdr w:val="single" w:sz="8" w:space="0" w:color="auto"/>
        </w:rPr>
        <w:t>But</w:t>
      </w:r>
      <w:r w:rsidRPr="00DE6C52">
        <w:rPr>
          <w:rFonts w:eastAsia="Cambria"/>
          <w:sz w:val="16"/>
        </w:rPr>
        <w:t xml:space="preserve">, as we know, </w:t>
      </w:r>
      <w:r w:rsidRPr="00DE6C52">
        <w:rPr>
          <w:rFonts w:eastAsia="Cambria"/>
          <w:b/>
          <w:iCs/>
          <w:highlight w:val="green"/>
          <w:u w:val="single"/>
          <w:bdr w:val="single" w:sz="8" w:space="0" w:color="auto"/>
        </w:rPr>
        <w:t>these answers don't really explain anything</w:t>
      </w:r>
      <w:r w:rsidRPr="00DE6C52">
        <w:rPr>
          <w:rFonts w:eastAsia="Cambria"/>
          <w:sz w:val="16"/>
        </w:rPr>
        <w:t xml:space="preserve">, because </w:t>
      </w:r>
      <w:r w:rsidRPr="00DE6C52">
        <w:rPr>
          <w:rFonts w:eastAsia="Cambria"/>
          <w:b/>
          <w:u w:val="single"/>
        </w:rPr>
        <w:t>if you give the same people</w:t>
      </w:r>
      <w:r w:rsidRPr="00DE6C52">
        <w:rPr>
          <w:rFonts w:eastAsia="Cambria"/>
          <w:sz w:val="16"/>
        </w:rPr>
        <w:t xml:space="preserve"> (on different occasions) </w:t>
      </w:r>
      <w:r w:rsidRPr="00DE6C52">
        <w:rPr>
          <w:rFonts w:eastAsia="Cambria"/>
          <w:b/>
          <w:u w:val="single"/>
        </w:rPr>
        <w:t>the trolley case</w:t>
      </w:r>
      <w:r w:rsidRPr="00DE6C52">
        <w:rPr>
          <w:rFonts w:eastAsia="Cambria"/>
          <w:sz w:val="16"/>
        </w:rPr>
        <w:t xml:space="preserve"> or the loop case (See above), </w:t>
      </w:r>
      <w:r w:rsidRPr="00DE6C52">
        <w:rPr>
          <w:rFonts w:eastAsia="Cambria"/>
          <w:b/>
          <w:iCs/>
          <w:u w:val="single"/>
          <w:bdr w:val="single" w:sz="8" w:space="0" w:color="auto"/>
        </w:rPr>
        <w:t>they'll make the opposite judgment</w:t>
      </w:r>
      <w:r w:rsidRPr="00DE6C52">
        <w:rPr>
          <w:rFonts w:eastAsia="Cambria"/>
          <w:sz w:val="16"/>
        </w:rPr>
        <w:t xml:space="preserve">, even though their initial explanation concerning the footbridge case applies equally well to one or </w:t>
      </w:r>
      <w:proofErr w:type="gramStart"/>
      <w:r w:rsidRPr="00DE6C52">
        <w:rPr>
          <w:rFonts w:eastAsia="Cambria"/>
          <w:sz w:val="16"/>
        </w:rPr>
        <w:t>both of these</w:t>
      </w:r>
      <w:proofErr w:type="gramEnd"/>
      <w:r w:rsidRPr="00DE6C52">
        <w:rPr>
          <w:rFonts w:eastAsia="Cambria"/>
          <w:sz w:val="16"/>
        </w:rPr>
        <w:t xml:space="preserve"> cases. </w:t>
      </w:r>
      <w:r w:rsidRPr="00DE6C52">
        <w:rPr>
          <w:rFonts w:eastAsia="Cambria"/>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DE6C52">
        <w:rPr>
          <w:rFonts w:eastAsia="Cambria"/>
          <w:sz w:val="16"/>
        </w:rPr>
        <w:t xml:space="preserve">. Although these explanations are inevitably incomplete, </w:t>
      </w:r>
      <w:r w:rsidRPr="00DE6C52">
        <w:rPr>
          <w:rFonts w:eastAsia="Cambria"/>
          <w:b/>
          <w:iCs/>
          <w:u w:val="single"/>
          <w:bdr w:val="single" w:sz="8" w:space="0" w:color="auto"/>
        </w:rPr>
        <w:t>there seems to be "something deeply right" about them because they give voice to powerful moral emotions</w:t>
      </w:r>
      <w:r w:rsidRPr="00DE6C52">
        <w:rPr>
          <w:rFonts w:eastAsia="Cambria"/>
          <w:sz w:val="16"/>
        </w:rPr>
        <w:t xml:space="preserve">. </w:t>
      </w:r>
      <w:r w:rsidRPr="00DE6C52">
        <w:rPr>
          <w:rFonts w:eastAsia="Cambria"/>
          <w:b/>
          <w:u w:val="single"/>
        </w:rPr>
        <w:t>But, as with many religious people's accounts of what's essential to religion, they don't really explain what's distinctive about the philosophy in question</w:t>
      </w:r>
      <w:r w:rsidRPr="00DE6C52">
        <w:rPr>
          <w:rFonts w:eastAsia="Cambria"/>
          <w:sz w:val="16"/>
        </w:rPr>
        <w:t xml:space="preserve">. </w:t>
      </w:r>
    </w:p>
    <w:p w14:paraId="1A4F6CC6" w14:textId="77777777" w:rsidR="008375FD" w:rsidRPr="00A34ADB" w:rsidRDefault="008375FD" w:rsidP="000F1400">
      <w:pPr>
        <w:rPr>
          <w:sz w:val="16"/>
        </w:rPr>
      </w:pPr>
    </w:p>
    <w:p w14:paraId="113CCE28" w14:textId="0E76CB79" w:rsidR="000F1400" w:rsidRDefault="00C2365F" w:rsidP="00C2365F">
      <w:pPr>
        <w:pStyle w:val="Heading2"/>
      </w:pPr>
      <w:r>
        <w:lastRenderedPageBreak/>
        <w:t>2</w:t>
      </w:r>
    </w:p>
    <w:p w14:paraId="6D3BFBD4" w14:textId="77777777" w:rsidR="00C2365F" w:rsidRDefault="00C2365F" w:rsidP="00C2365F">
      <w:pPr>
        <w:pStyle w:val="Heading4"/>
      </w:pPr>
      <w:r>
        <w:t xml:space="preserve">CP Text: A just government should recognize the unconditional right of workers to strike </w:t>
      </w:r>
      <w:proofErr w:type="gramStart"/>
      <w:r>
        <w:t>with the exception of</w:t>
      </w:r>
      <w:proofErr w:type="gramEnd"/>
      <w:r>
        <w:t xml:space="preserve"> police officers.</w:t>
      </w:r>
    </w:p>
    <w:p w14:paraId="3138E502" w14:textId="77777777" w:rsidR="00C2365F" w:rsidRPr="00255D33" w:rsidRDefault="00C2365F" w:rsidP="00C2365F"/>
    <w:p w14:paraId="6EB65444" w14:textId="77777777" w:rsidR="00C2365F" w:rsidRPr="00F1527A" w:rsidRDefault="00C2365F" w:rsidP="00C2365F">
      <w:pPr>
        <w:pStyle w:val="Heading4"/>
      </w:pPr>
      <w:r>
        <w:t xml:space="preserve">Police strikes are the </w:t>
      </w:r>
      <w:r w:rsidRPr="00F1527A">
        <w:rPr>
          <w:u w:val="single"/>
        </w:rPr>
        <w:t>blue flu</w:t>
      </w:r>
      <w:r>
        <w:t xml:space="preserve"> and allow for power grabbing through fearmongering and public pressure – that shores up police authority and legitimizes police brutality</w:t>
      </w:r>
    </w:p>
    <w:p w14:paraId="63CBAD09" w14:textId="77777777" w:rsidR="00C2365F" w:rsidRPr="00D679FE" w:rsidRDefault="00C2365F" w:rsidP="00C2365F">
      <w:pPr>
        <w:rPr>
          <w:rStyle w:val="Style13ptBold"/>
          <w:b w:val="0"/>
          <w:bCs/>
        </w:rPr>
      </w:pPr>
      <w:r w:rsidRPr="00D679FE">
        <w:rPr>
          <w:rStyle w:val="Style13ptBold"/>
        </w:rPr>
        <w:t xml:space="preserve">Grim 20 </w:t>
      </w:r>
      <w:r w:rsidRPr="00D679FE">
        <w:rPr>
          <w:rStyle w:val="Style13ptBold"/>
          <w:sz w:val="16"/>
          <w:szCs w:val="16"/>
        </w:rPr>
        <w:t xml:space="preserve">Andrew Grim, 7-1-2020, </w:t>
      </w:r>
      <w:r>
        <w:rPr>
          <w:rStyle w:val="Style13ptBold"/>
          <w:sz w:val="16"/>
          <w:szCs w:val="16"/>
        </w:rPr>
        <w:t xml:space="preserve">Ph.D. candidate in history at the University of Massachusetts Amherst, is at work on a dissertation on anti-police brutality activism in post-WWII Newark. </w:t>
      </w:r>
      <w:r w:rsidRPr="00D679FE">
        <w:rPr>
          <w:rStyle w:val="Style13ptBold"/>
          <w:sz w:val="16"/>
          <w:szCs w:val="16"/>
        </w:rPr>
        <w:t xml:space="preserve">"Perspective," Washington Post, </w:t>
      </w:r>
      <w:hyperlink r:id="rId5" w:history="1">
        <w:r w:rsidRPr="00D679FE">
          <w:rPr>
            <w:rStyle w:val="Hyperlink"/>
            <w:b/>
            <w:bCs/>
            <w:sz w:val="16"/>
            <w:szCs w:val="16"/>
          </w:rPr>
          <w:t>https://www.washingtonpost.com/outlook/2020/07/01/what-is-blue-flu-how-has-it-increased-police-power/</w:t>
        </w:r>
      </w:hyperlink>
      <w:r>
        <w:rPr>
          <w:rStyle w:val="Hyperlink"/>
          <w:b/>
          <w:bCs/>
          <w:sz w:val="16"/>
          <w:szCs w:val="16"/>
        </w:rPr>
        <w:t>] //</w:t>
      </w:r>
      <w:proofErr w:type="spellStart"/>
      <w:r>
        <w:rPr>
          <w:rStyle w:val="Hyperlink"/>
          <w:b/>
          <w:bCs/>
          <w:sz w:val="16"/>
          <w:szCs w:val="16"/>
        </w:rPr>
        <w:t>ww</w:t>
      </w:r>
      <w:proofErr w:type="spellEnd"/>
      <w:r>
        <w:rPr>
          <w:rStyle w:val="Hyperlink"/>
          <w:b/>
          <w:bCs/>
          <w:sz w:val="16"/>
          <w:szCs w:val="16"/>
        </w:rPr>
        <w:t xml:space="preserve"> dl</w:t>
      </w:r>
    </w:p>
    <w:p w14:paraId="17BA27AF" w14:textId="77777777" w:rsidR="00C2365F" w:rsidRDefault="00C2365F" w:rsidP="00C2365F">
      <w:pPr>
        <w:rPr>
          <w:sz w:val="16"/>
          <w:szCs w:val="16"/>
        </w:rPr>
      </w:pPr>
      <w:r w:rsidRPr="00D679FE">
        <w:rPr>
          <w:sz w:val="16"/>
          <w:szCs w:val="16"/>
        </w:rPr>
        <w:t>What is the</w:t>
      </w:r>
      <w:r w:rsidRPr="00D679FE">
        <w:t xml:space="preserve"> </w:t>
      </w:r>
      <w:r w:rsidRPr="00D679FE">
        <w:rPr>
          <w:u w:val="single"/>
        </w:rPr>
        <w:t>“</w:t>
      </w:r>
      <w:r w:rsidRPr="0081601B">
        <w:rPr>
          <w:highlight w:val="cyan"/>
          <w:u w:val="single"/>
        </w:rPr>
        <w:t>blue flu</w:t>
      </w:r>
      <w:r w:rsidRPr="00D679FE">
        <w:rPr>
          <w:u w:val="single"/>
        </w:rPr>
        <w:t>,”</w:t>
      </w:r>
      <w:r w:rsidRPr="00D679FE">
        <w:t xml:space="preserve"> </w:t>
      </w:r>
      <w:r w:rsidRPr="00D679FE">
        <w:rPr>
          <w:sz w:val="16"/>
          <w:szCs w:val="16"/>
        </w:rPr>
        <w:t>and why might it strike New York City police?</w:t>
      </w:r>
      <w:r>
        <w:rPr>
          <w:sz w:val="16"/>
          <w:szCs w:val="16"/>
        </w:rPr>
        <w:t xml:space="preserve"> </w:t>
      </w:r>
      <w:r w:rsidRPr="00D679FE">
        <w:rPr>
          <w:sz w:val="16"/>
          <w:szCs w:val="16"/>
        </w:rPr>
        <w:t>This weekend, officers from the New York City Police Department are rumored to be planning a walkout to protest calls to defund the police.</w:t>
      </w:r>
      <w:r>
        <w:rPr>
          <w:sz w:val="16"/>
          <w:szCs w:val="16"/>
        </w:rPr>
        <w:t xml:space="preserve"> </w:t>
      </w:r>
      <w:r w:rsidRPr="00D679FE">
        <w:rPr>
          <w:sz w:val="16"/>
          <w:szCs w:val="16"/>
        </w:rPr>
        <w:t xml:space="preserve">This builds on a similar tactic used by police in Atlanta less than a month ago. On June 16, Fulton County District Attorney, Paul L. Howard Jr. announced that Garrett Rolfe, the Atlanta police officer who fatally shot </w:t>
      </w:r>
      <w:proofErr w:type="spellStart"/>
      <w:r w:rsidRPr="00D679FE">
        <w:rPr>
          <w:sz w:val="16"/>
          <w:szCs w:val="16"/>
        </w:rPr>
        <w:t>Rayshard</w:t>
      </w:r>
      <w:proofErr w:type="spellEnd"/>
      <w:r w:rsidRPr="00D679FE">
        <w:rPr>
          <w:sz w:val="16"/>
          <w:szCs w:val="16"/>
        </w:rPr>
        <w:t xml:space="preserve"> Brooks, would face charges of felony murder and aggravated assault. That night, scores of Atlanta Police Department officers caught the “blue flu,” calling out sick </w:t>
      </w:r>
      <w:proofErr w:type="spellStart"/>
      <w:r w:rsidRPr="00D679FE">
        <w:rPr>
          <w:sz w:val="16"/>
          <w:szCs w:val="16"/>
        </w:rPr>
        <w:t>en</w:t>
      </w:r>
      <w:proofErr w:type="spellEnd"/>
      <w:r w:rsidRPr="00D679FE">
        <w:rPr>
          <w:sz w:val="16"/>
          <w:szCs w:val="16"/>
        </w:rPr>
        <w:t xml:space="preserve"> masse to protest the charges against Rolfe.</w:t>
      </w:r>
      <w:r>
        <w:rPr>
          <w:sz w:val="16"/>
          <w:szCs w:val="16"/>
        </w:rPr>
        <w:t xml:space="preserve"> </w:t>
      </w:r>
      <w:r w:rsidRPr="00C45462">
        <w:rPr>
          <w:sz w:val="16"/>
          <w:szCs w:val="16"/>
        </w:rPr>
        <w:t>Such walkouts constitute, in effect, illegal strikes — laws in all 50 states prohibit police strikes. Yet, there is nothing new about the blue flu. It is a</w:t>
      </w:r>
      <w:r w:rsidRPr="00D679FE">
        <w:t xml:space="preserve"> </w:t>
      </w:r>
      <w:r w:rsidRPr="0081601B">
        <w:rPr>
          <w:highlight w:val="cyan"/>
          <w:u w:val="single"/>
        </w:rPr>
        <w:t>strategy</w:t>
      </w:r>
      <w:r w:rsidRPr="00D679FE">
        <w:rPr>
          <w:u w:val="single"/>
        </w:rPr>
        <w:t xml:space="preserve"> long </w:t>
      </w:r>
      <w:r w:rsidRPr="0081601B">
        <w:rPr>
          <w:highlight w:val="cyan"/>
          <w:u w:val="single"/>
        </w:rPr>
        <w:t>employed by police unions</w:t>
      </w:r>
      <w:r w:rsidRPr="00D679FE">
        <w:rPr>
          <w:u w:val="single"/>
        </w:rPr>
        <w:t xml:space="preserve"> and rank-and-file officers during contract negotiations, disputes over reforms and, like in Atlanta, in </w:t>
      </w:r>
      <w:r w:rsidRPr="0081601B">
        <w:rPr>
          <w:highlight w:val="cyan"/>
          <w:u w:val="single"/>
        </w:rPr>
        <w:t>response to disciplinary action</w:t>
      </w:r>
      <w:r w:rsidRPr="00D679FE">
        <w:rPr>
          <w:u w:val="single"/>
        </w:rPr>
        <w:t xml:space="preserve"> against individual officers. The </w:t>
      </w:r>
      <w:r w:rsidRPr="0081601B">
        <w:rPr>
          <w:highlight w:val="cyan"/>
          <w:u w:val="single"/>
        </w:rPr>
        <w:t>intent is to dramatize police</w:t>
      </w:r>
      <w:r w:rsidRPr="00D679FE">
        <w:rPr>
          <w:u w:val="single"/>
        </w:rPr>
        <w:t xml:space="preserve"> disputes </w:t>
      </w:r>
      <w:r w:rsidRPr="0081601B">
        <w:rPr>
          <w:highlight w:val="cyan"/>
          <w:u w:val="single"/>
        </w:rPr>
        <w:t>with</w:t>
      </w:r>
      <w:r w:rsidRPr="00D679FE">
        <w:rPr>
          <w:u w:val="single"/>
        </w:rPr>
        <w:t xml:space="preserve"> municipal </w:t>
      </w:r>
      <w:r w:rsidRPr="0081601B">
        <w:rPr>
          <w:highlight w:val="cyan"/>
          <w:u w:val="single"/>
        </w:rPr>
        <w:t>government</w:t>
      </w:r>
      <w:r w:rsidRPr="00D679FE">
        <w:rPr>
          <w:u w:val="single"/>
        </w:rPr>
        <w:t xml:space="preserve"> </w:t>
      </w:r>
      <w:r w:rsidRPr="0081601B">
        <w:rPr>
          <w:highlight w:val="cyan"/>
          <w:u w:val="single"/>
        </w:rPr>
        <w:t>and rally</w:t>
      </w:r>
      <w:r w:rsidRPr="00D679FE">
        <w:rPr>
          <w:u w:val="single"/>
        </w:rPr>
        <w:t xml:space="preserve"> the </w:t>
      </w:r>
      <w:r w:rsidRPr="0081601B">
        <w:rPr>
          <w:highlight w:val="cyan"/>
          <w:u w:val="single"/>
        </w:rPr>
        <w:t>citizenry</w:t>
      </w:r>
      <w:r w:rsidRPr="00D679FE">
        <w:rPr>
          <w:u w:val="single"/>
        </w:rPr>
        <w:t xml:space="preserve"> to their side. But the result of such protests </w:t>
      </w:r>
      <w:proofErr w:type="gramStart"/>
      <w:r w:rsidRPr="00D679FE">
        <w:rPr>
          <w:u w:val="single"/>
        </w:rPr>
        <w:t>matter</w:t>
      </w:r>
      <w:proofErr w:type="gramEnd"/>
      <w:r w:rsidRPr="00D679FE">
        <w:rPr>
          <w:u w:val="single"/>
        </w:rPr>
        <w:t xml:space="preserve"> deeply as we consider police reform today. Historically, </w:t>
      </w:r>
      <w:r w:rsidRPr="0081601B">
        <w:rPr>
          <w:highlight w:val="cyan"/>
          <w:u w:val="single"/>
        </w:rPr>
        <w:t>blue flu strikes</w:t>
      </w:r>
      <w:r w:rsidRPr="00D679FE">
        <w:rPr>
          <w:u w:val="single"/>
        </w:rPr>
        <w:t xml:space="preserve"> have </w:t>
      </w:r>
      <w:r w:rsidRPr="0081601B">
        <w:rPr>
          <w:highlight w:val="cyan"/>
          <w:u w:val="single"/>
        </w:rPr>
        <w:t>helped expand police power</w:t>
      </w:r>
      <w:r w:rsidRPr="00D679FE">
        <w:rPr>
          <w:u w:val="single"/>
        </w:rPr>
        <w:t xml:space="preserve">, ultimately limiting the ability of city governments to reform, constrain or conduct oversight over the police. They </w:t>
      </w:r>
      <w:r w:rsidRPr="0081601B">
        <w:rPr>
          <w:highlight w:val="cyan"/>
          <w:u w:val="single"/>
        </w:rPr>
        <w:t>allow</w:t>
      </w:r>
      <w:r w:rsidRPr="00D679FE">
        <w:rPr>
          <w:u w:val="single"/>
        </w:rPr>
        <w:t xml:space="preserve"> the </w:t>
      </w:r>
      <w:r w:rsidRPr="0081601B">
        <w:rPr>
          <w:highlight w:val="cyan"/>
          <w:u w:val="single"/>
        </w:rPr>
        <w:t>police</w:t>
      </w:r>
      <w:r w:rsidRPr="00D679FE">
        <w:rPr>
          <w:u w:val="single"/>
        </w:rPr>
        <w:t xml:space="preserve"> </w:t>
      </w:r>
      <w:r w:rsidRPr="0081601B">
        <w:rPr>
          <w:highlight w:val="cyan"/>
          <w:u w:val="single"/>
        </w:rPr>
        <w:t>to leverage public fear</w:t>
      </w:r>
      <w:r w:rsidRPr="00D679FE">
        <w:rPr>
          <w:u w:val="single"/>
        </w:rPr>
        <w:t xml:space="preserve"> of crime </w:t>
      </w:r>
      <w:r w:rsidRPr="0081601B">
        <w:rPr>
          <w:highlight w:val="cyan"/>
          <w:u w:val="single"/>
        </w:rPr>
        <w:t>to extract concessions</w:t>
      </w:r>
      <w:r w:rsidRPr="00D679FE">
        <w:rPr>
          <w:u w:val="single"/>
        </w:rPr>
        <w:t xml:space="preserve"> from municipalities. This became clear </w:t>
      </w:r>
      <w:r w:rsidRPr="0081601B">
        <w:rPr>
          <w:highlight w:val="cyan"/>
          <w:u w:val="single"/>
        </w:rPr>
        <w:t>in Detroit</w:t>
      </w:r>
      <w:r w:rsidRPr="00D679FE">
        <w:rPr>
          <w:u w:val="single"/>
        </w:rPr>
        <w:t xml:space="preserve"> more than 50 years ago. In June 1967, </w:t>
      </w:r>
      <w:r w:rsidRPr="0081601B">
        <w:rPr>
          <w:highlight w:val="cyan"/>
          <w:u w:val="single"/>
        </w:rPr>
        <w:t>tensions arose between</w:t>
      </w:r>
      <w:r w:rsidRPr="00D679FE">
        <w:rPr>
          <w:u w:val="single"/>
        </w:rPr>
        <w:t xml:space="preserve"> Detroit </w:t>
      </w:r>
      <w:r w:rsidRPr="0081601B">
        <w:rPr>
          <w:highlight w:val="cyan"/>
          <w:u w:val="single"/>
        </w:rPr>
        <w:t>Mayor</w:t>
      </w:r>
      <w:r w:rsidRPr="00D679FE">
        <w:rPr>
          <w:u w:val="single"/>
        </w:rPr>
        <w:t xml:space="preserve"> Jerome Cavanagh </w:t>
      </w:r>
      <w:r w:rsidRPr="0081601B">
        <w:rPr>
          <w:highlight w:val="cyan"/>
          <w:u w:val="single"/>
        </w:rPr>
        <w:t>and</w:t>
      </w:r>
      <w:r w:rsidRPr="00D679FE">
        <w:rPr>
          <w:u w:val="single"/>
        </w:rPr>
        <w:t xml:space="preserve"> the Detroit Police Officers Association (</w:t>
      </w:r>
      <w:r w:rsidRPr="0081601B">
        <w:rPr>
          <w:highlight w:val="cyan"/>
          <w:u w:val="single"/>
        </w:rPr>
        <w:t>DPOA</w:t>
      </w:r>
      <w:r w:rsidRPr="00D679FE">
        <w:rPr>
          <w:u w:val="single"/>
        </w:rPr>
        <w:t xml:space="preserve">), which represented the city’s 3,300 patrol officers. The two were at odds primarily over police demands for a pay increase. Cavanagh showed no signs of caving to the DPOA’s demands and had, in fact, proposed to cut the police department’s budget. On June 15, the DPOA escalated the dispute with a walkout: 323 officers called in sick. The number grew </w:t>
      </w:r>
      <w:r w:rsidRPr="0081601B">
        <w:rPr>
          <w:highlight w:val="cyan"/>
          <w:u w:val="single"/>
        </w:rPr>
        <w:t>over the next several days</w:t>
      </w:r>
      <w:r w:rsidRPr="00D679FE">
        <w:rPr>
          <w:u w:val="single"/>
        </w:rPr>
        <w:t xml:space="preserve"> as the </w:t>
      </w:r>
      <w:r w:rsidRPr="0081601B">
        <w:rPr>
          <w:highlight w:val="cyan"/>
          <w:u w:val="single"/>
        </w:rPr>
        <w:t>blue flu spread</w:t>
      </w:r>
      <w:r w:rsidRPr="00D679FE">
        <w:rPr>
          <w:u w:val="single"/>
        </w:rPr>
        <w:t xml:space="preserve">, </w:t>
      </w:r>
      <w:r w:rsidRPr="0081601B">
        <w:rPr>
          <w:highlight w:val="cyan"/>
          <w:u w:val="single"/>
        </w:rPr>
        <w:t>reaching a height of 800 absences</w:t>
      </w:r>
      <w:r w:rsidRPr="00D679FE">
        <w:rPr>
          <w:u w:val="single"/>
        </w:rPr>
        <w:t xml:space="preserve"> on June 17. In tandem with the walkout, the </w:t>
      </w:r>
      <w:r w:rsidRPr="0081601B">
        <w:rPr>
          <w:highlight w:val="cyan"/>
          <w:u w:val="single"/>
        </w:rPr>
        <w:t>DPOA launched</w:t>
      </w:r>
      <w:r w:rsidRPr="00D679FE">
        <w:rPr>
          <w:u w:val="single"/>
        </w:rPr>
        <w:t xml:space="preserve"> a </w:t>
      </w:r>
      <w:r w:rsidRPr="0081601B">
        <w:rPr>
          <w:rStyle w:val="Emphasis"/>
          <w:highlight w:val="cyan"/>
        </w:rPr>
        <w:t>fearmongering</w:t>
      </w:r>
      <w:r w:rsidRPr="00D679FE">
        <w:rPr>
          <w:u w:val="single"/>
        </w:rPr>
        <w:t xml:space="preserve"> </w:t>
      </w:r>
      <w:r w:rsidRPr="0081601B">
        <w:rPr>
          <w:highlight w:val="cyan"/>
          <w:u w:val="single"/>
        </w:rPr>
        <w:t>media campaign</w:t>
      </w:r>
      <w:r w:rsidRPr="00D679FE">
        <w:rPr>
          <w:u w:val="single"/>
        </w:rPr>
        <w:t xml:space="preserve"> to win over the public. They took out ads in local newspapers warning Detroit residents, “How does it feel to be held up? Stick around and find out!” This campaign took place at a time of rising urban crime rates and uprisings, and only a month before the 1967 Detroit riot, making it especially potent. The DPOA understood this climate and used it to its advantage. </w:t>
      </w:r>
      <w:r w:rsidRPr="0081601B">
        <w:rPr>
          <w:highlight w:val="cyan"/>
          <w:u w:val="single"/>
        </w:rPr>
        <w:t>With locals</w:t>
      </w:r>
      <w:r w:rsidRPr="00D679FE">
        <w:rPr>
          <w:u w:val="single"/>
        </w:rPr>
        <w:t xml:space="preserve"> already </w:t>
      </w:r>
      <w:r w:rsidRPr="0081601B">
        <w:rPr>
          <w:highlight w:val="cyan"/>
          <w:u w:val="single"/>
        </w:rPr>
        <w:t>afraid</w:t>
      </w:r>
      <w:r w:rsidRPr="00D679FE">
        <w:rPr>
          <w:u w:val="single"/>
        </w:rPr>
        <w:t xml:space="preserve"> of crime and displeased at Cavanagh’s failure to rein it in, they would be more likely to demand the return of the police than to demand retribution against officers for an illegal strike. </w:t>
      </w:r>
      <w:r w:rsidRPr="0081601B">
        <w:rPr>
          <w:highlight w:val="cyan"/>
          <w:u w:val="single"/>
        </w:rPr>
        <w:t>The</w:t>
      </w:r>
      <w:r w:rsidRPr="00D679FE">
        <w:rPr>
          <w:u w:val="single"/>
        </w:rPr>
        <w:t xml:space="preserve"> DPOA’s </w:t>
      </w:r>
      <w:r w:rsidRPr="0081601B">
        <w:rPr>
          <w:highlight w:val="cyan"/>
          <w:u w:val="single"/>
        </w:rPr>
        <w:t>strategy paid off</w:t>
      </w:r>
      <w:r w:rsidRPr="00D679FE">
        <w:rPr>
          <w:u w:val="single"/>
        </w:rPr>
        <w:t xml:space="preserve">. The walkout left Detroit Police Commissioner Ray Girardin feeling “practically helpless.” “I couldn’t force them to work,” he later told The Washington Post. Rather than risk public ire by allowing the blue flu to continue, Cavanagh relented. </w:t>
      </w:r>
      <w:r w:rsidRPr="00C45462">
        <w:rPr>
          <w:sz w:val="16"/>
          <w:szCs w:val="16"/>
        </w:rPr>
        <w:t>Ultimately, the DPOA got the raises it sought, making Detroit officers the highest paid in the nation. This was far from the end of the fight between Cavanagh and the DPOA. In the ensuing months and years, they continued to tussle over wages, pensions, the budget, the integration of squad cars and the hiring of black officers. The threat of another blue flu loomed over all these disputes, helping the union to win many of them. And Detroit was not an outlier.</w:t>
      </w:r>
      <w:r w:rsidRPr="00D679FE">
        <w:t xml:space="preserve"> </w:t>
      </w:r>
      <w:r w:rsidRPr="00C45462">
        <w:rPr>
          <w:u w:val="single"/>
        </w:rPr>
        <w:t xml:space="preserve">Throughout the 1960s, ’70s and ’80s, the blue flu was a </w:t>
      </w:r>
      <w:hyperlink r:id="rId6">
        <w:r w:rsidRPr="00C45462">
          <w:rPr>
            <w:u w:val="single"/>
          </w:rPr>
          <w:t>ubiquitous and highly effective</w:t>
        </w:r>
      </w:hyperlink>
      <w:r w:rsidRPr="00C45462">
        <w:rPr>
          <w:u w:val="single"/>
        </w:rPr>
        <w:t xml:space="preserve"> tactic in Baltimore, Memphis, New Orleans, Chicago, Newark, </w:t>
      </w:r>
      <w:proofErr w:type="gramStart"/>
      <w:r w:rsidRPr="00C45462">
        <w:rPr>
          <w:u w:val="single"/>
        </w:rPr>
        <w:t>New York</w:t>
      </w:r>
      <w:proofErr w:type="gramEnd"/>
      <w:r w:rsidRPr="00C45462">
        <w:rPr>
          <w:u w:val="single"/>
        </w:rPr>
        <w:t xml:space="preserve"> and many other cities.</w:t>
      </w:r>
      <w:r w:rsidRPr="00D679FE">
        <w:t xml:space="preserve"> </w:t>
      </w:r>
      <w:r w:rsidRPr="00C45462">
        <w:rPr>
          <w:sz w:val="16"/>
          <w:szCs w:val="16"/>
        </w:rPr>
        <w:t xml:space="preserve">In most cases, as author Kristian Williams writes, “When faced with a walkout or slowdown, the authorities usually decided that the pragmatic need to get the cops back to work trumped the city government’s </w:t>
      </w:r>
      <w:proofErr w:type="gramStart"/>
      <w:r w:rsidRPr="00C45462">
        <w:rPr>
          <w:sz w:val="16"/>
          <w:szCs w:val="16"/>
        </w:rPr>
        <w:t>long term</w:t>
      </w:r>
      <w:proofErr w:type="gramEnd"/>
      <w:r w:rsidRPr="00C45462">
        <w:rPr>
          <w:sz w:val="16"/>
          <w:szCs w:val="16"/>
        </w:rPr>
        <w:t xml:space="preserve"> interest in diminishing the rank and file’s power.”</w:t>
      </w:r>
      <w:r w:rsidRPr="00D679FE">
        <w:t xml:space="preserve"> </w:t>
      </w:r>
      <w:r w:rsidRPr="00C45462">
        <w:rPr>
          <w:u w:val="single"/>
        </w:rPr>
        <w:t xml:space="preserve">But </w:t>
      </w:r>
      <w:r w:rsidRPr="0081601B">
        <w:rPr>
          <w:highlight w:val="cyan"/>
          <w:u w:val="single"/>
        </w:rPr>
        <w:t>each time a city relented to</w:t>
      </w:r>
      <w:r w:rsidRPr="00C45462">
        <w:rPr>
          <w:u w:val="single"/>
        </w:rPr>
        <w:t xml:space="preserve"> this </w:t>
      </w:r>
      <w:r w:rsidRPr="0081601B">
        <w:rPr>
          <w:highlight w:val="cyan"/>
          <w:u w:val="single"/>
        </w:rPr>
        <w:t>pressure</w:t>
      </w:r>
      <w:r w:rsidRPr="00C45462">
        <w:rPr>
          <w:u w:val="single"/>
        </w:rPr>
        <w:t xml:space="preserve">, </w:t>
      </w:r>
      <w:r w:rsidRPr="0081601B">
        <w:rPr>
          <w:highlight w:val="cyan"/>
          <w:u w:val="single"/>
        </w:rPr>
        <w:t>they</w:t>
      </w:r>
      <w:r w:rsidRPr="00C45462">
        <w:rPr>
          <w:u w:val="single"/>
        </w:rPr>
        <w:t xml:space="preserve"> </w:t>
      </w:r>
      <w:r w:rsidRPr="0081601B">
        <w:rPr>
          <w:highlight w:val="cyan"/>
          <w:u w:val="single"/>
        </w:rPr>
        <w:t>ceded</w:t>
      </w:r>
      <w:r w:rsidRPr="00C45462">
        <w:rPr>
          <w:u w:val="single"/>
        </w:rPr>
        <w:t xml:space="preserve"> more and </w:t>
      </w:r>
      <w:r w:rsidRPr="0081601B">
        <w:rPr>
          <w:highlight w:val="cyan"/>
          <w:u w:val="single"/>
        </w:rPr>
        <w:lastRenderedPageBreak/>
        <w:t>more power to police unions</w:t>
      </w:r>
      <w:r w:rsidRPr="00C45462">
        <w:rPr>
          <w:u w:val="single"/>
        </w:rPr>
        <w:t>, which would turn to the strategy repeatedly to defend officers’ interests — particularly when it came to efforts to address systemic racism in police policies and practices.</w:t>
      </w:r>
      <w:r w:rsidRPr="00D679FE">
        <w:t xml:space="preserve"> </w:t>
      </w:r>
      <w:r w:rsidRPr="00C45462">
        <w:rPr>
          <w:u w:val="single"/>
        </w:rPr>
        <w:t xml:space="preserve">In 1970, </w:t>
      </w:r>
      <w:r w:rsidRPr="0081601B">
        <w:rPr>
          <w:highlight w:val="cyan"/>
          <w:u w:val="single"/>
        </w:rPr>
        <w:t>black residents of Pittsburgh</w:t>
      </w:r>
      <w:r w:rsidRPr="00C45462">
        <w:rPr>
          <w:u w:val="single"/>
        </w:rPr>
        <w:t xml:space="preserve">’s North Side neighborhood </w:t>
      </w:r>
      <w:r w:rsidRPr="0081601B">
        <w:rPr>
          <w:highlight w:val="cyan"/>
          <w:u w:val="single"/>
        </w:rPr>
        <w:t>raised an outcry over</w:t>
      </w:r>
      <w:r w:rsidRPr="00C45462">
        <w:rPr>
          <w:u w:val="single"/>
        </w:rPr>
        <w:t xml:space="preserve"> the “hostile sadistic </w:t>
      </w:r>
      <w:r w:rsidRPr="0081601B">
        <w:rPr>
          <w:highlight w:val="cyan"/>
          <w:u w:val="single"/>
        </w:rPr>
        <w:t>treatment</w:t>
      </w:r>
      <w:r w:rsidRPr="00C45462">
        <w:rPr>
          <w:u w:val="single"/>
        </w:rPr>
        <w:t xml:space="preserve">” they experienced </w:t>
      </w:r>
      <w:r w:rsidRPr="0081601B">
        <w:rPr>
          <w:highlight w:val="cyan"/>
          <w:u w:val="single"/>
        </w:rPr>
        <w:t>at the hands of white police officers</w:t>
      </w:r>
      <w:r w:rsidRPr="00C45462">
        <w:rPr>
          <w:u w:val="single"/>
        </w:rPr>
        <w:t xml:space="preserve">. They lobbied Mayor Peter F. Flaherty to assign more black officers to their neighborhood. The </w:t>
      </w:r>
      <w:r w:rsidRPr="0081601B">
        <w:rPr>
          <w:highlight w:val="cyan"/>
          <w:u w:val="single"/>
        </w:rPr>
        <w:t>mayor</w:t>
      </w:r>
      <w:r w:rsidRPr="00C45462">
        <w:rPr>
          <w:u w:val="single"/>
        </w:rPr>
        <w:t xml:space="preserve"> </w:t>
      </w:r>
      <w:r w:rsidRPr="0081601B">
        <w:rPr>
          <w:highlight w:val="cyan"/>
          <w:u w:val="single"/>
        </w:rPr>
        <w:t>agreed</w:t>
      </w:r>
      <w:r w:rsidRPr="00C45462">
        <w:rPr>
          <w:u w:val="single"/>
        </w:rPr>
        <w:t xml:space="preserve">, </w:t>
      </w:r>
      <w:r w:rsidRPr="0081601B">
        <w:rPr>
          <w:highlight w:val="cyan"/>
          <w:u w:val="single"/>
        </w:rPr>
        <w:t>transferring</w:t>
      </w:r>
      <w:r w:rsidRPr="00C45462">
        <w:rPr>
          <w:u w:val="single"/>
        </w:rPr>
        <w:t xml:space="preserve"> several </w:t>
      </w:r>
      <w:r w:rsidRPr="0081601B">
        <w:rPr>
          <w:highlight w:val="cyan"/>
          <w:u w:val="single"/>
        </w:rPr>
        <w:t>white officers out</w:t>
      </w:r>
      <w:r w:rsidRPr="00C45462">
        <w:rPr>
          <w:u w:val="single"/>
        </w:rPr>
        <w:t xml:space="preserve"> of the North </w:t>
      </w:r>
      <w:proofErr w:type="gramStart"/>
      <w:r w:rsidRPr="00C45462">
        <w:rPr>
          <w:u w:val="single"/>
        </w:rPr>
        <w:t>Side</w:t>
      </w:r>
      <w:proofErr w:type="gramEnd"/>
      <w:r w:rsidRPr="00C45462">
        <w:rPr>
          <w:u w:val="single"/>
        </w:rPr>
        <w:t xml:space="preserve"> </w:t>
      </w:r>
      <w:r w:rsidRPr="0081601B">
        <w:rPr>
          <w:highlight w:val="cyan"/>
          <w:u w:val="single"/>
        </w:rPr>
        <w:t>and replacing them with black officers</w:t>
      </w:r>
      <w:r w:rsidRPr="00C45462">
        <w:rPr>
          <w:u w:val="single"/>
        </w:rPr>
        <w:t xml:space="preserve">. While residents cheered this decision, </w:t>
      </w:r>
      <w:r w:rsidRPr="0081601B">
        <w:rPr>
          <w:highlight w:val="cyan"/>
          <w:u w:val="single"/>
        </w:rPr>
        <w:t xml:space="preserve">white </w:t>
      </w:r>
      <w:proofErr w:type="gramStart"/>
      <w:r w:rsidRPr="0081601B">
        <w:rPr>
          <w:highlight w:val="cyan"/>
          <w:u w:val="single"/>
        </w:rPr>
        <w:t>officers</w:t>
      </w:r>
      <w:proofErr w:type="gramEnd"/>
      <w:r w:rsidRPr="00C45462">
        <w:rPr>
          <w:u w:val="single"/>
        </w:rPr>
        <w:t xml:space="preserve"> and the Fraternal Order of Police (FOP), which represented them, </w:t>
      </w:r>
      <w:r w:rsidRPr="0081601B">
        <w:rPr>
          <w:highlight w:val="cyan"/>
          <w:u w:val="single"/>
        </w:rPr>
        <w:t>were furious</w:t>
      </w:r>
      <w:r w:rsidRPr="00C45462">
        <w:rPr>
          <w:u w:val="single"/>
        </w:rPr>
        <w:t xml:space="preserve">. They </w:t>
      </w:r>
      <w:r w:rsidRPr="0081601B">
        <w:rPr>
          <w:highlight w:val="cyan"/>
          <w:u w:val="single"/>
        </w:rPr>
        <w:t>slammed the transfer as “</w:t>
      </w:r>
      <w:r w:rsidRPr="0081601B">
        <w:rPr>
          <w:b/>
          <w:bCs/>
          <w:highlight w:val="cyan"/>
          <w:u w:val="single"/>
        </w:rPr>
        <w:t>discrimination</w:t>
      </w:r>
      <w:r w:rsidRPr="0081601B">
        <w:rPr>
          <w:highlight w:val="cyan"/>
          <w:u w:val="single"/>
        </w:rPr>
        <w:t>” against whites</w:t>
      </w:r>
      <w:r w:rsidRPr="00C45462">
        <w:rPr>
          <w:u w:val="single"/>
        </w:rPr>
        <w:t xml:space="preserve">. About </w:t>
      </w:r>
      <w:r w:rsidRPr="0081601B">
        <w:rPr>
          <w:highlight w:val="cyan"/>
          <w:u w:val="single"/>
        </w:rPr>
        <w:t>425</w:t>
      </w:r>
      <w:r w:rsidRPr="00C45462">
        <w:rPr>
          <w:u w:val="single"/>
        </w:rPr>
        <w:t xml:space="preserve"> of the Pittsburgh Police Department’s 1,600 police </w:t>
      </w:r>
      <w:r w:rsidRPr="0081601B">
        <w:rPr>
          <w:highlight w:val="cyan"/>
          <w:u w:val="single"/>
        </w:rPr>
        <w:t>officers</w:t>
      </w:r>
      <w:r w:rsidRPr="00C45462">
        <w:rPr>
          <w:u w:val="single"/>
        </w:rPr>
        <w:t xml:space="preserve"> </w:t>
      </w:r>
      <w:r w:rsidRPr="0081601B">
        <w:rPr>
          <w:highlight w:val="cyan"/>
          <w:u w:val="single"/>
        </w:rPr>
        <w:t>called out</w:t>
      </w:r>
      <w:r w:rsidRPr="00C45462">
        <w:rPr>
          <w:u w:val="single"/>
        </w:rPr>
        <w:t xml:space="preserve"> </w:t>
      </w:r>
      <w:r w:rsidRPr="0081601B">
        <w:rPr>
          <w:highlight w:val="cyan"/>
          <w:u w:val="single"/>
        </w:rPr>
        <w:t>sick</w:t>
      </w:r>
      <w:r w:rsidRPr="00C45462">
        <w:rPr>
          <w:u w:val="single"/>
        </w:rPr>
        <w:t xml:space="preserve"> </w:t>
      </w:r>
      <w:r w:rsidRPr="0081601B">
        <w:rPr>
          <w:highlight w:val="cyan"/>
          <w:u w:val="single"/>
        </w:rPr>
        <w:t>in protest</w:t>
      </w:r>
      <w:r w:rsidRPr="00C45462">
        <w:rPr>
          <w:u w:val="single"/>
        </w:rPr>
        <w:t xml:space="preserve">. Notably, black police officers broke with their white colleagues and refused to join the walkout. They praised the transfer as a “long overdue action” and viewed the walkout as a betrayal of officers’ oath to protect the public. Nonetheless, the tactic paid off. </w:t>
      </w:r>
      <w:r w:rsidRPr="0081601B">
        <w:rPr>
          <w:highlight w:val="cyan"/>
          <w:u w:val="single"/>
        </w:rPr>
        <w:t>After</w:t>
      </w:r>
      <w:r w:rsidRPr="00C45462">
        <w:rPr>
          <w:u w:val="single"/>
        </w:rPr>
        <w:t xml:space="preserve"> several </w:t>
      </w:r>
      <w:r w:rsidRPr="0081601B">
        <w:rPr>
          <w:highlight w:val="cyan"/>
          <w:u w:val="single"/>
        </w:rPr>
        <w:t>days</w:t>
      </w:r>
      <w:r w:rsidRPr="00C45462">
        <w:rPr>
          <w:u w:val="single"/>
        </w:rPr>
        <w:t xml:space="preserve">, </w:t>
      </w:r>
      <w:r w:rsidRPr="0081601B">
        <w:rPr>
          <w:highlight w:val="cyan"/>
          <w:u w:val="single"/>
        </w:rPr>
        <w:t>Flaherty</w:t>
      </w:r>
      <w:r w:rsidRPr="00C45462">
        <w:rPr>
          <w:u w:val="single"/>
        </w:rPr>
        <w:t xml:space="preserve"> </w:t>
      </w:r>
      <w:r w:rsidRPr="0081601B">
        <w:rPr>
          <w:highlight w:val="cyan"/>
          <w:u w:val="single"/>
        </w:rPr>
        <w:t>caved to the “open revolt</w:t>
      </w:r>
      <w:r w:rsidRPr="00C45462">
        <w:rPr>
          <w:u w:val="single"/>
        </w:rPr>
        <w:t xml:space="preserve">” of white officers, </w:t>
      </w:r>
      <w:r w:rsidRPr="0081601B">
        <w:rPr>
          <w:highlight w:val="cyan"/>
          <w:u w:val="single"/>
        </w:rPr>
        <w:t>agreeing to halt the transfers</w:t>
      </w:r>
      <w:r w:rsidRPr="00C45462">
        <w:rPr>
          <w:u w:val="single"/>
        </w:rPr>
        <w:t xml:space="preserve"> and instead submit the dispute to binding arbitration between the city and the police union.</w:t>
      </w:r>
      <w:r w:rsidRPr="00D679FE">
        <w:t xml:space="preserve"> </w:t>
      </w:r>
      <w:r w:rsidRPr="00C45462">
        <w:rPr>
          <w:sz w:val="16"/>
          <w:szCs w:val="16"/>
        </w:rPr>
        <w:t>Black officers, though, continued to speak out against their union’s support of racist practices, and many of them later resigned from the union in protest. Similar scenarios played out in Detroit, Chicago and other cities in the 1960s and ’70s, as white officers continually staged walkouts to preserve the segregated status quo in their departments.</w:t>
      </w:r>
      <w:r w:rsidRPr="00D679FE">
        <w:t xml:space="preserve"> </w:t>
      </w:r>
      <w:r w:rsidRPr="00C45462">
        <w:rPr>
          <w:u w:val="single"/>
        </w:rPr>
        <w:t xml:space="preserve">These blue flu </w:t>
      </w:r>
      <w:r w:rsidRPr="0081601B">
        <w:rPr>
          <w:highlight w:val="cyan"/>
          <w:u w:val="single"/>
        </w:rPr>
        <w:t>strikes</w:t>
      </w:r>
      <w:r w:rsidRPr="00C45462">
        <w:rPr>
          <w:u w:val="single"/>
        </w:rPr>
        <w:t xml:space="preserve"> </w:t>
      </w:r>
      <w:r w:rsidRPr="0081601B">
        <w:rPr>
          <w:highlight w:val="cyan"/>
          <w:u w:val="single"/>
        </w:rPr>
        <w:t>amounted to</w:t>
      </w:r>
      <w:r w:rsidRPr="00C45462">
        <w:rPr>
          <w:u w:val="single"/>
        </w:rPr>
        <w:t xml:space="preserve"> an authoritarian </w:t>
      </w:r>
      <w:r w:rsidRPr="0081601B">
        <w:rPr>
          <w:b/>
          <w:bCs/>
          <w:highlight w:val="cyan"/>
          <w:u w:val="single"/>
        </w:rPr>
        <w:t>power grab</w:t>
      </w:r>
      <w:r w:rsidRPr="0081601B">
        <w:rPr>
          <w:highlight w:val="cyan"/>
          <w:u w:val="single"/>
        </w:rPr>
        <w:t xml:space="preserve"> by police officers</w:t>
      </w:r>
      <w:r w:rsidRPr="00C45462">
        <w:rPr>
          <w:u w:val="single"/>
        </w:rPr>
        <w:t xml:space="preserve"> bent on avoiding oversight, </w:t>
      </w:r>
      <w:r w:rsidRPr="0081601B">
        <w:rPr>
          <w:highlight w:val="cyan"/>
          <w:u w:val="single"/>
        </w:rPr>
        <w:t xml:space="preserve">rejecting </w:t>
      </w:r>
      <w:proofErr w:type="gramStart"/>
      <w:r w:rsidRPr="0081601B">
        <w:rPr>
          <w:highlight w:val="cyan"/>
          <w:u w:val="single"/>
        </w:rPr>
        <w:t>reforms</w:t>
      </w:r>
      <w:proofErr w:type="gramEnd"/>
      <w:r w:rsidRPr="0081601B">
        <w:rPr>
          <w:highlight w:val="cyan"/>
          <w:u w:val="single"/>
        </w:rPr>
        <w:t xml:space="preserve"> and shoring up</w:t>
      </w:r>
      <w:r w:rsidRPr="00C45462">
        <w:rPr>
          <w:u w:val="single"/>
        </w:rPr>
        <w:t xml:space="preserve"> their own </w:t>
      </w:r>
      <w:r w:rsidRPr="0081601B">
        <w:rPr>
          <w:highlight w:val="cyan"/>
          <w:u w:val="single"/>
        </w:rPr>
        <w:t>authority</w:t>
      </w:r>
      <w:r w:rsidRPr="00C45462">
        <w:rPr>
          <w:u w:val="single"/>
        </w:rPr>
        <w:t>. In the aftermath of the 1967 Detroit walkout, a police commissioner’s aide strongly criticized the police union’s strong-arm tactics, saying “it smacks of a police state.”</w:t>
      </w:r>
      <w:r w:rsidRPr="00D679FE">
        <w:t xml:space="preserve"> </w:t>
      </w:r>
      <w:r w:rsidRPr="00C45462">
        <w:rPr>
          <w:sz w:val="16"/>
          <w:szCs w:val="16"/>
        </w:rPr>
        <w:t xml:space="preserve">The clash left one newspaper editor wondering, “Who’s the Boss of the Detroit Police?” But in the “law and order” climate of the late 1960s, such criticism did not resonate enough to stir a groundswell of public opinion against the blue flu. And police unions dismissed critics by arguing that officers had “no alternative” but to engage in walkouts to get city officials to make concessions. Crucially, the very effectiveness of the blue flu may be premised on a myth. While police unions use public fear of crime skyrocketing without police on duty, in many cases, the absence of police did not lead to a rise in crime. In New York City in 1971, </w:t>
      </w:r>
      <w:hyperlink r:id="rId7">
        <w:r w:rsidRPr="00C45462">
          <w:rPr>
            <w:sz w:val="16"/>
            <w:szCs w:val="16"/>
          </w:rPr>
          <w:t>for example</w:t>
        </w:r>
      </w:hyperlink>
      <w:r w:rsidRPr="00C45462">
        <w:rPr>
          <w:sz w:val="16"/>
          <w:szCs w:val="16"/>
        </w:rPr>
        <w:t>, 20,000 officers called out sick for five days over a pay dispute without any apparent increase in crime. The most striking aspect of the walkout, as one observer noted, “might be just how unimportant it seemed.” Today, municipalities are under immense pressure from activists who have taken to the streets to protest the police killings of black men and women. Some have already responded by enacting new policies and cutting police budgets. As it continues, more blue flus are likely to follow as officers seek to wrest back control of the public debate on policing and reassert their independence.</w:t>
      </w:r>
    </w:p>
    <w:p w14:paraId="5B913040" w14:textId="77777777" w:rsidR="00C2365F" w:rsidRPr="00845B81" w:rsidRDefault="00C2365F" w:rsidP="00C2365F">
      <w:pPr>
        <w:pStyle w:val="Heading4"/>
      </w:pPr>
      <w:r>
        <w:t>These strikes strengthen unions that contribute to increased violence, and protection of misconduct</w:t>
      </w:r>
    </w:p>
    <w:p w14:paraId="6BF4F29F" w14:textId="77777777" w:rsidR="00C2365F" w:rsidRPr="00676EFA" w:rsidRDefault="00C2365F" w:rsidP="00C2365F">
      <w:r w:rsidRPr="00845B81">
        <w:rPr>
          <w:rStyle w:val="Style13ptBold"/>
        </w:rPr>
        <w:t>Serwer</w:t>
      </w:r>
      <w:r>
        <w:rPr>
          <w:rStyle w:val="Style13ptBold"/>
        </w:rPr>
        <w:t xml:space="preserve"> 6/24 </w:t>
      </w:r>
      <w:r w:rsidRPr="0081601B">
        <w:rPr>
          <w:rStyle w:val="Style13ptBold"/>
        </w:rPr>
        <w:t>[</w:t>
      </w:r>
      <w:r w:rsidRPr="00845B81">
        <w:t>Serwer, Adam</w:t>
      </w:r>
      <w:r w:rsidRPr="00676EFA">
        <w:t xml:space="preserve">. “Bust the Police Unions.” The Atlantic, Atlantic Media Company, 24 June 2021, </w:t>
      </w:r>
      <w:hyperlink r:id="rId8" w:history="1">
        <w:r w:rsidRPr="004379AA">
          <w:rPr>
            <w:rStyle w:val="Hyperlink"/>
          </w:rPr>
          <w:t>www.theatlantic.com/magazine/archive/2021/07/bust-the-police-unions/619006/</w:t>
        </w:r>
      </w:hyperlink>
      <w:r>
        <w:t xml:space="preserve">] //recut </w:t>
      </w:r>
      <w:proofErr w:type="spellStart"/>
      <w:r>
        <w:t>ww</w:t>
      </w:r>
      <w:proofErr w:type="spellEnd"/>
      <w:r>
        <w:t xml:space="preserve"> dl</w:t>
      </w:r>
    </w:p>
    <w:p w14:paraId="2F0CA2C4" w14:textId="77777777" w:rsidR="00C2365F" w:rsidRDefault="00C2365F" w:rsidP="00C2365F">
      <w:pPr>
        <w:rPr>
          <w:sz w:val="16"/>
        </w:rPr>
      </w:pPr>
      <w:r w:rsidRPr="0081601B">
        <w:rPr>
          <w:rStyle w:val="Emphasis"/>
          <w:highlight w:val="cyan"/>
        </w:rPr>
        <w:t>Police</w:t>
      </w:r>
      <w:r w:rsidRPr="0081601B">
        <w:rPr>
          <w:rStyle w:val="Emphasis"/>
        </w:rPr>
        <w:t xml:space="preserve"> unions found that they had </w:t>
      </w:r>
      <w:r w:rsidRPr="0081601B">
        <w:rPr>
          <w:rStyle w:val="Emphasis"/>
          <w:highlight w:val="cyan"/>
        </w:rPr>
        <w:t>new leverage</w:t>
      </w:r>
      <w:r w:rsidRPr="0081601B">
        <w:rPr>
          <w:rStyle w:val="Emphasis"/>
        </w:rPr>
        <w:t xml:space="preserve"> </w:t>
      </w:r>
      <w:r w:rsidRPr="0081601B">
        <w:rPr>
          <w:rStyle w:val="Emphasis"/>
          <w:highlight w:val="cyan"/>
        </w:rPr>
        <w:t>at the</w:t>
      </w:r>
      <w:r w:rsidRPr="0081601B">
        <w:rPr>
          <w:rStyle w:val="Emphasis"/>
        </w:rPr>
        <w:t xml:space="preserve"> bargaining </w:t>
      </w:r>
      <w:r w:rsidRPr="0081601B">
        <w:rPr>
          <w:rStyle w:val="Emphasis"/>
          <w:highlight w:val="cyan"/>
        </w:rPr>
        <w:t>table</w:t>
      </w:r>
      <w:r w:rsidRPr="0081601B">
        <w:rPr>
          <w:sz w:val="16"/>
        </w:rPr>
        <w:t>. In contract negotiations with cities</w:t>
      </w:r>
      <w:r w:rsidRPr="0081601B">
        <w:rPr>
          <w:rStyle w:val="Emphasis"/>
        </w:rPr>
        <w:t xml:space="preserve">, they </w:t>
      </w:r>
      <w:r w:rsidRPr="0081601B">
        <w:rPr>
          <w:rStyle w:val="Emphasis"/>
          <w:highlight w:val="cyan"/>
        </w:rPr>
        <w:t>sought</w:t>
      </w:r>
      <w:r w:rsidRPr="0081601B">
        <w:rPr>
          <w:rStyle w:val="Emphasis"/>
        </w:rPr>
        <w:t xml:space="preserve"> not merely higher pay or better benefits, but </w:t>
      </w:r>
      <w:r w:rsidRPr="0081601B">
        <w:rPr>
          <w:rStyle w:val="Emphasis"/>
          <w:highlight w:val="cyan"/>
        </w:rPr>
        <w:t>protections for officers</w:t>
      </w:r>
      <w:r w:rsidRPr="0081601B">
        <w:rPr>
          <w:rStyle w:val="Emphasis"/>
        </w:rPr>
        <w:t xml:space="preserve"> </w:t>
      </w:r>
      <w:r w:rsidRPr="0081601B">
        <w:rPr>
          <w:rStyle w:val="Emphasis"/>
          <w:highlight w:val="cyan"/>
        </w:rPr>
        <w:t>accused of misconduct</w:t>
      </w:r>
      <w:r w:rsidRPr="0081601B">
        <w:rPr>
          <w:rStyle w:val="Emphasis"/>
        </w:rPr>
        <w:t>.</w:t>
      </w:r>
      <w:r w:rsidRPr="0081601B">
        <w:rPr>
          <w:sz w:val="16"/>
        </w:rPr>
        <w:t xml:space="preserve"> At this, they proved remarkably successful. </w:t>
      </w:r>
      <w:r w:rsidRPr="0081601B">
        <w:rPr>
          <w:rStyle w:val="Emphasis"/>
        </w:rPr>
        <w:t xml:space="preserve">Reviewing 82 active police-union contracts in major American cities, a 2017 Reuters investigation found that a </w:t>
      </w:r>
      <w:r w:rsidRPr="00C51885">
        <w:rPr>
          <w:rStyle w:val="Emphasis"/>
          <w:highlight w:val="cyan"/>
        </w:rPr>
        <w:t>majority “call for</w:t>
      </w:r>
      <w:r w:rsidRPr="0081601B">
        <w:rPr>
          <w:rStyle w:val="Emphasis"/>
        </w:rPr>
        <w:t xml:space="preserve"> </w:t>
      </w:r>
      <w:r w:rsidRPr="00C51885">
        <w:rPr>
          <w:rStyle w:val="Emphasis"/>
          <w:highlight w:val="cyan"/>
        </w:rPr>
        <w:t>departments to</w:t>
      </w:r>
      <w:r w:rsidRPr="0081601B">
        <w:rPr>
          <w:rStyle w:val="Emphasis"/>
        </w:rPr>
        <w:t xml:space="preserve"> </w:t>
      </w:r>
      <w:r w:rsidRPr="00C51885">
        <w:rPr>
          <w:rStyle w:val="Emphasis"/>
          <w:highlight w:val="cyan"/>
        </w:rPr>
        <w:t>erase disciplinary records</w:t>
      </w:r>
      <w:r w:rsidRPr="0081601B">
        <w:rPr>
          <w:rStyle w:val="Emphasis"/>
        </w:rPr>
        <w:t xml:space="preserve">, some after just six months.” Many contracts allow officers to access investigative information about complaints or charges against them before being interrogated, so they can get their stories straight. Some </w:t>
      </w:r>
      <w:r w:rsidRPr="00C51885">
        <w:rPr>
          <w:rStyle w:val="Emphasis"/>
          <w:highlight w:val="cyan"/>
        </w:rPr>
        <w:t>require the officer’s approval before making information</w:t>
      </w:r>
      <w:r w:rsidRPr="0081601B">
        <w:rPr>
          <w:rStyle w:val="Emphasis"/>
        </w:rPr>
        <w:t xml:space="preserve"> regarding misconduct </w:t>
      </w:r>
      <w:r w:rsidRPr="00C51885">
        <w:rPr>
          <w:rStyle w:val="Emphasis"/>
          <w:highlight w:val="cyan"/>
        </w:rPr>
        <w:t>public</w:t>
      </w:r>
      <w:r w:rsidRPr="0081601B">
        <w:rPr>
          <w:rStyle w:val="Emphasis"/>
        </w:rPr>
        <w:t xml:space="preserve">; others </w:t>
      </w:r>
      <w:r w:rsidRPr="00C51885">
        <w:rPr>
          <w:rStyle w:val="Emphasis"/>
          <w:highlight w:val="cyan"/>
        </w:rPr>
        <w:t>set time limits</w:t>
      </w:r>
      <w:r w:rsidRPr="0081601B">
        <w:rPr>
          <w:rStyle w:val="Emphasis"/>
        </w:rPr>
        <w:t xml:space="preserve"> </w:t>
      </w:r>
      <w:r w:rsidRPr="00C51885">
        <w:rPr>
          <w:rStyle w:val="Emphasis"/>
          <w:highlight w:val="cyan"/>
        </w:rPr>
        <w:t>on</w:t>
      </w:r>
      <w:r w:rsidRPr="0081601B">
        <w:rPr>
          <w:rStyle w:val="Emphasis"/>
        </w:rPr>
        <w:t xml:space="preserve"> when citizens can file </w:t>
      </w:r>
      <w:r w:rsidRPr="00C51885">
        <w:rPr>
          <w:rStyle w:val="Emphasis"/>
          <w:highlight w:val="cyan"/>
        </w:rPr>
        <w:t>complaints</w:t>
      </w:r>
      <w:r w:rsidRPr="0081601B">
        <w:rPr>
          <w:rStyle w:val="Emphasis"/>
        </w:rPr>
        <w:t xml:space="preserve">. A 2017 Washington Post investigation found that </w:t>
      </w:r>
      <w:r w:rsidRPr="00C51885">
        <w:rPr>
          <w:rStyle w:val="Emphasis"/>
          <w:highlight w:val="cyan"/>
        </w:rPr>
        <w:t xml:space="preserve">since </w:t>
      </w:r>
      <w:proofErr w:type="gramStart"/>
      <w:r w:rsidRPr="00C51885">
        <w:rPr>
          <w:rStyle w:val="Emphasis"/>
          <w:highlight w:val="cyan"/>
        </w:rPr>
        <w:t>2006</w:t>
      </w:r>
      <w:r w:rsidRPr="0081601B">
        <w:rPr>
          <w:rStyle w:val="Emphasis"/>
        </w:rPr>
        <w:t>,</w:t>
      </w:r>
      <w:proofErr w:type="gramEnd"/>
      <w:r w:rsidRPr="0081601B">
        <w:rPr>
          <w:rStyle w:val="Emphasis"/>
        </w:rPr>
        <w:t xml:space="preserve"> of </w:t>
      </w:r>
      <w:r w:rsidRPr="00C51885">
        <w:rPr>
          <w:rStyle w:val="Emphasis"/>
          <w:highlight w:val="cyan"/>
        </w:rPr>
        <w:t>the 1,881 officers fired for misconduct</w:t>
      </w:r>
      <w:r w:rsidRPr="0081601B">
        <w:rPr>
          <w:rStyle w:val="Emphasis"/>
        </w:rPr>
        <w:t xml:space="preserve"> at the nation’s largest departments, </w:t>
      </w:r>
      <w:r w:rsidRPr="00C51885">
        <w:rPr>
          <w:rStyle w:val="Emphasis"/>
          <w:highlight w:val="cyan"/>
        </w:rPr>
        <w:t>451 had been reinstated</w:t>
      </w:r>
      <w:r w:rsidRPr="0081601B">
        <w:rPr>
          <w:rStyle w:val="Emphasis"/>
        </w:rPr>
        <w:t xml:space="preserve"> </w:t>
      </w:r>
      <w:r w:rsidRPr="00C51885">
        <w:rPr>
          <w:rStyle w:val="Emphasis"/>
          <w:highlight w:val="cyan"/>
        </w:rPr>
        <w:t>because</w:t>
      </w:r>
      <w:r w:rsidRPr="0081601B">
        <w:rPr>
          <w:rStyle w:val="Emphasis"/>
        </w:rPr>
        <w:t xml:space="preserve"> </w:t>
      </w:r>
      <w:r w:rsidRPr="00C51885">
        <w:rPr>
          <w:rStyle w:val="Emphasis"/>
          <w:highlight w:val="cyan"/>
        </w:rPr>
        <w:t>of</w:t>
      </w:r>
      <w:r w:rsidRPr="0081601B">
        <w:rPr>
          <w:rStyle w:val="Emphasis"/>
        </w:rPr>
        <w:t xml:space="preserve"> requirements in </w:t>
      </w:r>
      <w:r w:rsidRPr="00C51885">
        <w:rPr>
          <w:rStyle w:val="Emphasis"/>
          <w:highlight w:val="cyan"/>
        </w:rPr>
        <w:t>union contracts</w:t>
      </w:r>
      <w:r w:rsidRPr="0081601B">
        <w:rPr>
          <w:rStyle w:val="Emphasis"/>
        </w:rPr>
        <w:t xml:space="preserve">. For many police unions, enacting and enforcing barriers to accountability became a primary concern. </w:t>
      </w:r>
      <w:r w:rsidRPr="0081601B">
        <w:rPr>
          <w:sz w:val="16"/>
        </w:rPr>
        <w:t xml:space="preserve">In 2014, in San Antonio, the local police union was willing to accept caps on pay and benefits </w:t>
      </w:r>
      <w:proofErr w:type="gramStart"/>
      <w:r w:rsidRPr="0081601B">
        <w:rPr>
          <w:sz w:val="16"/>
        </w:rPr>
        <w:t>as long as</w:t>
      </w:r>
      <w:proofErr w:type="gramEnd"/>
      <w:r w:rsidRPr="0081601B">
        <w:rPr>
          <w:sz w:val="16"/>
        </w:rPr>
        <w:t xml:space="preserve"> the then–city manager abandoned her efforts to, among other reforms, prevent police from erasing past misconduct records. The damage that these types of provisions have done is hard to overstate. In one recent study, the economist Rob </w:t>
      </w:r>
      <w:proofErr w:type="spellStart"/>
      <w:r w:rsidRPr="0081601B">
        <w:rPr>
          <w:sz w:val="16"/>
        </w:rPr>
        <w:t>Gillezeau</w:t>
      </w:r>
      <w:proofErr w:type="spellEnd"/>
      <w:r w:rsidRPr="0081601B">
        <w:rPr>
          <w:sz w:val="16"/>
        </w:rPr>
        <w:t xml:space="preserve"> of the University of Victoria found that </w:t>
      </w:r>
      <w:r w:rsidRPr="0081601B">
        <w:rPr>
          <w:rStyle w:val="Emphasis"/>
          <w:highlight w:val="cyan"/>
        </w:rPr>
        <w:t>after departments unionized</w:t>
      </w:r>
      <w:r w:rsidRPr="0081601B">
        <w:rPr>
          <w:rStyle w:val="Emphasis"/>
        </w:rPr>
        <w:t xml:space="preserve">, </w:t>
      </w:r>
      <w:r w:rsidRPr="0081601B">
        <w:rPr>
          <w:rStyle w:val="Emphasis"/>
          <w:highlight w:val="cyan"/>
        </w:rPr>
        <w:t>there was</w:t>
      </w:r>
      <w:r w:rsidRPr="0081601B">
        <w:rPr>
          <w:rStyle w:val="Emphasis"/>
        </w:rPr>
        <w:t xml:space="preserve"> a “substantial </w:t>
      </w:r>
      <w:r w:rsidRPr="0081601B">
        <w:rPr>
          <w:rStyle w:val="Emphasis"/>
          <w:highlight w:val="cyan"/>
        </w:rPr>
        <w:lastRenderedPageBreak/>
        <w:t>increase</w:t>
      </w:r>
      <w:r w:rsidRPr="0081601B">
        <w:rPr>
          <w:rStyle w:val="Emphasis"/>
        </w:rPr>
        <w:t xml:space="preserve">” </w:t>
      </w:r>
      <w:r w:rsidRPr="0081601B">
        <w:rPr>
          <w:rStyle w:val="Emphasis"/>
          <w:highlight w:val="cyan"/>
        </w:rPr>
        <w:t>in</w:t>
      </w:r>
      <w:r w:rsidRPr="0081601B">
        <w:rPr>
          <w:rStyle w:val="Emphasis"/>
        </w:rPr>
        <w:t xml:space="preserve"> </w:t>
      </w:r>
      <w:r w:rsidRPr="0081601B">
        <w:rPr>
          <w:rStyle w:val="Emphasis"/>
          <w:highlight w:val="cyan"/>
        </w:rPr>
        <w:t>police killings of civilians</w:t>
      </w:r>
      <w:r w:rsidRPr="0081601B">
        <w:rPr>
          <w:rStyle w:val="Emphasis"/>
        </w:rPr>
        <w:t xml:space="preserve">. Neither </w:t>
      </w:r>
      <w:r w:rsidRPr="0081601B">
        <w:rPr>
          <w:rStyle w:val="Emphasis"/>
          <w:highlight w:val="cyan"/>
        </w:rPr>
        <w:t>crime rates nor</w:t>
      </w:r>
      <w:r w:rsidRPr="0081601B">
        <w:rPr>
          <w:rStyle w:val="Emphasis"/>
        </w:rPr>
        <w:t xml:space="preserve"> the </w:t>
      </w:r>
      <w:r w:rsidRPr="0081601B">
        <w:rPr>
          <w:rStyle w:val="Emphasis"/>
          <w:highlight w:val="cyan"/>
        </w:rPr>
        <w:t>safety of officers</w:t>
      </w:r>
      <w:r w:rsidRPr="0081601B">
        <w:rPr>
          <w:rStyle w:val="Emphasis"/>
        </w:rPr>
        <w:t xml:space="preserve"> themselves </w:t>
      </w:r>
      <w:r w:rsidRPr="0081601B">
        <w:rPr>
          <w:rStyle w:val="Emphasis"/>
          <w:highlight w:val="cyan"/>
        </w:rPr>
        <w:t>was affected</w:t>
      </w:r>
      <w:r w:rsidRPr="0081601B">
        <w:rPr>
          <w:rStyle w:val="Emphasis"/>
        </w:rPr>
        <w:t xml:space="preserve">. The provisions do more than simply protect bad actors. They </w:t>
      </w:r>
      <w:r w:rsidRPr="00C51885">
        <w:rPr>
          <w:rStyle w:val="Emphasis"/>
          <w:highlight w:val="cyan"/>
        </w:rPr>
        <w:t>cultivate an unhealthy</w:t>
      </w:r>
      <w:r w:rsidRPr="0081601B">
        <w:rPr>
          <w:rStyle w:val="Emphasis"/>
        </w:rPr>
        <w:t xml:space="preserve"> and secretive </w:t>
      </w:r>
      <w:r w:rsidRPr="00C51885">
        <w:rPr>
          <w:rStyle w:val="Emphasis"/>
          <w:highlight w:val="cyan"/>
        </w:rPr>
        <w:t>culture</w:t>
      </w:r>
      <w:r w:rsidRPr="0081601B">
        <w:rPr>
          <w:rStyle w:val="Emphasis"/>
        </w:rPr>
        <w:t xml:space="preserve"> with</w:t>
      </w:r>
      <w:r w:rsidRPr="00C51885">
        <w:rPr>
          <w:rStyle w:val="Emphasis"/>
          <w:highlight w:val="cyan"/>
        </w:rPr>
        <w:t>in</w:t>
      </w:r>
      <w:r w:rsidRPr="0081601B">
        <w:rPr>
          <w:rStyle w:val="Emphasis"/>
        </w:rPr>
        <w:t xml:space="preserve"> </w:t>
      </w:r>
      <w:r w:rsidRPr="00C51885">
        <w:rPr>
          <w:rStyle w:val="Emphasis"/>
          <w:highlight w:val="cyan"/>
        </w:rPr>
        <w:t>police departments</w:t>
      </w:r>
      <w:r w:rsidRPr="0081601B">
        <w:rPr>
          <w:rStyle w:val="Emphasis"/>
        </w:rPr>
        <w:t xml:space="preserve">, </w:t>
      </w:r>
      <w:r w:rsidRPr="00C51885">
        <w:rPr>
          <w:rStyle w:val="Emphasis"/>
          <w:highlight w:val="cyan"/>
        </w:rPr>
        <w:t>strengthening</w:t>
      </w:r>
      <w:r w:rsidRPr="0081601B">
        <w:rPr>
          <w:rStyle w:val="Emphasis"/>
        </w:rPr>
        <w:t xml:space="preserve"> a phenomenon known as the </w:t>
      </w:r>
      <w:r w:rsidRPr="00C51885">
        <w:rPr>
          <w:rStyle w:val="Emphasis"/>
          <w:highlight w:val="cyan"/>
        </w:rPr>
        <w:t>code of silence</w:t>
      </w:r>
      <w:r w:rsidRPr="0081601B">
        <w:rPr>
          <w:sz w:val="16"/>
        </w:rPr>
        <w:t>. In a 2000 survey of police officers by the National Institute of Justice, only 39 percent of respondents agreed with the statement “Police officers always report serious criminal violations involving abuse of authority by fellow officers.”</w:t>
      </w:r>
      <w:r w:rsidRPr="00845B81">
        <w:rPr>
          <w:sz w:val="16"/>
        </w:rPr>
        <w:t xml:space="preserve"> </w:t>
      </w:r>
    </w:p>
    <w:p w14:paraId="12CD0D5A" w14:textId="77777777" w:rsidR="00C2365F" w:rsidRDefault="00C2365F" w:rsidP="00C2365F">
      <w:pPr>
        <w:pStyle w:val="Heading4"/>
      </w:pPr>
      <w:r>
        <w:t>That leads to endless amounts of racist violence and the bolstering of the prison industrial complex.</w:t>
      </w:r>
    </w:p>
    <w:p w14:paraId="5F85E87F" w14:textId="77777777" w:rsidR="00C2365F" w:rsidRPr="00D47055" w:rsidRDefault="00C2365F" w:rsidP="00C2365F">
      <w:r w:rsidRPr="00D47055">
        <w:rPr>
          <w:rStyle w:val="Style13ptBold"/>
        </w:rPr>
        <w:t>Chaney</w:t>
      </w:r>
      <w:r>
        <w:rPr>
          <w:rStyle w:val="Style13ptBold"/>
        </w:rPr>
        <w:t xml:space="preserve"> and Ray 13</w:t>
      </w:r>
      <w:r>
        <w:rPr>
          <w:shd w:val="clear" w:color="auto" w:fill="FFFFFF"/>
        </w:rPr>
        <w:t>, Cassandra (Has a PhD and is a professor at LSU. Also has a strong focus in the structure of Black families</w:t>
      </w:r>
      <w:proofErr w:type="gramStart"/>
      <w:r>
        <w:rPr>
          <w:shd w:val="clear" w:color="auto" w:fill="FFFFFF"/>
        </w:rPr>
        <w:t>) ,</w:t>
      </w:r>
      <w:proofErr w:type="gramEnd"/>
      <w:r>
        <w:rPr>
          <w:shd w:val="clear" w:color="auto" w:fill="FFFFFF"/>
        </w:rPr>
        <w:t xml:space="preserve"> and Ray V. Robertson (Also has a PhD and is a criminal justice professor at LSU). "Racism and police brutality in America."</w:t>
      </w:r>
      <w:r>
        <w:rPr>
          <w:rStyle w:val="apple-converted-space"/>
          <w:rFonts w:ascii="Arial" w:hAnsi="Arial" w:cs="Arial"/>
          <w:color w:val="222222"/>
          <w:sz w:val="20"/>
          <w:szCs w:val="20"/>
          <w:shd w:val="clear" w:color="auto" w:fill="FFFFFF"/>
        </w:rPr>
        <w:t> </w:t>
      </w:r>
      <w:r>
        <w:rPr>
          <w:i/>
          <w:iCs/>
          <w:shd w:val="clear" w:color="auto" w:fill="FFFFFF"/>
        </w:rPr>
        <w:t>Journal of African American Studies</w:t>
      </w:r>
      <w:r>
        <w:rPr>
          <w:rStyle w:val="apple-converted-space"/>
          <w:rFonts w:ascii="Arial" w:hAnsi="Arial" w:cs="Arial"/>
          <w:color w:val="222222"/>
          <w:sz w:val="20"/>
          <w:szCs w:val="20"/>
          <w:shd w:val="clear" w:color="auto" w:fill="FFFFFF"/>
        </w:rPr>
        <w:t> </w:t>
      </w:r>
      <w:r>
        <w:rPr>
          <w:shd w:val="clear" w:color="auto" w:fill="FFFFFF"/>
        </w:rPr>
        <w:t>17.4 (2013): 480-505. SM//do I really need a card for this</w:t>
      </w:r>
    </w:p>
    <w:p w14:paraId="2F352FD2" w14:textId="77777777" w:rsidR="00C2365F" w:rsidRDefault="00C2365F" w:rsidP="00C2365F">
      <w:pPr>
        <w:rPr>
          <w:sz w:val="14"/>
        </w:rPr>
      </w:pPr>
      <w:r w:rsidRPr="00B2635B">
        <w:rPr>
          <w:sz w:val="14"/>
        </w:rPr>
        <w:t xml:space="preserve">Racism and Discrimination According to </w:t>
      </w:r>
      <w:proofErr w:type="spellStart"/>
      <w:r w:rsidRPr="00B2635B">
        <w:rPr>
          <w:sz w:val="14"/>
        </w:rPr>
        <w:t>Marger</w:t>
      </w:r>
      <w:proofErr w:type="spellEnd"/>
      <w:r w:rsidRPr="00B2635B">
        <w:rPr>
          <w:sz w:val="14"/>
        </w:rPr>
        <w:t xml:space="preserve"> (2012), “racism is an ideology, or belief system, designed to justify and rationalize racial and ethnic inequality” (p. 25) and “discrimination, most basically, is behavior aimed at denying members of particular ethnic groups’ equal access to societal rewards” (p. 57). Defining </w:t>
      </w:r>
      <w:proofErr w:type="gramStart"/>
      <w:r w:rsidRPr="00B2635B">
        <w:rPr>
          <w:sz w:val="14"/>
        </w:rPr>
        <w:t>both of these</w:t>
      </w:r>
      <w:proofErr w:type="gramEnd"/>
      <w:r w:rsidRPr="00B2635B">
        <w:rPr>
          <w:sz w:val="14"/>
        </w:rPr>
        <w:t xml:space="preserve"> concepts from the onset is important for they provide the lens through which our focus on the racist and discriminatory practices of law enforcement can occur</w:t>
      </w:r>
      <w:r w:rsidRPr="00713B23">
        <w:rPr>
          <w:rStyle w:val="StyleUnderline"/>
        </w:rPr>
        <w:t xml:space="preserve">. Since the time that Africans </w:t>
      </w:r>
      <w:r w:rsidRPr="0081601B">
        <w:rPr>
          <w:rStyle w:val="StyleUnderline"/>
          <w:highlight w:val="cyan"/>
        </w:rPr>
        <w:t>[African Americans]</w:t>
      </w:r>
      <w:r>
        <w:rPr>
          <w:rStyle w:val="StyleUnderline"/>
        </w:rPr>
        <w:t xml:space="preserve"> </w:t>
      </w:r>
      <w:r w:rsidRPr="00713B23">
        <w:rPr>
          <w:rStyle w:val="StyleUnderline"/>
        </w:rPr>
        <w:t xml:space="preserve">were forcibly brought to America, they </w:t>
      </w:r>
      <w:r w:rsidRPr="0081601B">
        <w:rPr>
          <w:rStyle w:val="StyleUnderline"/>
          <w:highlight w:val="cyan"/>
        </w:rPr>
        <w:t>have been the victims of racist and discriminatory practices</w:t>
      </w:r>
      <w:r w:rsidRPr="00713B23">
        <w:rPr>
          <w:rStyle w:val="StyleUnderline"/>
        </w:rPr>
        <w:t xml:space="preserve"> that have been spurred and/or substantiated by those who create and enforce the law. For example, The Watts Riots of 1965, the widespread assaults against Blacks in Harlem during the 1920s (King 2011), law enforcement violence against Black women (i.e., Malaika Brooks, </w:t>
      </w:r>
      <w:proofErr w:type="spellStart"/>
      <w:r w:rsidRPr="00713B23">
        <w:rPr>
          <w:rStyle w:val="StyleUnderline"/>
        </w:rPr>
        <w:t>Jaisha</w:t>
      </w:r>
      <w:proofErr w:type="spellEnd"/>
      <w:r w:rsidRPr="00713B23">
        <w:rPr>
          <w:rStyle w:val="StyleUnderline"/>
        </w:rPr>
        <w:t xml:space="preserve"> Akins, Frankie Perkins, Dr. Mae Jemison, Linda Billups, Clementine Applewhite) and other ethnic women of color (Ritchie 2006), the beating of Rodney King, and the deaths of Amadou Diallo in the 1990s and Trayvon Martin more recently are just a few public examples of the historical and contemporaneous ways in which </w:t>
      </w:r>
      <w:r w:rsidRPr="0081601B">
        <w:rPr>
          <w:rStyle w:val="StyleUnderline"/>
          <w:highlight w:val="cyan"/>
        </w:rPr>
        <w:t>Blacks in America have been assaulted by</w:t>
      </w:r>
      <w:r w:rsidRPr="00713B23">
        <w:rPr>
          <w:rStyle w:val="StyleUnderline"/>
        </w:rPr>
        <w:t xml:space="preserve"> members of </w:t>
      </w:r>
      <w:r w:rsidRPr="0081601B">
        <w:rPr>
          <w:rStyle w:val="StyleUnderline"/>
          <w:highlight w:val="cyan"/>
        </w:rPr>
        <w:t>the police system</w:t>
      </w:r>
      <w:r w:rsidRPr="00713B23">
        <w:rPr>
          <w:rStyle w:val="StyleUnderline"/>
        </w:rPr>
        <w:t xml:space="preserve"> (King 2011; </w:t>
      </w:r>
      <w:proofErr w:type="spellStart"/>
      <w:r w:rsidRPr="00713B23">
        <w:rPr>
          <w:rStyle w:val="StyleUnderline"/>
        </w:rPr>
        <w:t>Loyd</w:t>
      </w:r>
      <w:proofErr w:type="spellEnd"/>
      <w:r w:rsidRPr="00713B23">
        <w:rPr>
          <w:rStyle w:val="StyleUnderline"/>
        </w:rPr>
        <w:t xml:space="preserve"> 2012; Murch 2012; </w:t>
      </w:r>
      <w:proofErr w:type="spellStart"/>
      <w:r w:rsidRPr="00713B23">
        <w:rPr>
          <w:rStyle w:val="StyleUnderline"/>
        </w:rPr>
        <w:t>Rafail</w:t>
      </w:r>
      <w:proofErr w:type="spellEnd"/>
      <w:r w:rsidRPr="00713B23">
        <w:rPr>
          <w:rStyle w:val="StyleUnderline"/>
        </w:rPr>
        <w:t xml:space="preserve"> et al. 2012).</w:t>
      </w:r>
      <w:r w:rsidRPr="00B2635B">
        <w:rPr>
          <w:sz w:val="14"/>
        </w:rPr>
        <w:t xml:space="preserve"> In Punishing Race (2011), law professor Michael </w:t>
      </w:r>
      <w:proofErr w:type="spellStart"/>
      <w:r w:rsidRPr="00B2635B">
        <w:rPr>
          <w:sz w:val="14"/>
        </w:rPr>
        <w:t>Tonry’s</w:t>
      </w:r>
      <w:proofErr w:type="spellEnd"/>
      <w:r w:rsidRPr="00B2635B">
        <w:rPr>
          <w:sz w:val="14"/>
        </w:rPr>
        <w:t xml:space="preserve"> research findings point to </w:t>
      </w:r>
      <w:r w:rsidRPr="00713B23">
        <w:rPr>
          <w:rStyle w:val="StyleUnderline"/>
        </w:rPr>
        <w:t xml:space="preserve">the fact that </w:t>
      </w:r>
      <w:r w:rsidRPr="0081601B">
        <w:rPr>
          <w:rStyle w:val="StyleUnderline"/>
          <w:highlight w:val="cyan"/>
        </w:rPr>
        <w:t>Whites</w:t>
      </w:r>
      <w:r w:rsidRPr="00713B23">
        <w:rPr>
          <w:rStyle w:val="StyleUnderline"/>
        </w:rPr>
        <w:t xml:space="preserve"> tend to </w:t>
      </w:r>
      <w:r w:rsidRPr="0081601B">
        <w:rPr>
          <w:rStyle w:val="StyleUnderline"/>
          <w:highlight w:val="cyan"/>
        </w:rPr>
        <w:t>excuse police brutality against Blacks because of the racial animus</w:t>
      </w:r>
      <w:r w:rsidRPr="00713B23">
        <w:rPr>
          <w:rStyle w:val="StyleUnderline"/>
        </w:rPr>
        <w:t xml:space="preserve"> that </w:t>
      </w:r>
      <w:r w:rsidRPr="0081601B">
        <w:rPr>
          <w:rStyle w:val="StyleUnderline"/>
          <w:highlight w:val="cyan"/>
        </w:rPr>
        <w:t>they hold against Blacks</w:t>
      </w:r>
      <w:r w:rsidRPr="00713B23">
        <w:rPr>
          <w:rStyle w:val="StyleUnderline"/>
        </w:rPr>
        <w:t xml:space="preserve">. Thus, to Whites, </w:t>
      </w:r>
      <w:r w:rsidRPr="0081601B">
        <w:rPr>
          <w:rStyle w:val="StyleUnderline"/>
          <w:highlight w:val="cyan"/>
        </w:rPr>
        <w:t>Blacks are viewed as deserving of harsh treatment</w:t>
      </w:r>
      <w:r w:rsidRPr="00713B23">
        <w:rPr>
          <w:rStyle w:val="StyleUnderline"/>
        </w:rPr>
        <w:t xml:space="preserve"> in the criminal justice system</w:t>
      </w:r>
      <w:r w:rsidRPr="00B2635B">
        <w:rPr>
          <w:sz w:val="14"/>
        </w:rPr>
        <w:t xml:space="preserve"> (</w:t>
      </w:r>
      <w:proofErr w:type="spellStart"/>
      <w:r w:rsidRPr="00B2635B">
        <w:rPr>
          <w:sz w:val="14"/>
        </w:rPr>
        <w:t>Peffley</w:t>
      </w:r>
      <w:proofErr w:type="spellEnd"/>
      <w:r w:rsidRPr="00B2635B">
        <w:rPr>
          <w:sz w:val="14"/>
        </w:rPr>
        <w:t xml:space="preserve"> and Hurwitz 2013). At first glance, such an assertion may seem to be unfathomable, buy that there is an extensive body of literature which suggests that </w:t>
      </w:r>
      <w:r w:rsidRPr="0081601B">
        <w:rPr>
          <w:rStyle w:val="StyleUnderline"/>
          <w:highlight w:val="cyan"/>
        </w:rPr>
        <w:t>Black males are viewed as the “prototypical criminal</w:t>
      </w:r>
      <w:r w:rsidRPr="0016040C">
        <w:rPr>
          <w:rStyle w:val="StyleUnderline"/>
        </w:rPr>
        <w:t xml:space="preserve">,” and this notion is </w:t>
      </w:r>
      <w:r w:rsidRPr="0081601B">
        <w:rPr>
          <w:rStyle w:val="StyleUnderline"/>
          <w:highlight w:val="cyan"/>
        </w:rPr>
        <w:t>buttressed in the media</w:t>
      </w:r>
      <w:r w:rsidRPr="0016040C">
        <w:rPr>
          <w:rStyle w:val="StyleUnderline"/>
        </w:rPr>
        <w:t xml:space="preserve">, by the </w:t>
      </w:r>
      <w:proofErr w:type="gramStart"/>
      <w:r w:rsidRPr="0016040C">
        <w:rPr>
          <w:rStyle w:val="StyleUnderline"/>
        </w:rPr>
        <w:t>general public</w:t>
      </w:r>
      <w:proofErr w:type="gramEnd"/>
      <w:r w:rsidRPr="0016040C">
        <w:rPr>
          <w:rStyle w:val="StyleUnderline"/>
        </w:rPr>
        <w:t>, and via disparate sentencing outcomes</w:t>
      </w:r>
      <w:r w:rsidRPr="00B2635B">
        <w:rPr>
          <w:sz w:val="14"/>
        </w:rPr>
        <w:t xml:space="preserve"> (Blair et al. 2004; Eberhardt et al. 2006; </w:t>
      </w:r>
      <w:proofErr w:type="spellStart"/>
      <w:r w:rsidRPr="00B2635B">
        <w:rPr>
          <w:sz w:val="14"/>
        </w:rPr>
        <w:t>Gabiddon</w:t>
      </w:r>
      <w:proofErr w:type="spellEnd"/>
      <w:r w:rsidRPr="00B2635B">
        <w:rPr>
          <w:sz w:val="14"/>
        </w:rPr>
        <w:t xml:space="preserve"> 2010; Maddox and Gray 2004; Oliver and </w:t>
      </w:r>
      <w:proofErr w:type="spellStart"/>
      <w:r w:rsidRPr="00B2635B">
        <w:rPr>
          <w:sz w:val="14"/>
        </w:rPr>
        <w:t>Fonash</w:t>
      </w:r>
      <w:proofErr w:type="spellEnd"/>
      <w:r w:rsidRPr="00B2635B">
        <w:rPr>
          <w:sz w:val="14"/>
        </w:rPr>
        <w:t xml:space="preserve"> 2002; Staples 2011). For instance, Blair et al. (2004) revealed that Black males with more Afrocentric features (e.g., dark skin, broad noses, full lips) may receive longer sentences than Blacks with less Afrocentric features, i.e., lighter skin and straighter hair (Eberhardt et al. 2006). Shaun </w:t>
      </w:r>
      <w:proofErr w:type="spellStart"/>
      <w:r w:rsidRPr="00B2635B">
        <w:rPr>
          <w:sz w:val="14"/>
        </w:rPr>
        <w:t>Gabiddon</w:t>
      </w:r>
      <w:proofErr w:type="spellEnd"/>
      <w:r w:rsidRPr="00B2635B">
        <w:rPr>
          <w:sz w:val="14"/>
        </w:rPr>
        <w:t xml:space="preserve"> in Criminological Theories on Race and Crime (2010) discussed the concept of “Negrophobia” which was more extensively </w:t>
      </w:r>
      <w:r w:rsidRPr="0081601B">
        <w:rPr>
          <w:sz w:val="14"/>
        </w:rPr>
        <w:t xml:space="preserve">examined by </w:t>
      </w:r>
      <w:proofErr w:type="spellStart"/>
      <w:r w:rsidRPr="0081601B">
        <w:rPr>
          <w:sz w:val="14"/>
        </w:rPr>
        <w:t>Armour</w:t>
      </w:r>
      <w:proofErr w:type="spellEnd"/>
      <w:r w:rsidRPr="0081601B">
        <w:rPr>
          <w:sz w:val="14"/>
        </w:rPr>
        <w:t xml:space="preserve"> (1997). Negrophobia can be surmised as an irrational of Blacks, which includes a fear of being victimized by Black, that can result in Whites shooting or harming an </w:t>
      </w:r>
      <w:proofErr w:type="spellStart"/>
      <w:r w:rsidRPr="0081601B">
        <w:rPr>
          <w:sz w:val="14"/>
        </w:rPr>
        <w:t>AfricanAmerican</w:t>
      </w:r>
      <w:proofErr w:type="spellEnd"/>
      <w:r w:rsidRPr="0081601B">
        <w:rPr>
          <w:sz w:val="14"/>
        </w:rPr>
        <w:t xml:space="preserve"> based on criminal/racial stereotypes (</w:t>
      </w:r>
      <w:proofErr w:type="spellStart"/>
      <w:r w:rsidRPr="0081601B">
        <w:rPr>
          <w:sz w:val="14"/>
        </w:rPr>
        <w:t>Armour</w:t>
      </w:r>
      <w:proofErr w:type="spellEnd"/>
      <w:r w:rsidRPr="0081601B">
        <w:rPr>
          <w:sz w:val="14"/>
        </w:rPr>
        <w:t xml:space="preserve"> 1997). </w:t>
      </w:r>
      <w:r w:rsidRPr="0081601B">
        <w:rPr>
          <w:rStyle w:val="StyleUnderline"/>
        </w:rPr>
        <w:t xml:space="preserve">The </w:t>
      </w:r>
      <w:proofErr w:type="gramStart"/>
      <w:r w:rsidRPr="0081601B">
        <w:rPr>
          <w:rStyle w:val="StyleUnderline"/>
        </w:rPr>
        <w:t>aforementioned racialized</w:t>
      </w:r>
      <w:proofErr w:type="gramEnd"/>
      <w:r w:rsidRPr="0081601B">
        <w:rPr>
          <w:rStyle w:val="StyleUnderline"/>
        </w:rPr>
        <w:t xml:space="preserve"> stereotypical assumptions can be deleterious because they can be used by Whites to justify shooting a Black person on the</w:t>
      </w:r>
      <w:r w:rsidRPr="0016040C">
        <w:rPr>
          <w:rStyle w:val="StyleUnderline"/>
        </w:rPr>
        <w:t xml:space="preserve"> slightest of pretense</w:t>
      </w:r>
      <w:r w:rsidRPr="00B2635B">
        <w:rPr>
          <w:sz w:val="14"/>
        </w:rPr>
        <w:t xml:space="preserve"> (</w:t>
      </w:r>
      <w:proofErr w:type="spellStart"/>
      <w:r w:rsidRPr="00B2635B">
        <w:rPr>
          <w:sz w:val="14"/>
        </w:rPr>
        <w:t>Gabiddon</w:t>
      </w:r>
      <w:proofErr w:type="spellEnd"/>
      <w:r w:rsidRPr="00B2635B">
        <w:rPr>
          <w:sz w:val="14"/>
        </w:rPr>
        <w:t xml:space="preserve"> 2010). </w:t>
      </w:r>
      <w:r w:rsidRPr="00942C0E">
        <w:rPr>
          <w:rStyle w:val="StyleUnderline"/>
        </w:rPr>
        <w:t xml:space="preserve">Finally, </w:t>
      </w:r>
      <w:proofErr w:type="gramStart"/>
      <w:r w:rsidRPr="00942C0E">
        <w:rPr>
          <w:rStyle w:val="StyleUnderline"/>
        </w:rPr>
        <w:t>African-American</w:t>
      </w:r>
      <w:proofErr w:type="gramEnd"/>
      <w:r w:rsidRPr="00942C0E">
        <w:rPr>
          <w:rStyle w:val="StyleUnderline"/>
        </w:rPr>
        <w:t xml:space="preserve"> males represent a group that has been much maligned in the larger society (</w:t>
      </w:r>
      <w:proofErr w:type="spellStart"/>
      <w:r w:rsidRPr="00942C0E">
        <w:rPr>
          <w:rStyle w:val="StyleUnderline"/>
        </w:rPr>
        <w:t>Tonry</w:t>
      </w:r>
      <w:proofErr w:type="spellEnd"/>
      <w:r w:rsidRPr="00942C0E">
        <w:rPr>
          <w:rStyle w:val="StyleUnderline"/>
        </w:rPr>
        <w:t xml:space="preserve"> 2011). </w:t>
      </w:r>
      <w:r w:rsidRPr="00B2635B">
        <w:rPr>
          <w:rStyle w:val="StyleUnderline"/>
        </w:rPr>
        <w:t xml:space="preserve">Further, as victims of the burgeoning prison industrial </w:t>
      </w:r>
      <w:r w:rsidRPr="0081601B">
        <w:rPr>
          <w:rStyle w:val="StyleUnderline"/>
        </w:rPr>
        <w:t xml:space="preserve">complex, mass incarceration, and enduring racism, the barriers to truly independent Black male agency are ubiquitous and firmly entrenched (Alexander 2010; Chaney 2009; Baker 1996; Blackmon 2008; </w:t>
      </w:r>
      <w:proofErr w:type="spellStart"/>
      <w:r w:rsidRPr="0081601B">
        <w:rPr>
          <w:rStyle w:val="StyleUnderline"/>
        </w:rPr>
        <w:t>Dottolo</w:t>
      </w:r>
      <w:proofErr w:type="spellEnd"/>
      <w:r w:rsidRPr="0081601B">
        <w:rPr>
          <w:rStyle w:val="StyleUnderline"/>
        </w:rPr>
        <w:t xml:space="preserve"> and Stewart 2008; Karenga 2010; Martin et al. 2001; Smith and Hattery 2009). Thus, racism and discrimination </w:t>
      </w:r>
      <w:proofErr w:type="gramStart"/>
      <w:r w:rsidRPr="0081601B">
        <w:rPr>
          <w:rStyle w:val="StyleUnderline"/>
        </w:rPr>
        <w:t>heightens</w:t>
      </w:r>
      <w:proofErr w:type="gramEnd"/>
      <w:r w:rsidRPr="0081601B">
        <w:rPr>
          <w:rStyle w:val="StyleUnderline"/>
        </w:rPr>
        <w:t xml:space="preserve"> the psychological distress experienced by Blacks (Robertson</w:t>
      </w:r>
      <w:r w:rsidRPr="00942C0E">
        <w:rPr>
          <w:rStyle w:val="StyleUnderline"/>
        </w:rPr>
        <w:t xml:space="preserve"> 2011; Pieterse et al. 2012), as well as their decreased mortality in the USA (</w:t>
      </w:r>
      <w:proofErr w:type="spellStart"/>
      <w:r w:rsidRPr="00942C0E">
        <w:rPr>
          <w:rStyle w:val="StyleUnderline"/>
        </w:rPr>
        <w:t>Muennig</w:t>
      </w:r>
      <w:proofErr w:type="spellEnd"/>
      <w:r w:rsidRPr="00942C0E">
        <w:rPr>
          <w:rStyle w:val="StyleUnderline"/>
        </w:rPr>
        <w:t xml:space="preserve"> and Murphy 2011).</w:t>
      </w:r>
      <w:r w:rsidRPr="00B2635B">
        <w:rPr>
          <w:sz w:val="14"/>
        </w:rPr>
        <w:t xml:space="preserve"> Police Brutality Against Black Males According to Walker (2011), police brutality is defined as “the use of excessive physical force or verbal assault and psychological intimidation” (p. 579). Although one recent study suggests that the NYPD has become better behaved due to greater race and gender diversity (Kane and White 2009), </w:t>
      </w:r>
      <w:r w:rsidRPr="0081601B">
        <w:rPr>
          <w:rStyle w:val="StyleUnderline"/>
          <w:highlight w:val="cyan"/>
        </w:rPr>
        <w:t>Blacks are more likely to be the victims of police brutality</w:t>
      </w:r>
      <w:r w:rsidRPr="00942C0E">
        <w:rPr>
          <w:rStyle w:val="StyleUnderline"/>
        </w:rPr>
        <w:t xml:space="preserve">. A growing body of scholarly research related to police brutality has revealed that </w:t>
      </w:r>
      <w:r w:rsidRPr="0081601B">
        <w:rPr>
          <w:rStyle w:val="StyleUnderline"/>
        </w:rPr>
        <w:t xml:space="preserve">Blacks are more likely than Whites to make complaints regarding police brutality (Smith and Holmes 2003), to be accosted while operating [driving] a motorized </w:t>
      </w:r>
      <w:r w:rsidRPr="0081601B">
        <w:rPr>
          <w:rStyle w:val="StyleUnderline"/>
        </w:rPr>
        <w:lastRenderedPageBreak/>
        <w:t>vehicle (“Driving While Black”), and to underreport how often they are stopped due to higher</w:t>
      </w:r>
      <w:r w:rsidRPr="00942C0E">
        <w:rPr>
          <w:rStyle w:val="StyleUnderline"/>
        </w:rPr>
        <w:t xml:space="preserve"> social desirability factors</w:t>
      </w:r>
      <w:r w:rsidRPr="00B2635B">
        <w:rPr>
          <w:sz w:val="14"/>
        </w:rPr>
        <w:t xml:space="preserve"> (</w:t>
      </w:r>
      <w:proofErr w:type="spellStart"/>
      <w:r w:rsidRPr="00B2635B">
        <w:rPr>
          <w:sz w:val="14"/>
        </w:rPr>
        <w:t>TomaskovicDevey</w:t>
      </w:r>
      <w:proofErr w:type="spellEnd"/>
      <w:r w:rsidRPr="00B2635B">
        <w:rPr>
          <w:sz w:val="14"/>
        </w:rPr>
        <w:t xml:space="preserve"> et al. 2006). Interestingly, data obtained from the General Social Survey (GSS), a representative sample conducted biennially by the National Opinion Research Center at the University of Chicago for the years 1994 through 2004, provide further proof regarding the acceptance of force against Blacks. In particular, the GSS found Whites to be significantly (29.5 %) more accepting of police use of force when a citizen was attempting to escape custody than Blacks when analyzed using the chi-squared statistical test (p The average Southern policeman is a promoted poor White with a legal sanction to use a weapon. His social heritage has taught him to despise the Negroes, and he has had little education which could have changed him</w:t>
      </w:r>
      <w:proofErr w:type="gramStart"/>
      <w:r w:rsidRPr="00B2635B">
        <w:rPr>
          <w:sz w:val="14"/>
        </w:rPr>
        <w:t>….The</w:t>
      </w:r>
      <w:proofErr w:type="gramEnd"/>
      <w:r w:rsidRPr="00B2635B">
        <w:rPr>
          <w:sz w:val="14"/>
        </w:rPr>
        <w:t xml:space="preserve"> result is that probably no group of Whites in America have a lower opinion of the Negro people and are more fixed in their views than Southern policeman. (Myrdal 1944, pp. 540–541) Myrdal (1944) was writing on results from a massive study that he undertook in the late 1930s. He was writing at a time that even the most conservative among us would have to admit was not a colorblind society (if one even believes in such things). But current research does corroborate his observations that less educated police officers tend to be the most aggressive and have the most formal complaints filed against them when compared to their more educated counterparts (Hassell and Archbold 2010; </w:t>
      </w:r>
      <w:proofErr w:type="spellStart"/>
      <w:r w:rsidRPr="00B2635B">
        <w:rPr>
          <w:sz w:val="14"/>
        </w:rPr>
        <w:t>Jefferis</w:t>
      </w:r>
      <w:proofErr w:type="spellEnd"/>
      <w:r w:rsidRPr="00B2635B">
        <w:rPr>
          <w:sz w:val="14"/>
        </w:rPr>
        <w:t xml:space="preserve"> et al. 2011). </w:t>
      </w:r>
      <w:proofErr w:type="spellStart"/>
      <w:r w:rsidRPr="00B2635B">
        <w:rPr>
          <w:sz w:val="14"/>
        </w:rPr>
        <w:t>Tonry</w:t>
      </w:r>
      <w:proofErr w:type="spellEnd"/>
      <w:r w:rsidRPr="00B2635B">
        <w:rPr>
          <w:sz w:val="14"/>
        </w:rPr>
        <w:t xml:space="preserve"> (2011) delineates some interesting findings from the 2001 Race, Crime, and Public Opinion Survey that can be applied to understanding why the larger society tolerates police misconduct when it comes to Black males. The survey, which involved approximately 978 non-Hispanic Whites and 1,010 Blacks, revealed a divergence in attitudes between Blacks and Whites concerning the criminal justice system (</w:t>
      </w:r>
      <w:proofErr w:type="spellStart"/>
      <w:r w:rsidRPr="00B2635B">
        <w:rPr>
          <w:sz w:val="14"/>
        </w:rPr>
        <w:t>Tonry</w:t>
      </w:r>
      <w:proofErr w:type="spellEnd"/>
      <w:r w:rsidRPr="00B2635B">
        <w:rPr>
          <w:sz w:val="14"/>
        </w:rPr>
        <w:t xml:space="preserve"> 2011). For instance, 38 % of Whites and 89 % of Blacks viewed the criminal justice system as biased against Blacks (</w:t>
      </w:r>
      <w:proofErr w:type="spellStart"/>
      <w:r w:rsidRPr="00B2635B">
        <w:rPr>
          <w:sz w:val="14"/>
        </w:rPr>
        <w:t>Tonry</w:t>
      </w:r>
      <w:proofErr w:type="spellEnd"/>
      <w:r w:rsidRPr="00B2635B">
        <w:rPr>
          <w:sz w:val="14"/>
        </w:rPr>
        <w:t xml:space="preserve"> 2011). Additionally, 8 % of Blacks and 56 % of Whites saw the criminal justice system as treating Blacks fairly (</w:t>
      </w:r>
      <w:proofErr w:type="spellStart"/>
      <w:r w:rsidRPr="00B2635B">
        <w:rPr>
          <w:sz w:val="14"/>
        </w:rPr>
        <w:t>Tonry</w:t>
      </w:r>
      <w:proofErr w:type="spellEnd"/>
      <w:r w:rsidRPr="00B2635B">
        <w:rPr>
          <w:sz w:val="14"/>
        </w:rPr>
        <w:t xml:space="preserve"> 2011). Perhaps most revealing when it comes to facilitating an environment ripe for police brutality against Black males, 68 % of Whites and only 18 % of Whites expressed confidence in law enforcement (</w:t>
      </w:r>
      <w:proofErr w:type="spellStart"/>
      <w:r w:rsidRPr="00B2635B">
        <w:rPr>
          <w:sz w:val="14"/>
        </w:rPr>
        <w:t>Tonry</w:t>
      </w:r>
      <w:proofErr w:type="spellEnd"/>
      <w:r w:rsidRPr="00B2635B">
        <w:rPr>
          <w:sz w:val="14"/>
        </w:rPr>
        <w:t xml:space="preserve"> 2011). Is a society wherein the dominant group overwhelming approves of police performance willing to do anything substantive to curtail police brutality against Black males? Police brutality is not a new phenomenon. The Department of Justice (DOJ) office of Civil Rights (OCR) has investigated more than a dozen police departments in major cities across the USA on allegations of either racial discrimination or police brutality (</w:t>
      </w:r>
      <w:proofErr w:type="spellStart"/>
      <w:r w:rsidRPr="00B2635B">
        <w:rPr>
          <w:sz w:val="14"/>
        </w:rPr>
        <w:t>Gabbidon</w:t>
      </w:r>
      <w:proofErr w:type="spellEnd"/>
      <w:r w:rsidRPr="00B2635B">
        <w:rPr>
          <w:sz w:val="14"/>
        </w:rPr>
        <w:t xml:space="preserve"> and Greene 2013). To make the </w:t>
      </w:r>
      <w:proofErr w:type="gramStart"/>
      <w:r w:rsidRPr="00B2635B">
        <w:rPr>
          <w:sz w:val="14"/>
        </w:rPr>
        <w:t>aforementioned even more</w:t>
      </w:r>
      <w:proofErr w:type="gramEnd"/>
      <w:r w:rsidRPr="00B2635B">
        <w:rPr>
          <w:sz w:val="14"/>
        </w:rPr>
        <w:t xml:space="preserve"> clear, according to </w:t>
      </w:r>
      <w:proofErr w:type="spellStart"/>
      <w:r w:rsidRPr="00B2635B">
        <w:rPr>
          <w:sz w:val="14"/>
        </w:rPr>
        <w:t>Gabbidon</w:t>
      </w:r>
      <w:proofErr w:type="spellEnd"/>
      <w:r w:rsidRPr="00B2635B">
        <w:rPr>
          <w:sz w:val="14"/>
        </w:rPr>
        <w:t xml:space="preserve"> and Greene (2013), “In 2010, the OCR was investigating 17 police departments across the country and monitoring five settlements regarding four police agencies” (pp. 119–120). Plant and </w:t>
      </w:r>
      <w:proofErr w:type="spellStart"/>
      <w:r w:rsidRPr="00B2635B">
        <w:rPr>
          <w:sz w:val="14"/>
        </w:rPr>
        <w:t>Peruche</w:t>
      </w:r>
      <w:proofErr w:type="spellEnd"/>
      <w:r w:rsidRPr="00B2635B">
        <w:rPr>
          <w:sz w:val="14"/>
        </w:rPr>
        <w:t xml:space="preserve"> (2005) provide some useful information into why police officers view Black males as potential perpetrators and could lead to acts of brutality. In their research, the authors suggest that since Black people in general, and Black </w:t>
      </w:r>
      <w:proofErr w:type="gramStart"/>
      <w:r w:rsidRPr="00B2635B">
        <w:rPr>
          <w:sz w:val="14"/>
        </w:rPr>
        <w:t>males in particular, are</w:t>
      </w:r>
      <w:proofErr w:type="gramEnd"/>
      <w:r w:rsidRPr="00B2635B">
        <w:rPr>
          <w:sz w:val="14"/>
        </w:rPr>
        <w:t xml:space="preserve"> caricatured as aggressive and criminal, police are more likely to view Black men as a threat which justifies the disproportionate use of deadly force. Therefore, it is not beyond the realm of possibility that police officers’ decisions to act aggressively may, to some extent, be influenced by race (</w:t>
      </w:r>
      <w:proofErr w:type="spellStart"/>
      <w:r w:rsidRPr="00B2635B">
        <w:rPr>
          <w:sz w:val="14"/>
        </w:rPr>
        <w:t>Jefferis</w:t>
      </w:r>
      <w:proofErr w:type="spellEnd"/>
      <w:r w:rsidRPr="00B2635B">
        <w:rPr>
          <w:sz w:val="14"/>
        </w:rPr>
        <w:t xml:space="preserve"> et al. 2011). The media’s portrayals of Black men are often less than sanguine. Bryson’s (1998) work in this area provides empirical evidence that the mass media that has been instrumental in portraying Black men as studs, super detectives, or imitation White men and has a general negative effect on how these men are regarded by others. Such characterizations can be so visceral in nature that “prototypes” of criminal suspects are more likely to be </w:t>
      </w:r>
      <w:proofErr w:type="gramStart"/>
      <w:r w:rsidRPr="00B2635B">
        <w:rPr>
          <w:sz w:val="14"/>
        </w:rPr>
        <w:t>African-American</w:t>
      </w:r>
      <w:proofErr w:type="gramEnd"/>
      <w:r w:rsidRPr="00B2635B">
        <w:rPr>
          <w:sz w:val="14"/>
        </w:rPr>
        <w:t xml:space="preserve"> (Oliver et al. 2004). Not surprisingly, the more Afrocentric the </w:t>
      </w:r>
      <w:proofErr w:type="gramStart"/>
      <w:r w:rsidRPr="00B2635B">
        <w:rPr>
          <w:sz w:val="14"/>
        </w:rPr>
        <w:t>African-American’s</w:t>
      </w:r>
      <w:proofErr w:type="gramEnd"/>
      <w:r w:rsidRPr="00B2635B">
        <w:rPr>
          <w:sz w:val="14"/>
        </w:rPr>
        <w:t xml:space="preserve"> facial features, the more prone he or she is expected to be deviant (Eberhardt et al. 2006). Interestingly, it is probable that less than flattering depictions of Black males on television and in news stories are activating pre-existing stereotypes possessed by Whites as opposed to facilitating their creation. According to Oliver et al. (2004), “it is important to keep in mind that media consumption is an active process, with viewers’ existing attitudes and beliefs playing a larger role in how images are attended to, interpreted, and remembered” (p. 89). Moreover, it is reductionist to presuppose that individual is powerless in constructing a palatable version of reality and is solely under the control of the media and exercises no agency. Lastly, </w:t>
      </w:r>
      <w:proofErr w:type="spellStart"/>
      <w:r w:rsidRPr="00B2635B">
        <w:rPr>
          <w:sz w:val="14"/>
        </w:rPr>
        <w:t>Peffley</w:t>
      </w:r>
      <w:proofErr w:type="spellEnd"/>
      <w:r w:rsidRPr="00B2635B">
        <w:rPr>
          <w:sz w:val="14"/>
        </w:rPr>
        <w:t xml:space="preserve"> and Hurwitz (2013) describe what can be perceived as one of the more deleterious results of negative media caricatures of Black males. More specifically, the authors posit that most Whites believe that Blacks are disproportionately inclined to engage in criminal behavior and are the deserving on harsh treatment by the criminal justice system. On the other hand, such an observation is curious because most urban areas are moderate to highly segregated residentially which would preclude the frequent and significant interaction needed to make such scathing indictments (Bonilla-Silva 2009). Consequently, the </w:t>
      </w:r>
      <w:proofErr w:type="gramStart"/>
      <w:r w:rsidRPr="00B2635B">
        <w:rPr>
          <w:sz w:val="14"/>
        </w:rPr>
        <w:t>aforementioned racial</w:t>
      </w:r>
      <w:proofErr w:type="gramEnd"/>
      <w:r w:rsidRPr="00B2635B">
        <w:rPr>
          <w:sz w:val="14"/>
        </w:rPr>
        <w:t xml:space="preserve"> animus has the effect of increased White support for capital punishment if questions regarding its legitimacy around if capital punishment is too frequently applied to Blacks (</w:t>
      </w:r>
      <w:proofErr w:type="spellStart"/>
      <w:r w:rsidRPr="00B2635B">
        <w:rPr>
          <w:sz w:val="14"/>
        </w:rPr>
        <w:t>Peffley</w:t>
      </w:r>
      <w:proofErr w:type="spellEnd"/>
      <w:r w:rsidRPr="00B2635B">
        <w:rPr>
          <w:sz w:val="14"/>
        </w:rPr>
        <w:t xml:space="preserve"> and Hurwitz 2013; </w:t>
      </w:r>
      <w:proofErr w:type="spellStart"/>
      <w:r w:rsidRPr="00B2635B">
        <w:rPr>
          <w:sz w:val="14"/>
        </w:rPr>
        <w:t>Tonry</w:t>
      </w:r>
      <w:proofErr w:type="spellEnd"/>
      <w:r w:rsidRPr="00B2635B">
        <w:rPr>
          <w:sz w:val="14"/>
        </w:rPr>
        <w:t xml:space="preserve"> 2011). Ultimately, erroneous (negative) portrayals of crime and community, community race and class identities, and concerns over neighborhood change all contribute to place-specific framing of “the crime problem.” These frames, in turn, shape both intergroup dynamics and support for criminal justice policy (</w:t>
      </w:r>
      <w:proofErr w:type="spellStart"/>
      <w:r w:rsidRPr="00B2635B">
        <w:rPr>
          <w:sz w:val="14"/>
        </w:rPr>
        <w:t>Leverentz</w:t>
      </w:r>
      <w:proofErr w:type="spellEnd"/>
      <w:r w:rsidRPr="00B2635B">
        <w:rPr>
          <w:sz w:val="14"/>
        </w:rPr>
        <w:t xml:space="preserve"> 2012).</w:t>
      </w:r>
    </w:p>
    <w:p w14:paraId="7E688AB0" w14:textId="22023B51" w:rsidR="00C2365F" w:rsidRDefault="00C2365F" w:rsidP="00C2365F">
      <w:pPr>
        <w:pStyle w:val="Heading2"/>
      </w:pPr>
      <w:r>
        <w:lastRenderedPageBreak/>
        <w:t>3</w:t>
      </w:r>
    </w:p>
    <w:p w14:paraId="06058A05" w14:textId="77777777" w:rsidR="00C2365F" w:rsidRPr="00A66548" w:rsidRDefault="00C2365F" w:rsidP="00C2365F">
      <w:pPr>
        <w:pStyle w:val="Heading4"/>
      </w:pPr>
      <w:r w:rsidRPr="00A66548">
        <w:t>CP Text: A just government ought to recognize the</w:t>
      </w:r>
      <w:r>
        <w:t xml:space="preserve"> </w:t>
      </w:r>
      <w:r w:rsidRPr="00A66548">
        <w:t xml:space="preserve">right of workers to strike </w:t>
      </w:r>
      <w:r>
        <w:t>if:</w:t>
      </w:r>
    </w:p>
    <w:p w14:paraId="1D8C881B" w14:textId="77777777" w:rsidR="00C2365F" w:rsidRPr="00A66548" w:rsidRDefault="00C2365F" w:rsidP="00C2365F">
      <w:pPr>
        <w:pStyle w:val="Heading4"/>
        <w:numPr>
          <w:ilvl w:val="0"/>
          <w:numId w:val="15"/>
        </w:numPr>
        <w:tabs>
          <w:tab w:val="num" w:pos="360"/>
        </w:tabs>
        <w:ind w:left="360"/>
      </w:pPr>
      <w:r w:rsidRPr="00A66548">
        <w:t>The reason for a strike must be justifiable and lawful under the National Labor Relations Board</w:t>
      </w:r>
    </w:p>
    <w:p w14:paraId="334E46AE" w14:textId="77777777" w:rsidR="00C2365F" w:rsidRPr="00A66548" w:rsidRDefault="00C2365F" w:rsidP="00C2365F">
      <w:pPr>
        <w:pStyle w:val="Heading4"/>
        <w:numPr>
          <w:ilvl w:val="0"/>
          <w:numId w:val="15"/>
        </w:numPr>
        <w:tabs>
          <w:tab w:val="num" w:pos="360"/>
        </w:tabs>
        <w:ind w:left="360"/>
      </w:pPr>
      <w:r w:rsidRPr="00A66548">
        <w:t>An impasse must be reached before a strike is commenced</w:t>
      </w:r>
    </w:p>
    <w:p w14:paraId="5CFA5701" w14:textId="77777777" w:rsidR="00C2365F" w:rsidRDefault="00C2365F" w:rsidP="00C2365F">
      <w:r w:rsidRPr="0087674A">
        <w:rPr>
          <w:b/>
          <w:bCs/>
          <w:sz w:val="24"/>
          <w:u w:val="single"/>
        </w:rPr>
        <w:t>National Labor Relations Board</w:t>
      </w:r>
      <w:r w:rsidRPr="00A66548">
        <w:t xml:space="preserve">, </w:t>
      </w:r>
      <w:proofErr w:type="gramStart"/>
      <w:r>
        <w:t>No</w:t>
      </w:r>
      <w:proofErr w:type="gramEnd"/>
      <w:r>
        <w:t xml:space="preserve"> date, </w:t>
      </w:r>
      <w:r w:rsidRPr="00A66548">
        <w:t xml:space="preserve">"The Right to Strike," </w:t>
      </w:r>
      <w:hyperlink r:id="rId9" w:history="1">
        <w:r w:rsidRPr="00232FD0">
          <w:rPr>
            <w:rStyle w:val="Hyperlink"/>
          </w:rPr>
          <w:t>https://www.nlrb.gov/strikes</w:t>
        </w:r>
      </w:hyperlink>
    </w:p>
    <w:p w14:paraId="0AE89A62" w14:textId="77777777" w:rsidR="00C2365F" w:rsidRPr="0087674A" w:rsidRDefault="00C2365F" w:rsidP="00C2365F">
      <w:pPr>
        <w:rPr>
          <w:sz w:val="16"/>
        </w:rPr>
      </w:pPr>
      <w:r w:rsidRPr="0087674A">
        <w:rPr>
          <w:sz w:val="16"/>
        </w:rPr>
        <w:t xml:space="preserve">The Right to Strike Section 7 of the National Labor Relations Act states in part, “Employees shall have the right. . . to engage in other concerted activities for the purpose of collective bargaining or other mutual aid or protection.”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provisions that: the law not only guarantees the right of employees to strike, but also places limitations and qualifications on the exercise of that right. See for example, restrictions on strikes in health care institutions (set forth below). Lawful and unlawful strikes.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87674A">
        <w:rPr>
          <w:sz w:val="16"/>
        </w:rPr>
        <w:t>have to</w:t>
      </w:r>
      <w:proofErr w:type="gramEnd"/>
      <w:r w:rsidRPr="0087674A">
        <w:rPr>
          <w:sz w:val="16"/>
        </w:rPr>
        <w:t xml:space="preserve"> be decided by the National Labor Relations Board. The consequences can be severe to striking employees and struck employers, involving as they do questions of reinstatement and backpay. It must be emphasized that the following is only a brief outline. A detailed analysis of the law concerning strikes, and application of the law to all the factual situations that can arise in connection with strikes, is beyond the scope of this material. Employees and employers who anticipate being involved in strike action should proceed cautiously and </w:t>
      </w:r>
      <w:proofErr w:type="gramStart"/>
      <w:r w:rsidRPr="0087674A">
        <w:rPr>
          <w:sz w:val="16"/>
        </w:rPr>
        <w:t>on the basis of</w:t>
      </w:r>
      <w:proofErr w:type="gramEnd"/>
      <w:r w:rsidRPr="0087674A">
        <w:rPr>
          <w:sz w:val="16"/>
        </w:rPr>
        <w:t xml:space="preserve"> competent advice. Strikes for a lawful </w:t>
      </w:r>
      <w:proofErr w:type="spellStart"/>
      <w:proofErr w:type="gramStart"/>
      <w:r w:rsidRPr="0087674A">
        <w:rPr>
          <w:sz w:val="16"/>
        </w:rPr>
        <w:t>object.</w:t>
      </w:r>
      <w:r w:rsidRPr="0087674A">
        <w:rPr>
          <w:u w:val="single"/>
        </w:rPr>
        <w:t>Employees</w:t>
      </w:r>
      <w:proofErr w:type="spellEnd"/>
      <w:proofErr w:type="gramEnd"/>
      <w:r w:rsidRPr="0087674A">
        <w:rPr>
          <w:u w:val="single"/>
        </w:rPr>
        <w:t xml:space="preserve"> who strike for a </w:t>
      </w:r>
      <w:r w:rsidRPr="0087674A">
        <w:rPr>
          <w:highlight w:val="cyan"/>
          <w:u w:val="single"/>
        </w:rPr>
        <w:t>lawful</w:t>
      </w:r>
      <w:r w:rsidRPr="0087674A">
        <w:rPr>
          <w:u w:val="single"/>
        </w:rPr>
        <w:t xml:space="preserve"> object fall into two classes “economic </w:t>
      </w:r>
      <w:r w:rsidRPr="0087674A">
        <w:rPr>
          <w:highlight w:val="cyan"/>
          <w:u w:val="single"/>
        </w:rPr>
        <w:t>strike</w:t>
      </w:r>
      <w:r w:rsidRPr="0087674A">
        <w:rPr>
          <w:u w:val="single"/>
        </w:rPr>
        <w:t>rs” and “unfair labor practice strikers</w:t>
      </w:r>
      <w:r w:rsidRPr="0087674A">
        <w:rPr>
          <w:sz w:val="16"/>
        </w:rPr>
        <w:t xml:space="preserve">.” Both classes continue as employees, but unfair labor practice strikers have greater rights of reinstatement to their jobs. </w:t>
      </w:r>
      <w:r w:rsidRPr="0087674A">
        <w:rPr>
          <w:u w:val="single"/>
        </w:rPr>
        <w:t xml:space="preserve">Economic strikers </w:t>
      </w:r>
      <w:r w:rsidRPr="0087674A">
        <w:rPr>
          <w:highlight w:val="cyan"/>
          <w:u w:val="single"/>
        </w:rPr>
        <w:t>defined</w:t>
      </w:r>
      <w:r w:rsidRPr="0087674A">
        <w:rPr>
          <w:u w:val="single"/>
        </w:rPr>
        <w:t xml:space="preserve">. </w:t>
      </w:r>
      <w:r w:rsidRPr="0087674A">
        <w:rPr>
          <w:highlight w:val="cyan"/>
          <w:u w:val="single"/>
        </w:rPr>
        <w:t>If</w:t>
      </w:r>
      <w:r w:rsidRPr="0087674A">
        <w:rPr>
          <w:u w:val="single"/>
        </w:rPr>
        <w:t xml:space="preserve"> the </w:t>
      </w:r>
      <w:r w:rsidRPr="0087674A">
        <w:rPr>
          <w:highlight w:val="cyan"/>
          <w:u w:val="single"/>
        </w:rPr>
        <w:t>object</w:t>
      </w:r>
      <w:r w:rsidRPr="0087674A">
        <w:rPr>
          <w:u w:val="single"/>
        </w:rPr>
        <w:t xml:space="preserve"> of a strike </w:t>
      </w:r>
      <w:r w:rsidRPr="0087674A">
        <w:rPr>
          <w:highlight w:val="cyan"/>
          <w:u w:val="single"/>
        </w:rPr>
        <w:t>is to obtain</w:t>
      </w:r>
      <w:r w:rsidRPr="0087674A">
        <w:rPr>
          <w:u w:val="single"/>
        </w:rPr>
        <w:t xml:space="preserve"> from the employer some </w:t>
      </w:r>
      <w:r w:rsidRPr="0087674A">
        <w:rPr>
          <w:highlight w:val="cyan"/>
          <w:u w:val="single"/>
        </w:rPr>
        <w:t>economic concession such as higher wages</w:t>
      </w:r>
      <w:r w:rsidRPr="0087674A">
        <w:rPr>
          <w:u w:val="single"/>
        </w:rPr>
        <w:t xml:space="preserve">, shorter hours, or </w:t>
      </w:r>
      <w:r w:rsidRPr="0087674A">
        <w:rPr>
          <w:highlight w:val="cyan"/>
          <w:u w:val="single"/>
        </w:rPr>
        <w:t>better working conditions</w:t>
      </w:r>
      <w:r w:rsidRPr="0087674A">
        <w:rPr>
          <w:u w:val="single"/>
        </w:rPr>
        <w:t>, the striking employees are called economic strikers</w:t>
      </w:r>
      <w:r w:rsidRPr="0087674A">
        <w:rPr>
          <w:sz w:val="16"/>
        </w:rPr>
        <w:t xml:space="preserve">. They retain their status as employees and cannot be discharged,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w:t>
      </w:r>
      <w:r w:rsidRPr="0087674A">
        <w:rPr>
          <w:highlight w:val="cyan"/>
          <w:u w:val="single"/>
        </w:rPr>
        <w:t>or</w:t>
      </w:r>
      <w:r w:rsidRPr="0087674A">
        <w:rPr>
          <w:sz w:val="16"/>
        </w:rPr>
        <w:t xml:space="preserve"> their bargaining representative, have made an unconditional request for their reinstatement. </w:t>
      </w:r>
      <w:r w:rsidRPr="0087674A">
        <w:rPr>
          <w:u w:val="single"/>
        </w:rPr>
        <w:t xml:space="preserve">Unfair labor practice strikers </w:t>
      </w:r>
      <w:proofErr w:type="spellStart"/>
      <w:proofErr w:type="gramStart"/>
      <w:r w:rsidRPr="0087674A">
        <w:rPr>
          <w:u w:val="single"/>
        </w:rPr>
        <w:t>defined.</w:t>
      </w:r>
      <w:r w:rsidRPr="0087674A">
        <w:rPr>
          <w:highlight w:val="cyan"/>
          <w:u w:val="single"/>
        </w:rPr>
        <w:t>Employees</w:t>
      </w:r>
      <w:proofErr w:type="spellEnd"/>
      <w:proofErr w:type="gramEnd"/>
      <w:r w:rsidRPr="0087674A">
        <w:rPr>
          <w:highlight w:val="cyan"/>
          <w:u w:val="single"/>
        </w:rPr>
        <w:t xml:space="preserve"> who strike to protest </w:t>
      </w:r>
      <w:r w:rsidRPr="0087674A">
        <w:rPr>
          <w:u w:val="single"/>
        </w:rPr>
        <w:t xml:space="preserve">an </w:t>
      </w:r>
      <w:r w:rsidRPr="0087674A">
        <w:rPr>
          <w:highlight w:val="cyan"/>
          <w:u w:val="single"/>
        </w:rPr>
        <w:t xml:space="preserve">unfair labor practice committed by </w:t>
      </w:r>
      <w:r w:rsidRPr="0087674A">
        <w:rPr>
          <w:u w:val="single"/>
        </w:rPr>
        <w:t xml:space="preserve">their </w:t>
      </w:r>
      <w:r w:rsidRPr="0087674A">
        <w:rPr>
          <w:highlight w:val="cyan"/>
          <w:u w:val="single"/>
        </w:rPr>
        <w:t>employer</w:t>
      </w:r>
      <w:r w:rsidRPr="0087674A">
        <w:rPr>
          <w:u w:val="single"/>
        </w:rPr>
        <w:t xml:space="preserve"> are called unfair labor practice strikers</w:t>
      </w:r>
      <w:r w:rsidRPr="0087674A">
        <w:rPr>
          <w:sz w:val="16"/>
        </w:rPr>
        <w:t xml:space="preserve">.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Strikes unlawful because of purpose. </w:t>
      </w:r>
      <w:r w:rsidRPr="00A66548">
        <w:rPr>
          <w:u w:val="single"/>
        </w:rPr>
        <w:t xml:space="preserve">A </w:t>
      </w:r>
      <w:r w:rsidRPr="0087674A">
        <w:rPr>
          <w:highlight w:val="cyan"/>
          <w:u w:val="single"/>
        </w:rPr>
        <w:t>strike</w:t>
      </w:r>
      <w:r w:rsidRPr="00A66548">
        <w:rPr>
          <w:u w:val="single"/>
        </w:rPr>
        <w:t xml:space="preserve"> may be </w:t>
      </w:r>
      <w:r w:rsidRPr="0087674A">
        <w:rPr>
          <w:highlight w:val="cyan"/>
          <w:u w:val="single"/>
        </w:rPr>
        <w:t>unlawful</w:t>
      </w:r>
      <w:r w:rsidRPr="00A66548">
        <w:rPr>
          <w:u w:val="single"/>
        </w:rPr>
        <w:t xml:space="preserve"> because an object, or purpose, of the strike is unlawful. A strike </w:t>
      </w:r>
      <w:r w:rsidRPr="0087674A">
        <w:rPr>
          <w:highlight w:val="cyan"/>
          <w:u w:val="single"/>
        </w:rPr>
        <w:t>in support of</w:t>
      </w:r>
      <w:r w:rsidRPr="00A66548">
        <w:rPr>
          <w:u w:val="single"/>
        </w:rPr>
        <w:t xml:space="preserve"> a </w:t>
      </w:r>
      <w:r w:rsidRPr="0087674A">
        <w:rPr>
          <w:highlight w:val="cyan"/>
          <w:u w:val="single"/>
        </w:rPr>
        <w:t>union unfair labor practice</w:t>
      </w:r>
      <w:r w:rsidRPr="00A66548">
        <w:rPr>
          <w:u w:val="single"/>
        </w:rPr>
        <w:t xml:space="preserve">, or </w:t>
      </w:r>
      <w:r w:rsidRPr="0087674A">
        <w:rPr>
          <w:highlight w:val="cyan"/>
          <w:u w:val="single"/>
        </w:rPr>
        <w:t>one that</w:t>
      </w:r>
      <w:r w:rsidRPr="00A66548">
        <w:rPr>
          <w:u w:val="single"/>
        </w:rPr>
        <w:t xml:space="preserve"> would </w:t>
      </w:r>
      <w:r w:rsidRPr="0087674A">
        <w:rPr>
          <w:highlight w:val="cyan"/>
          <w:u w:val="single"/>
        </w:rPr>
        <w:t>cause</w:t>
      </w:r>
      <w:r w:rsidRPr="00A66548">
        <w:rPr>
          <w:u w:val="single"/>
        </w:rPr>
        <w:t xml:space="preserve"> an </w:t>
      </w:r>
      <w:r w:rsidRPr="0087674A">
        <w:rPr>
          <w:highlight w:val="cyan"/>
          <w:u w:val="single"/>
        </w:rPr>
        <w:t>employer to commit</w:t>
      </w:r>
      <w:r w:rsidRPr="00A66548">
        <w:rPr>
          <w:u w:val="single"/>
        </w:rPr>
        <w:t xml:space="preserve"> an </w:t>
      </w:r>
      <w:r w:rsidRPr="0087674A">
        <w:rPr>
          <w:highlight w:val="cyan"/>
          <w:u w:val="single"/>
        </w:rPr>
        <w:t>unfair labor practice</w:t>
      </w:r>
      <w:r w:rsidRPr="00A66548">
        <w:rPr>
          <w:u w:val="single"/>
        </w:rPr>
        <w:t>, may be a strike for an unlawful object</w:t>
      </w:r>
      <w:r w:rsidRPr="0087674A">
        <w:rPr>
          <w:sz w:val="16"/>
        </w:rPr>
        <w:t xml:space="preserve">. For example, it is an unfair labor practice for an employer to discharge an employee for failure to make certain lawful payments to the union when there is no union-security agreement in effect (Section 8(a)(3). A strike to compel an employer to do this would be a strike for an unlawful object and, therefore, an unlawful strike. Strikes of this nature will be discussed in connection with the various unfair labor practices in a later section of this guide.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These points will be covered in more detail in the explanation of Section 8(b)(4). In any event, employees who participate in an unlawful strike may be discharged and are not entitled to reinstatement. </w:t>
      </w:r>
      <w:r w:rsidRPr="00A66548">
        <w:rPr>
          <w:u w:val="single"/>
        </w:rPr>
        <w:t xml:space="preserve">Strikes unlawful because of timing—Effect of no-strike contract. A </w:t>
      </w:r>
      <w:r w:rsidRPr="0087674A">
        <w:rPr>
          <w:highlight w:val="cyan"/>
          <w:u w:val="single"/>
        </w:rPr>
        <w:t>strike that violates</w:t>
      </w:r>
      <w:r w:rsidRPr="00A66548">
        <w:rPr>
          <w:u w:val="single"/>
        </w:rPr>
        <w:t xml:space="preserve"> a </w:t>
      </w:r>
      <w:r w:rsidRPr="0087674A">
        <w:rPr>
          <w:highlight w:val="cyan"/>
          <w:u w:val="single"/>
        </w:rPr>
        <w:t xml:space="preserve">no-strike provision of </w:t>
      </w:r>
      <w:r w:rsidRPr="0087674A">
        <w:rPr>
          <w:u w:val="single"/>
        </w:rPr>
        <w:t xml:space="preserve">a </w:t>
      </w:r>
      <w:r w:rsidRPr="0087674A">
        <w:rPr>
          <w:highlight w:val="cyan"/>
          <w:u w:val="single"/>
        </w:rPr>
        <w:t>contract</w:t>
      </w:r>
      <w:r w:rsidRPr="00A66548">
        <w:rPr>
          <w:u w:val="single"/>
        </w:rPr>
        <w:t xml:space="preserve"> is not protected by the Act, and the striking employees can be discharged or otherwise disciplined, </w:t>
      </w:r>
      <w:r w:rsidRPr="0087674A">
        <w:rPr>
          <w:highlight w:val="cyan"/>
          <w:u w:val="single"/>
        </w:rPr>
        <w:t>unless</w:t>
      </w:r>
      <w:r w:rsidRPr="00A66548">
        <w:rPr>
          <w:u w:val="single"/>
        </w:rPr>
        <w:t xml:space="preserve"> the </w:t>
      </w:r>
      <w:r w:rsidRPr="0087674A">
        <w:rPr>
          <w:highlight w:val="cyan"/>
          <w:u w:val="single"/>
        </w:rPr>
        <w:t>strike</w:t>
      </w:r>
      <w:r w:rsidRPr="00A66548">
        <w:rPr>
          <w:u w:val="single"/>
        </w:rPr>
        <w:t xml:space="preserve"> is </w:t>
      </w:r>
      <w:r w:rsidRPr="0087674A">
        <w:rPr>
          <w:highlight w:val="cyan"/>
          <w:u w:val="single"/>
        </w:rPr>
        <w:t>called to protest</w:t>
      </w:r>
      <w:r w:rsidRPr="00A66548">
        <w:rPr>
          <w:u w:val="single"/>
        </w:rPr>
        <w:t xml:space="preserve"> certain kinds of </w:t>
      </w:r>
      <w:r w:rsidRPr="0087674A">
        <w:rPr>
          <w:highlight w:val="cyan"/>
          <w:u w:val="single"/>
        </w:rPr>
        <w:t>unfair labor practices</w:t>
      </w:r>
      <w:r w:rsidRPr="00A66548">
        <w:rPr>
          <w:u w:val="single"/>
        </w:rPr>
        <w:t xml:space="preserve"> committed by the employer</w:t>
      </w:r>
      <w:r w:rsidRPr="0087674A">
        <w:rPr>
          <w:sz w:val="16"/>
        </w:rPr>
        <w:t xml:space="preserve">. It should be noted that not all refusals to work are considered strikes and thus violations of no-strike provisions. A walkout because of conditions abnormally dangerous to health, such as a defective ventilation system in a spray-painting shop, has been held not to violate a no-strike </w:t>
      </w:r>
      <w:r w:rsidRPr="0087674A">
        <w:rPr>
          <w:sz w:val="16"/>
        </w:rPr>
        <w:lastRenderedPageBreak/>
        <w:t xml:space="preserve">provision. Same—Strikes at end of contract </w:t>
      </w:r>
      <w:proofErr w:type="spellStart"/>
      <w:proofErr w:type="gramStart"/>
      <w:r w:rsidRPr="0087674A">
        <w:rPr>
          <w:sz w:val="16"/>
        </w:rPr>
        <w:t>period.Section</w:t>
      </w:r>
      <w:proofErr w:type="spellEnd"/>
      <w:proofErr w:type="gramEnd"/>
      <w:r w:rsidRPr="0087674A">
        <w:rPr>
          <w:sz w:val="16"/>
        </w:rPr>
        <w:t xml:space="preserve">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Strikes unlawful because of misconduct of strikers. </w:t>
      </w:r>
      <w:r w:rsidRPr="0087674A">
        <w:rPr>
          <w:highlight w:val="cyan"/>
          <w:u w:val="single"/>
        </w:rPr>
        <w:t>Strikers who engage</w:t>
      </w:r>
      <w:r w:rsidRPr="00A66548">
        <w:rPr>
          <w:u w:val="single"/>
        </w:rPr>
        <w:t xml:space="preserve"> in </w:t>
      </w:r>
      <w:r w:rsidRPr="0087674A">
        <w:rPr>
          <w:highlight w:val="cyan"/>
          <w:u w:val="single"/>
        </w:rPr>
        <w:t xml:space="preserve">serious misconduct </w:t>
      </w:r>
      <w:proofErr w:type="gramStart"/>
      <w:r w:rsidRPr="0087674A">
        <w:rPr>
          <w:highlight w:val="cyan"/>
          <w:u w:val="single"/>
        </w:rPr>
        <w:t>in the course of</w:t>
      </w:r>
      <w:proofErr w:type="gramEnd"/>
      <w:r w:rsidRPr="0087674A">
        <w:rPr>
          <w:highlight w:val="cyan"/>
          <w:u w:val="single"/>
        </w:rPr>
        <w:t xml:space="preserve"> a strike</w:t>
      </w:r>
      <w:r>
        <w:rPr>
          <w:u w:val="single"/>
        </w:rPr>
        <w:t xml:space="preserve"> (</w:t>
      </w:r>
      <w:r w:rsidRPr="0087674A">
        <w:rPr>
          <w:highlight w:val="cyan"/>
          <w:u w:val="single"/>
        </w:rPr>
        <w:t>like</w:t>
      </w:r>
      <w:r>
        <w:rPr>
          <w:u w:val="single"/>
        </w:rPr>
        <w:t>)</w:t>
      </w:r>
      <w:r w:rsidRPr="00A66548">
        <w:rPr>
          <w:u w:val="single"/>
        </w:rPr>
        <w:t xml:space="preserve"> may be refused reinstatement to their former jobs. This applies to both economic strikers and unfair labor practice strikers. Serious misconduct has been held to include, among other things, </w:t>
      </w:r>
      <w:proofErr w:type="gramStart"/>
      <w:r w:rsidRPr="0087674A">
        <w:rPr>
          <w:highlight w:val="cyan"/>
          <w:u w:val="single"/>
        </w:rPr>
        <w:t>violence</w:t>
      </w:r>
      <w:proofErr w:type="gramEnd"/>
      <w:r w:rsidRPr="00A66548">
        <w:rPr>
          <w:u w:val="single"/>
        </w:rPr>
        <w:t xml:space="preserve"> and threats of violence</w:t>
      </w:r>
      <w:r w:rsidRPr="0087674A">
        <w:rPr>
          <w:sz w:val="16"/>
        </w:rPr>
        <w:t>. The U.S. Supreme Court has ruled that a “</w:t>
      </w:r>
      <w:proofErr w:type="spellStart"/>
      <w:r w:rsidRPr="0087674A">
        <w:rPr>
          <w:sz w:val="16"/>
        </w:rPr>
        <w:t>sitdown</w:t>
      </w:r>
      <w:proofErr w:type="spellEnd"/>
      <w:r w:rsidRPr="0087674A">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w:t>
      </w:r>
      <w:proofErr w:type="gramStart"/>
      <w:r w:rsidRPr="0087674A">
        <w:rPr>
          <w:sz w:val="16"/>
        </w:rPr>
        <w:t>are:</w:t>
      </w:r>
      <w:proofErr w:type="gramEnd"/>
      <w:r w:rsidRPr="0087674A">
        <w:rPr>
          <w:sz w:val="16"/>
        </w:rPr>
        <w:t xml:space="preserve"> Strikers physically blocking persons from entering or leaving a struck plant. Strikers threatening violence against </w:t>
      </w:r>
      <w:proofErr w:type="spellStart"/>
      <w:r w:rsidRPr="0087674A">
        <w:rPr>
          <w:sz w:val="16"/>
        </w:rPr>
        <w:t>nonstriking</w:t>
      </w:r>
      <w:proofErr w:type="spellEnd"/>
      <w:r w:rsidRPr="0087674A">
        <w:rPr>
          <w:sz w:val="16"/>
        </w:rPr>
        <w:t xml:space="preserve"> employees. Strikers attacking management representatives. Section 8(g)—Striking or Picketing a Health Care Institution Without Notice. Section 8(g) prohibits a labor organization from engaging in a strike, picketing, or other concerted refusal to work at any health care institution without first giving at least 10 days’ notice in writing to the institution and the Federal Mediation and Conciliation Service. </w:t>
      </w:r>
    </w:p>
    <w:p w14:paraId="18774CFD" w14:textId="77777777" w:rsidR="00C2365F" w:rsidRDefault="00C2365F" w:rsidP="00C2365F">
      <w:pPr>
        <w:pStyle w:val="Heading4"/>
      </w:pPr>
      <w:r w:rsidRPr="00A66548">
        <w:t>Aff specifically defends unconditional strikes</w:t>
      </w:r>
    </w:p>
    <w:p w14:paraId="33D13FE8" w14:textId="77777777" w:rsidR="00C2365F" w:rsidRPr="0087674A" w:rsidRDefault="00C2365F" w:rsidP="00C2365F">
      <w:r w:rsidRPr="0087674A">
        <w:rPr>
          <w:b/>
          <w:bCs/>
          <w:u w:val="single"/>
        </w:rPr>
        <w:t>Merriam Webster</w:t>
      </w:r>
      <w:r>
        <w:t xml:space="preserve"> (https://www.merriam-webster.com/dictionary/unconditional)//ww </w:t>
      </w:r>
      <w:proofErr w:type="spellStart"/>
      <w:r>
        <w:t>pbj</w:t>
      </w:r>
      <w:proofErr w:type="spellEnd"/>
      <w:r>
        <w:t xml:space="preserve">                                   </w:t>
      </w:r>
      <w:r w:rsidRPr="0087674A">
        <w:rPr>
          <w:highlight w:val="cyan"/>
        </w:rPr>
        <w:t>not conditional or limited</w:t>
      </w:r>
    </w:p>
    <w:p w14:paraId="7D8D7162" w14:textId="77777777" w:rsidR="00C2365F" w:rsidRPr="00A66548" w:rsidRDefault="00C2365F" w:rsidP="00C2365F">
      <w:r w:rsidRPr="00A66548">
        <w:t>Impacts – If any strike is considered lawful, it gives unlimited leverage to workers over businesses because they can demand unfair wages or conditions which leads to corruption</w:t>
      </w:r>
    </w:p>
    <w:p w14:paraId="3643AF18" w14:textId="77777777" w:rsidR="00C2365F" w:rsidRPr="005A5B30" w:rsidRDefault="00C2365F" w:rsidP="00C2365F"/>
    <w:p w14:paraId="4AAA6585" w14:textId="77777777" w:rsidR="00C2365F" w:rsidRPr="00C2365F" w:rsidRDefault="00C2365F" w:rsidP="00C2365F"/>
    <w:p w14:paraId="7859710E" w14:textId="6951D136" w:rsidR="003126CF" w:rsidRDefault="000F1400" w:rsidP="000F1400">
      <w:pPr>
        <w:pStyle w:val="Heading2"/>
      </w:pPr>
      <w:r>
        <w:lastRenderedPageBreak/>
        <w:t xml:space="preserve">Case </w:t>
      </w:r>
    </w:p>
    <w:p w14:paraId="1AFA73F2" w14:textId="77777777" w:rsidR="000F1400" w:rsidRDefault="000F1400" w:rsidP="000F1400">
      <w:pPr>
        <w:pStyle w:val="Heading4"/>
        <w:rPr>
          <w:rFonts w:eastAsia="MS Gothic"/>
        </w:rPr>
      </w:pPr>
      <w:r>
        <w:rPr>
          <w:rFonts w:eastAsia="MS Gothic"/>
        </w:rPr>
        <w:t xml:space="preserve">Top level on the aff - - </w:t>
      </w:r>
    </w:p>
    <w:p w14:paraId="24C039C1" w14:textId="041446D8" w:rsidR="000F1400" w:rsidRPr="00A82EB8" w:rsidRDefault="000F1400" w:rsidP="000F1400">
      <w:pPr>
        <w:pStyle w:val="Heading4"/>
        <w:rPr>
          <w:rFonts w:eastAsia="MS Gothic"/>
        </w:rPr>
      </w:pPr>
      <w:r>
        <w:rPr>
          <w:rFonts w:eastAsia="MS Gothic"/>
        </w:rPr>
        <w:t>[1] S</w:t>
      </w:r>
      <w:r w:rsidRPr="00A82EB8">
        <w:rPr>
          <w:rFonts w:eastAsia="MS Gothic"/>
        </w:rPr>
        <w:t>trikes cause loss of individuality – they give up their radical freedom to choose when forced to partake in union bargaining</w:t>
      </w:r>
    </w:p>
    <w:p w14:paraId="7D74624C" w14:textId="77777777" w:rsidR="000F1400" w:rsidRPr="00A82EB8" w:rsidRDefault="000F1400" w:rsidP="000F1400">
      <w:pPr>
        <w:rPr>
          <w:rFonts w:eastAsia="Cambria"/>
          <w:sz w:val="16"/>
          <w:szCs w:val="16"/>
        </w:rPr>
      </w:pPr>
      <w:r w:rsidRPr="00A82EB8">
        <w:rPr>
          <w:rFonts w:eastAsia="Cambria"/>
          <w:b/>
          <w:bCs/>
          <w:sz w:val="26"/>
        </w:rPr>
        <w:t>Hunter 99</w:t>
      </w:r>
      <w:r w:rsidRPr="00A82EB8">
        <w:rPr>
          <w:rFonts w:eastAsia="Cambria"/>
        </w:rPr>
        <w:t xml:space="preserve"> </w:t>
      </w:r>
      <w:r w:rsidRPr="00A82EB8">
        <w:rPr>
          <w:rFonts w:eastAsia="Cambria"/>
          <w:sz w:val="16"/>
          <w:szCs w:val="16"/>
        </w:rPr>
        <w:t xml:space="preserve">Robert P. Hunter 8-24-1999 "Disadvantages of Union Representation" </w:t>
      </w:r>
      <w:hyperlink r:id="rId10" w:history="1">
        <w:r w:rsidRPr="00A82EB8">
          <w:rPr>
            <w:rFonts w:eastAsia="Cambria"/>
            <w:sz w:val="16"/>
            <w:szCs w:val="16"/>
          </w:rPr>
          <w:t>https://www.mackinac.org/2313</w:t>
        </w:r>
      </w:hyperlink>
      <w:r w:rsidRPr="00A82EB8">
        <w:rPr>
          <w:rFonts w:eastAsia="Cambria"/>
          <w:sz w:val="16"/>
          <w:szCs w:val="16"/>
        </w:rPr>
        <w:t xml:space="preserve"> (Robert P. Hunter served as the regional director of the Federal Labor Relations Authority in Washington, D.C., and was a senior fellow in labor policy for the Mackinac Center for Public Policy. Hunter was director of labor policy for the Mackinac Center from 1996 to 2003.) JG</w:t>
      </w:r>
    </w:p>
    <w:p w14:paraId="74EBFEDC" w14:textId="1D3BDB2F" w:rsidR="000F1400" w:rsidRDefault="000F1400" w:rsidP="000F1400">
      <w:pPr>
        <w:rPr>
          <w:rFonts w:eastAsia="Cambria"/>
        </w:rPr>
      </w:pPr>
      <w:r w:rsidRPr="00A82EB8">
        <w:rPr>
          <w:rFonts w:eastAsia="Cambria"/>
        </w:rPr>
        <w:t xml:space="preserve">Another </w:t>
      </w:r>
      <w:r w:rsidRPr="00A82EB8">
        <w:rPr>
          <w:rFonts w:eastAsia="Cambria"/>
          <w:highlight w:val="cyan"/>
          <w:u w:val="single"/>
        </w:rPr>
        <w:t xml:space="preserve">disadvantage for unionized workers </w:t>
      </w:r>
      <w:r w:rsidRPr="00A82EB8">
        <w:rPr>
          <w:rFonts w:eastAsia="Cambria"/>
          <w:b/>
          <w:bCs/>
          <w:highlight w:val="cyan"/>
          <w:u w:val="single"/>
        </w:rPr>
        <w:t>is the loss of individuality</w:t>
      </w:r>
      <w:r w:rsidRPr="00A82EB8">
        <w:rPr>
          <w:rFonts w:eastAsia="Cambria"/>
        </w:rPr>
        <w:t xml:space="preserve">. </w:t>
      </w:r>
      <w:r w:rsidRPr="00A82EB8">
        <w:rPr>
          <w:rFonts w:eastAsia="Cambria"/>
          <w:highlight w:val="cyan"/>
          <w:u w:val="single"/>
        </w:rPr>
        <w:t>When a union is</w:t>
      </w:r>
      <w:r w:rsidRPr="00A82EB8">
        <w:rPr>
          <w:rFonts w:eastAsia="Cambria"/>
          <w:highlight w:val="cyan"/>
        </w:rPr>
        <w:t xml:space="preserve"> </w:t>
      </w:r>
      <w:r w:rsidRPr="00A82EB8">
        <w:rPr>
          <w:rFonts w:eastAsia="Cambria"/>
          <w:highlight w:val="cyan"/>
          <w:u w:val="single"/>
        </w:rPr>
        <w:t>certified</w:t>
      </w:r>
      <w:r w:rsidRPr="00A82EB8">
        <w:rPr>
          <w:rFonts w:eastAsia="Cambria"/>
          <w:highlight w:val="cyan"/>
        </w:rPr>
        <w:t xml:space="preserve"> </w:t>
      </w:r>
      <w:r w:rsidRPr="00A82EB8">
        <w:rPr>
          <w:rFonts w:eastAsia="Cambria"/>
          <w:highlight w:val="cyan"/>
          <w:u w:val="single"/>
        </w:rPr>
        <w:t>as the</w:t>
      </w:r>
      <w:r w:rsidRPr="00A82EB8">
        <w:rPr>
          <w:rFonts w:eastAsia="Cambria"/>
          <w:highlight w:val="cyan"/>
        </w:rPr>
        <w:t xml:space="preserve"> </w:t>
      </w:r>
      <w:r w:rsidRPr="00A82EB8">
        <w:rPr>
          <w:rFonts w:eastAsia="Cambria"/>
        </w:rPr>
        <w:t xml:space="preserve">exclusive employee </w:t>
      </w:r>
      <w:r w:rsidRPr="00A82EB8">
        <w:rPr>
          <w:rFonts w:eastAsia="Cambria"/>
          <w:highlight w:val="cyan"/>
          <w:u w:val="single"/>
        </w:rPr>
        <w:t>representative</w:t>
      </w:r>
      <w:r w:rsidRPr="00A82EB8">
        <w:rPr>
          <w:rFonts w:eastAsia="Cambria"/>
          <w:highlight w:val="cyan"/>
        </w:rPr>
        <w:t xml:space="preserve"> </w:t>
      </w:r>
      <w:r w:rsidRPr="00A82EB8">
        <w:rPr>
          <w:rFonts w:eastAsia="Cambria"/>
        </w:rPr>
        <w:t xml:space="preserve">in a workplace, </w:t>
      </w:r>
      <w:r w:rsidRPr="00A82EB8">
        <w:rPr>
          <w:rFonts w:eastAsia="Cambria"/>
          <w:highlight w:val="cyan"/>
          <w:u w:val="single"/>
        </w:rPr>
        <w:t>employees become members</w:t>
      </w:r>
      <w:r w:rsidRPr="00A82EB8">
        <w:rPr>
          <w:rFonts w:eastAsia="Cambria"/>
          <w:highlight w:val="cyan"/>
        </w:rPr>
        <w:t xml:space="preserve"> </w:t>
      </w:r>
      <w:r w:rsidRPr="00A82EB8">
        <w:rPr>
          <w:rFonts w:eastAsia="Cambria"/>
          <w:b/>
          <w:bCs/>
          <w:highlight w:val="cyan"/>
          <w:u w:val="single"/>
        </w:rPr>
        <w:t>of an overall bargaining unit</w:t>
      </w:r>
      <w:r w:rsidRPr="00A82EB8">
        <w:rPr>
          <w:rFonts w:eastAsia="Cambria"/>
          <w:highlight w:val="cyan"/>
        </w:rPr>
        <w:t xml:space="preserve"> </w:t>
      </w:r>
      <w:r w:rsidRPr="00A82EB8">
        <w:rPr>
          <w:rFonts w:eastAsia="Cambria"/>
          <w:highlight w:val="cyan"/>
          <w:u w:val="single"/>
        </w:rPr>
        <w:t xml:space="preserve">in </w:t>
      </w:r>
      <w:r w:rsidRPr="00A82EB8">
        <w:rPr>
          <w:rFonts w:eastAsia="Cambria"/>
          <w:b/>
          <w:bCs/>
          <w:highlight w:val="cyan"/>
          <w:u w:val="single"/>
        </w:rPr>
        <w:t>which the majority rules</w:t>
      </w:r>
      <w:r w:rsidRPr="00A82EB8">
        <w:rPr>
          <w:rFonts w:eastAsia="Cambria"/>
          <w:highlight w:val="cyan"/>
          <w:u w:val="single"/>
        </w:rPr>
        <w:t>.</w:t>
      </w:r>
      <w:r w:rsidRPr="00A82EB8">
        <w:rPr>
          <w:rFonts w:eastAsia="Cambria"/>
          <w:highlight w:val="cyan"/>
        </w:rPr>
        <w:t xml:space="preserve"> </w:t>
      </w:r>
      <w:r w:rsidRPr="00A82EB8">
        <w:rPr>
          <w:rFonts w:eastAsia="Cambria"/>
        </w:rPr>
        <w:t xml:space="preserve">The ruling majority </w:t>
      </w:r>
      <w:r w:rsidRPr="00A82EB8">
        <w:rPr>
          <w:rFonts w:eastAsia="Cambria"/>
          <w:highlight w:val="cyan"/>
          <w:u w:val="single"/>
        </w:rPr>
        <w:t>may not be</w:t>
      </w:r>
      <w:r w:rsidRPr="00A82EB8">
        <w:rPr>
          <w:rFonts w:eastAsia="Cambria"/>
          <w:highlight w:val="cyan"/>
        </w:rPr>
        <w:t xml:space="preserve"> </w:t>
      </w:r>
      <w:r w:rsidRPr="00A82EB8">
        <w:rPr>
          <w:rFonts w:eastAsia="Cambria"/>
          <w:highlight w:val="cyan"/>
          <w:u w:val="single"/>
        </w:rPr>
        <w:t xml:space="preserve">sympathetic </w:t>
      </w:r>
      <w:r w:rsidRPr="00A82EB8">
        <w:rPr>
          <w:rFonts w:eastAsia="Cambria"/>
          <w:b/>
          <w:bCs/>
          <w:highlight w:val="cyan"/>
          <w:u w:val="single"/>
        </w:rPr>
        <w:t xml:space="preserve">with </w:t>
      </w:r>
      <w:proofErr w:type="gramStart"/>
      <w:r w:rsidRPr="00A82EB8">
        <w:rPr>
          <w:rFonts w:eastAsia="Cambria"/>
          <w:b/>
          <w:bCs/>
          <w:highlight w:val="cyan"/>
          <w:u w:val="single"/>
        </w:rPr>
        <w:t>each individual's</w:t>
      </w:r>
      <w:proofErr w:type="gramEnd"/>
      <w:r w:rsidRPr="00A82EB8">
        <w:rPr>
          <w:rFonts w:eastAsia="Cambria"/>
          <w:b/>
          <w:bCs/>
          <w:highlight w:val="cyan"/>
          <w:u w:val="single"/>
        </w:rPr>
        <w:t xml:space="preserve"> specific employment needs</w:t>
      </w:r>
      <w:r w:rsidRPr="00A82EB8">
        <w:rPr>
          <w:rFonts w:eastAsia="Cambria"/>
        </w:rPr>
        <w:t xml:space="preserve"> or aspirations. </w:t>
      </w:r>
      <w:r w:rsidRPr="00A82EB8">
        <w:rPr>
          <w:rFonts w:eastAsia="Cambria"/>
          <w:highlight w:val="cyan"/>
          <w:u w:val="single"/>
        </w:rPr>
        <w:t xml:space="preserve">Individual agreements </w:t>
      </w:r>
      <w:r w:rsidRPr="00A82EB8">
        <w:rPr>
          <w:rFonts w:eastAsia="Cambria"/>
          <w:u w:val="single"/>
        </w:rPr>
        <w:t xml:space="preserve">between employees and management </w:t>
      </w:r>
      <w:r w:rsidRPr="00A82EB8">
        <w:rPr>
          <w:rFonts w:eastAsia="Cambria"/>
          <w:b/>
          <w:bCs/>
          <w:highlight w:val="cyan"/>
          <w:u w:val="single"/>
        </w:rPr>
        <w:t>are not allowed</w:t>
      </w:r>
      <w:r w:rsidRPr="00A82EB8">
        <w:rPr>
          <w:rFonts w:eastAsia="Cambria"/>
          <w:highlight w:val="cyan"/>
          <w:u w:val="single"/>
        </w:rPr>
        <w:t xml:space="preserve"> </w:t>
      </w:r>
      <w:r w:rsidRPr="00A82EB8">
        <w:rPr>
          <w:rFonts w:eastAsia="Cambria"/>
          <w:u w:val="single"/>
        </w:rPr>
        <w:t>because the employer is under an obligation to deal exclusively with the union</w:t>
      </w:r>
      <w:r w:rsidRPr="00A82EB8">
        <w:rPr>
          <w:rFonts w:eastAsia="Cambria"/>
        </w:rPr>
        <w:t xml:space="preserve">. </w:t>
      </w:r>
      <w:r w:rsidRPr="00A82EB8">
        <w:rPr>
          <w:rFonts w:eastAsia="Cambria"/>
          <w:b/>
          <w:iCs/>
          <w:u w:val="single"/>
        </w:rPr>
        <w:t>The union leaders make decisions for all employees, which many may deem not to be in their best individual interest.</w:t>
      </w:r>
      <w:r w:rsidRPr="00A82EB8">
        <w:rPr>
          <w:rFonts w:eastAsia="Cambria"/>
        </w:rPr>
        <w:t xml:space="preserve"> Loss of individuality is of prime concern for many employees, as well as the loss of the opportunity to negotiate for themselves an individual arrangement.</w:t>
      </w:r>
    </w:p>
    <w:p w14:paraId="6BC7EE05" w14:textId="49BDD907" w:rsidR="000F1400" w:rsidRDefault="000F1400" w:rsidP="000F1400">
      <w:pPr>
        <w:pStyle w:val="Heading4"/>
      </w:pPr>
      <w:bookmarkStart w:id="0" w:name="_Hlk511821088"/>
      <w:r>
        <w:t xml:space="preserve">[2] </w:t>
      </w:r>
      <w:proofErr w:type="spellStart"/>
      <w:r>
        <w:t>Jaeggi</w:t>
      </w:r>
      <w:proofErr w:type="spellEnd"/>
      <w:r>
        <w:t xml:space="preserve"> concludes in a later work that capitalism fails to be </w:t>
      </w:r>
      <w:r>
        <w:rPr>
          <w:u w:val="single"/>
        </w:rPr>
        <w:t>normatively unjust</w:t>
      </w:r>
      <w:r>
        <w:t xml:space="preserve"> and normative critiques of it collapse to a consequentialist analysis of coercion.</w:t>
      </w:r>
    </w:p>
    <w:p w14:paraId="70031652" w14:textId="77777777" w:rsidR="000F1400" w:rsidRPr="007177B5" w:rsidRDefault="000F1400" w:rsidP="000F1400">
      <w:pPr>
        <w:rPr>
          <w:sz w:val="12"/>
        </w:rPr>
      </w:pPr>
      <w:proofErr w:type="spellStart"/>
      <w:r w:rsidRPr="007177B5">
        <w:rPr>
          <w:rStyle w:val="Style13ptBold"/>
          <w:u w:val="single"/>
        </w:rPr>
        <w:t>Jaeggi</w:t>
      </w:r>
      <w:proofErr w:type="spellEnd"/>
      <w:r w:rsidRPr="007177B5">
        <w:rPr>
          <w:rStyle w:val="Style13ptBold"/>
          <w:u w:val="single"/>
        </w:rPr>
        <w:t xml:space="preserve"> 16</w:t>
      </w:r>
      <w:r w:rsidRPr="007177B5">
        <w:rPr>
          <w:sz w:val="12"/>
        </w:rPr>
        <w:t xml:space="preserve"> (</w:t>
      </w:r>
      <w:proofErr w:type="spellStart"/>
      <w:r w:rsidRPr="007177B5">
        <w:rPr>
          <w:sz w:val="12"/>
        </w:rPr>
        <w:t>Rahel</w:t>
      </w:r>
      <w:proofErr w:type="spellEnd"/>
      <w:r w:rsidRPr="007177B5">
        <w:rPr>
          <w:sz w:val="12"/>
        </w:rPr>
        <w:t xml:space="preserve"> </w:t>
      </w:r>
      <w:proofErr w:type="spellStart"/>
      <w:r w:rsidRPr="007177B5">
        <w:rPr>
          <w:sz w:val="12"/>
        </w:rPr>
        <w:t>Jaeggi</w:t>
      </w:r>
      <w:proofErr w:type="spellEnd"/>
      <w:r w:rsidRPr="007177B5">
        <w:rPr>
          <w:sz w:val="12"/>
        </w:rPr>
        <w:t xml:space="preserve"> is Professor of Practical Philosophy at Humboldt-University in </w:t>
      </w:r>
      <w:proofErr w:type="gramStart"/>
      <w:r w:rsidRPr="007177B5">
        <w:rPr>
          <w:sz w:val="12"/>
        </w:rPr>
        <w:t>Berlin, and</w:t>
      </w:r>
      <w:proofErr w:type="gramEnd"/>
      <w:r w:rsidRPr="007177B5">
        <w:rPr>
          <w:sz w:val="12"/>
        </w:rPr>
        <w:t xml:space="preserve"> has been the visiting Theodor </w:t>
      </w:r>
      <w:proofErr w:type="spellStart"/>
      <w:r w:rsidRPr="007177B5">
        <w:rPr>
          <w:sz w:val="12"/>
        </w:rPr>
        <w:t>Heuss</w:t>
      </w:r>
      <w:proofErr w:type="spellEnd"/>
      <w:r w:rsidRPr="007177B5">
        <w:rPr>
          <w:sz w:val="12"/>
        </w:rPr>
        <w:t xml:space="preserve"> Professor at the New School for Social Research. She works primarily in the areas of social philosophy and critical theory, drawing extensively on the traditions of German Idealism, as well as recent Anglo-American thought. “WHAT (IF ANYTHING) IS WRONG WITH CAPITALISM? DYSFUNCTIONALITY, EXPLOITATION AND ALIENATION: THREE APPROACHES TO THE CRITIQUE OF CAPITALISM,” The Southern Journal of Philosophy Volume 54, </w:t>
      </w:r>
      <w:proofErr w:type="spellStart"/>
      <w:r w:rsidRPr="007177B5">
        <w:rPr>
          <w:sz w:val="12"/>
        </w:rPr>
        <w:t>Spindel</w:t>
      </w:r>
      <w:proofErr w:type="spellEnd"/>
      <w:r w:rsidRPr="007177B5">
        <w:rPr>
          <w:sz w:val="12"/>
        </w:rPr>
        <w:t xml:space="preserve"> Supplement. </w:t>
      </w:r>
      <w:r>
        <w:rPr>
          <w:sz w:val="12"/>
        </w:rPr>
        <w:t xml:space="preserve">Page 55-57. </w:t>
      </w:r>
      <w:r w:rsidRPr="007177B5">
        <w:rPr>
          <w:sz w:val="12"/>
        </w:rPr>
        <w:t xml:space="preserve">2016) </w:t>
      </w:r>
      <w:r w:rsidRPr="007177B5">
        <w:rPr>
          <w:b/>
          <w:sz w:val="12"/>
        </w:rPr>
        <w:t>//WW JA 4/17/18</w:t>
      </w:r>
    </w:p>
    <w:p w14:paraId="417C4631" w14:textId="77777777" w:rsidR="000F1400" w:rsidRPr="00D96FB6" w:rsidRDefault="000F1400" w:rsidP="000F1400">
      <w:pPr>
        <w:rPr>
          <w:color w:val="FF0000"/>
          <w:sz w:val="12"/>
        </w:rPr>
      </w:pPr>
      <w:r w:rsidRPr="007177B5">
        <w:rPr>
          <w:sz w:val="12"/>
        </w:rPr>
        <w:t xml:space="preserve">But exploitation entails not just that child labor pays too poorly. Likewise, the suspicion that “surrogate motherhood” constitutes a relation of exploitation does not hinge primarily on that practice’s inadequate financial compensation. Indeed, our suspicion in these instances is much more that an exchange relation is being conducted where an exchange relation ought not to be conducted. </w:t>
      </w:r>
      <w:r w:rsidRPr="007177B5">
        <w:rPr>
          <w:highlight w:val="green"/>
          <w:u w:val="single"/>
        </w:rPr>
        <w:t>Exploitation</w:t>
      </w:r>
      <w:r w:rsidRPr="007177B5">
        <w:rPr>
          <w:u w:val="single"/>
        </w:rPr>
        <w:t>—or so it appears, at least—</w:t>
      </w:r>
      <w:r w:rsidRPr="007177B5">
        <w:rPr>
          <w:highlight w:val="green"/>
          <w:u w:val="single"/>
        </w:rPr>
        <w:t>refers</w:t>
      </w:r>
      <w:r w:rsidRPr="007177B5">
        <w:rPr>
          <w:u w:val="single"/>
        </w:rPr>
        <w:t xml:space="preserve"> in such cases </w:t>
      </w:r>
      <w:r w:rsidRPr="007177B5">
        <w:rPr>
          <w:highlight w:val="green"/>
          <w:u w:val="single"/>
        </w:rPr>
        <w:t>to</w:t>
      </w:r>
      <w:r w:rsidRPr="007177B5">
        <w:rPr>
          <w:u w:val="single"/>
        </w:rPr>
        <w:t xml:space="preserve"> the </w:t>
      </w:r>
      <w:r w:rsidRPr="00FD091E">
        <w:rPr>
          <w:u w:val="single"/>
        </w:rPr>
        <w:t>qualitative inadequacy of an exchange relation</w:t>
      </w:r>
      <w:r w:rsidRPr="00FD091E">
        <w:rPr>
          <w:sz w:val="12"/>
        </w:rPr>
        <w:t xml:space="preserve"> (which we can spell out in terms of instrumentalization, disrespect, degradation, or reification). Lastly, we perceive </w:t>
      </w:r>
      <w:r w:rsidRPr="00FD091E">
        <w:rPr>
          <w:u w:val="single"/>
        </w:rPr>
        <w:t>in all these relations a kind of asymmetry and</w:t>
      </w:r>
      <w:r w:rsidRPr="007177B5">
        <w:rPr>
          <w:u w:val="single"/>
        </w:rPr>
        <w:t xml:space="preserve"> </w:t>
      </w:r>
      <w:r w:rsidRPr="007177B5">
        <w:rPr>
          <w:highlight w:val="green"/>
          <w:u w:val="single"/>
        </w:rPr>
        <w:t>an unequal distribution of power</w:t>
      </w:r>
      <w:r w:rsidRPr="007177B5">
        <w:rPr>
          <w:u w:val="single"/>
        </w:rPr>
        <w:t xml:space="preserve"> at play and, hence, </w:t>
      </w:r>
      <w:proofErr w:type="gramStart"/>
      <w:r w:rsidRPr="00FD091E">
        <w:rPr>
          <w:u w:val="single"/>
        </w:rPr>
        <w:t xml:space="preserve">some </w:t>
      </w:r>
      <w:r w:rsidRPr="007177B5">
        <w:rPr>
          <w:highlight w:val="green"/>
          <w:u w:val="single"/>
        </w:rPr>
        <w:t>kind of</w:t>
      </w:r>
      <w:r w:rsidRPr="007177B5">
        <w:rPr>
          <w:u w:val="single"/>
        </w:rPr>
        <w:t xml:space="preserve"> domination</w:t>
      </w:r>
      <w:proofErr w:type="gramEnd"/>
      <w:r w:rsidRPr="007177B5">
        <w:rPr>
          <w:u w:val="single"/>
        </w:rPr>
        <w:t xml:space="preserve"> or </w:t>
      </w:r>
      <w:r w:rsidRPr="007177B5">
        <w:rPr>
          <w:highlight w:val="green"/>
          <w:u w:val="single"/>
        </w:rPr>
        <w:t>coercion</w:t>
      </w:r>
      <w:r w:rsidRPr="007177B5">
        <w:rPr>
          <w:sz w:val="12"/>
        </w:rPr>
        <w:t xml:space="preserve">. What, then, does all of this mean for a critique of capitalism based on the claim of exploitation? Insofar as a critique depends on this (complex) everyday understanding, it is to some extent clear in what sense </w:t>
      </w:r>
      <w:r w:rsidRPr="007177B5">
        <w:rPr>
          <w:highlight w:val="green"/>
          <w:u w:val="single"/>
        </w:rPr>
        <w:t>capitalism could be</w:t>
      </w:r>
      <w:r w:rsidRPr="007177B5">
        <w:rPr>
          <w:u w:val="single"/>
        </w:rPr>
        <w:t xml:space="preserve"> a (moral) </w:t>
      </w:r>
      <w:r w:rsidRPr="007177B5">
        <w:rPr>
          <w:highlight w:val="green"/>
          <w:u w:val="single"/>
        </w:rPr>
        <w:t>evil</w:t>
      </w:r>
      <w:r w:rsidRPr="007177B5">
        <w:rPr>
          <w:u w:val="single"/>
        </w:rPr>
        <w:t>—nam</w:t>
      </w:r>
      <w:r w:rsidRPr="00FD091E">
        <w:rPr>
          <w:u w:val="single"/>
        </w:rPr>
        <w:t xml:space="preserve">ely, to the degree </w:t>
      </w:r>
      <w:r w:rsidRPr="007177B5">
        <w:rPr>
          <w:highlight w:val="green"/>
          <w:u w:val="single"/>
        </w:rPr>
        <w:t>that it purportedly involves exploitation</w:t>
      </w:r>
      <w:r w:rsidRPr="007177B5">
        <w:rPr>
          <w:u w:val="single"/>
        </w:rPr>
        <w:t xml:space="preserve">. </w:t>
      </w:r>
      <w:r w:rsidRPr="007177B5">
        <w:rPr>
          <w:sz w:val="12"/>
        </w:rPr>
        <w:t xml:space="preserve">(And I have already mentioned that these factors and phenomena have and have had a high mobilizing force for movements resisting capitalism.) To be sure, </w:t>
      </w:r>
      <w:r w:rsidRPr="007177B5">
        <w:rPr>
          <w:u w:val="single"/>
        </w:rPr>
        <w:t xml:space="preserve">it is not clear whether this applies to an evil that is specific to capitalism. After all, there had been child labor, a slave trade, and additional, grave forms of exploitative oppression in precapitalist societies as well. </w:t>
      </w:r>
      <w:r w:rsidRPr="007177B5">
        <w:rPr>
          <w:sz w:val="12"/>
        </w:rPr>
        <w:t>Moreover</w:t>
      </w:r>
      <w:r w:rsidRPr="007177B5">
        <w:rPr>
          <w:u w:val="single"/>
        </w:rPr>
        <w:t xml:space="preserve">, the champions of the free market will not tire of stressing that </w:t>
      </w:r>
      <w:r w:rsidRPr="007177B5">
        <w:rPr>
          <w:highlight w:val="green"/>
          <w:u w:val="single"/>
        </w:rPr>
        <w:t>the</w:t>
      </w:r>
      <w:r w:rsidRPr="007177B5">
        <w:rPr>
          <w:u w:val="single"/>
        </w:rPr>
        <w:t xml:space="preserve"> admittedly </w:t>
      </w:r>
      <w:r w:rsidRPr="007177B5">
        <w:rPr>
          <w:highlight w:val="green"/>
          <w:u w:val="single"/>
        </w:rPr>
        <w:t>deplorable excesses of capitalist globalization</w:t>
      </w:r>
      <w:r w:rsidRPr="007177B5">
        <w:rPr>
          <w:u w:val="single"/>
        </w:rPr>
        <w:t xml:space="preserve"> (say, </w:t>
      </w:r>
      <w:r w:rsidRPr="007177B5">
        <w:rPr>
          <w:highlight w:val="green"/>
          <w:u w:val="single"/>
        </w:rPr>
        <w:t>sweatshops, child labor,</w:t>
      </w:r>
      <w:r w:rsidRPr="007177B5">
        <w:rPr>
          <w:u w:val="single"/>
        </w:rPr>
        <w:t xml:space="preserve"> and the persistence of forced labor) </w:t>
      </w:r>
      <w:r w:rsidRPr="007177B5">
        <w:rPr>
          <w:highlight w:val="green"/>
          <w:u w:val="single"/>
        </w:rPr>
        <w:t>are to be blamed</w:t>
      </w:r>
      <w:r w:rsidRPr="007177B5">
        <w:rPr>
          <w:u w:val="single"/>
        </w:rPr>
        <w:t xml:space="preserve"> not on the capitalist market per se, but </w:t>
      </w:r>
      <w:r w:rsidRPr="007177B5">
        <w:rPr>
          <w:highlight w:val="green"/>
          <w:u w:val="single"/>
        </w:rPr>
        <w:t>on the fact that this market is still not fully established</w:t>
      </w:r>
      <w:r w:rsidRPr="007177B5">
        <w:rPr>
          <w:u w:val="single"/>
        </w:rPr>
        <w:t xml:space="preserve">. If we wish to take up </w:t>
      </w:r>
      <w:r w:rsidRPr="007177B5">
        <w:rPr>
          <w:highlight w:val="green"/>
          <w:u w:val="single"/>
        </w:rPr>
        <w:t>the moral critique</w:t>
      </w:r>
      <w:r w:rsidRPr="007177B5">
        <w:rPr>
          <w:u w:val="single"/>
        </w:rPr>
        <w:t>, then—one based on the concept of exploitation—</w:t>
      </w:r>
      <w:r w:rsidRPr="00D96FB6">
        <w:rPr>
          <w:color w:val="FF0000"/>
          <w:u w:val="single"/>
        </w:rPr>
        <w:t xml:space="preserve">we </w:t>
      </w:r>
      <w:r w:rsidRPr="00D96FB6">
        <w:rPr>
          <w:color w:val="FF0000"/>
          <w:highlight w:val="green"/>
          <w:u w:val="single"/>
        </w:rPr>
        <w:t>must show that</w:t>
      </w:r>
      <w:r w:rsidRPr="00D96FB6">
        <w:rPr>
          <w:color w:val="FF0000"/>
          <w:u w:val="single"/>
        </w:rPr>
        <w:t xml:space="preserve"> even </w:t>
      </w:r>
      <w:r w:rsidRPr="00D96FB6">
        <w:rPr>
          <w:color w:val="FF0000"/>
          <w:highlight w:val="green"/>
          <w:u w:val="single"/>
        </w:rPr>
        <w:t>human relations not afflicted by</w:t>
      </w:r>
      <w:r w:rsidRPr="00D96FB6">
        <w:rPr>
          <w:color w:val="FF0000"/>
          <w:u w:val="single"/>
        </w:rPr>
        <w:t xml:space="preserve"> these blatant and obvious signs of pauperization and </w:t>
      </w:r>
      <w:r w:rsidRPr="00D96FB6">
        <w:rPr>
          <w:color w:val="FF0000"/>
          <w:highlight w:val="green"/>
          <w:u w:val="single"/>
        </w:rPr>
        <w:t>coercion are still based on exploitation</w:t>
      </w:r>
      <w:r w:rsidRPr="00D96FB6">
        <w:rPr>
          <w:color w:val="FF0000"/>
          <w:u w:val="single"/>
        </w:rPr>
        <w:t>—that there is such a thing as exploitation</w:t>
      </w:r>
      <w:r w:rsidRPr="00D96FB6">
        <w:rPr>
          <w:color w:val="FF0000"/>
          <w:sz w:val="12"/>
        </w:rPr>
        <w:t xml:space="preserve"> beyond the Oliver Twist scenarios (even if those kinds of scenarios are still all too real today). Above all, however, we must show that there is a specific kind of exploitation that is characteristic of capitalism and that merits criticism. Therefore, we must not only claim that capitalism also exploits human beings—as did feudal society or the slave-holding society of antiquity—but that it does so systematically and in a specific and distinct way. It is with this problem in mind that we look to Marx’s concept of exploitation, which is both (a) specifically addressed to capitalism and (b) preoccupied precisely with the question of exploitation’s systematic-necessary character (as well as the resulting injustice). How, then, do things look with Marx’s theory of exploitation? I have already indicated the double significance of this theory: On the one hand, Marx, too, appears to endorse the interpretation sketched above. If Marx calls for “overturning all relations in which man [is] a demeaned, subjugated, abandoned, disdained being,”14 then it can be hard to mistake the moral outrage he expresses. Exploitation is one of the evils that human beings experience from other human beings, while a societal order that rests upon or generates this evil deserves critique. Yet, on the other hand, “exploitation” in Marx is also an analytic-technical concept, </w:t>
      </w:r>
      <w:proofErr w:type="gramStart"/>
      <w:r w:rsidRPr="00D96FB6">
        <w:rPr>
          <w:color w:val="FF0000"/>
          <w:sz w:val="12"/>
        </w:rPr>
        <w:t>whose</w:t>
      </w:r>
      <w:proofErr w:type="gramEnd"/>
      <w:r w:rsidRPr="00D96FB6">
        <w:rPr>
          <w:color w:val="FF0000"/>
          <w:sz w:val="12"/>
        </w:rPr>
        <w:t xml:space="preserve"> meaning only partially coincides with the everyday understanding of the concept. Against the background of the Marxist labor theory of value, exploitation is understood as appropriation of the workers’ surplus labor by capitalism, that is, as appropriation of that which the worker has produced in addition to what is necessary for the reproduction of his or her labor power. In other words, exploitation is the appropriation of surplus value.15 In its capitalist form, then, exploitation does not rest on open relations of domination or direct violence, but on the indirect coercion of circumstances. Moreover, it is not accurately described as robbery.16 Now, this analysis has an interesting consequence, for exploitation on this view pertains not in </w:t>
      </w:r>
      <w:r w:rsidRPr="00D96FB6">
        <w:rPr>
          <w:color w:val="FF0000"/>
          <w:sz w:val="12"/>
        </w:rPr>
        <w:lastRenderedPageBreak/>
        <w:t xml:space="preserve">the first place to compassion-inspiring child labor, but to altogether normal wage labor. At the same time, </w:t>
      </w:r>
      <w:r w:rsidRPr="00D96FB6">
        <w:rPr>
          <w:color w:val="FF0000"/>
          <w:u w:val="single"/>
        </w:rPr>
        <w:t>“exploitation” in the just-sketched technical sense is not a moral scandal, but simply designates capitalism’s mode of functioning. “</w:t>
      </w:r>
      <w:r w:rsidRPr="00D96FB6">
        <w:rPr>
          <w:color w:val="FF0000"/>
          <w:highlight w:val="green"/>
          <w:u w:val="single"/>
        </w:rPr>
        <w:t>Exploitation</w:t>
      </w:r>
      <w:r w:rsidRPr="00D96FB6">
        <w:rPr>
          <w:color w:val="FF0000"/>
          <w:u w:val="single"/>
        </w:rPr>
        <w:t xml:space="preserve">” would then </w:t>
      </w:r>
      <w:r w:rsidRPr="00D96FB6">
        <w:rPr>
          <w:color w:val="FF0000"/>
          <w:highlight w:val="green"/>
          <w:u w:val="single"/>
        </w:rPr>
        <w:t>simply name what capitalism does</w:t>
      </w:r>
      <w:r w:rsidRPr="00D96FB6">
        <w:rPr>
          <w:color w:val="FF0000"/>
          <w:u w:val="single"/>
        </w:rPr>
        <w:t>, insofar as this feature is—in a sense—the condition of its functioning.17 If, therefore, Marx describes exploitation as a skimming of surplus product, hence a relation inherent in all wage labor that produces surplus value—does this mean a banalization or reduction [</w:t>
      </w:r>
      <w:proofErr w:type="spellStart"/>
      <w:r w:rsidRPr="00D96FB6">
        <w:rPr>
          <w:color w:val="FF0000"/>
          <w:u w:val="single"/>
        </w:rPr>
        <w:t>Entdramatisierung</w:t>
      </w:r>
      <w:proofErr w:type="spellEnd"/>
      <w:r w:rsidRPr="00D96FB6">
        <w:rPr>
          <w:color w:val="FF0000"/>
          <w:u w:val="single"/>
        </w:rPr>
        <w:t>] of the concept of exploitation or, conversely, an exaggeration or de-banalization [</w:t>
      </w:r>
      <w:proofErr w:type="spellStart"/>
      <w:r w:rsidRPr="00D96FB6">
        <w:rPr>
          <w:color w:val="FF0000"/>
          <w:u w:val="single"/>
        </w:rPr>
        <w:t>Dramatisierung</w:t>
      </w:r>
      <w:proofErr w:type="spellEnd"/>
      <w:r w:rsidRPr="00D96FB6">
        <w:rPr>
          <w:color w:val="FF0000"/>
          <w:u w:val="single"/>
        </w:rPr>
        <w:t>] of the evils that accompany wage labor?</w:t>
      </w:r>
      <w:r w:rsidRPr="00D96FB6">
        <w:rPr>
          <w:color w:val="FF0000"/>
          <w:sz w:val="12"/>
        </w:rPr>
        <w:t xml:space="preserve"> And, further, could it be that Marx was able to isolate the capitalism-specific character of exploitation only at the cost of letting the critique-worthiness of these relations effectively slip through his fingers? Here, we must come to terms with the fact that </w:t>
      </w:r>
      <w:r w:rsidRPr="00D96FB6">
        <w:rPr>
          <w:color w:val="FF0000"/>
          <w:u w:val="single"/>
        </w:rPr>
        <w:t xml:space="preserve">Marx claims, disconcertingly, that </w:t>
      </w:r>
      <w:r w:rsidRPr="00D96FB6">
        <w:rPr>
          <w:color w:val="FF0000"/>
          <w:highlight w:val="green"/>
          <w:u w:val="single"/>
        </w:rPr>
        <w:t>the mode of production analyzed</w:t>
      </w:r>
      <w:r w:rsidRPr="00D96FB6">
        <w:rPr>
          <w:color w:val="FF0000"/>
          <w:u w:val="single"/>
        </w:rPr>
        <w:t xml:space="preserve"> by him </w:t>
      </w:r>
      <w:r w:rsidRPr="00D96FB6">
        <w:rPr>
          <w:color w:val="FF0000"/>
          <w:highlight w:val="green"/>
          <w:u w:val="single"/>
        </w:rPr>
        <w:t>is not in itself unjust</w:t>
      </w:r>
      <w:r w:rsidRPr="00D96FB6">
        <w:rPr>
          <w:color w:val="FF0000"/>
          <w:sz w:val="12"/>
        </w:rPr>
        <w:t xml:space="preserve">. In other words, </w:t>
      </w:r>
      <w:r w:rsidRPr="00D96FB6">
        <w:rPr>
          <w:color w:val="FF0000"/>
          <w:highlight w:val="green"/>
          <w:u w:val="single"/>
        </w:rPr>
        <w:t>once we have accepted the basic conditions</w:t>
      </w:r>
      <w:r w:rsidRPr="00D96FB6">
        <w:rPr>
          <w:color w:val="FF0000"/>
          <w:u w:val="single"/>
        </w:rPr>
        <w:t xml:space="preserve"> and prerequisites </w:t>
      </w:r>
      <w:r w:rsidRPr="00D96FB6">
        <w:rPr>
          <w:color w:val="FF0000"/>
          <w:highlight w:val="green"/>
          <w:u w:val="single"/>
        </w:rPr>
        <w:t>of cap</w:t>
      </w:r>
      <w:r w:rsidRPr="00D96FB6">
        <w:rPr>
          <w:color w:val="FF0000"/>
          <w:u w:val="single"/>
        </w:rPr>
        <w:t xml:space="preserve">italist economics, </w:t>
      </w:r>
      <w:r w:rsidRPr="00D96FB6">
        <w:rPr>
          <w:color w:val="FF0000"/>
          <w:highlight w:val="green"/>
          <w:u w:val="single"/>
        </w:rPr>
        <w:t>we are left with no problem to resolve and, thus, nothing to criticize</w:t>
      </w:r>
      <w:r w:rsidRPr="00D96FB6">
        <w:rPr>
          <w:color w:val="FF0000"/>
          <w:u w:val="single"/>
        </w:rPr>
        <w:t>.</w:t>
      </w:r>
      <w:r w:rsidRPr="00D96FB6">
        <w:rPr>
          <w:color w:val="FF0000"/>
          <w:sz w:val="12"/>
        </w:rPr>
        <w:t xml:space="preserve"> However, does this effectively entail the conclusion that exploitation, according to Marx, is not supposed to be a relation that is normatively problematic and worthy of critique?</w:t>
      </w:r>
    </w:p>
    <w:p w14:paraId="579DB01F" w14:textId="77777777" w:rsidR="000F1400" w:rsidRPr="00D96FB6" w:rsidRDefault="000F1400" w:rsidP="000F1400">
      <w:pPr>
        <w:rPr>
          <w:color w:val="FF0000"/>
        </w:rPr>
      </w:pPr>
    </w:p>
    <w:p w14:paraId="577A8BCC" w14:textId="61128339" w:rsidR="000F1400" w:rsidRPr="00D96FB6" w:rsidRDefault="000F1400" w:rsidP="000F1400">
      <w:pPr>
        <w:pStyle w:val="Heading4"/>
        <w:rPr>
          <w:color w:val="FF0000"/>
        </w:rPr>
      </w:pPr>
      <w:r w:rsidRPr="00D96FB6">
        <w:rPr>
          <w:color w:val="FF0000"/>
        </w:rPr>
        <w:t>[3] The inability to normatively justify why capitalism is bad through an analysis of alienation fails to generate action – their framework is reliant on an external mechanism.</w:t>
      </w:r>
    </w:p>
    <w:p w14:paraId="1351F897" w14:textId="77777777" w:rsidR="000F1400" w:rsidRPr="00D96FB6" w:rsidRDefault="000F1400" w:rsidP="000F1400">
      <w:pPr>
        <w:rPr>
          <w:color w:val="FF0000"/>
          <w:sz w:val="12"/>
        </w:rPr>
      </w:pPr>
      <w:proofErr w:type="spellStart"/>
      <w:r w:rsidRPr="00D96FB6">
        <w:rPr>
          <w:rStyle w:val="Style13ptBold"/>
          <w:color w:val="FF0000"/>
          <w:u w:val="single"/>
        </w:rPr>
        <w:t>Jaeggi</w:t>
      </w:r>
      <w:proofErr w:type="spellEnd"/>
      <w:r w:rsidRPr="00D96FB6">
        <w:rPr>
          <w:rStyle w:val="Style13ptBold"/>
          <w:color w:val="FF0000"/>
          <w:u w:val="single"/>
        </w:rPr>
        <w:t xml:space="preserve"> 16</w:t>
      </w:r>
      <w:r w:rsidRPr="00D96FB6">
        <w:rPr>
          <w:color w:val="FF0000"/>
          <w:sz w:val="12"/>
        </w:rPr>
        <w:t xml:space="preserve"> (</w:t>
      </w:r>
      <w:proofErr w:type="spellStart"/>
      <w:r w:rsidRPr="00D96FB6">
        <w:rPr>
          <w:color w:val="FF0000"/>
          <w:sz w:val="12"/>
        </w:rPr>
        <w:t>Rahel</w:t>
      </w:r>
      <w:proofErr w:type="spellEnd"/>
      <w:r w:rsidRPr="00D96FB6">
        <w:rPr>
          <w:color w:val="FF0000"/>
          <w:sz w:val="12"/>
        </w:rPr>
        <w:t xml:space="preserve"> </w:t>
      </w:r>
      <w:proofErr w:type="spellStart"/>
      <w:r w:rsidRPr="00D96FB6">
        <w:rPr>
          <w:color w:val="FF0000"/>
          <w:sz w:val="12"/>
        </w:rPr>
        <w:t>Jaeggi</w:t>
      </w:r>
      <w:proofErr w:type="spellEnd"/>
      <w:r w:rsidRPr="00D96FB6">
        <w:rPr>
          <w:color w:val="FF0000"/>
          <w:sz w:val="12"/>
        </w:rPr>
        <w:t xml:space="preserve"> is Professor of Practical Philosophy at Humboldt-University in Berlin and has been the visiting Theodor </w:t>
      </w:r>
      <w:proofErr w:type="spellStart"/>
      <w:r w:rsidRPr="00D96FB6">
        <w:rPr>
          <w:color w:val="FF0000"/>
          <w:sz w:val="12"/>
        </w:rPr>
        <w:t>Heuss</w:t>
      </w:r>
      <w:proofErr w:type="spellEnd"/>
      <w:r w:rsidRPr="00D96FB6">
        <w:rPr>
          <w:color w:val="FF0000"/>
          <w:sz w:val="12"/>
        </w:rPr>
        <w:t xml:space="preserve"> Professor at the New School for Social Research. She works primarily in the areas of social philosophy and critical theory, drawing extensively on the traditions of German Idealism, as well as recent Anglo-American thought. “WHAT (IF ANYTHING) IS WRONG WITH CAPITALISM? DYSFUNCTIONALITY, EXPLOITATION AND ALIENATION: THREE APPROACHES TO THE CRITIQUE OF CAPITALISM,” The Southern Journal of Philosophy Volume 54, </w:t>
      </w:r>
      <w:proofErr w:type="spellStart"/>
      <w:r w:rsidRPr="00D96FB6">
        <w:rPr>
          <w:color w:val="FF0000"/>
          <w:sz w:val="12"/>
        </w:rPr>
        <w:t>Spindel</w:t>
      </w:r>
      <w:proofErr w:type="spellEnd"/>
      <w:r w:rsidRPr="00D96FB6">
        <w:rPr>
          <w:color w:val="FF0000"/>
          <w:sz w:val="12"/>
        </w:rPr>
        <w:t xml:space="preserve"> Supplement. Page 64. 2016) </w:t>
      </w:r>
      <w:r w:rsidRPr="00D96FB6">
        <w:rPr>
          <w:b/>
          <w:color w:val="FF0000"/>
          <w:sz w:val="12"/>
        </w:rPr>
        <w:t>//WW JA 4/17/18</w:t>
      </w:r>
    </w:p>
    <w:p w14:paraId="4ABA6669" w14:textId="77777777" w:rsidR="000F1400" w:rsidRPr="00D96FB6" w:rsidRDefault="000F1400" w:rsidP="000F1400">
      <w:pPr>
        <w:rPr>
          <w:color w:val="FF0000"/>
          <w:u w:val="single"/>
        </w:rPr>
      </w:pPr>
      <w:r w:rsidRPr="00D96FB6">
        <w:rPr>
          <w:color w:val="FF0000"/>
          <w:sz w:val="12"/>
        </w:rPr>
        <w:t xml:space="preserve">2. </w:t>
      </w:r>
      <w:r w:rsidRPr="00D96FB6">
        <w:rPr>
          <w:color w:val="FF0000"/>
          <w:highlight w:val="green"/>
          <w:u w:val="single"/>
        </w:rPr>
        <w:t>The moral</w:t>
      </w:r>
      <w:r w:rsidRPr="00D96FB6">
        <w:rPr>
          <w:color w:val="FF0000"/>
          <w:u w:val="single"/>
        </w:rPr>
        <w:t xml:space="preserve"> or justice-theoretic </w:t>
      </w:r>
      <w:r w:rsidRPr="00D96FB6">
        <w:rPr>
          <w:color w:val="FF0000"/>
          <w:highlight w:val="green"/>
          <w:u w:val="single"/>
        </w:rPr>
        <w:t>critique</w:t>
      </w:r>
      <w:r w:rsidRPr="00D96FB6">
        <w:rPr>
          <w:color w:val="FF0000"/>
          <w:u w:val="single"/>
        </w:rPr>
        <w:t xml:space="preserve">, on the other hand, even if it provides us with normative criteria,24 </w:t>
      </w:r>
      <w:r w:rsidRPr="00D96FB6">
        <w:rPr>
          <w:color w:val="FF0000"/>
          <w:highlight w:val="green"/>
          <w:u w:val="single"/>
        </w:rPr>
        <w:t>is not specific to capitalism</w:t>
      </w:r>
      <w:r w:rsidRPr="00D96FB6">
        <w:rPr>
          <w:color w:val="FF0000"/>
          <w:sz w:val="12"/>
        </w:rPr>
        <w:t>. For this reason</w:t>
      </w:r>
      <w:r w:rsidRPr="00D96FB6">
        <w:rPr>
          <w:color w:val="FF0000"/>
          <w:u w:val="single"/>
        </w:rPr>
        <w:t xml:space="preserve">, it fails to account for capitalism as a specific source of determinate moral evil. </w:t>
      </w:r>
      <w:r w:rsidRPr="00D96FB6">
        <w:rPr>
          <w:color w:val="FF0000"/>
          <w:highlight w:val="green"/>
          <w:u w:val="single"/>
        </w:rPr>
        <w:t>It is</w:t>
      </w:r>
      <w:r w:rsidRPr="00D96FB6">
        <w:rPr>
          <w:color w:val="FF0000"/>
          <w:u w:val="single"/>
        </w:rPr>
        <w:t xml:space="preserve">, thus, </w:t>
      </w:r>
      <w:r w:rsidRPr="00D96FB6">
        <w:rPr>
          <w:color w:val="FF0000"/>
          <w:highlight w:val="green"/>
          <w:u w:val="single"/>
        </w:rPr>
        <w:t>oriented to effects, while lacking any focus on the</w:t>
      </w:r>
      <w:r w:rsidRPr="00D96FB6">
        <w:rPr>
          <w:color w:val="FF0000"/>
          <w:u w:val="single"/>
        </w:rPr>
        <w:t xml:space="preserve"> specific </w:t>
      </w:r>
      <w:r w:rsidRPr="00D96FB6">
        <w:rPr>
          <w:color w:val="FF0000"/>
          <w:highlight w:val="green"/>
          <w:u w:val="single"/>
        </w:rPr>
        <w:t>dynamics</w:t>
      </w:r>
      <w:r w:rsidRPr="00D96FB6">
        <w:rPr>
          <w:color w:val="FF0000"/>
          <w:u w:val="single"/>
        </w:rPr>
        <w:t xml:space="preserve"> and constitution of those economic and social institutions </w:t>
      </w:r>
      <w:r w:rsidRPr="00D96FB6">
        <w:rPr>
          <w:color w:val="FF0000"/>
          <w:highlight w:val="green"/>
          <w:u w:val="single"/>
        </w:rPr>
        <w:t>that bring about these effects</w:t>
      </w:r>
      <w:r w:rsidRPr="00D96FB6">
        <w:rPr>
          <w:color w:val="FF0000"/>
          <w:u w:val="single"/>
        </w:rPr>
        <w:t>.</w:t>
      </w:r>
      <w:r w:rsidRPr="00D96FB6">
        <w:rPr>
          <w:color w:val="FF0000"/>
          <w:sz w:val="12"/>
        </w:rPr>
        <w:t xml:space="preserve"> (That is, it both amounts to a “black box approach,” as criticized above, and incurs the notorious charge of the “impotence of the moral ought.”) As I have suggested, this is (one of the) reason(s) why Marx didn’t engage in a moral critique of capitalism—even when referring to exploitation. 3</w:t>
      </w:r>
      <w:r w:rsidRPr="00D96FB6">
        <w:rPr>
          <w:color w:val="FF0000"/>
          <w:highlight w:val="green"/>
          <w:u w:val="single"/>
        </w:rPr>
        <w:t>. The ethical critique</w:t>
      </w:r>
      <w:r w:rsidRPr="00D96FB6">
        <w:rPr>
          <w:color w:val="FF0000"/>
          <w:u w:val="single"/>
        </w:rPr>
        <w:t xml:space="preserve"> has, apart from (possibly repairable) weaknesses relating to the specific frame of its object, a difficulty identifying its normative criteria. In turn, this problem </w:t>
      </w:r>
      <w:r w:rsidRPr="00D96FB6">
        <w:rPr>
          <w:color w:val="FF0000"/>
          <w:highlight w:val="green"/>
          <w:u w:val="single"/>
        </w:rPr>
        <w:t>threatens us with a standstill at an</w:t>
      </w:r>
      <w:r w:rsidRPr="00D96FB6">
        <w:rPr>
          <w:color w:val="FF0000"/>
          <w:u w:val="single"/>
        </w:rPr>
        <w:t xml:space="preserve"> (equally “</w:t>
      </w:r>
      <w:r w:rsidRPr="00D96FB6">
        <w:rPr>
          <w:color w:val="FF0000"/>
          <w:highlight w:val="green"/>
          <w:u w:val="single"/>
        </w:rPr>
        <w:t>empty”) discourse on virtue.</w:t>
      </w:r>
    </w:p>
    <w:bookmarkEnd w:id="0"/>
    <w:p w14:paraId="1C545EDC" w14:textId="77777777" w:rsidR="000F1400" w:rsidRPr="00A82EB8" w:rsidRDefault="000F1400" w:rsidP="000F1400">
      <w:pPr>
        <w:rPr>
          <w:rFonts w:eastAsia="Cambria"/>
        </w:rPr>
      </w:pPr>
    </w:p>
    <w:p w14:paraId="4A627773" w14:textId="02C42EA1" w:rsidR="000F1400" w:rsidRDefault="000F1400" w:rsidP="000F1400">
      <w:pPr>
        <w:pStyle w:val="Heading4"/>
      </w:pPr>
      <w:r>
        <w:t xml:space="preserve">Off </w:t>
      </w:r>
      <w:proofErr w:type="spellStart"/>
      <w:r>
        <w:t>jaeggi</w:t>
      </w:r>
      <w:proofErr w:type="spellEnd"/>
      <w:r>
        <w:t xml:space="preserve"> </w:t>
      </w:r>
      <w:r w:rsidR="00C2365F">
        <w:t>4</w:t>
      </w:r>
      <w:r>
        <w:t xml:space="preserve"> - </w:t>
      </w:r>
    </w:p>
    <w:p w14:paraId="2862D868" w14:textId="4A5DB581" w:rsidR="000F1400" w:rsidRDefault="000F1400" w:rsidP="000F1400">
      <w:pPr>
        <w:pStyle w:val="Heading4"/>
      </w:pPr>
      <w:r>
        <w:t xml:space="preserve">[1] </w:t>
      </w:r>
      <w:r w:rsidRPr="000F1400">
        <w:t>The process of appropriating oneself is indistinct from phenomenological introspection – that collapses to util</w:t>
      </w:r>
    </w:p>
    <w:p w14:paraId="6A657F45" w14:textId="7477450D" w:rsidR="000F1400" w:rsidRPr="00707C4B" w:rsidRDefault="000F1400" w:rsidP="000F1400">
      <w:pPr>
        <w:rPr>
          <w:sz w:val="16"/>
          <w:szCs w:val="16"/>
        </w:rPr>
      </w:pPr>
      <w:proofErr w:type="spellStart"/>
      <w:r w:rsidRPr="00707C4B">
        <w:rPr>
          <w:rStyle w:val="Style13ptBold"/>
        </w:rPr>
        <w:t>Sinhababu</w:t>
      </w:r>
      <w:proofErr w:type="spellEnd"/>
      <w:r>
        <w:t xml:space="preserve"> </w:t>
      </w:r>
      <w:r w:rsidR="00432BC0" w:rsidRPr="00432BC0">
        <w:rPr>
          <w:rStyle w:val="Style13ptBold"/>
        </w:rPr>
        <w:t>12</w:t>
      </w:r>
      <w:r w:rsidRPr="00707C4B">
        <w:rPr>
          <w:sz w:val="16"/>
          <w:szCs w:val="16"/>
        </w:rPr>
        <w:t xml:space="preserve">(Neil </w:t>
      </w:r>
      <w:proofErr w:type="spellStart"/>
      <w:r w:rsidRPr="00707C4B">
        <w:rPr>
          <w:sz w:val="16"/>
          <w:szCs w:val="16"/>
        </w:rPr>
        <w:t>Sinhababu</w:t>
      </w:r>
      <w:proofErr w:type="spellEnd"/>
      <w:r w:rsidRPr="00707C4B">
        <w:rPr>
          <w:sz w:val="16"/>
          <w:szCs w:val="16"/>
        </w:rPr>
        <w:t xml:space="preserve">. </w:t>
      </w:r>
      <w:r w:rsidR="00432BC0">
        <w:rPr>
          <w:sz w:val="16"/>
          <w:szCs w:val="16"/>
        </w:rPr>
        <w:t>03/07/2012</w:t>
      </w:r>
      <w:r w:rsidRPr="00707C4B">
        <w:rPr>
          <w:sz w:val="16"/>
          <w:szCs w:val="16"/>
        </w:rPr>
        <w:t xml:space="preserve">Sinhababu is the Associate Professor of Philosophy at National University of Singapore. “The epistemic argument for hedonism”. National University of Singapore. </w:t>
      </w:r>
      <w:hyperlink r:id="rId11" w:history="1">
        <w:r w:rsidRPr="00707C4B">
          <w:rPr>
            <w:rStyle w:val="Hyperlink"/>
            <w:sz w:val="16"/>
            <w:szCs w:val="16"/>
          </w:rPr>
          <w:t>https://philpapers.org/archive/SINTEA-3.pdf</w:t>
        </w:r>
      </w:hyperlink>
      <w:r w:rsidRPr="00707C4B">
        <w:rPr>
          <w:sz w:val="16"/>
          <w:szCs w:val="16"/>
        </w:rPr>
        <w:t xml:space="preserve">) </w:t>
      </w:r>
      <w:r w:rsidRPr="00707C4B">
        <w:rPr>
          <w:b/>
          <w:sz w:val="16"/>
          <w:szCs w:val="16"/>
        </w:rPr>
        <w:t>//</w:t>
      </w:r>
      <w:proofErr w:type="spellStart"/>
      <w:r w:rsidRPr="00707C4B">
        <w:rPr>
          <w:b/>
          <w:sz w:val="16"/>
          <w:szCs w:val="16"/>
        </w:rPr>
        <w:t>TruLe</w:t>
      </w:r>
      <w:proofErr w:type="spellEnd"/>
    </w:p>
    <w:p w14:paraId="52D06D15" w14:textId="2DFC3A49" w:rsidR="000F1400" w:rsidRPr="00D96FB6" w:rsidRDefault="000F1400" w:rsidP="000F1400">
      <w:pPr>
        <w:rPr>
          <w:color w:val="FF0000"/>
          <w:sz w:val="16"/>
        </w:rPr>
      </w:pPr>
      <w:r w:rsidRPr="00707C4B">
        <w:rPr>
          <w:sz w:val="16"/>
        </w:rPr>
        <w:t xml:space="preserve">Phenomenal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w:t>
      </w:r>
      <w:proofErr w:type="gramStart"/>
      <w:r w:rsidRPr="00707C4B">
        <w:rPr>
          <w:sz w:val="16"/>
        </w:rPr>
        <w:t>as long as</w:t>
      </w:r>
      <w:proofErr w:type="gramEnd"/>
      <w:r w:rsidRPr="00707C4B">
        <w:rPr>
          <w:sz w:val="16"/>
        </w:rPr>
        <w:t xml:space="preserve"> we can determine what the dreams or hallucinations are like. By itself, phenomenal introspection doesn't produce beliefs about things outside experience, or about relations between our experiences and non-experiential things. </w:t>
      </w:r>
      <w:proofErr w:type="gramStart"/>
      <w:r w:rsidRPr="00707C4B">
        <w:rPr>
          <w:sz w:val="16"/>
        </w:rPr>
        <w:t>So</w:t>
      </w:r>
      <w:proofErr w:type="gramEnd"/>
      <w:r w:rsidRPr="00707C4B">
        <w:rPr>
          <w:sz w:val="16"/>
        </w:rPr>
        <w:t xml:space="preserve"> it doesn't produce judgments about the rightness of actions or the goodness of non-experiential things. It can only tell us about the intrinsic properties of experience itself. </w:t>
      </w:r>
      <w:r w:rsidRPr="00707C4B">
        <w:rPr>
          <w:rStyle w:val="TitleChar"/>
          <w:highlight w:val="green"/>
        </w:rPr>
        <w:t>Phenomenal introspection is</w:t>
      </w:r>
      <w:r w:rsidRPr="00707C4B">
        <w:rPr>
          <w:rStyle w:val="TitleChar"/>
        </w:rPr>
        <w:t xml:space="preserve"> generally </w:t>
      </w:r>
      <w:r w:rsidRPr="00707C4B">
        <w:rPr>
          <w:rStyle w:val="TitleChar"/>
          <w:highlight w:val="green"/>
        </w:rPr>
        <w:t>reliable</w:t>
      </w:r>
      <w:r w:rsidRPr="00707C4B">
        <w:rPr>
          <w:rStyle w:val="TitleChar"/>
        </w:rPr>
        <w:t xml:space="preserve">, even if mistakes about immediate experience are possible. </w:t>
      </w:r>
      <w:r w:rsidRPr="00707C4B">
        <w:rPr>
          <w:rStyle w:val="TitleChar"/>
          <w:highlight w:val="green"/>
        </w:rPr>
        <w:t>Experience is rich</w:t>
      </w:r>
      <w:r w:rsidRPr="00707C4B">
        <w:rPr>
          <w:rStyle w:val="TitleChar"/>
        </w:rPr>
        <w:t xml:space="preserve"> in detail, so one could get some of the details wrong in belief</w:t>
      </w:r>
      <w:r w:rsidRPr="00707C4B">
        <w:rPr>
          <w:sz w:val="16"/>
        </w:rPr>
        <w:t xml:space="preserve">. Under adverse conditions involving false expectations, misleading evidence about what one's experiences will be, or extreme emotional states </w:t>
      </w:r>
      <w:r w:rsidRPr="00707C4B">
        <w:rPr>
          <w:sz w:val="16"/>
        </w:rPr>
        <w:lastRenderedPageBreak/>
        <w:t xml:space="preserve">that disrupt belief-formation, larger errors are possible. Paradigmatically reliable processes like vision share these failings. </w:t>
      </w:r>
      <w:r w:rsidRPr="00707C4B">
        <w:rPr>
          <w:rStyle w:val="TitleChar"/>
          <w:highlight w:val="green"/>
        </w:rPr>
        <w:t>Vision</w:t>
      </w:r>
      <w:r w:rsidRPr="00707C4B">
        <w:rPr>
          <w:rStyle w:val="TitleChar"/>
        </w:rPr>
        <w:t xml:space="preserve"> sometimes </w:t>
      </w:r>
      <w:r w:rsidRPr="00707C4B">
        <w:rPr>
          <w:rStyle w:val="TitleChar"/>
          <w:highlight w:val="green"/>
        </w:rPr>
        <w:t>produces false beliefs under adverse conditions</w:t>
      </w:r>
      <w:r w:rsidRPr="00707C4B">
        <w:rPr>
          <w:rStyle w:val="TitleChar"/>
        </w:rPr>
        <w:t xml:space="preserve">, or when we're looking at complex things. Still, </w:t>
      </w:r>
      <w:r w:rsidRPr="00707C4B">
        <w:rPr>
          <w:rStyle w:val="TitleChar"/>
          <w:highlight w:val="green"/>
        </w:rPr>
        <w:t>it's</w:t>
      </w:r>
      <w:r w:rsidRPr="00707C4B">
        <w:rPr>
          <w:rStyle w:val="TitleChar"/>
        </w:rPr>
        <w:t xml:space="preserve"> so </w:t>
      </w:r>
      <w:r w:rsidRPr="00707C4B">
        <w:rPr>
          <w:rStyle w:val="TitleChar"/>
          <w:highlight w:val="green"/>
        </w:rPr>
        <w:t>reliable</w:t>
      </w:r>
      <w:r w:rsidRPr="00707C4B">
        <w:rPr>
          <w:rStyle w:val="TitleChar"/>
        </w:rPr>
        <w:t xml:space="preserve"> as </w:t>
      </w:r>
      <w:r w:rsidRPr="00707C4B">
        <w:rPr>
          <w:rStyle w:val="TitleChar"/>
          <w:highlight w:val="green"/>
        </w:rPr>
        <w:t xml:space="preserve">to be </w:t>
      </w:r>
      <w:proofErr w:type="spellStart"/>
      <w:r w:rsidRPr="00707C4B">
        <w:rPr>
          <w:rStyle w:val="TitleChar"/>
          <w:highlight w:val="green"/>
        </w:rPr>
        <w:t>indispensible</w:t>
      </w:r>
      <w:proofErr w:type="spellEnd"/>
      <w:r w:rsidRPr="00707C4B">
        <w:rPr>
          <w:rStyle w:val="TitleChar"/>
          <w:highlight w:val="green"/>
        </w:rPr>
        <w:t xml:space="preserve"> in ordinary life</w:t>
      </w:r>
      <w:r w:rsidRPr="00707C4B">
        <w:rPr>
          <w:sz w:val="16"/>
        </w:rPr>
        <w:t xml:space="preserve">. Regarding phenomenal introspection as unreliable is about as radical as skepticism about the reliability of vision. While contemporary psychologists reject introspection into one's motivations and other psychological causal processes as unreliable, phenomenal introspection fares better. Daniel Kahneman, for example, writes that “experienced utility is best measured by moment-based methods that assess the experience of the present.”22 Even those most skeptical about the reliability of phenomenal introspection, like Eric </w:t>
      </w:r>
      <w:proofErr w:type="spellStart"/>
      <w:r w:rsidRPr="00707C4B">
        <w:rPr>
          <w:sz w:val="16"/>
        </w:rPr>
        <w:t>Schwitzgebel</w:t>
      </w:r>
      <w:proofErr w:type="spellEnd"/>
      <w:r w:rsidRPr="00707C4B">
        <w:rPr>
          <w:sz w:val="16"/>
        </w:rPr>
        <w:t xml:space="preserve">, concede that we can reliably introspect whether we are in serious pain.23 Then we should be able to introspectively determine what pain is like. </w:t>
      </w:r>
      <w:proofErr w:type="gramStart"/>
      <w:r w:rsidRPr="00707C4B">
        <w:rPr>
          <w:sz w:val="16"/>
        </w:rPr>
        <w:t>So</w:t>
      </w:r>
      <w:proofErr w:type="gramEnd"/>
      <w:r w:rsidRPr="00707C4B">
        <w:rPr>
          <w:sz w:val="16"/>
        </w:rPr>
        <w:t xml:space="preserve"> I'll assume the reliability of phenomenal introspection. One can form a variety of beliefs using phenomenal introspection. For example, one can believe that one is having sound experiences of </w:t>
      </w:r>
      <w:proofErr w:type="gramStart"/>
      <w:r w:rsidRPr="00707C4B">
        <w:rPr>
          <w:sz w:val="16"/>
        </w:rPr>
        <w:t>particular noises</w:t>
      </w:r>
      <w:proofErr w:type="gramEnd"/>
      <w:r w:rsidRPr="00707C4B">
        <w:rPr>
          <w:sz w:val="16"/>
        </w:rPr>
        <w:t xml:space="preserve"> and visual experiences of different shades of color. </w:t>
      </w:r>
      <w:r w:rsidRPr="00707C4B">
        <w:rPr>
          <w:rStyle w:val="TitleChar"/>
          <w:highlight w:val="green"/>
        </w:rPr>
        <w:t>When looking at a lemon</w:t>
      </w:r>
      <w:r w:rsidRPr="00707C4B">
        <w:rPr>
          <w:rStyle w:val="TitleChar"/>
        </w:rPr>
        <w:t xml:space="preserve"> and considering the phenomenal states that are yellow experiences, </w:t>
      </w:r>
      <w:r w:rsidRPr="00707C4B">
        <w:rPr>
          <w:rStyle w:val="TitleChar"/>
          <w:highlight w:val="green"/>
        </w:rPr>
        <w:t>one can form</w:t>
      </w:r>
      <w:r w:rsidRPr="00707C4B">
        <w:rPr>
          <w:rStyle w:val="TitleChar"/>
        </w:rPr>
        <w:t xml:space="preserve"> some </w:t>
      </w:r>
      <w:r w:rsidRPr="00707C4B">
        <w:rPr>
          <w:rStyle w:val="TitleChar"/>
          <w:highlight w:val="green"/>
        </w:rPr>
        <w:t>beliefs about their intrinsic features</w:t>
      </w:r>
      <w:r w:rsidRPr="00707C4B">
        <w:rPr>
          <w:rStyle w:val="TitleChar"/>
        </w:rPr>
        <w:t xml:space="preserve"> – for example, that </w:t>
      </w:r>
      <w:r w:rsidRPr="00707C4B">
        <w:rPr>
          <w:rStyle w:val="TitleChar"/>
          <w:highlight w:val="green"/>
        </w:rPr>
        <w:t>they're bright</w:t>
      </w:r>
      <w:r w:rsidRPr="00707C4B">
        <w:rPr>
          <w:rStyle w:val="TitleChar"/>
        </w:rPr>
        <w:t xml:space="preserve"> experiences. And </w:t>
      </w:r>
      <w:r w:rsidRPr="00707C4B">
        <w:rPr>
          <w:rStyle w:val="TitleChar"/>
          <w:highlight w:val="green"/>
        </w:rPr>
        <w:t>when considering experiences of pleasure, one can make</w:t>
      </w:r>
      <w:r w:rsidRPr="00707C4B">
        <w:rPr>
          <w:rStyle w:val="TitleChar"/>
        </w:rPr>
        <w:t xml:space="preserve"> some </w:t>
      </w:r>
      <w:r w:rsidRPr="00707C4B">
        <w:rPr>
          <w:rStyle w:val="TitleChar"/>
          <w:highlight w:val="green"/>
        </w:rPr>
        <w:t>judgments about</w:t>
      </w:r>
      <w:r w:rsidRPr="00707C4B">
        <w:rPr>
          <w:rStyle w:val="TitleChar"/>
        </w:rPr>
        <w:t xml:space="preserve"> their </w:t>
      </w:r>
      <w:r w:rsidRPr="00707C4B">
        <w:rPr>
          <w:rStyle w:val="TitleChar"/>
          <w:highlight w:val="green"/>
        </w:rPr>
        <w:t>intrinsic features</w:t>
      </w:r>
      <w:r w:rsidRPr="00707C4B">
        <w:rPr>
          <w:rStyle w:val="TitleChar"/>
        </w:rPr>
        <w:t xml:space="preserve"> – for example, that </w:t>
      </w:r>
      <w:r w:rsidRPr="00707C4B">
        <w:rPr>
          <w:rStyle w:val="TitleChar"/>
          <w:highlight w:val="green"/>
        </w:rPr>
        <w:t>they're good</w:t>
      </w:r>
      <w:r w:rsidRPr="00707C4B">
        <w:rPr>
          <w:rStyle w:val="TitleChar"/>
        </w:rPr>
        <w:t xml:space="preserve"> experiences</w:t>
      </w:r>
      <w:r w:rsidRPr="00707C4B">
        <w:rPr>
          <w:sz w:val="16"/>
        </w:rPr>
        <w:t xml:space="preserve">. Just as one can look inward at one's experience of lemon yellow and recognize its brightness, one can look inward at one's experience of pleasure and recognize its goodness. 24 When I consider a situation of increasing pleasure, I can form the belief that things are better than they were before,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pleasure is like than to say that when one has it, one feels good. As Aaron Smuts writes in defending the view of pleasure as hedonic tone, “to 'feel good' is about as close to an experiential primitive as we get.” 25 Fred Feldman sees pleasure as fundamentally an attitude rather than a hedonic tone.26 But </w:t>
      </w:r>
      <w:proofErr w:type="gramStart"/>
      <w:r w:rsidRPr="00707C4B">
        <w:rPr>
          <w:sz w:val="16"/>
        </w:rPr>
        <w:t>as long as</w:t>
      </w:r>
      <w:proofErr w:type="gramEnd"/>
      <w:r w:rsidRPr="00707C4B">
        <w:rPr>
          <w:sz w:val="16"/>
        </w:rPr>
        <w:t xml:space="preserve"> hedonic tones are real components of experience, phenomenal introspection will reveal pleasure's goodness. Opponents of the hedonic tone account of pleasure usually concede that hedonic tones exist, as Feldman seems to in </w:t>
      </w:r>
      <w:proofErr w:type="gramStart"/>
      <w:r w:rsidRPr="00707C4B">
        <w:rPr>
          <w:sz w:val="16"/>
        </w:rPr>
        <w:t>discussing</w:t>
      </w:r>
      <w:proofErr w:type="gramEnd"/>
      <w:r w:rsidRPr="00707C4B">
        <w:rPr>
          <w:sz w:val="16"/>
        </w:rPr>
        <w:t xml:space="preserve"> “sensory pleasures,” which he thinks his view helps us understand. Even on his view of pleasure, phenomenal introspection can produce the belief that some hedonic tones are good while others are bad. There are </w:t>
      </w:r>
      <w:proofErr w:type="gramStart"/>
      <w:r w:rsidRPr="00707C4B">
        <w:rPr>
          <w:sz w:val="16"/>
        </w:rPr>
        <w:t>many different kinds of</w:t>
      </w:r>
      <w:proofErr w:type="gramEnd"/>
      <w:r w:rsidRPr="00707C4B">
        <w:rPr>
          <w:sz w:val="16"/>
        </w:rPr>
        <w:t xml:space="preserve"> pleasant experiences. There are sensory pleasures, like the pleasure of tasting delicious food, receiving a massage, or resting your tired limbs in a soft bed after a hard day. There are the pleasures of seeing that our desires are satisfied, like the pleasure of winning a game, getting a promotion, or seeing a friend succeed. These experiences differ in many ways, just as the experiences of looking at lemons and the sky on a sunny day differ. It's easy to see the appeal of Feldman's view that pleasures “have just about nothing in common phenomenologically” (79). But just as our experiences in looking at lemons and the sky on a sunny day have brightness in common, pleasant experiences all have “a certain common quality – feeling good,” as Roger Crisp argues (109).27 As the analogy with brightness suggests, hedonic tone is phenomenologically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w:t>
      </w:r>
      <w:proofErr w:type="gramStart"/>
      <w:r w:rsidRPr="00707C4B">
        <w:rPr>
          <w:sz w:val="16"/>
        </w:rPr>
        <w:t>thin phenomenal</w:t>
      </w:r>
      <w:proofErr w:type="gramEnd"/>
      <w:r w:rsidRPr="00707C4B">
        <w:rPr>
          <w:sz w:val="16"/>
        </w:rPr>
        <w:t xml:space="preserve"> states of feeling good and feeling bad. As Joseph </w:t>
      </w:r>
      <w:proofErr w:type="spellStart"/>
      <w:r w:rsidRPr="00707C4B">
        <w:rPr>
          <w:sz w:val="16"/>
        </w:rPr>
        <w:t>Mendola</w:t>
      </w:r>
      <w:proofErr w:type="spellEnd"/>
      <w:r w:rsidRPr="00707C4B">
        <w:rPr>
          <w:sz w:val="16"/>
        </w:rPr>
        <w:t xml:space="preserve"> writes, “the pleasantness of physical pleasure is a kind of hedonic value, a single homogenous sensory property, differing merely in intensity as well as in extent and duration, </w:t>
      </w:r>
      <w:r w:rsidRPr="00D96FB6">
        <w:rPr>
          <w:color w:val="FF0000"/>
          <w:sz w:val="16"/>
        </w:rPr>
        <w:t xml:space="preserve">which is yet a kind of goodness” (442). 29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heterogenous. If phenomenal introspection reliably informs us that pleasure is good, how can anyone believe that their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w:t>
      </w:r>
      <w:proofErr w:type="gramStart"/>
      <w:r w:rsidRPr="00D96FB6">
        <w:rPr>
          <w:color w:val="FF0000"/>
          <w:sz w:val="16"/>
        </w:rPr>
        <w:t>As long as</w:t>
      </w:r>
      <w:proofErr w:type="gramEnd"/>
      <w:r w:rsidRPr="00D96FB6">
        <w:rPr>
          <w:color w:val="FF0000"/>
          <w:sz w:val="16"/>
        </w:rPr>
        <w:t xml:space="preserve"> negative judgments of pleasure come from unreliable processes instead of phenomenal introspection, the argument from disagreement eliminates them. </w:t>
      </w:r>
      <w:r w:rsidRPr="00D96FB6">
        <w:rPr>
          <w:rStyle w:val="TitleChar"/>
          <w:color w:val="FF0000"/>
          <w:highlight w:val="green"/>
        </w:rPr>
        <w:t>The parallel between yellow’s brightness and pleasure’s goodness demonstrates</w:t>
      </w:r>
      <w:r w:rsidRPr="00D96FB6">
        <w:rPr>
          <w:rStyle w:val="TitleChar"/>
          <w:color w:val="FF0000"/>
        </w:rPr>
        <w:t xml:space="preserve"> the </w:t>
      </w:r>
      <w:r w:rsidRPr="00D96FB6">
        <w:rPr>
          <w:rStyle w:val="TitleChar"/>
          <w:color w:val="FF0000"/>
          <w:highlight w:val="green"/>
        </w:rPr>
        <w:t>objectivity of the value</w:t>
      </w:r>
      <w:r w:rsidRPr="00D96FB6">
        <w:rPr>
          <w:rStyle w:val="TitleChar"/>
          <w:color w:val="FF0000"/>
        </w:rPr>
        <w:t xml:space="preserve"> detected </w:t>
      </w:r>
      <w:r w:rsidRPr="00D96FB6">
        <w:rPr>
          <w:rStyle w:val="TitleChar"/>
          <w:color w:val="FF0000"/>
          <w:highlight w:val="green"/>
        </w:rPr>
        <w:t>in phenomenal introspection</w:t>
      </w:r>
      <w:r w:rsidRPr="00D96FB6">
        <w:rPr>
          <w:color w:val="FF0000"/>
          <w:sz w:val="16"/>
        </w:rPr>
        <w:t xml:space="preserve">. Just as anyone's yellow experiences objectively are bright experiences, anyone's pleasure objectively is a good experience.30 While one's phenomenology is often called one's “subjective experience”, facts about it are still objective. “Subjective” in “subjective experience” means “internal to the mind”, not “ontologically dependent on attitudes towards it.” My </w:t>
      </w:r>
      <w:proofErr w:type="gramStart"/>
      <w:r w:rsidRPr="00D96FB6">
        <w:rPr>
          <w:color w:val="FF0000"/>
          <w:sz w:val="16"/>
        </w:rPr>
        <w:t>yellow-experiences</w:t>
      </w:r>
      <w:proofErr w:type="gramEnd"/>
      <w:r w:rsidRPr="00D96FB6">
        <w:rPr>
          <w:color w:val="FF0000"/>
          <w:sz w:val="16"/>
        </w:rPr>
        <w:t xml:space="preserve"> objectively have brightness. Anyone who thought my </w:t>
      </w:r>
      <w:proofErr w:type="gramStart"/>
      <w:r w:rsidRPr="00D96FB6">
        <w:rPr>
          <w:color w:val="FF0000"/>
          <w:sz w:val="16"/>
        </w:rPr>
        <w:t>yellow-experiences</w:t>
      </w:r>
      <w:proofErr w:type="gramEnd"/>
      <w:r w:rsidRPr="00D96FB6">
        <w:rPr>
          <w:color w:val="FF0000"/>
          <w:sz w:val="16"/>
        </w:rPr>
        <w:t xml:space="preserve"> lacked brightness would be mistaken. Pleasure similarly is objectively good. It's true that anyone's pleasure is good. Anyone who denies this is mistaken. As </w:t>
      </w:r>
      <w:proofErr w:type="spellStart"/>
      <w:r w:rsidRPr="00D96FB6">
        <w:rPr>
          <w:color w:val="FF0000"/>
          <w:sz w:val="16"/>
        </w:rPr>
        <w:t>Mendola</w:t>
      </w:r>
      <w:proofErr w:type="spellEnd"/>
      <w:r w:rsidRPr="00D96FB6">
        <w:rPr>
          <w:color w:val="FF0000"/>
          <w:sz w:val="16"/>
        </w:rPr>
        <w:t xml:space="preserve"> writes, the value detected in phenomenal introspection is “a plausible candidate for objective value” (712). </w:t>
      </w:r>
      <w:r w:rsidRPr="00D96FB6">
        <w:rPr>
          <w:rStyle w:val="TitleChar"/>
          <w:color w:val="FF0000"/>
        </w:rPr>
        <w:t xml:space="preserve">Even though phenomenal introspection only tells me about my own phenomenal states, </w:t>
      </w:r>
      <w:r w:rsidRPr="00D96FB6">
        <w:rPr>
          <w:rStyle w:val="TitleChar"/>
          <w:color w:val="FF0000"/>
          <w:highlight w:val="green"/>
        </w:rPr>
        <w:t>I can know</w:t>
      </w:r>
      <w:r w:rsidRPr="00D96FB6">
        <w:rPr>
          <w:rStyle w:val="TitleChar"/>
          <w:color w:val="FF0000"/>
        </w:rPr>
        <w:t xml:space="preserve"> that </w:t>
      </w:r>
      <w:r w:rsidRPr="00D96FB6">
        <w:rPr>
          <w:rStyle w:val="TitleChar"/>
          <w:color w:val="FF0000"/>
          <w:highlight w:val="green"/>
        </w:rPr>
        <w:t>others' pleasure is good</w:t>
      </w:r>
      <w:r w:rsidRPr="00D96FB6">
        <w:rPr>
          <w:color w:val="FF0000"/>
          <w:sz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w:t>
      </w:r>
      <w:proofErr w:type="gramStart"/>
      <w:r w:rsidRPr="00D96FB6">
        <w:rPr>
          <w:color w:val="FF0000"/>
          <w:sz w:val="16"/>
        </w:rPr>
        <w:t>exactly the same</w:t>
      </w:r>
      <w:proofErr w:type="gramEnd"/>
      <w:r w:rsidRPr="00D96FB6">
        <w:rPr>
          <w:color w:val="FF0000"/>
          <w:sz w:val="16"/>
        </w:rPr>
        <w:t xml:space="preserve"> experiences I'm having, their experiences will have exactly the same intrinsic properties as mine. This is also how I know that if I have the same experience in the future, it'll have the same intrinsic properties. Even though the only pleasure I can introspect is mine now, I should believe that others' pleasures and my pleasures at other times are good, just as I should </w:t>
      </w:r>
      <w:r w:rsidRPr="00D96FB6">
        <w:rPr>
          <w:color w:val="FF0000"/>
          <w:sz w:val="16"/>
        </w:rPr>
        <w:lastRenderedPageBreak/>
        <w:t xml:space="preserve">believe that yellow experienced by others and myself at other times is bright. </w:t>
      </w:r>
      <w:r w:rsidRPr="00D96FB6">
        <w:rPr>
          <w:rStyle w:val="TitleChar"/>
          <w:color w:val="FF0000"/>
        </w:rPr>
        <w:t xml:space="preserve">My argument thus favors the kind of universal hedonism </w:t>
      </w:r>
      <w:r w:rsidRPr="00D96FB6">
        <w:rPr>
          <w:rStyle w:val="TitleChar"/>
          <w:color w:val="FF0000"/>
          <w:highlight w:val="green"/>
        </w:rPr>
        <w:t>that supports util</w:t>
      </w:r>
      <w:r w:rsidRPr="00D96FB6">
        <w:rPr>
          <w:rStyle w:val="TitleChar"/>
          <w:color w:val="FF0000"/>
        </w:rPr>
        <w:t>itarianism, not egoistic hedonism</w:t>
      </w:r>
      <w:r w:rsidRPr="00D96FB6">
        <w:rPr>
          <w:color w:val="FF0000"/>
          <w:sz w:val="16"/>
        </w:rPr>
        <w:t>.</w:t>
      </w:r>
    </w:p>
    <w:p w14:paraId="3E6DA40E" w14:textId="2C61622A" w:rsidR="000F1400" w:rsidRPr="00D96FB6" w:rsidRDefault="000F1400" w:rsidP="000F1400">
      <w:pPr>
        <w:pStyle w:val="Heading4"/>
        <w:rPr>
          <w:color w:val="FF0000"/>
        </w:rPr>
      </w:pPr>
      <w:r w:rsidRPr="00D96FB6">
        <w:rPr>
          <w:color w:val="FF0000"/>
        </w:rPr>
        <w:t>[2] Fails in the realm of policy making – the entire body of congress can’t collectively appropriate the same thing, the plan fails to be normatively obligational</w:t>
      </w:r>
    </w:p>
    <w:p w14:paraId="0F3B802F" w14:textId="1FD2479E" w:rsidR="000F1400" w:rsidRPr="00D96FB6" w:rsidRDefault="000F1400" w:rsidP="000F1400">
      <w:pPr>
        <w:pStyle w:val="Heading4"/>
        <w:rPr>
          <w:color w:val="FF0000"/>
        </w:rPr>
      </w:pPr>
      <w:r w:rsidRPr="00D96FB6">
        <w:rPr>
          <w:color w:val="FF0000"/>
        </w:rPr>
        <w:t>[3] Util hijacks – there’s no justification for why appropriation happens in the first place – we appropriate things because it produces pleasure and disregard alienation because being stripped from that pleasure causes pain</w:t>
      </w:r>
    </w:p>
    <w:p w14:paraId="5FAD47C3" w14:textId="69D35C38" w:rsidR="000F1400" w:rsidRPr="00D96FB6" w:rsidRDefault="000F1400" w:rsidP="000F1400">
      <w:pPr>
        <w:rPr>
          <w:color w:val="FF0000"/>
          <w:sz w:val="16"/>
        </w:rPr>
      </w:pPr>
    </w:p>
    <w:p w14:paraId="6C85D2A4" w14:textId="64EED8E8" w:rsidR="000F1400" w:rsidRPr="00D96FB6" w:rsidRDefault="000F1400" w:rsidP="000F1400">
      <w:pPr>
        <w:rPr>
          <w:color w:val="FF0000"/>
          <w:sz w:val="16"/>
        </w:rPr>
      </w:pPr>
    </w:p>
    <w:p w14:paraId="4A814161" w14:textId="70C3967F" w:rsidR="000F1400" w:rsidRPr="00D96FB6" w:rsidRDefault="000F1400" w:rsidP="000F1400">
      <w:pPr>
        <w:pStyle w:val="Heading4"/>
        <w:rPr>
          <w:color w:val="FF0000"/>
        </w:rPr>
      </w:pPr>
      <w:r w:rsidRPr="00D96FB6">
        <w:rPr>
          <w:color w:val="FF0000"/>
        </w:rPr>
        <w:t xml:space="preserve">Off </w:t>
      </w:r>
      <w:proofErr w:type="spellStart"/>
      <w:r w:rsidRPr="00D96FB6">
        <w:rPr>
          <w:color w:val="FF0000"/>
        </w:rPr>
        <w:t>Jaeggi</w:t>
      </w:r>
      <w:proofErr w:type="spellEnd"/>
      <w:r w:rsidRPr="00D96FB6">
        <w:rPr>
          <w:color w:val="FF0000"/>
        </w:rPr>
        <w:t xml:space="preserve"> 2 -- </w:t>
      </w:r>
    </w:p>
    <w:p w14:paraId="5BB60851" w14:textId="56B2971A" w:rsidR="000F1400" w:rsidRPr="00D96FB6" w:rsidRDefault="000F1400" w:rsidP="000F1400">
      <w:pPr>
        <w:pStyle w:val="Heading4"/>
        <w:rPr>
          <w:color w:val="FF0000"/>
        </w:rPr>
      </w:pPr>
      <w:r w:rsidRPr="00D96FB6">
        <w:rPr>
          <w:color w:val="FF0000"/>
        </w:rPr>
        <w:t>[1] Capitalism is only alienating in the context of labor – neoliberalism is a distinct form of capital construction, strike aren’t occupations</w:t>
      </w:r>
    </w:p>
    <w:p w14:paraId="716A02B5" w14:textId="4C8318CB" w:rsidR="000F1400" w:rsidRPr="00D96FB6" w:rsidRDefault="000F1400" w:rsidP="000F1400">
      <w:pPr>
        <w:pStyle w:val="Heading4"/>
        <w:rPr>
          <w:color w:val="FF0000"/>
        </w:rPr>
      </w:pPr>
      <w:r w:rsidRPr="00D96FB6">
        <w:rPr>
          <w:color w:val="FF0000"/>
        </w:rPr>
        <w:t xml:space="preserve">[2] Criticisms of capitalism as an alienating system collapse into a desire for the nostalgic – liberal markets </w:t>
      </w:r>
      <w:proofErr w:type="gramStart"/>
      <w:r w:rsidRPr="00D96FB6">
        <w:rPr>
          <w:color w:val="FF0000"/>
        </w:rPr>
        <w:t>actually enable</w:t>
      </w:r>
      <w:proofErr w:type="gramEnd"/>
      <w:r w:rsidRPr="00D96FB6">
        <w:rPr>
          <w:color w:val="FF0000"/>
        </w:rPr>
        <w:t xml:space="preserve"> increased freedom for laborers.</w:t>
      </w:r>
      <w:r w:rsidR="00C2365F" w:rsidRPr="00D96FB6">
        <w:rPr>
          <w:color w:val="FF0000"/>
        </w:rPr>
        <w:t xml:space="preserve"> – this also takes out </w:t>
      </w:r>
      <w:proofErr w:type="spellStart"/>
      <w:r w:rsidR="00432BC0" w:rsidRPr="00D96FB6">
        <w:rPr>
          <w:color w:val="FF0000"/>
        </w:rPr>
        <w:t>gilabert</w:t>
      </w:r>
      <w:proofErr w:type="spellEnd"/>
      <w:r w:rsidR="00432BC0" w:rsidRPr="00D96FB6">
        <w:rPr>
          <w:color w:val="FF0000"/>
        </w:rPr>
        <w:t xml:space="preserve"> 17 </w:t>
      </w:r>
    </w:p>
    <w:p w14:paraId="0AF6E08E" w14:textId="77777777" w:rsidR="000F1400" w:rsidRPr="00D96FB6" w:rsidRDefault="000F1400" w:rsidP="000F1400">
      <w:pPr>
        <w:rPr>
          <w:color w:val="FF0000"/>
          <w:sz w:val="12"/>
        </w:rPr>
      </w:pPr>
      <w:proofErr w:type="spellStart"/>
      <w:r w:rsidRPr="00D96FB6">
        <w:rPr>
          <w:rStyle w:val="Style13ptBold"/>
          <w:color w:val="FF0000"/>
          <w:u w:val="single"/>
        </w:rPr>
        <w:t>Jaeggi</w:t>
      </w:r>
      <w:proofErr w:type="spellEnd"/>
      <w:r w:rsidRPr="00D96FB6">
        <w:rPr>
          <w:rStyle w:val="Style13ptBold"/>
          <w:color w:val="FF0000"/>
          <w:u w:val="single"/>
        </w:rPr>
        <w:t xml:space="preserve"> 3</w:t>
      </w:r>
      <w:r w:rsidRPr="00D96FB6">
        <w:rPr>
          <w:color w:val="FF0000"/>
          <w:sz w:val="12"/>
        </w:rPr>
        <w:t xml:space="preserve"> (</w:t>
      </w:r>
      <w:proofErr w:type="spellStart"/>
      <w:r w:rsidRPr="00D96FB6">
        <w:rPr>
          <w:color w:val="FF0000"/>
          <w:sz w:val="12"/>
        </w:rPr>
        <w:t>Rahel</w:t>
      </w:r>
      <w:proofErr w:type="spellEnd"/>
      <w:r w:rsidRPr="00D96FB6">
        <w:rPr>
          <w:color w:val="FF0000"/>
          <w:sz w:val="12"/>
        </w:rPr>
        <w:t xml:space="preserve"> </w:t>
      </w:r>
      <w:proofErr w:type="spellStart"/>
      <w:r w:rsidRPr="00D96FB6">
        <w:rPr>
          <w:color w:val="FF0000"/>
          <w:sz w:val="12"/>
        </w:rPr>
        <w:t>Jaeggi</w:t>
      </w:r>
      <w:proofErr w:type="spellEnd"/>
      <w:r w:rsidRPr="00D96FB6">
        <w:rPr>
          <w:color w:val="FF0000"/>
          <w:sz w:val="12"/>
        </w:rPr>
        <w:t xml:space="preserve"> is Professor of Practical Philosophy at Humboldt-University in Berlin and has been the visiting Theodor </w:t>
      </w:r>
      <w:proofErr w:type="spellStart"/>
      <w:r w:rsidRPr="00D96FB6">
        <w:rPr>
          <w:color w:val="FF0000"/>
          <w:sz w:val="12"/>
        </w:rPr>
        <w:t>Heuss</w:t>
      </w:r>
      <w:proofErr w:type="spellEnd"/>
      <w:r w:rsidRPr="00D96FB6">
        <w:rPr>
          <w:color w:val="FF0000"/>
          <w:sz w:val="12"/>
        </w:rPr>
        <w:t xml:space="preserve"> Professor at the New School for Social Research. She works primarily in the areas of social philosophy and critical theory, drawing extensively on the traditions of German Idealism, as well as recent Anglo-American thought. “WHAT (IF ANYTHING) IS WRONG WITH CAPITALISM? DYSFUNCTIONALITY, EXPLOITATION AND ALIENATION: THREE APPROACHES TO THE CRITIQUE OF CAPITALISM,” The Southern Journal of Philosophy Volume 54, </w:t>
      </w:r>
      <w:proofErr w:type="spellStart"/>
      <w:r w:rsidRPr="00D96FB6">
        <w:rPr>
          <w:color w:val="FF0000"/>
          <w:sz w:val="12"/>
        </w:rPr>
        <w:t>Spindel</w:t>
      </w:r>
      <w:proofErr w:type="spellEnd"/>
      <w:r w:rsidRPr="00D96FB6">
        <w:rPr>
          <w:color w:val="FF0000"/>
          <w:sz w:val="12"/>
        </w:rPr>
        <w:t xml:space="preserve"> Supplement. Page 63-63. 2016) </w:t>
      </w:r>
      <w:r w:rsidRPr="00D96FB6">
        <w:rPr>
          <w:b/>
          <w:color w:val="FF0000"/>
          <w:sz w:val="12"/>
        </w:rPr>
        <w:t>//WW JA 4/17/18</w:t>
      </w:r>
    </w:p>
    <w:p w14:paraId="3C11525F" w14:textId="77777777" w:rsidR="000F1400" w:rsidRPr="00D96FB6" w:rsidRDefault="000F1400" w:rsidP="000F1400">
      <w:pPr>
        <w:rPr>
          <w:color w:val="FF0000"/>
          <w:sz w:val="12"/>
        </w:rPr>
      </w:pPr>
      <w:r w:rsidRPr="00D96FB6">
        <w:rPr>
          <w:color w:val="FF0000"/>
          <w:sz w:val="12"/>
        </w:rPr>
        <w:t xml:space="preserve">More pressing, however, is the second problem, which concerns the identification of criteria for the critique in question. </w:t>
      </w:r>
      <w:proofErr w:type="gramStart"/>
      <w:r w:rsidRPr="00D96FB6">
        <w:rPr>
          <w:color w:val="FF0000"/>
          <w:sz w:val="12"/>
        </w:rPr>
        <w:t>In particular, what</w:t>
      </w:r>
      <w:proofErr w:type="gramEnd"/>
      <w:r w:rsidRPr="00D96FB6">
        <w:rPr>
          <w:color w:val="FF0000"/>
          <w:sz w:val="12"/>
        </w:rPr>
        <w:t xml:space="preserve"> is problematic about the features I have listed? We can point to the indifference of the market to concrete properties, or its leveling of heterogeneities, and thereby criticize it for reducing meaning or “impoverishing” our lives. </w:t>
      </w:r>
      <w:r w:rsidRPr="00D96FB6">
        <w:rPr>
          <w:color w:val="FF0000"/>
          <w:highlight w:val="green"/>
          <w:u w:val="single"/>
        </w:rPr>
        <w:t xml:space="preserve">We can denounce </w:t>
      </w:r>
      <w:r w:rsidRPr="00D96FB6">
        <w:rPr>
          <w:color w:val="FF0000"/>
          <w:u w:val="single"/>
        </w:rPr>
        <w:t xml:space="preserve">the </w:t>
      </w:r>
      <w:r w:rsidRPr="00D96FB6">
        <w:rPr>
          <w:color w:val="FF0000"/>
          <w:highlight w:val="green"/>
          <w:u w:val="single"/>
        </w:rPr>
        <w:t>objectification</w:t>
      </w:r>
      <w:r w:rsidRPr="00D96FB6">
        <w:rPr>
          <w:color w:val="FF0000"/>
          <w:u w:val="single"/>
        </w:rPr>
        <w:t xml:space="preserve"> and depersonalization of social relations under the rubrics of atomization and instrumentalization</w:t>
      </w:r>
      <w:r w:rsidRPr="00D96FB6">
        <w:rPr>
          <w:color w:val="FF0000"/>
          <w:sz w:val="12"/>
        </w:rPr>
        <w:t xml:space="preserve">. We can criticize the liquidation of certain features and skills as objectifying and reifying. </w:t>
      </w:r>
      <w:r w:rsidRPr="00D96FB6">
        <w:rPr>
          <w:color w:val="FF0000"/>
          <w:highlight w:val="green"/>
          <w:u w:val="single"/>
        </w:rPr>
        <w:t>Yet</w:t>
      </w:r>
      <w:r w:rsidRPr="00D96FB6">
        <w:rPr>
          <w:color w:val="FF0000"/>
          <w:u w:val="single"/>
        </w:rPr>
        <w:t xml:space="preserve">, many of </w:t>
      </w:r>
      <w:r w:rsidRPr="00D96FB6">
        <w:rPr>
          <w:color w:val="FF0000"/>
          <w:highlight w:val="green"/>
          <w:u w:val="single"/>
        </w:rPr>
        <w:t>these</w:t>
      </w:r>
      <w:r w:rsidRPr="00D96FB6">
        <w:rPr>
          <w:color w:val="FF0000"/>
          <w:u w:val="single"/>
        </w:rPr>
        <w:t xml:space="preserve"> diagnoses </w:t>
      </w:r>
      <w:r w:rsidRPr="00D96FB6">
        <w:rPr>
          <w:color w:val="FF0000"/>
          <w:highlight w:val="green"/>
          <w:u w:val="single"/>
        </w:rPr>
        <w:t>turn on cultural criticism</w:t>
      </w:r>
      <w:r w:rsidRPr="00D96FB6">
        <w:rPr>
          <w:color w:val="FF0000"/>
          <w:u w:val="single"/>
        </w:rPr>
        <w:t xml:space="preserve"> and cultural pessimism, </w:t>
      </w:r>
      <w:r w:rsidRPr="00D96FB6">
        <w:rPr>
          <w:color w:val="FF0000"/>
          <w:highlight w:val="green"/>
          <w:u w:val="single"/>
        </w:rPr>
        <w:t>which</w:t>
      </w:r>
      <w:r w:rsidRPr="00D96FB6">
        <w:rPr>
          <w:color w:val="FF0000"/>
          <w:u w:val="single"/>
        </w:rPr>
        <w:t xml:space="preserve"> tend, in each case, to </w:t>
      </w:r>
      <w:r w:rsidRPr="00D96FB6">
        <w:rPr>
          <w:color w:val="FF0000"/>
          <w:highlight w:val="green"/>
          <w:u w:val="single"/>
        </w:rPr>
        <w:t>nostalgically romanticize</w:t>
      </w:r>
      <w:r w:rsidRPr="00D96FB6">
        <w:rPr>
          <w:color w:val="FF0000"/>
          <w:u w:val="single"/>
        </w:rPr>
        <w:t xml:space="preserve"> previous ways of life, along with their products, practices, and customs.</w:t>
      </w:r>
      <w:r w:rsidRPr="00D96FB6">
        <w:rPr>
          <w:color w:val="FF0000"/>
          <w:sz w:val="12"/>
        </w:rPr>
        <w:t xml:space="preserve"> Just as </w:t>
      </w:r>
      <w:r w:rsidRPr="00D96FB6">
        <w:rPr>
          <w:color w:val="FF0000"/>
          <w:u w:val="single"/>
        </w:rPr>
        <w:t>people were confident when the railway was introduced that its speed would lead inevitably to insanity, so today we praise the tranquility of the railway</w:t>
      </w:r>
      <w:r w:rsidRPr="00D96FB6">
        <w:rPr>
          <w:color w:val="FF0000"/>
          <w:sz w:val="12"/>
        </w:rPr>
        <w:t xml:space="preserve">, the “genuine, meaningful experience of traveling” it provides, against the acceleration of life initiated by EasyJet. </w:t>
      </w:r>
      <w:r w:rsidRPr="00D96FB6">
        <w:rPr>
          <w:color w:val="FF0000"/>
          <w:u w:val="single"/>
        </w:rPr>
        <w:t xml:space="preserve">And, if, at the time, </w:t>
      </w:r>
      <w:r w:rsidRPr="00D96FB6">
        <w:rPr>
          <w:color w:val="FF0000"/>
          <w:highlight w:val="green"/>
          <w:u w:val="single"/>
        </w:rPr>
        <w:t>the introduction of</w:t>
      </w:r>
      <w:r w:rsidRPr="00D96FB6">
        <w:rPr>
          <w:color w:val="FF0000"/>
          <w:u w:val="single"/>
        </w:rPr>
        <w:t xml:space="preserve"> labor-divided, </w:t>
      </w:r>
      <w:r w:rsidRPr="00D96FB6">
        <w:rPr>
          <w:color w:val="FF0000"/>
          <w:highlight w:val="green"/>
          <w:u w:val="single"/>
        </w:rPr>
        <w:t>assembly line work was synonymous with alienated labor</w:t>
      </w:r>
      <w:r w:rsidRPr="00D96FB6">
        <w:rPr>
          <w:color w:val="FF0000"/>
          <w:u w:val="single"/>
        </w:rPr>
        <w:t xml:space="preserve"> and inhuman disciplining, so </w:t>
      </w:r>
      <w:r w:rsidRPr="00D96FB6">
        <w:rPr>
          <w:color w:val="FF0000"/>
          <w:highlight w:val="green"/>
          <w:u w:val="single"/>
        </w:rPr>
        <w:t>in retrospect the “Fordist” system</w:t>
      </w:r>
      <w:r w:rsidRPr="00D96FB6">
        <w:rPr>
          <w:color w:val="FF0000"/>
          <w:u w:val="single"/>
        </w:rPr>
        <w:t xml:space="preserve"> of welfare </w:t>
      </w:r>
      <w:r w:rsidRPr="00D96FB6">
        <w:rPr>
          <w:color w:val="FF0000"/>
          <w:highlight w:val="green"/>
          <w:u w:val="single"/>
        </w:rPr>
        <w:t>has already been nearly vindicated</w:t>
      </w:r>
      <w:r w:rsidRPr="00D96FB6">
        <w:rPr>
          <w:color w:val="FF0000"/>
          <w:u w:val="single"/>
        </w:rPr>
        <w:t xml:space="preserve">, since </w:t>
      </w:r>
      <w:r w:rsidRPr="00D96FB6">
        <w:rPr>
          <w:color w:val="FF0000"/>
          <w:highlight w:val="green"/>
          <w:u w:val="single"/>
        </w:rPr>
        <w:t>it sowed identity and community attachment against the</w:t>
      </w:r>
      <w:r w:rsidRPr="00D96FB6">
        <w:rPr>
          <w:color w:val="FF0000"/>
          <w:u w:val="single"/>
        </w:rPr>
        <w:t xml:space="preserve"> identity-destroying </w:t>
      </w:r>
      <w:r w:rsidRPr="00D96FB6">
        <w:rPr>
          <w:color w:val="FF0000"/>
          <w:highlight w:val="green"/>
          <w:u w:val="single"/>
        </w:rPr>
        <w:t>dynamics</w:t>
      </w:r>
      <w:r w:rsidRPr="00D96FB6">
        <w:rPr>
          <w:color w:val="FF0000"/>
          <w:u w:val="single"/>
        </w:rPr>
        <w:t xml:space="preserve"> and experience-impoverishment </w:t>
      </w:r>
      <w:r w:rsidRPr="00D96FB6">
        <w:rPr>
          <w:color w:val="FF0000"/>
          <w:highlight w:val="green"/>
          <w:u w:val="single"/>
        </w:rPr>
        <w:t>of the new</w:t>
      </w:r>
      <w:r w:rsidRPr="00D96FB6">
        <w:rPr>
          <w:color w:val="FF0000"/>
          <w:u w:val="single"/>
        </w:rPr>
        <w:t xml:space="preserve">, accelerated, and “flexible </w:t>
      </w:r>
      <w:r w:rsidRPr="00D96FB6">
        <w:rPr>
          <w:color w:val="FF0000"/>
          <w:highlight w:val="green"/>
          <w:u w:val="single"/>
        </w:rPr>
        <w:t>capitalism</w:t>
      </w:r>
      <w:r w:rsidRPr="00D96FB6">
        <w:rPr>
          <w:color w:val="FF0000"/>
          <w:sz w:val="12"/>
        </w:rPr>
        <w:t xml:space="preserve">.” At the very least, </w:t>
      </w:r>
      <w:r w:rsidRPr="00D96FB6">
        <w:rPr>
          <w:color w:val="FF0000"/>
          <w:u w:val="single"/>
        </w:rPr>
        <w:t xml:space="preserve">the principle of </w:t>
      </w:r>
      <w:r w:rsidRPr="00D96FB6">
        <w:rPr>
          <w:color w:val="FF0000"/>
          <w:highlight w:val="green"/>
          <w:u w:val="single"/>
        </w:rPr>
        <w:t>nostalgia</w:t>
      </w:r>
      <w:r w:rsidRPr="00D96FB6">
        <w:rPr>
          <w:color w:val="FF0000"/>
          <w:u w:val="single"/>
        </w:rPr>
        <w:t xml:space="preserve"> at work here, all things considered, </w:t>
      </w:r>
      <w:r w:rsidRPr="00D96FB6">
        <w:rPr>
          <w:color w:val="FF0000"/>
          <w:highlight w:val="green"/>
          <w:u w:val="single"/>
        </w:rPr>
        <w:t>allows one to doubt how reliable</w:t>
      </w:r>
      <w:r w:rsidRPr="00D96FB6">
        <w:rPr>
          <w:color w:val="FF0000"/>
          <w:u w:val="single"/>
        </w:rPr>
        <w:t xml:space="preserve"> and fruitful the </w:t>
      </w:r>
      <w:r w:rsidRPr="00D96FB6">
        <w:rPr>
          <w:color w:val="FF0000"/>
          <w:highlight w:val="green"/>
          <w:u w:val="single"/>
        </w:rPr>
        <w:t xml:space="preserve">operative criteria </w:t>
      </w:r>
      <w:r w:rsidRPr="00D96FB6">
        <w:rPr>
          <w:color w:val="FF0000"/>
          <w:u w:val="single"/>
        </w:rPr>
        <w:t xml:space="preserve">really </w:t>
      </w:r>
      <w:r w:rsidRPr="00D96FB6">
        <w:rPr>
          <w:color w:val="FF0000"/>
          <w:highlight w:val="green"/>
          <w:u w:val="single"/>
        </w:rPr>
        <w:t>are</w:t>
      </w:r>
      <w:r w:rsidRPr="00D96FB6">
        <w:rPr>
          <w:color w:val="FF0000"/>
          <w:sz w:val="12"/>
        </w:rPr>
        <w:t xml:space="preserve">. With good reason, Georg Simmel’s description of modern life under the signs of interchangeability and of money—a still unsurpassed achievement in describing </w:t>
      </w:r>
      <w:r w:rsidRPr="00D96FB6">
        <w:rPr>
          <w:color w:val="FF0000"/>
          <w:highlight w:val="green"/>
          <w:u w:val="single"/>
        </w:rPr>
        <w:t>capitalism</w:t>
      </w:r>
      <w:r w:rsidRPr="00D96FB6">
        <w:rPr>
          <w:color w:val="FF0000"/>
          <w:u w:val="single"/>
        </w:rPr>
        <w:t xml:space="preserve"> as a form-of-life—</w:t>
      </w:r>
      <w:r w:rsidRPr="00D96FB6">
        <w:rPr>
          <w:color w:val="FF0000"/>
          <w:highlight w:val="green"/>
          <w:u w:val="single"/>
        </w:rPr>
        <w:t>is</w:t>
      </w:r>
      <w:r w:rsidRPr="00D96FB6">
        <w:rPr>
          <w:color w:val="FF0000"/>
          <w:u w:val="single"/>
        </w:rPr>
        <w:t xml:space="preserve"> markedly </w:t>
      </w:r>
      <w:r w:rsidRPr="00D96FB6">
        <w:rPr>
          <w:color w:val="FF0000"/>
          <w:highlight w:val="green"/>
          <w:u w:val="single"/>
        </w:rPr>
        <w:t>ambivalent. Indifference to special relationships</w:t>
      </w:r>
      <w:r w:rsidRPr="00D96FB6">
        <w:rPr>
          <w:color w:val="FF0000"/>
          <w:u w:val="single"/>
        </w:rPr>
        <w:t xml:space="preserve"> and the intrinsic properties of goods also </w:t>
      </w:r>
      <w:r w:rsidRPr="00D96FB6">
        <w:rPr>
          <w:color w:val="FF0000"/>
          <w:highlight w:val="green"/>
          <w:u w:val="single"/>
        </w:rPr>
        <w:t>means freedom</w:t>
      </w:r>
      <w:r w:rsidRPr="00D96FB6">
        <w:rPr>
          <w:color w:val="FF0000"/>
          <w:u w:val="single"/>
        </w:rPr>
        <w:t xml:space="preserve">. The </w:t>
      </w:r>
      <w:r w:rsidRPr="00D96FB6">
        <w:rPr>
          <w:color w:val="FF0000"/>
          <w:highlight w:val="green"/>
          <w:u w:val="single"/>
        </w:rPr>
        <w:t>detachment</w:t>
      </w:r>
      <w:r w:rsidRPr="00D96FB6">
        <w:rPr>
          <w:color w:val="FF0000"/>
          <w:u w:val="single"/>
        </w:rPr>
        <w:t xml:space="preserve"> [</w:t>
      </w:r>
      <w:proofErr w:type="spellStart"/>
      <w:r w:rsidRPr="00D96FB6">
        <w:rPr>
          <w:color w:val="FF0000"/>
          <w:u w:val="single"/>
        </w:rPr>
        <w:t>Bindungslosigkeit</w:t>
      </w:r>
      <w:proofErr w:type="spellEnd"/>
      <w:r w:rsidRPr="00D96FB6">
        <w:rPr>
          <w:color w:val="FF0000"/>
          <w:u w:val="single"/>
        </w:rPr>
        <w:t xml:space="preserve">] </w:t>
      </w:r>
      <w:r w:rsidRPr="00D96FB6">
        <w:rPr>
          <w:color w:val="FF0000"/>
          <w:highlight w:val="green"/>
          <w:u w:val="single"/>
        </w:rPr>
        <w:t xml:space="preserve">enabled by money </w:t>
      </w:r>
      <w:r w:rsidRPr="00D96FB6">
        <w:rPr>
          <w:color w:val="FF0000"/>
          <w:u w:val="single"/>
        </w:rPr>
        <w:t xml:space="preserve">also </w:t>
      </w:r>
      <w:r w:rsidRPr="00D96FB6">
        <w:rPr>
          <w:color w:val="FF0000"/>
          <w:highlight w:val="green"/>
          <w:u w:val="single"/>
        </w:rPr>
        <w:t>means independence</w:t>
      </w:r>
      <w:r w:rsidRPr="00D96FB6">
        <w:rPr>
          <w:color w:val="FF0000"/>
          <w:u w:val="single"/>
        </w:rPr>
        <w:t>. And—with all its precariousness and rigidity—</w:t>
      </w:r>
      <w:r w:rsidRPr="00D96FB6">
        <w:rPr>
          <w:color w:val="FF0000"/>
          <w:highlight w:val="green"/>
          <w:u w:val="single"/>
        </w:rPr>
        <w:t>insofar as the free labor market has replaced feudal hierarchies</w:t>
      </w:r>
      <w:r w:rsidRPr="00D96FB6">
        <w:rPr>
          <w:color w:val="FF0000"/>
          <w:u w:val="single"/>
        </w:rPr>
        <w:t xml:space="preserve">, this market </w:t>
      </w:r>
      <w:r w:rsidRPr="00D96FB6">
        <w:rPr>
          <w:color w:val="FF0000"/>
          <w:highlight w:val="green"/>
          <w:u w:val="single"/>
        </w:rPr>
        <w:t>is not merely premised on</w:t>
      </w:r>
      <w:r w:rsidRPr="00D96FB6">
        <w:rPr>
          <w:color w:val="FF0000"/>
          <w:u w:val="single"/>
        </w:rPr>
        <w:t xml:space="preserve"> the value of </w:t>
      </w:r>
      <w:r w:rsidRPr="00D96FB6">
        <w:rPr>
          <w:color w:val="FF0000"/>
          <w:highlight w:val="green"/>
          <w:u w:val="single"/>
        </w:rPr>
        <w:t>efficiency</w:t>
      </w:r>
      <w:r w:rsidRPr="00D96FB6">
        <w:rPr>
          <w:color w:val="FF0000"/>
          <w:sz w:val="12"/>
        </w:rPr>
        <w:t xml:space="preserve"> (</w:t>
      </w:r>
      <w:proofErr w:type="gramStart"/>
      <w:r w:rsidRPr="00D96FB6">
        <w:rPr>
          <w:color w:val="FF0000"/>
          <w:sz w:val="12"/>
        </w:rPr>
        <w:t>inasmuch as</w:t>
      </w:r>
      <w:proofErr w:type="gramEnd"/>
      <w:r w:rsidRPr="00D96FB6">
        <w:rPr>
          <w:color w:val="FF0000"/>
          <w:sz w:val="12"/>
        </w:rPr>
        <w:t xml:space="preserve"> it succeeds). Beyond this, </w:t>
      </w:r>
      <w:r w:rsidRPr="00D96FB6">
        <w:rPr>
          <w:color w:val="FF0000"/>
          <w:highlight w:val="green"/>
          <w:u w:val="single"/>
        </w:rPr>
        <w:t>the market</w:t>
      </w:r>
      <w:r w:rsidRPr="00D96FB6">
        <w:rPr>
          <w:color w:val="FF0000"/>
          <w:u w:val="single"/>
        </w:rPr>
        <w:t xml:space="preserve"> also </w:t>
      </w:r>
      <w:r w:rsidRPr="00D96FB6">
        <w:rPr>
          <w:color w:val="FF0000"/>
          <w:highlight w:val="green"/>
          <w:u w:val="single"/>
        </w:rPr>
        <w:t>embodies</w:t>
      </w:r>
      <w:r w:rsidRPr="00D96FB6">
        <w:rPr>
          <w:color w:val="FF0000"/>
          <w:u w:val="single"/>
        </w:rPr>
        <w:t xml:space="preserve"> an ethical principle, such that the freedom of modernity—as a </w:t>
      </w:r>
      <w:r w:rsidRPr="00D96FB6">
        <w:rPr>
          <w:color w:val="FF0000"/>
          <w:highlight w:val="green"/>
          <w:u w:val="single"/>
        </w:rPr>
        <w:t>freedom of choice</w:t>
      </w:r>
      <w:r w:rsidRPr="00D96FB6">
        <w:rPr>
          <w:color w:val="FF0000"/>
          <w:u w:val="single"/>
        </w:rPr>
        <w:t xml:space="preserve">—consists in </w:t>
      </w:r>
      <w:r w:rsidRPr="00D96FB6">
        <w:rPr>
          <w:color w:val="FF0000"/>
          <w:highlight w:val="green"/>
          <w:u w:val="single"/>
        </w:rPr>
        <w:t>living one’s life independently of others</w:t>
      </w:r>
      <w:r w:rsidRPr="00D96FB6">
        <w:rPr>
          <w:color w:val="FF0000"/>
          <w:u w:val="single"/>
        </w:rPr>
        <w:t>.</w:t>
      </w:r>
      <w:r w:rsidRPr="00D96FB6">
        <w:rPr>
          <w:color w:val="FF0000"/>
          <w:sz w:val="12"/>
        </w:rPr>
        <w:t xml:space="preserve"> (Marx, by the way, was certainly aware of these merits of modern capitalism: just remember his praise of capitalism as the driving force of modernity, in which “all that is solid melts into the air.”23)</w:t>
      </w:r>
    </w:p>
    <w:p w14:paraId="7F91D57C" w14:textId="77777777" w:rsidR="000F1400" w:rsidRPr="00D96FB6" w:rsidRDefault="000F1400" w:rsidP="000F1400">
      <w:pPr>
        <w:rPr>
          <w:color w:val="FF0000"/>
        </w:rPr>
      </w:pPr>
    </w:p>
    <w:p w14:paraId="18B7E11F" w14:textId="20CACF37" w:rsidR="000F1400" w:rsidRPr="00D96FB6" w:rsidRDefault="000F1400" w:rsidP="000F1400">
      <w:pPr>
        <w:pStyle w:val="Heading4"/>
        <w:rPr>
          <w:color w:val="FF0000"/>
        </w:rPr>
      </w:pPr>
      <w:r w:rsidRPr="00D96FB6">
        <w:rPr>
          <w:color w:val="FF0000"/>
        </w:rPr>
        <w:lastRenderedPageBreak/>
        <w:t>[3] The counter role of the ballot is to vote for the best policy option:</w:t>
      </w:r>
    </w:p>
    <w:p w14:paraId="61442B77" w14:textId="3307E738" w:rsidR="000F1400" w:rsidRPr="00D96FB6" w:rsidRDefault="000F1400" w:rsidP="000F1400">
      <w:pPr>
        <w:pStyle w:val="Heading4"/>
        <w:rPr>
          <w:color w:val="FF0000"/>
        </w:rPr>
      </w:pPr>
      <w:r w:rsidRPr="00D96FB6">
        <w:rPr>
          <w:color w:val="FF0000"/>
        </w:rPr>
        <w:t>[a] Scenario planning teaches us how to engage in politics – individual criticism won’t spill over to macro change, but my model trains students to keep up with politics and make political demands.</w:t>
      </w:r>
    </w:p>
    <w:p w14:paraId="0F445FD5" w14:textId="5BCABD71" w:rsidR="000F1400" w:rsidRPr="00D96FB6" w:rsidRDefault="000F1400" w:rsidP="000F1400">
      <w:pPr>
        <w:pStyle w:val="Heading4"/>
        <w:rPr>
          <w:color w:val="FF0000"/>
        </w:rPr>
      </w:pPr>
      <w:r w:rsidRPr="00D96FB6">
        <w:rPr>
          <w:color w:val="FF0000"/>
        </w:rPr>
        <w:t>[b] Engagement – their role of the ballot is self-serving and unpredictable – justifies infinite hyper-specific aff role of the ballots that exclude neg offense – turns their framing</w:t>
      </w:r>
    </w:p>
    <w:p w14:paraId="4D1D1B8F" w14:textId="4A2F2FE0" w:rsidR="000F1400" w:rsidRPr="00D96FB6" w:rsidRDefault="000F1400" w:rsidP="000F1400">
      <w:pPr>
        <w:pStyle w:val="Heading4"/>
        <w:rPr>
          <w:color w:val="FF0000"/>
        </w:rPr>
      </w:pPr>
      <w:r w:rsidRPr="00D96FB6">
        <w:rPr>
          <w:color w:val="FF0000"/>
        </w:rPr>
        <w:t>[c] Best critical analysis involve contestation from multiple angles.</w:t>
      </w:r>
    </w:p>
    <w:p w14:paraId="3A043BE3" w14:textId="3B3D8685" w:rsidR="000F1400" w:rsidRPr="00D96FB6" w:rsidRDefault="000F1400" w:rsidP="000F1400">
      <w:pPr>
        <w:pStyle w:val="Heading4"/>
        <w:rPr>
          <w:color w:val="FF0000"/>
        </w:rPr>
      </w:pPr>
      <w:r w:rsidRPr="00D96FB6">
        <w:rPr>
          <w:color w:val="FF0000"/>
        </w:rPr>
        <w:t>[d] Prior question to their epistemological questioning – we can’t test their claims due to a lack of engagement so err neg.</w:t>
      </w:r>
    </w:p>
    <w:p w14:paraId="425E605B" w14:textId="45D3A3FF" w:rsidR="00C2365F" w:rsidRDefault="00C2365F" w:rsidP="00C2365F">
      <w:pPr>
        <w:pStyle w:val="Heading3"/>
      </w:pPr>
      <w:r>
        <w:lastRenderedPageBreak/>
        <w:t>Off the contention</w:t>
      </w:r>
    </w:p>
    <w:p w14:paraId="6347569C" w14:textId="30112662" w:rsidR="00C2365F" w:rsidRPr="00C2365F" w:rsidRDefault="00C2365F" w:rsidP="00C2365F">
      <w:pPr>
        <w:pStyle w:val="Heading4"/>
      </w:pPr>
      <w:r>
        <w:t xml:space="preserve">Pics DO negate -- </w:t>
      </w:r>
    </w:p>
    <w:p w14:paraId="769A05C8" w14:textId="20AF8684" w:rsidR="00C2365F" w:rsidRPr="00F27DA6" w:rsidRDefault="00C2365F" w:rsidP="00C2365F">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[1] </w:t>
      </w:r>
      <w:r w:rsidRPr="00F27DA6">
        <w:rPr>
          <w:rFonts w:asciiTheme="minorHAnsi" w:eastAsia="MS Gothic" w:hAnsiTheme="minorHAnsi" w:cstheme="minorHAnsi"/>
          <w:b/>
          <w:iCs/>
          <w:sz w:val="26"/>
        </w:rPr>
        <w:t xml:space="preserve">Reciprocal: permutation includes all of the plan and part of the </w:t>
      </w:r>
      <w:proofErr w:type="gramStart"/>
      <w:r w:rsidRPr="00F27DA6">
        <w:rPr>
          <w:rFonts w:asciiTheme="minorHAnsi" w:eastAsia="MS Gothic" w:hAnsiTheme="minorHAnsi" w:cstheme="minorHAnsi"/>
          <w:b/>
          <w:iCs/>
          <w:sz w:val="26"/>
        </w:rPr>
        <w:t>counter-plan</w:t>
      </w:r>
      <w:proofErr w:type="gramEnd"/>
      <w:r w:rsidRPr="00F27DA6">
        <w:rPr>
          <w:rFonts w:asciiTheme="minorHAnsi" w:eastAsia="MS Gothic" w:hAnsiTheme="minorHAnsi" w:cstheme="minorHAnsi"/>
          <w:b/>
          <w:iCs/>
          <w:sz w:val="26"/>
        </w:rPr>
        <w:t xml:space="preserve"> is legit even though it’s partially inclusive of the counter-plan</w:t>
      </w:r>
    </w:p>
    <w:p w14:paraId="0DDCC78A" w14:textId="6E2FD6A6" w:rsidR="00C2365F" w:rsidRPr="00F27DA6" w:rsidRDefault="00C2365F" w:rsidP="00C2365F">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[2]</w:t>
      </w:r>
      <w:r w:rsidRPr="00F27DA6">
        <w:rPr>
          <w:rFonts w:asciiTheme="minorHAnsi" w:eastAsia="MS Gothic" w:hAnsiTheme="minorHAnsi" w:cstheme="minorHAnsi"/>
          <w:b/>
          <w:iCs/>
          <w:sz w:val="26"/>
        </w:rPr>
        <w:t xml:space="preserve"> Leads to better </w:t>
      </w:r>
      <w:proofErr w:type="spellStart"/>
      <w:r w:rsidRPr="00F27DA6">
        <w:rPr>
          <w:rFonts w:asciiTheme="minorHAnsi" w:eastAsia="MS Gothic" w:hAnsiTheme="minorHAnsi" w:cstheme="minorHAnsi"/>
          <w:b/>
          <w:iCs/>
          <w:sz w:val="26"/>
        </w:rPr>
        <w:t>plantexts</w:t>
      </w:r>
      <w:proofErr w:type="spellEnd"/>
      <w:r w:rsidRPr="00F27DA6">
        <w:rPr>
          <w:rFonts w:asciiTheme="minorHAnsi" w:eastAsia="MS Gothic" w:hAnsiTheme="minorHAnsi" w:cstheme="minorHAnsi"/>
          <w:b/>
          <w:iCs/>
          <w:sz w:val="26"/>
        </w:rPr>
        <w:t xml:space="preserve">: prevents </w:t>
      </w:r>
      <w:proofErr w:type="spellStart"/>
      <w:r w:rsidRPr="00F27DA6">
        <w:rPr>
          <w:rFonts w:asciiTheme="minorHAnsi" w:eastAsia="MS Gothic" w:hAnsiTheme="minorHAnsi" w:cstheme="minorHAnsi"/>
          <w:b/>
          <w:iCs/>
          <w:sz w:val="26"/>
        </w:rPr>
        <w:t>affs</w:t>
      </w:r>
      <w:proofErr w:type="spellEnd"/>
      <w:r w:rsidRPr="00F27DA6">
        <w:rPr>
          <w:rFonts w:asciiTheme="minorHAnsi" w:eastAsia="MS Gothic" w:hAnsiTheme="minorHAnsi" w:cstheme="minorHAnsi"/>
          <w:b/>
          <w:iCs/>
          <w:sz w:val="26"/>
        </w:rPr>
        <w:t xml:space="preserve"> from reading </w:t>
      </w:r>
      <w:proofErr w:type="spellStart"/>
      <w:r w:rsidRPr="00F27DA6">
        <w:rPr>
          <w:rFonts w:asciiTheme="minorHAnsi" w:eastAsia="MS Gothic" w:hAnsiTheme="minorHAnsi" w:cstheme="minorHAnsi"/>
          <w:b/>
          <w:iCs/>
          <w:sz w:val="26"/>
        </w:rPr>
        <w:t>plantexts</w:t>
      </w:r>
      <w:proofErr w:type="spellEnd"/>
      <w:r w:rsidRPr="00F27DA6">
        <w:rPr>
          <w:rFonts w:asciiTheme="minorHAnsi" w:eastAsia="MS Gothic" w:hAnsiTheme="minorHAnsi" w:cstheme="minorHAnsi"/>
          <w:b/>
          <w:iCs/>
          <w:sz w:val="26"/>
        </w:rPr>
        <w:t xml:space="preserve"> that have negative implications based on the rhetoric or implementation of the plan</w:t>
      </w:r>
      <w:r>
        <w:rPr>
          <w:rFonts w:asciiTheme="minorHAnsi" w:eastAsia="MS Gothic" w:hAnsiTheme="minorHAnsi" w:cstheme="minorHAnsi"/>
          <w:b/>
          <w:iCs/>
          <w:sz w:val="26"/>
        </w:rPr>
        <w:t xml:space="preserve"> – DOES NOT steal ground </w:t>
      </w:r>
      <w:proofErr w:type="spellStart"/>
      <w:r>
        <w:rPr>
          <w:rFonts w:asciiTheme="minorHAnsi" w:eastAsia="MS Gothic" w:hAnsiTheme="minorHAnsi" w:cstheme="minorHAnsi"/>
          <w:b/>
          <w:iCs/>
          <w:sz w:val="26"/>
        </w:rPr>
        <w:t>bc</w:t>
      </w:r>
      <w:proofErr w:type="spellEnd"/>
      <w:r>
        <w:rPr>
          <w:rFonts w:asciiTheme="minorHAnsi" w:eastAsia="MS Gothic" w:hAnsiTheme="minorHAnsi" w:cstheme="minorHAnsi"/>
          <w:b/>
          <w:iCs/>
          <w:sz w:val="26"/>
        </w:rPr>
        <w:t xml:space="preserve"> its k2 check the aff from multiple angles </w:t>
      </w:r>
    </w:p>
    <w:p w14:paraId="69DFB29A" w14:textId="003936A0" w:rsidR="00C2365F" w:rsidRDefault="00C2365F" w:rsidP="00C2365F">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[3] </w:t>
      </w:r>
      <w:r w:rsidRPr="00F27DA6">
        <w:rPr>
          <w:rFonts w:asciiTheme="minorHAnsi" w:eastAsia="MS Gothic" w:hAnsiTheme="minorHAnsi" w:cstheme="minorHAnsi"/>
          <w:b/>
          <w:iCs/>
          <w:sz w:val="26"/>
        </w:rPr>
        <w:t xml:space="preserve">Every </w:t>
      </w:r>
      <w:proofErr w:type="gramStart"/>
      <w:r w:rsidRPr="00F27DA6">
        <w:rPr>
          <w:rFonts w:asciiTheme="minorHAnsi" w:eastAsia="MS Gothic" w:hAnsiTheme="minorHAnsi" w:cstheme="minorHAnsi"/>
          <w:b/>
          <w:iCs/>
          <w:sz w:val="26"/>
        </w:rPr>
        <w:t>counter-plan</w:t>
      </w:r>
      <w:proofErr w:type="gramEnd"/>
      <w:r w:rsidRPr="00F27DA6">
        <w:rPr>
          <w:rFonts w:asciiTheme="minorHAnsi" w:eastAsia="MS Gothic" w:hAnsiTheme="minorHAnsi" w:cstheme="minorHAnsi"/>
          <w:b/>
          <w:iCs/>
          <w:sz w:val="26"/>
        </w:rPr>
        <w:t xml:space="preserve"> is a PIC: they must include all or part of the plan.</w:t>
      </w:r>
    </w:p>
    <w:p w14:paraId="2DF13EDD" w14:textId="77777777" w:rsidR="00432BC0" w:rsidRDefault="00432BC0" w:rsidP="00432BC0"/>
    <w:p w14:paraId="6CED0D03" w14:textId="7AE97BD1" w:rsidR="00C2365F" w:rsidRDefault="00C2365F" w:rsidP="00C2365F">
      <w:pPr>
        <w:pStyle w:val="Heading4"/>
      </w:pPr>
      <w:r>
        <w:t xml:space="preserve">Off objectification – </w:t>
      </w:r>
    </w:p>
    <w:p w14:paraId="259492B3" w14:textId="723EBE3A" w:rsidR="00C2365F" w:rsidRPr="00D96FB6" w:rsidRDefault="00C2365F" w:rsidP="00C2365F">
      <w:pPr>
        <w:pStyle w:val="Heading4"/>
        <w:rPr>
          <w:color w:val="FF0000"/>
        </w:rPr>
      </w:pPr>
      <w:r w:rsidRPr="00D96FB6">
        <w:rPr>
          <w:color w:val="FF0000"/>
        </w:rPr>
        <w:t xml:space="preserve">[a] cross apply </w:t>
      </w:r>
      <w:proofErr w:type="spellStart"/>
      <w:r w:rsidRPr="00D96FB6">
        <w:rPr>
          <w:color w:val="FF0000"/>
        </w:rPr>
        <w:t>jaggi</w:t>
      </w:r>
      <w:proofErr w:type="spellEnd"/>
      <w:r w:rsidRPr="00D96FB6">
        <w:rPr>
          <w:color w:val="FF0000"/>
        </w:rPr>
        <w:t xml:space="preserve"> 3 – it answers this </w:t>
      </w:r>
    </w:p>
    <w:p w14:paraId="6C14AFA1" w14:textId="1656D520" w:rsidR="00C2365F" w:rsidRDefault="00C2365F" w:rsidP="00C2365F"/>
    <w:p w14:paraId="1C3AE32D" w14:textId="1165EB9E" w:rsidR="00C2365F" w:rsidRDefault="00C2365F" w:rsidP="00C2365F">
      <w:pPr>
        <w:pStyle w:val="Heading4"/>
      </w:pPr>
      <w:r>
        <w:t xml:space="preserve">Off standardization – </w:t>
      </w:r>
    </w:p>
    <w:p w14:paraId="7276CD08" w14:textId="1C2FB754" w:rsidR="00C2365F" w:rsidRPr="00C2365F" w:rsidRDefault="00C2365F" w:rsidP="00C2365F">
      <w:pPr>
        <w:pStyle w:val="Heading4"/>
      </w:pPr>
      <w:r>
        <w:t xml:space="preserve">[a] we don’t prevent all workers from striking – the CPs the neg has are net better </w:t>
      </w:r>
    </w:p>
    <w:p w14:paraId="2895CFEF" w14:textId="1B057A9B" w:rsidR="00C2365F" w:rsidRDefault="00C2365F" w:rsidP="00C2365F"/>
    <w:p w14:paraId="3C3D57C3" w14:textId="35AF3CD1" w:rsidR="00432BC0" w:rsidRPr="00D96FB6" w:rsidRDefault="00432BC0" w:rsidP="00432BC0">
      <w:pPr>
        <w:pStyle w:val="Heading4"/>
        <w:rPr>
          <w:color w:val="FF0000"/>
        </w:rPr>
      </w:pPr>
      <w:r w:rsidRPr="00D96FB6">
        <w:rPr>
          <w:color w:val="FF0000"/>
        </w:rPr>
        <w:t xml:space="preserve">Off appropriation – </w:t>
      </w:r>
    </w:p>
    <w:p w14:paraId="0328BA8F" w14:textId="11DC6729" w:rsidR="00432BC0" w:rsidRPr="00D96FB6" w:rsidRDefault="00432BC0" w:rsidP="00432BC0">
      <w:pPr>
        <w:pStyle w:val="Heading4"/>
        <w:rPr>
          <w:color w:val="FF0000"/>
        </w:rPr>
      </w:pPr>
      <w:r w:rsidRPr="00D96FB6">
        <w:rPr>
          <w:color w:val="FF0000"/>
        </w:rPr>
        <w:t xml:space="preserve">[a] cross apply </w:t>
      </w:r>
      <w:proofErr w:type="gramStart"/>
      <w:r w:rsidRPr="00D96FB6">
        <w:rPr>
          <w:color w:val="FF0000"/>
        </w:rPr>
        <w:t>all of</w:t>
      </w:r>
      <w:proofErr w:type="gramEnd"/>
      <w:r w:rsidRPr="00D96FB6">
        <w:rPr>
          <w:color w:val="FF0000"/>
        </w:rPr>
        <w:t xml:space="preserve"> the warrants under </w:t>
      </w:r>
      <w:proofErr w:type="spellStart"/>
      <w:r w:rsidRPr="00D96FB6">
        <w:rPr>
          <w:color w:val="FF0000"/>
        </w:rPr>
        <w:t>jaeggi</w:t>
      </w:r>
      <w:proofErr w:type="spellEnd"/>
      <w:r w:rsidRPr="00D96FB6">
        <w:rPr>
          <w:color w:val="FF0000"/>
        </w:rPr>
        <w:t xml:space="preserve"> 4</w:t>
      </w:r>
    </w:p>
    <w:p w14:paraId="7095091D" w14:textId="1EBCFBAA" w:rsidR="00C2365F" w:rsidRDefault="00C2365F" w:rsidP="00C2365F"/>
    <w:p w14:paraId="530F6526" w14:textId="008756AF" w:rsidR="00432BC0" w:rsidRDefault="00432BC0" w:rsidP="00432BC0">
      <w:pPr>
        <w:pStyle w:val="Heading4"/>
      </w:pPr>
      <w:r>
        <w:t xml:space="preserve">Off over-identification – </w:t>
      </w:r>
    </w:p>
    <w:p w14:paraId="16AFA695" w14:textId="1CE8BD84" w:rsidR="00432BC0" w:rsidRDefault="00432BC0" w:rsidP="00432BC0">
      <w:pPr>
        <w:pStyle w:val="Heading4"/>
      </w:pPr>
      <w:r>
        <w:t>[a</w:t>
      </w:r>
      <w:r w:rsidRPr="00D96FB6">
        <w:rPr>
          <w:color w:val="FF0000"/>
        </w:rPr>
        <w:t xml:space="preserve">] cross apply </w:t>
      </w:r>
      <w:proofErr w:type="spellStart"/>
      <w:r w:rsidRPr="00D96FB6">
        <w:rPr>
          <w:color w:val="FF0000"/>
        </w:rPr>
        <w:t>jaeggi</w:t>
      </w:r>
      <w:proofErr w:type="spellEnd"/>
      <w:r w:rsidRPr="00D96FB6">
        <w:rPr>
          <w:color w:val="FF0000"/>
        </w:rPr>
        <w:t xml:space="preserve"> 3 </w:t>
      </w:r>
    </w:p>
    <w:p w14:paraId="27BB25EE" w14:textId="64043FB4" w:rsidR="00432BC0" w:rsidRDefault="00432BC0" w:rsidP="00432BC0">
      <w:pPr>
        <w:pStyle w:val="Heading4"/>
      </w:pPr>
      <w:r>
        <w:t xml:space="preserve">[b] the cps </w:t>
      </w:r>
      <w:proofErr w:type="gramStart"/>
      <w:r>
        <w:t>recognize</w:t>
      </w:r>
      <w:proofErr w:type="gramEnd"/>
      <w:r>
        <w:t xml:space="preserve"> the right to strike </w:t>
      </w:r>
    </w:p>
    <w:p w14:paraId="120CBB41" w14:textId="0D785E72" w:rsidR="0070071E" w:rsidRDefault="0070071E" w:rsidP="0070071E"/>
    <w:p w14:paraId="5DCBE6DF" w14:textId="3CA06372" w:rsidR="0070071E" w:rsidRPr="00D96FB6" w:rsidRDefault="0070071E" w:rsidP="0070071E">
      <w:pPr>
        <w:pStyle w:val="Heading3"/>
        <w:rPr>
          <w:color w:val="FF0000"/>
        </w:rPr>
      </w:pPr>
      <w:r w:rsidRPr="00D96FB6">
        <w:rPr>
          <w:color w:val="FF0000"/>
        </w:rPr>
        <w:lastRenderedPageBreak/>
        <w:t>Off FW</w:t>
      </w:r>
    </w:p>
    <w:p w14:paraId="7013D88A" w14:textId="41E158A2" w:rsidR="0070071E" w:rsidRPr="00D96FB6" w:rsidRDefault="0070071E" w:rsidP="0070071E">
      <w:pPr>
        <w:pStyle w:val="Heading4"/>
        <w:rPr>
          <w:color w:val="FF0000"/>
        </w:rPr>
      </w:pPr>
      <w:r w:rsidRPr="00D96FB6">
        <w:rPr>
          <w:color w:val="FF0000"/>
        </w:rPr>
        <w:t xml:space="preserve">[1] top level – THE WHOLE AFF devolves to util </w:t>
      </w:r>
    </w:p>
    <w:p w14:paraId="0F67AC67" w14:textId="59D04DCA" w:rsidR="0070071E" w:rsidRPr="00D96FB6" w:rsidRDefault="0070071E" w:rsidP="0070071E">
      <w:pPr>
        <w:pStyle w:val="Heading4"/>
        <w:rPr>
          <w:color w:val="FF0000"/>
        </w:rPr>
      </w:pPr>
      <w:r w:rsidRPr="00D96FB6">
        <w:rPr>
          <w:color w:val="FF0000"/>
        </w:rPr>
        <w:t>[3] on action theory</w:t>
      </w:r>
    </w:p>
    <w:p w14:paraId="27452E8D" w14:textId="27138834" w:rsidR="0070071E" w:rsidRPr="00D96FB6" w:rsidRDefault="0070071E" w:rsidP="0070071E">
      <w:pPr>
        <w:pStyle w:val="Heading4"/>
        <w:rPr>
          <w:color w:val="FF0000"/>
        </w:rPr>
      </w:pPr>
      <w:r w:rsidRPr="00D96FB6">
        <w:rPr>
          <w:color w:val="FF0000"/>
        </w:rPr>
        <w:t xml:space="preserve">[a] we never said wishes = actions </w:t>
      </w:r>
    </w:p>
    <w:p w14:paraId="335CF79A" w14:textId="100C708A" w:rsidR="0070071E" w:rsidRPr="00D96FB6" w:rsidRDefault="0070071E" w:rsidP="0070071E">
      <w:pPr>
        <w:pStyle w:val="Heading4"/>
        <w:rPr>
          <w:color w:val="FF0000"/>
        </w:rPr>
      </w:pPr>
      <w:r w:rsidRPr="00D96FB6">
        <w:rPr>
          <w:color w:val="FF0000"/>
        </w:rPr>
        <w:t>[b] util upholds their action theory so vote util</w:t>
      </w:r>
    </w:p>
    <w:p w14:paraId="2A3810B8" w14:textId="13C5F83D" w:rsidR="0070071E" w:rsidRPr="00D96FB6" w:rsidRDefault="0070071E" w:rsidP="0070071E">
      <w:pPr>
        <w:pStyle w:val="Heading4"/>
        <w:rPr>
          <w:color w:val="FF0000"/>
        </w:rPr>
      </w:pPr>
      <w:r w:rsidRPr="00D96FB6">
        <w:rPr>
          <w:color w:val="FF0000"/>
        </w:rPr>
        <w:t xml:space="preserve">[4] on performativity </w:t>
      </w:r>
    </w:p>
    <w:p w14:paraId="2CD10A89" w14:textId="06B97972" w:rsidR="0070071E" w:rsidRPr="00D96FB6" w:rsidRDefault="0070071E" w:rsidP="0070071E">
      <w:pPr>
        <w:pStyle w:val="Heading4"/>
        <w:rPr>
          <w:color w:val="FF0000"/>
        </w:rPr>
      </w:pPr>
      <w:r w:rsidRPr="00D96FB6">
        <w:rPr>
          <w:color w:val="FF0000"/>
        </w:rPr>
        <w:t xml:space="preserve">[a] we’ve already disproven normativity via the </w:t>
      </w:r>
      <w:proofErr w:type="spellStart"/>
      <w:r w:rsidRPr="00D96FB6">
        <w:rPr>
          <w:color w:val="FF0000"/>
        </w:rPr>
        <w:t>aff</w:t>
      </w:r>
      <w:proofErr w:type="spellEnd"/>
      <w:r w:rsidRPr="00D96FB6">
        <w:rPr>
          <w:color w:val="FF0000"/>
        </w:rPr>
        <w:t xml:space="preserve"> in </w:t>
      </w:r>
      <w:proofErr w:type="spellStart"/>
      <w:r w:rsidRPr="00D96FB6">
        <w:rPr>
          <w:color w:val="FF0000"/>
        </w:rPr>
        <w:t>jaeggi</w:t>
      </w:r>
      <w:proofErr w:type="spellEnd"/>
      <w:r w:rsidRPr="00D96FB6">
        <w:rPr>
          <w:color w:val="FF0000"/>
        </w:rPr>
        <w:t xml:space="preserve"> 16 </w:t>
      </w:r>
    </w:p>
    <w:p w14:paraId="1474C815" w14:textId="280FE505" w:rsidR="0070071E" w:rsidRPr="00D96FB6" w:rsidRDefault="0070071E" w:rsidP="0070071E">
      <w:pPr>
        <w:pStyle w:val="Heading4"/>
        <w:rPr>
          <w:color w:val="FF0000"/>
        </w:rPr>
      </w:pPr>
      <w:r w:rsidRPr="00D96FB6">
        <w:rPr>
          <w:color w:val="FF0000"/>
        </w:rPr>
        <w:t xml:space="preserve">[5] group </w:t>
      </w:r>
      <w:proofErr w:type="gramStart"/>
      <w:r w:rsidRPr="00D96FB6">
        <w:rPr>
          <w:color w:val="FF0000"/>
        </w:rPr>
        <w:t>all of</w:t>
      </w:r>
      <w:proofErr w:type="gramEnd"/>
      <w:r w:rsidRPr="00D96FB6">
        <w:rPr>
          <w:color w:val="FF0000"/>
        </w:rPr>
        <w:t xml:space="preserve"> their args about solving oppression together</w:t>
      </w:r>
    </w:p>
    <w:p w14:paraId="04D1C02B" w14:textId="3F3B2623" w:rsidR="0070071E" w:rsidRPr="00D96FB6" w:rsidRDefault="0070071E" w:rsidP="0070071E">
      <w:pPr>
        <w:pStyle w:val="Heading4"/>
        <w:rPr>
          <w:color w:val="FF0000"/>
        </w:rPr>
      </w:pPr>
      <w:r w:rsidRPr="00D96FB6">
        <w:rPr>
          <w:color w:val="FF0000"/>
        </w:rPr>
        <w:t xml:space="preserve">[a] the CPs solve for the oppression the ac talks about </w:t>
      </w:r>
    </w:p>
    <w:p w14:paraId="5B32D445" w14:textId="2E18A0DD" w:rsidR="0070071E" w:rsidRPr="00D96FB6" w:rsidRDefault="0070071E" w:rsidP="0070071E">
      <w:pPr>
        <w:pStyle w:val="Heading4"/>
        <w:rPr>
          <w:color w:val="FF0000"/>
        </w:rPr>
      </w:pPr>
      <w:r w:rsidRPr="00D96FB6">
        <w:rPr>
          <w:color w:val="FF0000"/>
        </w:rPr>
        <w:t xml:space="preserve">[b] it also prevents further oppression by preventing police from striking </w:t>
      </w:r>
    </w:p>
    <w:p w14:paraId="01E003E6" w14:textId="12336F86" w:rsidR="00C33893" w:rsidRPr="00D96FB6" w:rsidRDefault="00C33893" w:rsidP="00C33893">
      <w:pPr>
        <w:rPr>
          <w:color w:val="FF0000"/>
        </w:rPr>
      </w:pPr>
    </w:p>
    <w:p w14:paraId="6BCBD784" w14:textId="0617C51D" w:rsidR="00C33893" w:rsidRPr="00D96FB6" w:rsidRDefault="00C33893" w:rsidP="00C33893">
      <w:pPr>
        <w:pStyle w:val="Heading4"/>
        <w:rPr>
          <w:color w:val="FF0000"/>
        </w:rPr>
      </w:pPr>
      <w:r w:rsidRPr="00D96FB6">
        <w:rPr>
          <w:color w:val="FF0000"/>
        </w:rPr>
        <w:t xml:space="preserve">9] Permissibility and presumption negate – A] this is the only logically coherent model because it is the </w:t>
      </w:r>
      <w:proofErr w:type="spellStart"/>
      <w:r w:rsidRPr="00D96FB6">
        <w:rPr>
          <w:color w:val="FF0000"/>
        </w:rPr>
        <w:t>aff’s</w:t>
      </w:r>
      <w:proofErr w:type="spellEnd"/>
      <w:r w:rsidRPr="00D96FB6">
        <w:rPr>
          <w:color w:val="FF0000"/>
        </w:rPr>
        <w:t xml:space="preserve"> burden of proof to prove a proposition true – neg gets anything that tests that – B] there are also more ways for a statement to be false than true. It. Logic is a side-constraint because debate is foundationally a game of logical reasoning. </w:t>
      </w:r>
    </w:p>
    <w:p w14:paraId="58F19B36" w14:textId="47DC50DE" w:rsidR="00C33893" w:rsidRPr="00D96FB6" w:rsidRDefault="00C33893" w:rsidP="00C33893">
      <w:pPr>
        <w:rPr>
          <w:color w:val="FF0000"/>
        </w:rPr>
      </w:pPr>
    </w:p>
    <w:p w14:paraId="6A171DDA" w14:textId="77777777" w:rsidR="00C33893" w:rsidRPr="00D96FB6" w:rsidRDefault="00C33893" w:rsidP="00C33893">
      <w:pPr>
        <w:rPr>
          <w:color w:val="FF0000"/>
        </w:rPr>
      </w:pPr>
    </w:p>
    <w:p w14:paraId="4C1A5227" w14:textId="77777777" w:rsidR="00C33893" w:rsidRPr="00D96FB6" w:rsidRDefault="00C33893" w:rsidP="00C33893">
      <w:pPr>
        <w:pStyle w:val="Heading4"/>
        <w:rPr>
          <w:color w:val="FF0000"/>
        </w:rPr>
      </w:pPr>
      <w:r w:rsidRPr="00D96FB6">
        <w:rPr>
          <w:color w:val="FF0000"/>
        </w:rPr>
        <w:t xml:space="preserve">Government recognition doesn’t involve policy action or any change – this is terminal defense to the </w:t>
      </w:r>
      <w:proofErr w:type="spellStart"/>
      <w:r w:rsidRPr="00D96FB6">
        <w:rPr>
          <w:color w:val="FF0000"/>
        </w:rPr>
        <w:t>aff’s</w:t>
      </w:r>
      <w:proofErr w:type="spellEnd"/>
      <w:r w:rsidRPr="00D96FB6">
        <w:rPr>
          <w:color w:val="FF0000"/>
        </w:rPr>
        <w:t xml:space="preserve"> solvency since they don’t </w:t>
      </w:r>
      <w:proofErr w:type="gramStart"/>
      <w:r w:rsidRPr="00D96FB6">
        <w:rPr>
          <w:color w:val="FF0000"/>
        </w:rPr>
        <w:t>actually cause</w:t>
      </w:r>
      <w:proofErr w:type="gramEnd"/>
      <w:r w:rsidRPr="00D96FB6">
        <w:rPr>
          <w:color w:val="FF0000"/>
        </w:rPr>
        <w:t xml:space="preserve"> strikes or even protect it.</w:t>
      </w:r>
    </w:p>
    <w:p w14:paraId="28CE848D" w14:textId="77777777" w:rsidR="00C33893" w:rsidRPr="00D96FB6" w:rsidRDefault="00C33893" w:rsidP="00C33893">
      <w:pPr>
        <w:rPr>
          <w:color w:val="FF0000"/>
          <w:sz w:val="16"/>
          <w:szCs w:val="16"/>
        </w:rPr>
      </w:pPr>
      <w:r w:rsidRPr="00D96FB6">
        <w:rPr>
          <w:rStyle w:val="Style13ptBold"/>
          <w:color w:val="FF0000"/>
        </w:rPr>
        <w:t>Law Dictionary ‘ND</w:t>
      </w:r>
      <w:r w:rsidRPr="00D96FB6">
        <w:rPr>
          <w:color w:val="FF0000"/>
          <w:sz w:val="16"/>
          <w:szCs w:val="16"/>
        </w:rPr>
        <w:t xml:space="preserve"> [The Law Dictionary; Featuring Black's Law Dictionary Free Online Legal Dictionary 2nd Ed.; No Date; “</w:t>
      </w:r>
      <w:r w:rsidRPr="00D96FB6">
        <w:rPr>
          <w:rStyle w:val="StyleUnderline"/>
          <w:color w:val="FF0000"/>
        </w:rPr>
        <w:t xml:space="preserve">What is </w:t>
      </w:r>
      <w:r w:rsidRPr="00D96FB6">
        <w:rPr>
          <w:rStyle w:val="StyleUnderline"/>
          <w:color w:val="FF0000"/>
          <w:highlight w:val="green"/>
        </w:rPr>
        <w:t>RECOGNIZE</w:t>
      </w:r>
      <w:r w:rsidRPr="00D96FB6">
        <w:rPr>
          <w:color w:val="FF0000"/>
          <w:sz w:val="16"/>
          <w:szCs w:val="16"/>
        </w:rPr>
        <w:t>?”; https://thelawdictionary.org/recognize/; Accessed 10-28-2021] AK</w:t>
      </w:r>
    </w:p>
    <w:p w14:paraId="15BFDBA8" w14:textId="77777777" w:rsidR="00C33893" w:rsidRPr="00D96FB6" w:rsidRDefault="00C33893" w:rsidP="00C33893">
      <w:pPr>
        <w:rPr>
          <w:color w:val="FF0000"/>
          <w:sz w:val="16"/>
        </w:rPr>
      </w:pPr>
      <w:r w:rsidRPr="00D96FB6">
        <w:rPr>
          <w:color w:val="FF0000"/>
          <w:sz w:val="16"/>
        </w:rPr>
        <w:t xml:space="preserve">To try; </w:t>
      </w:r>
      <w:r w:rsidRPr="00D96FB6">
        <w:rPr>
          <w:rStyle w:val="StyleUnderline"/>
          <w:color w:val="FF0000"/>
          <w:highlight w:val="green"/>
        </w:rPr>
        <w:t xml:space="preserve">to examine </w:t>
      </w:r>
      <w:proofErr w:type="gramStart"/>
      <w:r w:rsidRPr="00D96FB6">
        <w:rPr>
          <w:rStyle w:val="StyleUnderline"/>
          <w:color w:val="FF0000"/>
          <w:highlight w:val="green"/>
        </w:rPr>
        <w:t>in order to</w:t>
      </w:r>
      <w:proofErr w:type="gramEnd"/>
      <w:r w:rsidRPr="00D96FB6">
        <w:rPr>
          <w:rStyle w:val="StyleUnderline"/>
          <w:color w:val="FF0000"/>
          <w:highlight w:val="green"/>
        </w:rPr>
        <w:t xml:space="preserve"> determine the truth of a matter</w:t>
      </w:r>
      <w:r w:rsidRPr="00D96FB6">
        <w:rPr>
          <w:color w:val="FF0000"/>
          <w:sz w:val="16"/>
        </w:rPr>
        <w:t xml:space="preserve">. </w:t>
      </w:r>
      <w:proofErr w:type="gramStart"/>
      <w:r w:rsidRPr="00D96FB6">
        <w:rPr>
          <w:color w:val="FF0000"/>
          <w:sz w:val="16"/>
        </w:rPr>
        <w:t>Also</w:t>
      </w:r>
      <w:proofErr w:type="gramEnd"/>
      <w:r w:rsidRPr="00D96FB6">
        <w:rPr>
          <w:color w:val="FF0000"/>
          <w:sz w:val="16"/>
        </w:rPr>
        <w:t xml:space="preserve"> to enter into a recognizance.</w:t>
      </w:r>
    </w:p>
    <w:p w14:paraId="31B89936" w14:textId="77777777" w:rsidR="00C33893" w:rsidRPr="00D96FB6" w:rsidRDefault="00C33893" w:rsidP="00C33893">
      <w:pPr>
        <w:pStyle w:val="Heading4"/>
        <w:rPr>
          <w:color w:val="FF0000"/>
        </w:rPr>
      </w:pPr>
      <w:r w:rsidRPr="00D96FB6">
        <w:rPr>
          <w:color w:val="FF0000"/>
        </w:rPr>
        <w:t xml:space="preserve">Strikes create a stigmatization effect over labor and consumption that </w:t>
      </w:r>
      <w:r w:rsidRPr="00D96FB6">
        <w:rPr>
          <w:color w:val="FF0000"/>
          <w:u w:val="single"/>
        </w:rPr>
        <w:t>devastates</w:t>
      </w:r>
      <w:r w:rsidRPr="00D96FB6">
        <w:rPr>
          <w:color w:val="FF0000"/>
        </w:rPr>
        <w:t xml:space="preserve"> the Economy</w:t>
      </w:r>
    </w:p>
    <w:p w14:paraId="11DA7560" w14:textId="77777777" w:rsidR="00C33893" w:rsidRPr="00D96FB6" w:rsidRDefault="00C33893" w:rsidP="00C33893">
      <w:pPr>
        <w:rPr>
          <w:color w:val="FF0000"/>
        </w:rPr>
      </w:pPr>
      <w:proofErr w:type="spellStart"/>
      <w:r w:rsidRPr="00D96FB6">
        <w:rPr>
          <w:rStyle w:val="Style13ptBold"/>
          <w:color w:val="FF0000"/>
        </w:rPr>
        <w:t>Tenza</w:t>
      </w:r>
      <w:proofErr w:type="spellEnd"/>
      <w:r w:rsidRPr="00D96FB6">
        <w:rPr>
          <w:rStyle w:val="Style13ptBold"/>
          <w:color w:val="FF0000"/>
        </w:rPr>
        <w:t xml:space="preserve"> 20</w:t>
      </w:r>
      <w:r w:rsidRPr="00D96FB6">
        <w:rPr>
          <w:color w:val="FF0000"/>
        </w:rPr>
        <w:t xml:space="preserve">, </w:t>
      </w:r>
      <w:proofErr w:type="spellStart"/>
      <w:r w:rsidRPr="00D96FB6">
        <w:rPr>
          <w:color w:val="FF0000"/>
        </w:rPr>
        <w:t>Mlungisi</w:t>
      </w:r>
      <w:proofErr w:type="spellEnd"/>
      <w:r w:rsidRPr="00D96FB6">
        <w:rPr>
          <w:color w:val="FF0000"/>
        </w:rPr>
        <w:t>. "The effects of violent strikes on the economy of a developing country: a case of South Africa." Obiter 41.3 (2020): 519-537. (Senior Lecturer, University of KwaZulu-Natal)</w:t>
      </w:r>
    </w:p>
    <w:p w14:paraId="04D5A5AA" w14:textId="77777777" w:rsidR="00C33893" w:rsidRPr="00D96FB6" w:rsidRDefault="00C33893" w:rsidP="00C33893">
      <w:pPr>
        <w:rPr>
          <w:color w:val="FF0000"/>
          <w:u w:val="single"/>
        </w:rPr>
      </w:pPr>
      <w:r w:rsidRPr="00D96FB6">
        <w:rPr>
          <w:color w:val="FF0000"/>
          <w:u w:val="single"/>
        </w:rPr>
        <w:t xml:space="preserve">When South Africa obtained democracy in 1994, there was a dream of a better country with a new vision for industrial relations.5 </w:t>
      </w:r>
      <w:r w:rsidRPr="00D96FB6">
        <w:rPr>
          <w:color w:val="FF0000"/>
          <w:sz w:val="16"/>
        </w:rPr>
        <w:t xml:space="preserve">However, the number of violent strikes that have </w:t>
      </w:r>
      <w:proofErr w:type="spellStart"/>
      <w:r w:rsidRPr="00D96FB6">
        <w:rPr>
          <w:color w:val="FF0000"/>
          <w:sz w:val="16"/>
        </w:rPr>
        <w:t>bedevilled</w:t>
      </w:r>
      <w:proofErr w:type="spellEnd"/>
      <w:r w:rsidRPr="00D96FB6">
        <w:rPr>
          <w:color w:val="FF0000"/>
          <w:sz w:val="16"/>
        </w:rPr>
        <w:t xml:space="preserve"> this country in recent years seems to have shattered-down the aspirations of a better South Africa. </w:t>
      </w:r>
      <w:r w:rsidRPr="00D96FB6">
        <w:rPr>
          <w:color w:val="FF0000"/>
          <w:u w:val="single"/>
        </w:rPr>
        <w:t xml:space="preserve">South Africa recorded </w:t>
      </w:r>
      <w:r w:rsidRPr="00D96FB6">
        <w:rPr>
          <w:color w:val="FF0000"/>
          <w:highlight w:val="cyan"/>
          <w:u w:val="single"/>
        </w:rPr>
        <w:t xml:space="preserve">114 strikes </w:t>
      </w:r>
      <w:r w:rsidRPr="00D96FB6">
        <w:rPr>
          <w:color w:val="FF0000"/>
          <w:u w:val="single"/>
        </w:rPr>
        <w:t xml:space="preserve">in 2013 and 88 strikes in 2014, which </w:t>
      </w:r>
      <w:r w:rsidRPr="00D96FB6">
        <w:rPr>
          <w:color w:val="FF0000"/>
          <w:highlight w:val="cyan"/>
          <w:u w:val="single"/>
        </w:rPr>
        <w:t xml:space="preserve">cost the country </w:t>
      </w:r>
      <w:r w:rsidRPr="00D96FB6">
        <w:rPr>
          <w:color w:val="FF0000"/>
          <w:u w:val="single"/>
        </w:rPr>
        <w:t xml:space="preserve">about </w:t>
      </w:r>
      <w:r w:rsidRPr="00D96FB6">
        <w:rPr>
          <w:b/>
          <w:bCs/>
          <w:color w:val="FF0000"/>
          <w:highlight w:val="cyan"/>
          <w:u w:val="single"/>
        </w:rPr>
        <w:t>R6.1 billion</w:t>
      </w:r>
      <w:r w:rsidRPr="00D96FB6">
        <w:rPr>
          <w:color w:val="FF0000"/>
          <w:highlight w:val="cyan"/>
          <w:u w:val="single"/>
        </w:rPr>
        <w:t xml:space="preserve"> </w:t>
      </w:r>
      <w:r w:rsidRPr="00D96FB6">
        <w:rPr>
          <w:color w:val="FF0000"/>
          <w:u w:val="single"/>
        </w:rPr>
        <w:t>according to the Department of Labour.6 The impact of these strikes has been hugely felt by the mining sector, particularly the platinum industry</w:t>
      </w:r>
      <w:r w:rsidRPr="00D96FB6">
        <w:rPr>
          <w:color w:val="FF0000"/>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D96FB6">
        <w:rPr>
          <w:color w:val="FF0000"/>
          <w:u w:val="single"/>
        </w:rPr>
        <w:t xml:space="preserve">. All these </w:t>
      </w:r>
      <w:r w:rsidRPr="00D96FB6">
        <w:rPr>
          <w:color w:val="FF0000"/>
          <w:highlight w:val="cyan"/>
          <w:u w:val="single"/>
        </w:rPr>
        <w:t xml:space="preserve">strikes </w:t>
      </w:r>
      <w:r w:rsidRPr="00D96FB6">
        <w:rPr>
          <w:color w:val="FF0000"/>
          <w:u w:val="single"/>
        </w:rPr>
        <w:t xml:space="preserve">(and those not mentioned here) were </w:t>
      </w:r>
      <w:proofErr w:type="spellStart"/>
      <w:r w:rsidRPr="00D96FB6">
        <w:rPr>
          <w:color w:val="FF0000"/>
          <w:highlight w:val="cyan"/>
          <w:u w:val="single"/>
        </w:rPr>
        <w:t>characterised</w:t>
      </w:r>
      <w:proofErr w:type="spellEnd"/>
      <w:r w:rsidRPr="00D96FB6">
        <w:rPr>
          <w:color w:val="FF0000"/>
          <w:highlight w:val="cyan"/>
          <w:u w:val="single"/>
        </w:rPr>
        <w:t xml:space="preserve"> with violence </w:t>
      </w:r>
      <w:r w:rsidRPr="00D96FB6">
        <w:rPr>
          <w:color w:val="FF0000"/>
          <w:u w:val="single"/>
        </w:rPr>
        <w:t>accompanied by damage to property, intimidation, assault and sometimes the killing of people</w:t>
      </w:r>
      <w:r w:rsidRPr="00D96FB6">
        <w:rPr>
          <w:color w:val="FF0000"/>
          <w:sz w:val="16"/>
        </w:rPr>
        <w:t xml:space="preserve">. Statistics from the metal and engineering sector showed that about 246 cases of intimidation were reported, 50 </w:t>
      </w:r>
      <w:r w:rsidRPr="00D96FB6">
        <w:rPr>
          <w:color w:val="FF0000"/>
          <w:sz w:val="16"/>
        </w:rPr>
        <w:lastRenderedPageBreak/>
        <w:t xml:space="preserve">violent incidents occurred, and 85 cases of vandalism were recorded.8 Large-scale unemployment, soaring poverty levels and the dramatic income inequality that </w:t>
      </w:r>
      <w:proofErr w:type="spellStart"/>
      <w:r w:rsidRPr="00D96FB6">
        <w:rPr>
          <w:color w:val="FF0000"/>
          <w:sz w:val="16"/>
        </w:rPr>
        <w:t>characterise</w:t>
      </w:r>
      <w:proofErr w:type="spellEnd"/>
      <w:r w:rsidRPr="00D96FB6">
        <w:rPr>
          <w:color w:val="FF0000"/>
          <w:sz w:val="16"/>
        </w:rPr>
        <w:t xml:space="preserve"> the South African </w:t>
      </w:r>
      <w:proofErr w:type="spellStart"/>
      <w:r w:rsidRPr="00D96FB6">
        <w:rPr>
          <w:color w:val="FF0000"/>
          <w:sz w:val="16"/>
        </w:rPr>
        <w:t>labour</w:t>
      </w:r>
      <w:proofErr w:type="spellEnd"/>
      <w:r w:rsidRPr="00D96FB6">
        <w:rPr>
          <w:color w:val="FF0000"/>
          <w:sz w:val="16"/>
        </w:rPr>
        <w:t xml:space="preserve"> market provide a broad explanation for strike violence.9 </w:t>
      </w:r>
      <w:r w:rsidRPr="00D96FB6">
        <w:rPr>
          <w:color w:val="FF0000"/>
          <w:u w:val="single"/>
        </w:rPr>
        <w:t>While participating in a strike, workers’ stress levels leave them feeling frustrated at their seeming powerlessness, which in turn provokes further violent behaviour</w:t>
      </w:r>
      <w:r w:rsidRPr="00D96FB6">
        <w:rPr>
          <w:color w:val="FF0000"/>
          <w:sz w:val="16"/>
        </w:rPr>
        <w:t xml:space="preserve">.10 </w:t>
      </w:r>
      <w:r w:rsidRPr="00D96FB6">
        <w:rPr>
          <w:color w:val="FF0000"/>
          <w:u w:val="single"/>
        </w:rPr>
        <w:t xml:space="preserve">These strikes are not only violent but </w:t>
      </w:r>
      <w:r w:rsidRPr="00D96FB6">
        <w:rPr>
          <w:b/>
          <w:bCs/>
          <w:color w:val="FF0000"/>
          <w:highlight w:val="cyan"/>
          <w:u w:val="single"/>
        </w:rPr>
        <w:t>take long to resolve.</w:t>
      </w:r>
      <w:r w:rsidRPr="00D96FB6">
        <w:rPr>
          <w:color w:val="FF0000"/>
          <w:highlight w:val="cyan"/>
          <w:u w:val="single"/>
        </w:rPr>
        <w:t xml:space="preserve"> </w:t>
      </w:r>
      <w:r w:rsidRPr="00D96FB6">
        <w:rPr>
          <w:color w:val="FF0000"/>
          <w:u w:val="single"/>
        </w:rPr>
        <w:t xml:space="preserve">Generally, a lengthy strike has a </w:t>
      </w:r>
      <w:r w:rsidRPr="00D96FB6">
        <w:rPr>
          <w:b/>
          <w:bCs/>
          <w:color w:val="FF0000"/>
          <w:highlight w:val="cyan"/>
          <w:u w:val="single"/>
        </w:rPr>
        <w:t>negative effect on employment</w:t>
      </w:r>
      <w:r w:rsidRPr="00D96FB6">
        <w:rPr>
          <w:b/>
          <w:bCs/>
          <w:color w:val="FF0000"/>
          <w:u w:val="single"/>
        </w:rPr>
        <w:t xml:space="preserve">, </w:t>
      </w:r>
      <w:r w:rsidRPr="00D96FB6">
        <w:rPr>
          <w:b/>
          <w:bCs/>
          <w:color w:val="FF0000"/>
          <w:highlight w:val="cyan"/>
          <w:u w:val="single"/>
        </w:rPr>
        <w:t>reduces business confidence and increases the risk of economic stagflation</w:t>
      </w:r>
      <w:r w:rsidRPr="00D96FB6">
        <w:rPr>
          <w:color w:val="FF0000"/>
          <w:u w:val="single"/>
        </w:rPr>
        <w:t>.</w:t>
      </w:r>
      <w:r w:rsidRPr="00D96FB6">
        <w:rPr>
          <w:color w:val="FF0000"/>
          <w:sz w:val="16"/>
        </w:rPr>
        <w:t xml:space="preserve"> In addition, </w:t>
      </w:r>
      <w:r w:rsidRPr="00D96FB6">
        <w:rPr>
          <w:color w:val="FF0000"/>
          <w:u w:val="single"/>
        </w:rPr>
        <w:t xml:space="preserve">such strikes </w:t>
      </w:r>
      <w:r w:rsidRPr="00D96FB6">
        <w:rPr>
          <w:color w:val="FF0000"/>
          <w:highlight w:val="cyan"/>
          <w:u w:val="single"/>
        </w:rPr>
        <w:t xml:space="preserve">have </w:t>
      </w:r>
      <w:r w:rsidRPr="00D96FB6">
        <w:rPr>
          <w:color w:val="FF0000"/>
          <w:u w:val="single"/>
        </w:rPr>
        <w:t xml:space="preserve">a major </w:t>
      </w:r>
      <w:r w:rsidRPr="00D96FB6">
        <w:rPr>
          <w:color w:val="FF0000"/>
          <w:highlight w:val="cyan"/>
          <w:u w:val="single"/>
        </w:rPr>
        <w:t xml:space="preserve">setback on </w:t>
      </w:r>
      <w:r w:rsidRPr="00D96FB6">
        <w:rPr>
          <w:color w:val="FF0000"/>
          <w:u w:val="single"/>
        </w:rPr>
        <w:t xml:space="preserve">the </w:t>
      </w:r>
      <w:r w:rsidRPr="00D96FB6">
        <w:rPr>
          <w:color w:val="FF0000"/>
          <w:highlight w:val="cyan"/>
          <w:u w:val="single"/>
        </w:rPr>
        <w:t xml:space="preserve">growth </w:t>
      </w:r>
      <w:r w:rsidRPr="00D96FB6">
        <w:rPr>
          <w:color w:val="FF0000"/>
          <w:u w:val="single"/>
        </w:rPr>
        <w:t xml:space="preserve">of the economy </w:t>
      </w:r>
      <w:r w:rsidRPr="00D96FB6">
        <w:rPr>
          <w:color w:val="FF0000"/>
          <w:highlight w:val="cyan"/>
          <w:u w:val="single"/>
        </w:rPr>
        <w:t xml:space="preserve">and investment </w:t>
      </w:r>
      <w:r w:rsidRPr="00D96FB6">
        <w:rPr>
          <w:color w:val="FF0000"/>
          <w:u w:val="single"/>
        </w:rPr>
        <w:t>opportunities</w:t>
      </w:r>
      <w:r w:rsidRPr="00D96FB6">
        <w:rPr>
          <w:color w:val="FF0000"/>
          <w:sz w:val="16"/>
        </w:rPr>
        <w:t xml:space="preserve">. It is common knowledge that consumer spending is directly linked to economic growth. </w:t>
      </w:r>
      <w:r w:rsidRPr="00D96FB6">
        <w:rPr>
          <w:color w:val="FF0000"/>
          <w:u w:val="single"/>
        </w:rPr>
        <w:t xml:space="preserve">At the same time, if the economy is not showing signs of growth, employment opportunities are shed, and poverty becomes </w:t>
      </w:r>
      <w:proofErr w:type="gramStart"/>
      <w:r w:rsidRPr="00D96FB6">
        <w:rPr>
          <w:color w:val="FF0000"/>
          <w:u w:val="single"/>
        </w:rPr>
        <w:t>the end result</w:t>
      </w:r>
      <w:proofErr w:type="gramEnd"/>
      <w:r w:rsidRPr="00D96FB6">
        <w:rPr>
          <w:color w:val="FF0000"/>
          <w:sz w:val="16"/>
        </w:rPr>
        <w:t xml:space="preserve">. The economy of South Africa </w:t>
      </w:r>
      <w:proofErr w:type="gramStart"/>
      <w:r w:rsidRPr="00D96FB6">
        <w:rPr>
          <w:color w:val="FF0000"/>
          <w:sz w:val="16"/>
        </w:rPr>
        <w:t>is in need of</w:t>
      </w:r>
      <w:proofErr w:type="gramEnd"/>
      <w:r w:rsidRPr="00D96FB6">
        <w:rPr>
          <w:color w:val="FF0000"/>
          <w:sz w:val="16"/>
        </w:rPr>
        <w:t xml:space="preserve"> rapid growth to enable it to deal with the high levels of unemployment and resultant poverty. </w:t>
      </w:r>
      <w:r w:rsidRPr="00D96FB6">
        <w:rPr>
          <w:color w:val="FF0000"/>
          <w:u w:val="single"/>
        </w:rPr>
        <w:t xml:space="preserve">One of the measures that may boost the country’s economic growth is by </w:t>
      </w:r>
      <w:r w:rsidRPr="00D96FB6">
        <w:rPr>
          <w:color w:val="FF0000"/>
          <w:highlight w:val="cyan"/>
          <w:u w:val="single"/>
        </w:rPr>
        <w:t xml:space="preserve">attracting potential investors </w:t>
      </w:r>
      <w:r w:rsidRPr="00D96FB6">
        <w:rPr>
          <w:color w:val="FF0000"/>
          <w:u w:val="single"/>
        </w:rPr>
        <w:t xml:space="preserve">to invest in the country. However, this might be </w:t>
      </w:r>
      <w:r w:rsidRPr="00D96FB6">
        <w:rPr>
          <w:color w:val="FF0000"/>
          <w:highlight w:val="cyan"/>
          <w:u w:val="single"/>
        </w:rPr>
        <w:t xml:space="preserve">difficult </w:t>
      </w:r>
      <w:r w:rsidRPr="00D96FB6">
        <w:rPr>
          <w:color w:val="FF0000"/>
          <w:u w:val="single"/>
        </w:rPr>
        <w:t xml:space="preserve">as investors would want to invest in a country where there is a likelihood of getting returns for their investments. The wish of getting returns for </w:t>
      </w:r>
      <w:r w:rsidRPr="00D96FB6">
        <w:rPr>
          <w:color w:val="FF0000"/>
          <w:highlight w:val="cyan"/>
          <w:u w:val="single"/>
        </w:rPr>
        <w:t xml:space="preserve">investment may not </w:t>
      </w:r>
      <w:proofErr w:type="spellStart"/>
      <w:r w:rsidRPr="00D96FB6">
        <w:rPr>
          <w:color w:val="FF0000"/>
          <w:highlight w:val="cyan"/>
          <w:u w:val="single"/>
        </w:rPr>
        <w:t>materialise</w:t>
      </w:r>
      <w:proofErr w:type="spellEnd"/>
      <w:r w:rsidRPr="00D96FB6">
        <w:rPr>
          <w:color w:val="FF0000"/>
          <w:highlight w:val="cyan"/>
          <w:u w:val="single"/>
        </w:rPr>
        <w:t xml:space="preserve"> if </w:t>
      </w:r>
      <w:r w:rsidRPr="00D96FB6">
        <w:rPr>
          <w:color w:val="FF0000"/>
          <w:u w:val="single"/>
        </w:rPr>
        <w:t xml:space="preserve">the </w:t>
      </w:r>
      <w:proofErr w:type="spellStart"/>
      <w:r w:rsidRPr="00D96FB6">
        <w:rPr>
          <w:color w:val="FF0000"/>
          <w:highlight w:val="cyan"/>
          <w:u w:val="single"/>
        </w:rPr>
        <w:t>labour</w:t>
      </w:r>
      <w:proofErr w:type="spellEnd"/>
      <w:r w:rsidRPr="00D96FB6">
        <w:rPr>
          <w:color w:val="FF0000"/>
          <w:highlight w:val="cyan"/>
          <w:u w:val="single"/>
        </w:rPr>
        <w:t xml:space="preserve"> environment </w:t>
      </w:r>
      <w:r w:rsidRPr="00D96FB6">
        <w:rPr>
          <w:b/>
          <w:bCs/>
          <w:color w:val="FF0000"/>
          <w:highlight w:val="cyan"/>
          <w:u w:val="single"/>
        </w:rPr>
        <w:t>is not fertile</w:t>
      </w:r>
      <w:r w:rsidRPr="00D96FB6">
        <w:rPr>
          <w:color w:val="FF0000"/>
          <w:highlight w:val="cyan"/>
          <w:u w:val="single"/>
        </w:rPr>
        <w:t xml:space="preserve"> </w:t>
      </w:r>
      <w:r w:rsidRPr="00D96FB6">
        <w:rPr>
          <w:color w:val="FF0000"/>
          <w:u w:val="single"/>
        </w:rPr>
        <w:t xml:space="preserve">for such investments </w:t>
      </w:r>
      <w:proofErr w:type="gramStart"/>
      <w:r w:rsidRPr="00D96FB6">
        <w:rPr>
          <w:color w:val="FF0000"/>
          <w:u w:val="single"/>
        </w:rPr>
        <w:t>as a result of</w:t>
      </w:r>
      <w:proofErr w:type="gramEnd"/>
      <w:r w:rsidRPr="00D96FB6">
        <w:rPr>
          <w:color w:val="FF0000"/>
          <w:u w:val="single"/>
        </w:rPr>
        <w:t xml:space="preserve">, for example, unstable </w:t>
      </w:r>
      <w:proofErr w:type="spellStart"/>
      <w:r w:rsidRPr="00D96FB6">
        <w:rPr>
          <w:color w:val="FF0000"/>
          <w:u w:val="single"/>
        </w:rPr>
        <w:t>labour</w:t>
      </w:r>
      <w:proofErr w:type="spellEnd"/>
      <w:r w:rsidRPr="00D96FB6">
        <w:rPr>
          <w:color w:val="FF0000"/>
          <w:u w:val="single"/>
        </w:rPr>
        <w:t xml:space="preserve"> relations.</w:t>
      </w:r>
      <w:r w:rsidRPr="00D96FB6">
        <w:rPr>
          <w:color w:val="FF0000"/>
          <w:sz w:val="16"/>
        </w:rPr>
        <w:t xml:space="preserve"> Therefore, investors may be reluctant to invest where there is an unstable or fragile </w:t>
      </w:r>
      <w:proofErr w:type="spellStart"/>
      <w:r w:rsidRPr="00D96FB6">
        <w:rPr>
          <w:color w:val="FF0000"/>
          <w:sz w:val="16"/>
        </w:rPr>
        <w:t>labour</w:t>
      </w:r>
      <w:proofErr w:type="spellEnd"/>
      <w:r w:rsidRPr="00D96FB6">
        <w:rPr>
          <w:color w:val="FF0000"/>
          <w:sz w:val="16"/>
        </w:rPr>
        <w:t xml:space="preserve"> relations environment. 3 THE COMMISSION OF VIOLENCE DURING A STRIKE AND CONSEQUENCES The Constitution guarantees every worker the right to join a trade union, participate in the activities and </w:t>
      </w:r>
      <w:proofErr w:type="spellStart"/>
      <w:r w:rsidRPr="00D96FB6">
        <w:rPr>
          <w:color w:val="FF0000"/>
          <w:sz w:val="16"/>
        </w:rPr>
        <w:t>programmes</w:t>
      </w:r>
      <w:proofErr w:type="spellEnd"/>
      <w:r w:rsidRPr="00D96FB6">
        <w:rPr>
          <w:color w:val="FF0000"/>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D96FB6">
        <w:rPr>
          <w:color w:val="FF0000"/>
          <w:sz w:val="16"/>
        </w:rPr>
        <w:t>Labour</w:t>
      </w:r>
      <w:proofErr w:type="spellEnd"/>
      <w:r w:rsidRPr="00D96FB6">
        <w:rPr>
          <w:color w:val="FF0000"/>
          <w:sz w:val="16"/>
        </w:rPr>
        <w:t xml:space="preserve"> Relations Act 66 of 199515 (LRA). The main purpose of the LRA is to “advance economic development, social justice, </w:t>
      </w:r>
      <w:proofErr w:type="spellStart"/>
      <w:r w:rsidRPr="00D96FB6">
        <w:rPr>
          <w:color w:val="FF0000"/>
          <w:sz w:val="16"/>
        </w:rPr>
        <w:t>labour</w:t>
      </w:r>
      <w:proofErr w:type="spellEnd"/>
      <w:r w:rsidRPr="00D96FB6">
        <w:rPr>
          <w:color w:val="FF0000"/>
          <w:sz w:val="16"/>
        </w:rPr>
        <w:t xml:space="preserve"> peace and the </w:t>
      </w:r>
      <w:proofErr w:type="spellStart"/>
      <w:r w:rsidRPr="00D96FB6">
        <w:rPr>
          <w:color w:val="FF0000"/>
          <w:sz w:val="16"/>
        </w:rPr>
        <w:t>democratisation</w:t>
      </w:r>
      <w:proofErr w:type="spellEnd"/>
      <w:r w:rsidRPr="00D96FB6">
        <w:rPr>
          <w:color w:val="FF0000"/>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D96FB6">
        <w:rPr>
          <w:color w:val="FF0000"/>
          <w:sz w:val="16"/>
        </w:rPr>
        <w:t>emphasise</w:t>
      </w:r>
      <w:proofErr w:type="spellEnd"/>
      <w:r w:rsidRPr="00D96FB6">
        <w:rPr>
          <w:color w:val="FF0000"/>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D96FB6">
        <w:rPr>
          <w:color w:val="FF0000"/>
          <w:sz w:val="16"/>
        </w:rPr>
        <w:t>ou</w:t>
      </w:r>
      <w:proofErr w:type="spellEnd"/>
      <w:r w:rsidRPr="00D96FB6">
        <w:rPr>
          <w:color w:val="FF0000"/>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D96FB6">
        <w:rPr>
          <w:color w:val="FF0000"/>
          <w:sz w:val="16"/>
        </w:rPr>
        <w:t>labour</w:t>
      </w:r>
      <w:proofErr w:type="spellEnd"/>
      <w:r w:rsidRPr="00D96FB6">
        <w:rPr>
          <w:color w:val="FF0000"/>
          <w:sz w:val="16"/>
        </w:rPr>
        <w:t xml:space="preserve">. 22 This points to the fact that for many workers and their families’ living conditions remain unsafe and vulnerable to damage due to violence. In Security Services Employers </w:t>
      </w:r>
      <w:proofErr w:type="spellStart"/>
      <w:r w:rsidRPr="00D96FB6">
        <w:rPr>
          <w:color w:val="FF0000"/>
          <w:sz w:val="16"/>
        </w:rPr>
        <w:t>Organisation</w:t>
      </w:r>
      <w:proofErr w:type="spellEnd"/>
      <w:r w:rsidRPr="00D96FB6">
        <w:rPr>
          <w:color w:val="FF0000"/>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D96FB6">
        <w:rPr>
          <w:color w:val="FF0000"/>
          <w:sz w:val="16"/>
        </w:rPr>
        <w:t>planks</w:t>
      </w:r>
      <w:proofErr w:type="gramEnd"/>
      <w:r w:rsidRPr="00D96FB6">
        <w:rPr>
          <w:color w:val="FF0000"/>
          <w:sz w:val="16"/>
        </w:rPr>
        <w:t xml:space="preserve"> and bottles. One of the strikers </w:t>
      </w:r>
      <w:proofErr w:type="spellStart"/>
      <w:r w:rsidRPr="00D96FB6">
        <w:rPr>
          <w:color w:val="FF0000"/>
          <w:sz w:val="16"/>
        </w:rPr>
        <w:t>Mr</w:t>
      </w:r>
      <w:proofErr w:type="spellEnd"/>
      <w:r w:rsidRPr="00D96FB6">
        <w:rPr>
          <w:color w:val="FF0000"/>
          <w:sz w:val="16"/>
        </w:rPr>
        <w:t xml:space="preserve"> </w:t>
      </w:r>
      <w:proofErr w:type="spellStart"/>
      <w:r w:rsidRPr="00D96FB6">
        <w:rPr>
          <w:color w:val="FF0000"/>
          <w:sz w:val="16"/>
        </w:rPr>
        <w:t>Nqoko</w:t>
      </w:r>
      <w:proofErr w:type="spellEnd"/>
      <w:r w:rsidRPr="00D96FB6">
        <w:rPr>
          <w:color w:val="FF0000"/>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D96FB6">
        <w:rPr>
          <w:color w:val="FF0000"/>
          <w:u w:val="single"/>
        </w:rPr>
        <w:t>Effects of violent and long strikes on the economy Generally, South Africa’s economy is on a downward scale</w:t>
      </w:r>
      <w:r w:rsidRPr="00D96FB6">
        <w:rPr>
          <w:color w:val="FF0000"/>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D96FB6">
        <w:rPr>
          <w:color w:val="FF0000"/>
          <w:u w:val="single"/>
        </w:rPr>
        <w:t xml:space="preserve">The strike started on 23 January 2014 and ended on 24 June 2014. It affected the three big platinum producers in </w:t>
      </w:r>
      <w:r w:rsidRPr="00D96FB6">
        <w:rPr>
          <w:color w:val="FF0000"/>
          <w:u w:val="single"/>
        </w:rPr>
        <w:lastRenderedPageBreak/>
        <w:t xml:space="preserve">the Republic, which are the </w:t>
      </w:r>
      <w:proofErr w:type="gramStart"/>
      <w:r w:rsidRPr="00D96FB6">
        <w:rPr>
          <w:color w:val="FF0000"/>
          <w:u w:val="single"/>
        </w:rPr>
        <w:t>Anglo American</w:t>
      </w:r>
      <w:proofErr w:type="gramEnd"/>
      <w:r w:rsidRPr="00D96FB6">
        <w:rPr>
          <w:color w:val="FF0000"/>
          <w:u w:val="single"/>
        </w:rPr>
        <w:t xml:space="preserve"> Platinum, Lonmin Plc and Impala Platinum. It was the longest strike since the dawn of democracy in 1994. </w:t>
      </w:r>
      <w:r w:rsidRPr="00D96FB6">
        <w:rPr>
          <w:color w:val="FF0000"/>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D96FB6">
        <w:rPr>
          <w:color w:val="FF0000"/>
          <w:sz w:val="16"/>
        </w:rPr>
        <w:t>labour</w:t>
      </w:r>
      <w:proofErr w:type="spellEnd"/>
      <w:r w:rsidRPr="00D96FB6">
        <w:rPr>
          <w:color w:val="FF0000"/>
          <w:sz w:val="16"/>
        </w:rPr>
        <w:t xml:space="preserve"> available to the economy. </w:t>
      </w:r>
      <w:r w:rsidRPr="00D96FB6">
        <w:rPr>
          <w:color w:val="FF0000"/>
          <w:u w:val="single"/>
        </w:rPr>
        <w:t xml:space="preserve">This resulted in a sharp increase in the price of the output by 5.8% with a </w:t>
      </w:r>
      <w:r w:rsidRPr="00D96FB6">
        <w:rPr>
          <w:b/>
          <w:bCs/>
          <w:color w:val="FF0000"/>
          <w:highlight w:val="cyan"/>
          <w:u w:val="single"/>
        </w:rPr>
        <w:t>GDP declined by 0.72 and 0.78%</w:t>
      </w:r>
      <w:r w:rsidRPr="00D96FB6">
        <w:rPr>
          <w:color w:val="FF0000"/>
          <w:u w:val="single"/>
        </w:rPr>
        <w:t>.32</w:t>
      </w:r>
    </w:p>
    <w:p w14:paraId="134130AB" w14:textId="77777777" w:rsidR="00C33893" w:rsidRPr="00D96FB6" w:rsidRDefault="00C33893" w:rsidP="00C33893">
      <w:pPr>
        <w:rPr>
          <w:color w:val="FF0000"/>
          <w:u w:val="single"/>
        </w:rPr>
      </w:pPr>
    </w:p>
    <w:p w14:paraId="5A4A3478" w14:textId="77777777" w:rsidR="00C33893" w:rsidRPr="00D96FB6" w:rsidRDefault="00C33893" w:rsidP="00C33893">
      <w:pPr>
        <w:rPr>
          <w:color w:val="FF0000"/>
        </w:rPr>
      </w:pPr>
    </w:p>
    <w:sectPr w:rsidR="00C33893" w:rsidRPr="00D96FB6"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20286D"/>
    <w:multiLevelType w:val="hybridMultilevel"/>
    <w:tmpl w:val="4A6C6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AF5004"/>
    <w:multiLevelType w:val="hybridMultilevel"/>
    <w:tmpl w:val="A4420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C22296"/>
    <w:multiLevelType w:val="hybridMultilevel"/>
    <w:tmpl w:val="A5F2C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720100"/>
    <w:multiLevelType w:val="hybridMultilevel"/>
    <w:tmpl w:val="C408E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2C7E26"/>
    <w:multiLevelType w:val="hybridMultilevel"/>
    <w:tmpl w:val="B74459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4"/>
  </w:num>
  <w:num w:numId="13">
    <w:abstractNumId w:val="15"/>
  </w:num>
  <w:num w:numId="14">
    <w:abstractNumId w:val="13"/>
  </w:num>
  <w:num w:numId="15">
    <w:abstractNumId w:val="1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zNzYyNDAwtjSwMDRQ0lEKTi0uzszPAykwrAUAUibiTywAAAA="/>
  </w:docVars>
  <w:rsids>
    <w:rsidRoot w:val="00322128"/>
    <w:rsid w:val="000F1400"/>
    <w:rsid w:val="003126CF"/>
    <w:rsid w:val="00322128"/>
    <w:rsid w:val="00432BC0"/>
    <w:rsid w:val="0070071E"/>
    <w:rsid w:val="0072168E"/>
    <w:rsid w:val="007E1BA8"/>
    <w:rsid w:val="008375FD"/>
    <w:rsid w:val="00900E4E"/>
    <w:rsid w:val="009353B5"/>
    <w:rsid w:val="00C2365F"/>
    <w:rsid w:val="00C33893"/>
    <w:rsid w:val="00D96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14E0B"/>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0E4E"/>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900E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0E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0E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TAG,Ch,No Spacing211,No Spacing12,No Spacing2111,No Spacing4,No Spacing11111,No Spacing5,No Spacing21,tags,No Spacing1111,No Spacing2,no read,ta"/>
    <w:basedOn w:val="Normal"/>
    <w:next w:val="Normal"/>
    <w:link w:val="Heading4Char"/>
    <w:uiPriority w:val="9"/>
    <w:unhideWhenUsed/>
    <w:qFormat/>
    <w:rsid w:val="00900E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0E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0E4E"/>
  </w:style>
  <w:style w:type="character" w:customStyle="1" w:styleId="Heading1Char">
    <w:name w:val="Heading 1 Char"/>
    <w:aliases w:val="Pocket Char"/>
    <w:basedOn w:val="DefaultParagraphFont"/>
    <w:link w:val="Heading1"/>
    <w:uiPriority w:val="9"/>
    <w:rsid w:val="00900E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0E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0E4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TAG Char,Ch Char,No Spacing211 Char,No Spacing12 Char,No Spacing2111 Char,No Spacing4 Char"/>
    <w:basedOn w:val="DefaultParagraphFont"/>
    <w:link w:val="Heading4"/>
    <w:uiPriority w:val="9"/>
    <w:rsid w:val="00900E4E"/>
    <w:rPr>
      <w:rFonts w:ascii="Calibri" w:eastAsiaTheme="majorEastAsia" w:hAnsi="Calibri" w:cstheme="majorBidi"/>
      <w:b/>
      <w:bCs/>
      <w:sz w:val="26"/>
      <w:szCs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900E4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900E4E"/>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Bold Cite Char,Citation Char Char Char,ci,c,Bo"/>
    <w:basedOn w:val="DefaultParagraphFont"/>
    <w:uiPriority w:val="1"/>
    <w:qFormat/>
    <w:rsid w:val="00900E4E"/>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900E4E"/>
    <w:rPr>
      <w:color w:val="auto"/>
      <w:u w:val="none"/>
    </w:rPr>
  </w:style>
  <w:style w:type="character" w:styleId="FollowedHyperlink">
    <w:name w:val="FollowedHyperlink"/>
    <w:basedOn w:val="DefaultParagraphFont"/>
    <w:uiPriority w:val="99"/>
    <w:semiHidden/>
    <w:unhideWhenUsed/>
    <w:rsid w:val="00900E4E"/>
    <w:rPr>
      <w:color w:val="auto"/>
      <w:u w:val="none"/>
    </w:rPr>
  </w:style>
  <w:style w:type="paragraph" w:customStyle="1" w:styleId="Style2">
    <w:name w:val="Style2"/>
    <w:basedOn w:val="Heading1"/>
    <w:link w:val="Style2Char"/>
    <w:autoRedefine/>
    <w:uiPriority w:val="4"/>
    <w:qFormat/>
    <w:rsid w:val="000F1400"/>
    <w:pPr>
      <w:pBdr>
        <w:top w:val="single" w:sz="2" w:space="1" w:color="auto"/>
        <w:left w:val="single" w:sz="2" w:space="4" w:color="auto"/>
        <w:bottom w:val="single" w:sz="2" w:space="1" w:color="auto"/>
        <w:right w:val="single" w:sz="2" w:space="4" w:color="auto"/>
      </w:pBdr>
      <w:jc w:val="left"/>
    </w:pPr>
    <w:rPr>
      <w:color w:val="FF0000"/>
      <w:sz w:val="28"/>
      <w:szCs w:val="28"/>
    </w:rPr>
  </w:style>
  <w:style w:type="character" w:customStyle="1" w:styleId="Style2Char">
    <w:name w:val="Style2 Char"/>
    <w:basedOn w:val="Heading1Char"/>
    <w:link w:val="Style2"/>
    <w:uiPriority w:val="4"/>
    <w:rsid w:val="000F1400"/>
    <w:rPr>
      <w:rFonts w:ascii="Calibri" w:eastAsiaTheme="majorEastAsia" w:hAnsi="Calibri" w:cstheme="majorBidi"/>
      <w:b/>
      <w:bCs/>
      <w:color w:val="FF0000"/>
      <w:sz w:val="28"/>
      <w:szCs w:val="28"/>
    </w:rPr>
  </w:style>
  <w:style w:type="paragraph" w:customStyle="1" w:styleId="textbold">
    <w:name w:val="text bold"/>
    <w:basedOn w:val="Normal"/>
    <w:link w:val="Emphasis"/>
    <w:uiPriority w:val="20"/>
    <w:qFormat/>
    <w:rsid w:val="000F1400"/>
    <w:pPr>
      <w:widowControl w:val="0"/>
      <w:ind w:left="720"/>
      <w:jc w:val="both"/>
    </w:pPr>
    <w:rPr>
      <w:rFonts w:eastAsiaTheme="minorHAnsi"/>
      <w:b/>
      <w:iCs/>
      <w:u w:val="single"/>
    </w:rPr>
  </w:style>
  <w:style w:type="character" w:customStyle="1" w:styleId="TitleChar">
    <w:name w:val="Title Char"/>
    <w:basedOn w:val="DefaultParagraphFont"/>
    <w:link w:val="Title"/>
    <w:uiPriority w:val="1"/>
    <w:qFormat/>
    <w:rsid w:val="000F1400"/>
    <w:rPr>
      <w:u w:val="single"/>
    </w:rPr>
  </w:style>
  <w:style w:type="paragraph" w:styleId="Title">
    <w:name w:val="Title"/>
    <w:basedOn w:val="Normal"/>
    <w:next w:val="Normal"/>
    <w:link w:val="TitleChar"/>
    <w:uiPriority w:val="1"/>
    <w:qFormat/>
    <w:rsid w:val="000F1400"/>
    <w:pPr>
      <w:spacing w:after="0" w:line="240" w:lineRule="auto"/>
      <w:ind w:left="720"/>
      <w:outlineLvl w:val="0"/>
    </w:pPr>
    <w:rPr>
      <w:rFonts w:asciiTheme="minorHAnsi" w:hAnsiTheme="minorHAnsi"/>
      <w:sz w:val="24"/>
      <w:u w:val="single"/>
    </w:rPr>
  </w:style>
  <w:style w:type="character" w:customStyle="1" w:styleId="TitleChar1">
    <w:name w:val="Title Char1"/>
    <w:basedOn w:val="DefaultParagraphFont"/>
    <w:uiPriority w:val="10"/>
    <w:rsid w:val="000F1400"/>
    <w:rPr>
      <w:rFonts w:asciiTheme="majorHAnsi" w:eastAsiaTheme="majorEastAsia" w:hAnsiTheme="majorHAnsi" w:cstheme="majorBidi"/>
      <w:spacing w:val="-10"/>
      <w:kern w:val="28"/>
      <w:sz w:val="56"/>
      <w:szCs w:val="56"/>
    </w:rPr>
  </w:style>
  <w:style w:type="paragraph" w:styleId="ListParagraph">
    <w:name w:val="List Paragraph"/>
    <w:basedOn w:val="Normal"/>
    <w:uiPriority w:val="99"/>
    <w:unhideWhenUsed/>
    <w:qFormat/>
    <w:rsid w:val="000F1400"/>
    <w:pPr>
      <w:ind w:left="720"/>
      <w:contextualSpacing/>
    </w:pPr>
  </w:style>
  <w:style w:type="character" w:customStyle="1" w:styleId="apple-converted-space">
    <w:name w:val="apple-converted-space"/>
    <w:basedOn w:val="DefaultParagraphFont"/>
    <w:rsid w:val="00C2365F"/>
  </w:style>
  <w:style w:type="paragraph" w:styleId="DocumentMap">
    <w:name w:val="Document Map"/>
    <w:basedOn w:val="Normal"/>
    <w:link w:val="DocumentMapChar"/>
    <w:uiPriority w:val="99"/>
    <w:semiHidden/>
    <w:unhideWhenUsed/>
    <w:rsid w:val="00900E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0E4E"/>
    <w:rPr>
      <w:rFonts w:ascii="Lucida Grande" w:eastAsiaTheme="minorEastAsia"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atlantic.com/magazine/archive/2021/07/bust-the-police-unions/61900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ntappedcities.com/2020/06/12/the-week-without-police-what-we-can-learn-from-the-1971-police-strik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kpress.org/our-enemies-in-blue.html" TargetMode="External"/><Relationship Id="rId11" Type="http://schemas.openxmlformats.org/officeDocument/2006/relationships/hyperlink" Target="https://philpapers.org/archive/SINTEA-3.pdf" TargetMode="External"/><Relationship Id="rId5" Type="http://schemas.openxmlformats.org/officeDocument/2006/relationships/hyperlink" Target="https://www.washingtonpost.com/outlook/2020/07/01/what-is-blue-flu-how-has-it-increased-police-power/" TargetMode="External"/><Relationship Id="rId10" Type="http://schemas.openxmlformats.org/officeDocument/2006/relationships/hyperlink" Target="https://www.mackinac.org/2313" TargetMode="External"/><Relationship Id="rId4" Type="http://schemas.openxmlformats.org/officeDocument/2006/relationships/webSettings" Target="webSettings.xml"/><Relationship Id="rId9" Type="http://schemas.openxmlformats.org/officeDocument/2006/relationships/hyperlink" Target="https://www.nlrb.gov/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9</TotalTime>
  <Pages>20</Pages>
  <Words>13636</Words>
  <Characters>77727</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Yaksh.Anya.s680651</cp:lastModifiedBy>
  <cp:revision>3</cp:revision>
  <dcterms:created xsi:type="dcterms:W3CDTF">2021-11-21T15:13:00Z</dcterms:created>
  <dcterms:modified xsi:type="dcterms:W3CDTF">2021-11-21T15:22:00Z</dcterms:modified>
</cp:coreProperties>
</file>