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BDAE7" w14:textId="77777777" w:rsidR="00AB30FA" w:rsidRPr="00062930" w:rsidRDefault="00AB30FA" w:rsidP="00AB30FA">
      <w:pPr>
        <w:rPr>
          <w:color w:val="000000" w:themeColor="text1"/>
        </w:rPr>
      </w:pPr>
    </w:p>
    <w:p w14:paraId="12255712" w14:textId="517C5F8D" w:rsidR="00DA101C" w:rsidRPr="00062930" w:rsidRDefault="00DA101C" w:rsidP="00DA101C">
      <w:pPr>
        <w:pStyle w:val="Heading1"/>
        <w:rPr>
          <w:color w:val="000000" w:themeColor="text1"/>
        </w:rPr>
      </w:pPr>
      <w:r w:rsidRPr="00062930">
        <w:rPr>
          <w:color w:val="000000" w:themeColor="text1"/>
        </w:rPr>
        <w:lastRenderedPageBreak/>
        <w:t>1AC – Egypt</w:t>
      </w:r>
    </w:p>
    <w:p w14:paraId="71787215" w14:textId="77777777" w:rsidR="00DA101C" w:rsidRPr="00062930" w:rsidRDefault="00DA101C" w:rsidP="00DA101C">
      <w:pPr>
        <w:rPr>
          <w:color w:val="000000" w:themeColor="text1"/>
        </w:rPr>
      </w:pPr>
    </w:p>
    <w:p w14:paraId="34BD736F" w14:textId="77777777" w:rsidR="00DA101C" w:rsidRPr="00062930" w:rsidRDefault="00DA101C" w:rsidP="00DA101C">
      <w:pPr>
        <w:pStyle w:val="Heading3"/>
        <w:rPr>
          <w:color w:val="000000" w:themeColor="text1"/>
        </w:rPr>
      </w:pPr>
      <w:r w:rsidRPr="00062930">
        <w:rPr>
          <w:color w:val="000000" w:themeColor="text1"/>
        </w:rPr>
        <w:lastRenderedPageBreak/>
        <w:t>1AC – Adv – Civil War S</w:t>
      </w:r>
    </w:p>
    <w:p w14:paraId="520D177C" w14:textId="77777777" w:rsidR="00D732B8" w:rsidRPr="00062930" w:rsidRDefault="00D732B8" w:rsidP="00D732B8">
      <w:pPr>
        <w:keepNext/>
        <w:keepLines/>
        <w:spacing w:before="40" w:after="0"/>
        <w:outlineLvl w:val="3"/>
        <w:rPr>
          <w:rFonts w:eastAsia="Cambria" w:cs="Times New Roman"/>
          <w:b/>
          <w:iCs/>
          <w:color w:val="000000" w:themeColor="text1"/>
          <w:sz w:val="26"/>
        </w:rPr>
      </w:pPr>
      <w:r w:rsidRPr="00062930">
        <w:rPr>
          <w:rFonts w:eastAsia="Cambria" w:cs="Times New Roman"/>
          <w:b/>
          <w:iCs/>
          <w:color w:val="000000" w:themeColor="text1"/>
          <w:sz w:val="26"/>
        </w:rPr>
        <w:t>New Egyptian laws are set in place to</w:t>
      </w:r>
      <w:r w:rsidRPr="00062930">
        <w:rPr>
          <w:rFonts w:eastAsia="Cambria" w:cs="Times New Roman"/>
          <w:b/>
          <w:i/>
          <w:color w:val="000000" w:themeColor="text1"/>
          <w:sz w:val="26"/>
          <w:u w:val="single"/>
        </w:rPr>
        <w:t xml:space="preserve"> silence</w:t>
      </w:r>
      <w:r w:rsidRPr="00062930">
        <w:rPr>
          <w:rFonts w:eastAsia="Cambria" w:cs="Times New Roman"/>
          <w:b/>
          <w:iCs/>
          <w:color w:val="000000" w:themeColor="text1"/>
          <w:sz w:val="26"/>
        </w:rPr>
        <w:t xml:space="preserve"> and</w:t>
      </w:r>
      <w:r w:rsidRPr="00062930">
        <w:rPr>
          <w:rFonts w:eastAsia="Cambria" w:cs="Times New Roman"/>
          <w:b/>
          <w:i/>
          <w:color w:val="000000" w:themeColor="text1"/>
          <w:sz w:val="26"/>
          <w:u w:val="single"/>
        </w:rPr>
        <w:t xml:space="preserve"> punish</w:t>
      </w:r>
      <w:r w:rsidRPr="00062930">
        <w:rPr>
          <w:rFonts w:eastAsia="Cambria" w:cs="Times New Roman"/>
          <w:b/>
          <w:iCs/>
          <w:color w:val="000000" w:themeColor="text1"/>
          <w:sz w:val="26"/>
        </w:rPr>
        <w:t xml:space="preserve"> workers for striking</w:t>
      </w:r>
    </w:p>
    <w:p w14:paraId="5B4AD799" w14:textId="77777777" w:rsidR="00D732B8" w:rsidRPr="00062930" w:rsidRDefault="00D732B8" w:rsidP="00D732B8">
      <w:pPr>
        <w:rPr>
          <w:rFonts w:eastAsia="Cambria"/>
          <w:color w:val="000000" w:themeColor="text1"/>
          <w:sz w:val="16"/>
        </w:rPr>
      </w:pPr>
      <w:proofErr w:type="spellStart"/>
      <w:r w:rsidRPr="00062930">
        <w:rPr>
          <w:rFonts w:eastAsia="Calibri"/>
          <w:b/>
          <w:bCs/>
          <w:color w:val="000000" w:themeColor="text1"/>
          <w:sz w:val="26"/>
        </w:rPr>
        <w:t>Boukhari</w:t>
      </w:r>
      <w:proofErr w:type="spellEnd"/>
      <w:r w:rsidRPr="00062930">
        <w:rPr>
          <w:rFonts w:eastAsia="Calibri"/>
          <w:b/>
          <w:bCs/>
          <w:color w:val="000000" w:themeColor="text1"/>
          <w:sz w:val="26"/>
        </w:rPr>
        <w:t xml:space="preserve"> 10/11</w:t>
      </w:r>
      <w:r w:rsidRPr="00062930">
        <w:rPr>
          <w:rFonts w:eastAsia="Cambria"/>
          <w:color w:val="000000" w:themeColor="text1"/>
          <w:sz w:val="16"/>
        </w:rPr>
        <w:t xml:space="preserve">[Jamal </w:t>
      </w:r>
      <w:proofErr w:type="spellStart"/>
      <w:r w:rsidRPr="00062930">
        <w:rPr>
          <w:rFonts w:eastAsia="Cambria"/>
          <w:color w:val="000000" w:themeColor="text1"/>
          <w:sz w:val="16"/>
        </w:rPr>
        <w:t>Boukhari</w:t>
      </w:r>
      <w:proofErr w:type="spellEnd"/>
      <w:r w:rsidRPr="00062930">
        <w:rPr>
          <w:rFonts w:eastAsia="Cambria"/>
          <w:color w:val="000000" w:themeColor="text1"/>
          <w:sz w:val="16"/>
        </w:rPr>
        <w:t xml:space="preserve"> is an Egyptian journalist. Equal Times  “A dangerous new law in Egypt allows for the dismissal of any public employee who opposes the regime” Oct 11 2021 </w:t>
      </w:r>
      <w:hyperlink r:id="rId9" w:anchor=".YZVH3mDMJEY" w:history="1">
        <w:r w:rsidRPr="00062930">
          <w:rPr>
            <w:rFonts w:eastAsia="Cambria"/>
            <w:color w:val="000000" w:themeColor="text1"/>
            <w:sz w:val="16"/>
          </w:rPr>
          <w:t>https://www.equaltimes.org/a-dangerous-new-law-in-egypt?lang=en#.YZVH3mDMJEY</w:t>
        </w:r>
      </w:hyperlink>
      <w:r w:rsidRPr="00062930">
        <w:rPr>
          <w:rFonts w:eastAsia="Cambria"/>
          <w:color w:val="000000" w:themeColor="text1"/>
          <w:sz w:val="16"/>
        </w:rPr>
        <w:t>] //</w:t>
      </w:r>
      <w:proofErr w:type="spellStart"/>
      <w:r w:rsidRPr="00062930">
        <w:rPr>
          <w:rFonts w:eastAsia="Cambria"/>
          <w:color w:val="000000" w:themeColor="text1"/>
          <w:sz w:val="16"/>
        </w:rPr>
        <w:t>aaditg</w:t>
      </w:r>
      <w:proofErr w:type="spellEnd"/>
    </w:p>
    <w:p w14:paraId="613DE378" w14:textId="77777777" w:rsidR="00D732B8" w:rsidRPr="00062930" w:rsidRDefault="00D732B8" w:rsidP="00D732B8">
      <w:pPr>
        <w:rPr>
          <w:rFonts w:eastAsia="Cambria"/>
          <w:color w:val="000000" w:themeColor="text1"/>
          <w:sz w:val="16"/>
        </w:rPr>
      </w:pPr>
      <w:r w:rsidRPr="00062930">
        <w:rPr>
          <w:rFonts w:eastAsia="Cambria"/>
          <w:color w:val="000000" w:themeColor="text1"/>
          <w:sz w:val="16"/>
        </w:rPr>
        <w:t xml:space="preserve">On </w:t>
      </w:r>
      <w:r w:rsidRPr="00062930">
        <w:rPr>
          <w:rFonts w:eastAsia="Calibri"/>
          <w:color w:val="000000" w:themeColor="text1"/>
          <w:highlight w:val="green"/>
          <w:u w:val="single"/>
        </w:rPr>
        <w:t>1 August</w:t>
      </w:r>
      <w:r w:rsidRPr="00062930">
        <w:rPr>
          <w:rFonts w:eastAsia="Calibri"/>
          <w:color w:val="000000" w:themeColor="text1"/>
          <w:u w:val="single"/>
        </w:rPr>
        <w:t xml:space="preserve">, Egyptian President Abdel Fattah </w:t>
      </w:r>
      <w:r w:rsidRPr="00062930">
        <w:rPr>
          <w:rFonts w:eastAsia="Calibri"/>
          <w:color w:val="000000" w:themeColor="text1"/>
          <w:highlight w:val="green"/>
          <w:u w:val="single"/>
        </w:rPr>
        <w:t>al-Sisi approved</w:t>
      </w:r>
      <w:r w:rsidRPr="00062930">
        <w:rPr>
          <w:rFonts w:eastAsia="Calibri"/>
          <w:color w:val="000000" w:themeColor="text1"/>
          <w:u w:val="single"/>
        </w:rPr>
        <w:t xml:space="preserve"> a law, previously approved by parliament, allowing for the non-disciplinary dismissal of public employees</w:t>
      </w:r>
      <w:r w:rsidRPr="00062930">
        <w:rPr>
          <w:rFonts w:eastAsia="Cambria"/>
          <w:color w:val="000000" w:themeColor="text1"/>
          <w:sz w:val="16"/>
        </w:rPr>
        <w:t xml:space="preserve">. Referred to in the media as the ‘Law on the Dismissal of Employees Belonging to the Muslim Brotherhood’, the </w:t>
      </w:r>
      <w:r w:rsidRPr="00062930">
        <w:rPr>
          <w:rFonts w:eastAsia="Calibri"/>
          <w:b/>
          <w:iCs/>
          <w:color w:val="000000" w:themeColor="text1"/>
          <w:u w:val="single"/>
        </w:rPr>
        <w:t xml:space="preserve">new legislation allows </w:t>
      </w:r>
      <w:r w:rsidRPr="00062930">
        <w:rPr>
          <w:rFonts w:eastAsia="Calibri"/>
          <w:b/>
          <w:iCs/>
          <w:color w:val="000000" w:themeColor="text1"/>
          <w:highlight w:val="green"/>
          <w:u w:val="single"/>
        </w:rPr>
        <w:t>public administrations to dismiss any</w:t>
      </w:r>
      <w:r w:rsidRPr="00062930">
        <w:rPr>
          <w:rFonts w:eastAsia="Calibri"/>
          <w:b/>
          <w:iCs/>
          <w:color w:val="000000" w:themeColor="text1"/>
          <w:u w:val="single"/>
        </w:rPr>
        <w:t xml:space="preserve"> civil </w:t>
      </w:r>
      <w:r w:rsidRPr="00062930">
        <w:rPr>
          <w:rFonts w:eastAsia="Calibri"/>
          <w:b/>
          <w:iCs/>
          <w:color w:val="000000" w:themeColor="text1"/>
          <w:highlight w:val="green"/>
          <w:u w:val="single"/>
        </w:rPr>
        <w:t>servant</w:t>
      </w:r>
      <w:r w:rsidRPr="00062930">
        <w:rPr>
          <w:rFonts w:eastAsia="Calibri"/>
          <w:b/>
          <w:iCs/>
          <w:color w:val="000000" w:themeColor="text1"/>
          <w:u w:val="single"/>
        </w:rPr>
        <w:t xml:space="preserve"> suspected of belonging to groups classified as ‘terrorist’ in Egypt, as well as those who ‘harm public services or the economic interests of the state’. </w:t>
      </w:r>
      <w:r w:rsidRPr="00062930">
        <w:rPr>
          <w:rFonts w:eastAsia="Cambria"/>
          <w:color w:val="000000" w:themeColor="text1"/>
          <w:sz w:val="16"/>
        </w:rPr>
        <w:t xml:space="preserve">It began with a series of fatal railway accidents. On 26 March 2021, a train collision in the </w:t>
      </w:r>
      <w:proofErr w:type="spellStart"/>
      <w:r w:rsidRPr="00062930">
        <w:rPr>
          <w:rFonts w:eastAsia="Cambria"/>
          <w:color w:val="000000" w:themeColor="text1"/>
          <w:sz w:val="16"/>
        </w:rPr>
        <w:t>Sohag</w:t>
      </w:r>
      <w:proofErr w:type="spellEnd"/>
      <w:r w:rsidRPr="00062930">
        <w:rPr>
          <w:rFonts w:eastAsia="Cambria"/>
          <w:color w:val="000000" w:themeColor="text1"/>
          <w:sz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w:t>
      </w:r>
      <w:proofErr w:type="spellStart"/>
      <w:r w:rsidRPr="00062930">
        <w:rPr>
          <w:rFonts w:eastAsia="Cambria"/>
          <w:color w:val="000000" w:themeColor="text1"/>
          <w:sz w:val="16"/>
        </w:rPr>
        <w:t>Mostaqbal</w:t>
      </w:r>
      <w:proofErr w:type="spellEnd"/>
      <w:r w:rsidRPr="00062930">
        <w:rPr>
          <w:rFonts w:eastAsia="Cambria"/>
          <w:color w:val="000000" w:themeColor="text1"/>
          <w:sz w:val="16"/>
        </w:rPr>
        <w:t xml:space="preserve"> Watan party introduced the new law before parliament. While </w:t>
      </w:r>
      <w:proofErr w:type="spellStart"/>
      <w:r w:rsidRPr="00062930">
        <w:rPr>
          <w:rFonts w:eastAsia="Cambria"/>
          <w:color w:val="000000" w:themeColor="text1"/>
          <w:sz w:val="16"/>
        </w:rPr>
        <w:t>characterised</w:t>
      </w:r>
      <w:proofErr w:type="spellEnd"/>
      <w:r w:rsidRPr="00062930">
        <w:rPr>
          <w:rFonts w:eastAsia="Cambria"/>
          <w:color w:val="000000" w:themeColor="text1"/>
          <w:sz w:val="16"/>
        </w:rPr>
        <w:t xml:space="preserve">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w:t>
      </w:r>
      <w:proofErr w:type="gramStart"/>
      <w:r w:rsidRPr="00062930">
        <w:rPr>
          <w:rFonts w:eastAsia="Cambria"/>
          <w:color w:val="000000" w:themeColor="text1"/>
          <w:sz w:val="16"/>
        </w:rPr>
        <w:t>is well aware that</w:t>
      </w:r>
      <w:proofErr w:type="gramEnd"/>
      <w:r w:rsidRPr="00062930">
        <w:rPr>
          <w:rFonts w:eastAsia="Cambria"/>
          <w:color w:val="000000" w:themeColor="text1"/>
          <w:sz w:val="16"/>
        </w:rPr>
        <w:t xml:space="preserve"> most of the Muslim Brotherhood are either in prison or in exile,” Kamal Abu </w:t>
      </w:r>
      <w:proofErr w:type="spellStart"/>
      <w:r w:rsidRPr="00062930">
        <w:rPr>
          <w:rFonts w:eastAsia="Cambria"/>
          <w:color w:val="000000" w:themeColor="text1"/>
          <w:sz w:val="16"/>
        </w:rPr>
        <w:t>Aita</w:t>
      </w:r>
      <w:proofErr w:type="spellEnd"/>
      <w:r w:rsidRPr="00062930">
        <w:rPr>
          <w:rFonts w:eastAsia="Cambria"/>
          <w:color w:val="000000" w:themeColor="text1"/>
          <w:sz w:val="16"/>
        </w:rPr>
        <w:t xml:space="preserve">, the former minister of manpower, tells Equal Times. He argues that the law is being presented as anti-Muslim Brotherhood </w:t>
      </w:r>
      <w:proofErr w:type="gramStart"/>
      <w:r w:rsidRPr="00062930">
        <w:rPr>
          <w:rFonts w:eastAsia="Cambria"/>
          <w:color w:val="000000" w:themeColor="text1"/>
          <w:sz w:val="16"/>
        </w:rPr>
        <w:t>in order to</w:t>
      </w:r>
      <w:proofErr w:type="gramEnd"/>
      <w:r w:rsidRPr="00062930">
        <w:rPr>
          <w:rFonts w:eastAsia="Cambria"/>
          <w:color w:val="000000" w:themeColor="text1"/>
          <w:sz w:val="16"/>
        </w:rPr>
        <w:t xml:space="preserve"> gain public approval. According to Abu </w:t>
      </w:r>
      <w:proofErr w:type="spellStart"/>
      <w:r w:rsidRPr="00062930">
        <w:rPr>
          <w:rFonts w:eastAsia="Cambria"/>
          <w:color w:val="000000" w:themeColor="text1"/>
          <w:sz w:val="16"/>
        </w:rPr>
        <w:t>Aita</w:t>
      </w:r>
      <w:proofErr w:type="spellEnd"/>
      <w:r w:rsidRPr="00062930">
        <w:rPr>
          <w:rFonts w:eastAsia="Cambria"/>
          <w:color w:val="000000" w:themeColor="text1"/>
          <w:sz w:val="16"/>
        </w:rPr>
        <w:t xml:space="preserve">: “The current regime always labels anyone who is not pro-regime as a member or </w:t>
      </w:r>
      <w:proofErr w:type="spellStart"/>
      <w:r w:rsidRPr="00062930">
        <w:rPr>
          <w:rFonts w:eastAsia="Cambria"/>
          <w:color w:val="000000" w:themeColor="text1"/>
          <w:sz w:val="16"/>
        </w:rPr>
        <w:t>sympathiser</w:t>
      </w:r>
      <w:proofErr w:type="spellEnd"/>
      <w:r w:rsidRPr="00062930">
        <w:rPr>
          <w:rFonts w:eastAsia="Cambria"/>
          <w:color w:val="000000" w:themeColor="text1"/>
          <w:sz w:val="16"/>
        </w:rPr>
        <w:t xml:space="preserve"> of the Muslim Brotherhood so that it can easily hunt down and punish them.” While the text of the law does not explicitly mention the Muslim Brotherhood, its second article </w:t>
      </w:r>
      <w:proofErr w:type="spellStart"/>
      <w:r w:rsidRPr="00062930">
        <w:rPr>
          <w:rFonts w:eastAsia="Cambria"/>
          <w:color w:val="000000" w:themeColor="text1"/>
          <w:sz w:val="16"/>
        </w:rPr>
        <w:t>authorises</w:t>
      </w:r>
      <w:proofErr w:type="spellEnd"/>
      <w:r w:rsidRPr="00062930">
        <w:rPr>
          <w:rFonts w:eastAsia="Cambria"/>
          <w:color w:val="000000" w:themeColor="text1"/>
          <w:sz w:val="16"/>
        </w:rPr>
        <w:t xml:space="preserve"> the dismissal of any public servant whose name appears on the terrorist list. But as Abu </w:t>
      </w:r>
      <w:proofErr w:type="spellStart"/>
      <w:r w:rsidRPr="00062930">
        <w:rPr>
          <w:rFonts w:eastAsia="Cambria"/>
          <w:color w:val="000000" w:themeColor="text1"/>
          <w:sz w:val="16"/>
        </w:rPr>
        <w:t>Aita</w:t>
      </w:r>
      <w:proofErr w:type="spellEnd"/>
      <w:r w:rsidRPr="00062930">
        <w:rPr>
          <w:rFonts w:eastAsia="Cambria"/>
          <w:color w:val="000000" w:themeColor="text1"/>
          <w:sz w:val="16"/>
        </w:rPr>
        <w:t xml:space="preserve">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w:t>
      </w:r>
      <w:proofErr w:type="spellStart"/>
      <w:r w:rsidRPr="00062930">
        <w:rPr>
          <w:rFonts w:eastAsia="Cambria"/>
          <w:color w:val="000000" w:themeColor="text1"/>
          <w:sz w:val="16"/>
        </w:rPr>
        <w:t>labour</w:t>
      </w:r>
      <w:proofErr w:type="spellEnd"/>
      <w:r w:rsidRPr="00062930">
        <w:rPr>
          <w:rFonts w:eastAsia="Cambria"/>
          <w:color w:val="000000" w:themeColor="text1"/>
          <w:sz w:val="16"/>
        </w:rPr>
        <w:t xml:space="preserve"> activists who appear on the list of terrorist </w:t>
      </w:r>
      <w:proofErr w:type="spellStart"/>
      <w:r w:rsidRPr="00062930">
        <w:rPr>
          <w:rFonts w:eastAsia="Cambria"/>
          <w:color w:val="000000" w:themeColor="text1"/>
          <w:sz w:val="16"/>
        </w:rPr>
        <w:t>organisations</w:t>
      </w:r>
      <w:proofErr w:type="spellEnd"/>
      <w:r w:rsidRPr="00062930">
        <w:rPr>
          <w:rFonts w:eastAsia="Cambria"/>
          <w:color w:val="000000" w:themeColor="text1"/>
          <w:sz w:val="16"/>
        </w:rPr>
        <w:t xml:space="preserve"> due to their political affiliation, including the architect Mamdouh Hamza who was placed on the list for </w:t>
      </w:r>
      <w:proofErr w:type="spellStart"/>
      <w:r w:rsidRPr="00062930">
        <w:rPr>
          <w:rFonts w:eastAsia="Cambria"/>
          <w:color w:val="000000" w:themeColor="text1"/>
          <w:sz w:val="16"/>
        </w:rPr>
        <w:t>criticising</w:t>
      </w:r>
      <w:proofErr w:type="spellEnd"/>
      <w:r w:rsidRPr="00062930">
        <w:rPr>
          <w:rFonts w:eastAsia="Cambria"/>
          <w:color w:val="000000" w:themeColor="text1"/>
          <w:sz w:val="16"/>
        </w:rPr>
        <w:t xml:space="preserve"> the regime’s policies on social networks, and Yehia Hussein Abdel </w:t>
      </w:r>
      <w:proofErr w:type="spellStart"/>
      <w:r w:rsidRPr="00062930">
        <w:rPr>
          <w:rFonts w:eastAsia="Cambria"/>
          <w:color w:val="000000" w:themeColor="text1"/>
          <w:sz w:val="16"/>
        </w:rPr>
        <w:t>Hadi</w:t>
      </w:r>
      <w:proofErr w:type="spellEnd"/>
      <w:r w:rsidRPr="00062930">
        <w:rPr>
          <w:rFonts w:eastAsia="Cambria"/>
          <w:color w:val="000000" w:themeColor="text1"/>
          <w:sz w:val="16"/>
        </w:rPr>
        <w:t xml:space="preserve">,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062930">
        <w:rPr>
          <w:rFonts w:eastAsia="Cambria"/>
          <w:color w:val="000000" w:themeColor="text1"/>
          <w:sz w:val="16"/>
        </w:rPr>
        <w:t>Daaarb</w:t>
      </w:r>
      <w:proofErr w:type="spellEnd"/>
      <w:r w:rsidRPr="00062930">
        <w:rPr>
          <w:rFonts w:eastAsia="Cambria"/>
          <w:color w:val="000000" w:themeColor="text1"/>
          <w:sz w:val="16"/>
        </w:rPr>
        <w:t xml:space="preserve">: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w:t>
      </w:r>
      <w:proofErr w:type="spellStart"/>
      <w:r w:rsidRPr="00062930">
        <w:rPr>
          <w:rFonts w:eastAsia="Cambria"/>
          <w:color w:val="000000" w:themeColor="text1"/>
          <w:sz w:val="16"/>
        </w:rPr>
        <w:t>criticises</w:t>
      </w:r>
      <w:proofErr w:type="spellEnd"/>
      <w:r w:rsidRPr="00062930">
        <w:rPr>
          <w:rFonts w:eastAsia="Cambria"/>
          <w:color w:val="000000" w:themeColor="text1"/>
          <w:sz w:val="16"/>
        </w:rPr>
        <w:t xml:space="preserve"> corruption in the institution where he or she works,” Ammar Ali Hassan, professor of political science at Helwan University, tells Equal Times. “The regime wants employees who remain silent, who don’t complain about their working conditions and who don’t </w:t>
      </w:r>
      <w:proofErr w:type="spellStart"/>
      <w:r w:rsidRPr="00062930">
        <w:rPr>
          <w:rFonts w:eastAsia="Cambria"/>
          <w:color w:val="000000" w:themeColor="text1"/>
          <w:sz w:val="16"/>
        </w:rPr>
        <w:t>criticise</w:t>
      </w:r>
      <w:proofErr w:type="spellEnd"/>
      <w:r w:rsidRPr="00062930">
        <w:rPr>
          <w:rFonts w:eastAsia="Cambria"/>
          <w:color w:val="000000" w:themeColor="text1"/>
          <w:sz w:val="16"/>
        </w:rPr>
        <w:t xml:space="preserve"> power,” he says. After the law came into effect on 1 August, the government sent a copy to all state institutions </w:t>
      </w:r>
      <w:proofErr w:type="gramStart"/>
      <w:r w:rsidRPr="00062930">
        <w:rPr>
          <w:rFonts w:eastAsia="Cambria"/>
          <w:color w:val="000000" w:themeColor="text1"/>
          <w:sz w:val="16"/>
        </w:rPr>
        <w:t>in order to</w:t>
      </w:r>
      <w:proofErr w:type="gramEnd"/>
      <w:r w:rsidRPr="00062930">
        <w:rPr>
          <w:rFonts w:eastAsia="Cambria"/>
          <w:color w:val="000000" w:themeColor="text1"/>
          <w:sz w:val="16"/>
        </w:rPr>
        <w:t xml:space="preserve">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062930">
        <w:rPr>
          <w:rFonts w:eastAsia="Calibri"/>
          <w:b/>
          <w:iCs/>
          <w:color w:val="000000" w:themeColor="text1"/>
          <w:highlight w:val="green"/>
          <w:u w:val="single"/>
        </w:rPr>
        <w:t>Targeting workers who call for strikes</w:t>
      </w:r>
      <w:r w:rsidRPr="00062930">
        <w:rPr>
          <w:rFonts w:eastAsia="Calibri"/>
          <w:b/>
          <w:iCs/>
          <w:color w:val="000000" w:themeColor="text1"/>
          <w:u w:val="single"/>
        </w:rPr>
        <w:t xml:space="preserve"> </w:t>
      </w:r>
      <w:proofErr w:type="gramStart"/>
      <w:r w:rsidRPr="00062930">
        <w:rPr>
          <w:rFonts w:eastAsia="Cambria"/>
          <w:color w:val="000000" w:themeColor="text1"/>
          <w:sz w:val="16"/>
        </w:rPr>
        <w:t>But</w:t>
      </w:r>
      <w:proofErr w:type="gramEnd"/>
      <w:r w:rsidRPr="00062930">
        <w:rPr>
          <w:rFonts w:eastAsia="Cambria"/>
          <w:color w:val="000000" w:themeColor="text1"/>
          <w:sz w:val="16"/>
        </w:rPr>
        <w:t xml:space="preserve"> according to activists and members of opposition parties, </w:t>
      </w:r>
      <w:r w:rsidRPr="00062930">
        <w:rPr>
          <w:rFonts w:eastAsia="Calibri"/>
          <w:color w:val="000000" w:themeColor="text1"/>
          <w:highlight w:val="green"/>
          <w:u w:val="single"/>
        </w:rPr>
        <w:t>article 1</w:t>
      </w:r>
      <w:r w:rsidRPr="00062930">
        <w:rPr>
          <w:rFonts w:eastAsia="Calibri"/>
          <w:color w:val="000000" w:themeColor="text1"/>
          <w:u w:val="single"/>
        </w:rPr>
        <w:t xml:space="preserve"> of the law presents even greater danger</w:t>
      </w:r>
      <w:r w:rsidRPr="00062930">
        <w:rPr>
          <w:rFonts w:eastAsia="Cambria"/>
          <w:color w:val="000000" w:themeColor="text1"/>
          <w:sz w:val="16"/>
        </w:rPr>
        <w:t xml:space="preserve">. It </w:t>
      </w:r>
      <w:r w:rsidRPr="00062930">
        <w:rPr>
          <w:rFonts w:eastAsia="Calibri"/>
          <w:color w:val="000000" w:themeColor="text1"/>
          <w:highlight w:val="green"/>
          <w:u w:val="single"/>
        </w:rPr>
        <w:t>stipulates that all public employees who</w:t>
      </w:r>
      <w:r w:rsidRPr="00062930">
        <w:rPr>
          <w:rFonts w:eastAsia="Calibri"/>
          <w:color w:val="000000" w:themeColor="text1"/>
          <w:u w:val="single"/>
        </w:rPr>
        <w:t xml:space="preserve"> have “</w:t>
      </w:r>
      <w:r w:rsidRPr="00062930">
        <w:rPr>
          <w:rFonts w:eastAsia="Calibri"/>
          <w:color w:val="000000" w:themeColor="text1"/>
          <w:highlight w:val="green"/>
          <w:u w:val="single"/>
        </w:rPr>
        <w:t>failed to meet</w:t>
      </w:r>
      <w:r w:rsidRPr="00062930">
        <w:rPr>
          <w:rFonts w:eastAsia="Calibri"/>
          <w:color w:val="000000" w:themeColor="text1"/>
          <w:u w:val="single"/>
        </w:rPr>
        <w:t xml:space="preserve"> their </w:t>
      </w:r>
      <w:r w:rsidRPr="00062930">
        <w:rPr>
          <w:rFonts w:eastAsia="Calibri"/>
          <w:color w:val="000000" w:themeColor="text1"/>
          <w:highlight w:val="green"/>
          <w:u w:val="single"/>
        </w:rPr>
        <w:t>duties</w:t>
      </w:r>
      <w:r w:rsidRPr="00062930">
        <w:rPr>
          <w:rFonts w:eastAsia="Calibri"/>
          <w:color w:val="000000" w:themeColor="text1"/>
          <w:u w:val="single"/>
        </w:rPr>
        <w:t xml:space="preserve">, as part of a bid to harm public services or the economic interests of the state” </w:t>
      </w:r>
      <w:r w:rsidRPr="00062930">
        <w:rPr>
          <w:rFonts w:eastAsia="Calibri"/>
          <w:color w:val="000000" w:themeColor="text1"/>
          <w:highlight w:val="green"/>
          <w:u w:val="single"/>
        </w:rPr>
        <w:t>will be dismissed</w:t>
      </w:r>
      <w:r w:rsidRPr="00062930">
        <w:rPr>
          <w:rFonts w:eastAsia="Calibri"/>
          <w:color w:val="000000" w:themeColor="text1"/>
          <w:u w:val="single"/>
        </w:rPr>
        <w:t xml:space="preserve">. </w:t>
      </w:r>
      <w:r w:rsidRPr="00062930">
        <w:rPr>
          <w:rFonts w:eastAsia="Cambria"/>
          <w:color w:val="000000" w:themeColor="text1"/>
          <w:sz w:val="16"/>
        </w:rPr>
        <w:t xml:space="preserve">“This </w:t>
      </w:r>
      <w:r w:rsidRPr="00062930">
        <w:rPr>
          <w:rFonts w:eastAsia="Calibri"/>
          <w:color w:val="000000" w:themeColor="text1"/>
          <w:u w:val="single"/>
        </w:rPr>
        <w:t>article represents a trap for employees</w:t>
      </w:r>
      <w:r w:rsidRPr="00062930">
        <w:rPr>
          <w:rFonts w:eastAsia="Cambria"/>
          <w:color w:val="000000" w:themeColor="text1"/>
          <w:sz w:val="16"/>
        </w:rPr>
        <w:t xml:space="preserve">. It </w:t>
      </w:r>
      <w:r w:rsidRPr="00062930">
        <w:rPr>
          <w:rFonts w:eastAsia="Calibri"/>
          <w:color w:val="000000" w:themeColor="text1"/>
          <w:u w:val="single"/>
        </w:rPr>
        <w:t>paves the way for any public servant to be punished for calling for or participating in a strike or in any independent trade union activities.</w:t>
      </w:r>
      <w:r w:rsidRPr="00062930">
        <w:rPr>
          <w:rFonts w:eastAsia="Cambria"/>
          <w:color w:val="000000" w:themeColor="text1"/>
          <w:sz w:val="16"/>
        </w:rPr>
        <w:t xml:space="preserve"> According to this </w:t>
      </w:r>
      <w:r w:rsidRPr="00062930">
        <w:rPr>
          <w:rFonts w:eastAsia="Cambria"/>
          <w:color w:val="000000" w:themeColor="text1"/>
          <w:sz w:val="16"/>
        </w:rPr>
        <w:lastRenderedPageBreak/>
        <w:t xml:space="preserve">law, </w:t>
      </w:r>
      <w:r w:rsidRPr="00062930">
        <w:rPr>
          <w:rFonts w:eastAsia="Calibri"/>
          <w:color w:val="000000" w:themeColor="text1"/>
          <w:highlight w:val="green"/>
          <w:u w:val="single"/>
        </w:rPr>
        <w:t>they would be failing</w:t>
      </w:r>
      <w:r w:rsidRPr="00062930">
        <w:rPr>
          <w:rFonts w:eastAsia="Calibri"/>
          <w:color w:val="000000" w:themeColor="text1"/>
          <w:u w:val="single"/>
        </w:rPr>
        <w:t xml:space="preserve"> in their </w:t>
      </w:r>
      <w:r w:rsidRPr="00062930">
        <w:rPr>
          <w:rFonts w:eastAsia="Calibri"/>
          <w:color w:val="000000" w:themeColor="text1"/>
          <w:highlight w:val="green"/>
          <w:u w:val="single"/>
        </w:rPr>
        <w:t>duties and hindering production</w:t>
      </w:r>
      <w:r w:rsidRPr="00062930">
        <w:rPr>
          <w:rFonts w:eastAsia="Cambria"/>
          <w:color w:val="000000" w:themeColor="text1"/>
          <w:sz w:val="16"/>
        </w:rPr>
        <w:t xml:space="preserve"> or the functioning of state services,” warns Wael Tawfik, a member of the workers’ committee at the Socialist Popular Alliance Party (SPAP). While the law provides the state with a means for keeping in check the highly </w:t>
      </w:r>
      <w:proofErr w:type="spellStart"/>
      <w:r w:rsidRPr="00062930">
        <w:rPr>
          <w:rFonts w:eastAsia="Cambria"/>
          <w:color w:val="000000" w:themeColor="text1"/>
          <w:sz w:val="16"/>
        </w:rPr>
        <w:t>politicised</w:t>
      </w:r>
      <w:proofErr w:type="spellEnd"/>
      <w:r w:rsidRPr="00062930">
        <w:rPr>
          <w:rFonts w:eastAsia="Cambria"/>
          <w:color w:val="000000" w:themeColor="text1"/>
          <w:sz w:val="16"/>
        </w:rPr>
        <w:t xml:space="preserve"> working class, which has always been a key player in and even the driving force behind most of the uprisings in modern Egypt, </w:t>
      </w:r>
      <w:r w:rsidRPr="00062930">
        <w:rPr>
          <w:rFonts w:eastAsia="Calibri"/>
          <w:color w:val="000000" w:themeColor="text1"/>
          <w:u w:val="single"/>
        </w:rPr>
        <w:t>it will also be a significant instrument for reducing the number of employees in the public sector</w:t>
      </w:r>
      <w:r w:rsidRPr="00062930">
        <w:rPr>
          <w:rFonts w:eastAsia="Cambria"/>
          <w:color w:val="000000" w:themeColor="text1"/>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w:t>
      </w:r>
      <w:proofErr w:type="spellStart"/>
      <w:r w:rsidRPr="00062930">
        <w:rPr>
          <w:rFonts w:eastAsia="Cambria"/>
          <w:color w:val="000000" w:themeColor="text1"/>
          <w:sz w:val="16"/>
        </w:rPr>
        <w:t>Elhami</w:t>
      </w:r>
      <w:proofErr w:type="spellEnd"/>
      <w:r w:rsidRPr="00062930">
        <w:rPr>
          <w:rFonts w:eastAsia="Cambria"/>
          <w:color w:val="000000" w:themeColor="text1"/>
          <w:sz w:val="16"/>
        </w:rPr>
        <w:t xml:space="preserve"> al-</w:t>
      </w:r>
      <w:proofErr w:type="spellStart"/>
      <w:r w:rsidRPr="00062930">
        <w:rPr>
          <w:rFonts w:eastAsia="Cambria"/>
          <w:color w:val="000000" w:themeColor="text1"/>
          <w:sz w:val="16"/>
        </w:rPr>
        <w:t>Merghani</w:t>
      </w:r>
      <w:proofErr w:type="spellEnd"/>
      <w:r w:rsidRPr="00062930">
        <w:rPr>
          <w:rFonts w:eastAsia="Cambria"/>
          <w:color w:val="000000" w:themeColor="text1"/>
          <w:sz w:val="16"/>
        </w:rPr>
        <w:t xml:space="preserve">, vice president of SPAP. Since 2020, </w:t>
      </w:r>
      <w:r w:rsidRPr="00062930">
        <w:rPr>
          <w:rFonts w:eastAsia="Calibri"/>
          <w:color w:val="000000" w:themeColor="text1"/>
          <w:u w:val="single"/>
        </w:rPr>
        <w:t xml:space="preserve">thousands of employees have </w:t>
      </w:r>
      <w:proofErr w:type="spellStart"/>
      <w:r w:rsidRPr="00062930">
        <w:rPr>
          <w:rFonts w:eastAsia="Calibri"/>
          <w:color w:val="000000" w:themeColor="text1"/>
          <w:u w:val="single"/>
        </w:rPr>
        <w:t>organised</w:t>
      </w:r>
      <w:proofErr w:type="spellEnd"/>
      <w:r w:rsidRPr="00062930">
        <w:rPr>
          <w:rFonts w:eastAsia="Calibri"/>
          <w:color w:val="000000" w:themeColor="text1"/>
          <w:u w:val="single"/>
        </w:rPr>
        <w:t xml:space="preserve"> sit-ins in protest of the government’s policy of closing large companies and factories that it deems to be in debt</w:t>
      </w:r>
      <w:r w:rsidRPr="00062930">
        <w:rPr>
          <w:rFonts w:eastAsia="Cambria"/>
          <w:color w:val="000000" w:themeColor="text1"/>
          <w:sz w:val="16"/>
        </w:rPr>
        <w:t xml:space="preserve">. Seven thousand workers and employees of the Egyptian Iron &amp; Steel Co took part in the most recent sit-in in January 2021 following the government’s decision to close the company and turn its six million square </w:t>
      </w:r>
      <w:proofErr w:type="spellStart"/>
      <w:r w:rsidRPr="00062930">
        <w:rPr>
          <w:rFonts w:eastAsia="Cambria"/>
          <w:color w:val="000000" w:themeColor="text1"/>
          <w:sz w:val="16"/>
        </w:rPr>
        <w:t>metre</w:t>
      </w:r>
      <w:proofErr w:type="spellEnd"/>
      <w:r w:rsidRPr="00062930">
        <w:rPr>
          <w:rFonts w:eastAsia="Cambria"/>
          <w:color w:val="000000" w:themeColor="text1"/>
          <w:sz w:val="16"/>
        </w:rPr>
        <w:t xml:space="preserve"> </w:t>
      </w:r>
      <w:proofErr w:type="gramStart"/>
      <w:r w:rsidRPr="00062930">
        <w:rPr>
          <w:rFonts w:eastAsia="Cambria"/>
          <w:color w:val="000000" w:themeColor="text1"/>
          <w:sz w:val="16"/>
        </w:rPr>
        <w:t>site</w:t>
      </w:r>
      <w:proofErr w:type="gramEnd"/>
      <w:r w:rsidRPr="00062930">
        <w:rPr>
          <w:rFonts w:eastAsia="Cambria"/>
          <w:color w:val="000000" w:themeColor="text1"/>
          <w:sz w:val="16"/>
        </w:rPr>
        <w:t xml:space="preserve"> into a residential development. According to certain analyses, this policy is also aimed at paving the way for the economic ambitions of the army, which is increasingly expanding its presence in civilian production. </w:t>
      </w:r>
      <w:r w:rsidRPr="00062930">
        <w:rPr>
          <w:rFonts w:eastAsia="Calibri"/>
          <w:b/>
          <w:iCs/>
          <w:color w:val="000000" w:themeColor="text1"/>
          <w:u w:val="single"/>
        </w:rPr>
        <w:t xml:space="preserve">“The </w:t>
      </w:r>
      <w:r w:rsidRPr="00062930">
        <w:rPr>
          <w:rFonts w:eastAsia="Calibri"/>
          <w:b/>
          <w:iCs/>
          <w:color w:val="000000" w:themeColor="text1"/>
          <w:highlight w:val="green"/>
          <w:u w:val="single"/>
        </w:rPr>
        <w:t>regime has</w:t>
      </w:r>
      <w:r w:rsidRPr="00062930">
        <w:rPr>
          <w:rFonts w:eastAsia="Calibri"/>
          <w:b/>
          <w:iCs/>
          <w:color w:val="000000" w:themeColor="text1"/>
          <w:u w:val="single"/>
        </w:rPr>
        <w:t xml:space="preserve"> </w:t>
      </w:r>
      <w:r w:rsidRPr="00062930">
        <w:rPr>
          <w:rFonts w:eastAsia="Calibri"/>
          <w:b/>
          <w:iCs/>
          <w:color w:val="000000" w:themeColor="text1"/>
          <w:highlight w:val="green"/>
          <w:u w:val="single"/>
        </w:rPr>
        <w:t>adopted a policy that is hostile to the working class</w:t>
      </w:r>
      <w:r w:rsidRPr="00062930">
        <w:rPr>
          <w:rFonts w:eastAsia="Calibri"/>
          <w:b/>
          <w:iCs/>
          <w:color w:val="000000" w:themeColor="text1"/>
          <w:u w:val="single"/>
        </w:rPr>
        <w:t>. It has closed several companies and dismissed thousands of workers in recent years on the pretext that these companies are not profitable</w:t>
      </w:r>
      <w:r w:rsidRPr="00062930">
        <w:rPr>
          <w:rFonts w:eastAsia="Cambria"/>
          <w:color w:val="000000" w:themeColor="text1"/>
          <w:sz w:val="16"/>
        </w:rPr>
        <w:t>,” says al-</w:t>
      </w:r>
      <w:proofErr w:type="spellStart"/>
      <w:r w:rsidRPr="00062930">
        <w:rPr>
          <w:rFonts w:eastAsia="Cambria"/>
          <w:color w:val="000000" w:themeColor="text1"/>
          <w:sz w:val="16"/>
        </w:rPr>
        <w:t>Merghani</w:t>
      </w:r>
      <w:proofErr w:type="spellEnd"/>
      <w:r w:rsidRPr="00062930">
        <w:rPr>
          <w:rFonts w:eastAsia="Cambria"/>
          <w:color w:val="000000" w:themeColor="text1"/>
          <w:sz w:val="16"/>
        </w:rPr>
        <w:t>.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w:t>
      </w:r>
      <w:proofErr w:type="spellStart"/>
      <w:r w:rsidRPr="00062930">
        <w:rPr>
          <w:rFonts w:eastAsia="Cambria"/>
          <w:color w:val="000000" w:themeColor="text1"/>
          <w:sz w:val="16"/>
        </w:rPr>
        <w:t>Merghani</w:t>
      </w:r>
      <w:proofErr w:type="spellEnd"/>
      <w:r w:rsidRPr="00062930">
        <w:rPr>
          <w:rFonts w:eastAsia="Cambria"/>
          <w:color w:val="000000" w:themeColor="text1"/>
          <w:sz w:val="16"/>
        </w:rPr>
        <w:t xml:space="preserve"> warns: “</w:t>
      </w:r>
      <w:r w:rsidRPr="00062930">
        <w:rPr>
          <w:rFonts w:eastAsia="Calibri"/>
          <w:b/>
          <w:iCs/>
          <w:color w:val="000000" w:themeColor="text1"/>
          <w:u w:val="single"/>
        </w:rPr>
        <w:t xml:space="preserve">The government </w:t>
      </w:r>
      <w:r w:rsidRPr="00062930">
        <w:rPr>
          <w:rFonts w:eastAsia="Calibri"/>
          <w:b/>
          <w:iCs/>
          <w:color w:val="000000" w:themeColor="text1"/>
          <w:highlight w:val="green"/>
          <w:u w:val="single"/>
        </w:rPr>
        <w:t>can use th</w:t>
      </w:r>
      <w:r w:rsidRPr="00062930">
        <w:rPr>
          <w:rFonts w:eastAsia="Calibri"/>
          <w:b/>
          <w:iCs/>
          <w:color w:val="000000" w:themeColor="text1"/>
          <w:u w:val="single"/>
        </w:rPr>
        <w:t xml:space="preserve">e machinery of repressive </w:t>
      </w:r>
      <w:r w:rsidRPr="00062930">
        <w:rPr>
          <w:rFonts w:eastAsia="Calibri"/>
          <w:b/>
          <w:iCs/>
          <w:color w:val="000000" w:themeColor="text1"/>
          <w:highlight w:val="green"/>
          <w:u w:val="single"/>
        </w:rPr>
        <w:t>laws to silence employees</w:t>
      </w:r>
      <w:r w:rsidRPr="00062930">
        <w:rPr>
          <w:rFonts w:eastAsia="Cambria"/>
          <w:color w:val="000000" w:themeColor="text1"/>
          <w:sz w:val="16"/>
        </w:rPr>
        <w:t xml:space="preserve">, but this oppression always leads to </w:t>
      </w:r>
      <w:r w:rsidRPr="00062930">
        <w:rPr>
          <w:rFonts w:eastAsia="Calibri"/>
          <w:color w:val="000000" w:themeColor="text1"/>
          <w:u w:val="single"/>
        </w:rPr>
        <w:t>disaster</w:t>
      </w:r>
      <w:r w:rsidRPr="00062930">
        <w:rPr>
          <w:rFonts w:eastAsia="Cambria"/>
          <w:color w:val="000000" w:themeColor="text1"/>
          <w:sz w:val="16"/>
        </w:rPr>
        <w:t>.”</w:t>
      </w:r>
    </w:p>
    <w:p w14:paraId="3D199653" w14:textId="77777777" w:rsidR="00DA101C" w:rsidRPr="00062930" w:rsidRDefault="00DA101C" w:rsidP="00DA101C">
      <w:pPr>
        <w:pStyle w:val="Heading4"/>
        <w:rPr>
          <w:color w:val="000000" w:themeColor="text1"/>
        </w:rPr>
      </w:pPr>
      <w:r w:rsidRPr="00062930">
        <w:rPr>
          <w:color w:val="000000" w:themeColor="text1"/>
        </w:rPr>
        <w:t xml:space="preserve">Right to strike kills al-Sisi’s popularity and devastates state legitimacy – the plan materializes anti-al-Sisi sentiment into movements to oust him. </w:t>
      </w:r>
    </w:p>
    <w:p w14:paraId="19A8D315" w14:textId="77777777" w:rsidR="00DA101C" w:rsidRPr="00062930" w:rsidRDefault="00DA101C" w:rsidP="00DA101C">
      <w:pPr>
        <w:rPr>
          <w:color w:val="000000" w:themeColor="text1"/>
        </w:rPr>
      </w:pPr>
      <w:r w:rsidRPr="00062930">
        <w:rPr>
          <w:rStyle w:val="Style13ptBold"/>
          <w:color w:val="000000" w:themeColor="text1"/>
        </w:rPr>
        <w:t xml:space="preserve">Galal ’15 </w:t>
      </w:r>
      <w:r w:rsidRPr="00062930">
        <w:rPr>
          <w:color w:val="000000" w:themeColor="text1"/>
        </w:rPr>
        <w:t xml:space="preserve">[Rami, contributor for Al-Monitor’s Egypt Pulse and works as an investigative reporter for the Rosa el-Youssef website, “Egypt outlaws workers’ right to strike”, 05-12-2015, </w:t>
      </w:r>
      <w:hyperlink r:id="rId10" w:history="1">
        <w:r w:rsidRPr="00062930">
          <w:rPr>
            <w:rStyle w:val="Hyperlink"/>
            <w:color w:val="000000" w:themeColor="text1"/>
          </w:rPr>
          <w:t>https://www.al-monitor.com/originals/2015/05/egypt-court-ruling-strike-right-sharia-law-sisi-badawi-labor.html]//pranav</w:t>
        </w:r>
      </w:hyperlink>
      <w:r w:rsidRPr="00062930">
        <w:rPr>
          <w:color w:val="000000" w:themeColor="text1"/>
        </w:rPr>
        <w:t xml:space="preserve"> *BRACEKTS IN ORIGINAL*</w:t>
      </w:r>
    </w:p>
    <w:p w14:paraId="7CB699CD" w14:textId="77777777" w:rsidR="00DA101C" w:rsidRPr="00062930" w:rsidRDefault="00DA101C" w:rsidP="00DA101C">
      <w:pPr>
        <w:pStyle w:val="ListParagraph"/>
        <w:numPr>
          <w:ilvl w:val="0"/>
          <w:numId w:val="15"/>
        </w:numPr>
        <w:rPr>
          <w:color w:val="000000" w:themeColor="text1"/>
        </w:rPr>
      </w:pPr>
      <w:r w:rsidRPr="00062930">
        <w:rPr>
          <w:color w:val="000000" w:themeColor="text1"/>
        </w:rPr>
        <w:t>Is also inherency</w:t>
      </w:r>
    </w:p>
    <w:p w14:paraId="04375120" w14:textId="77777777" w:rsidR="00DA101C" w:rsidRPr="00062930" w:rsidRDefault="00DA101C" w:rsidP="00DA101C">
      <w:pPr>
        <w:pStyle w:val="ListParagraph"/>
        <w:numPr>
          <w:ilvl w:val="0"/>
          <w:numId w:val="15"/>
        </w:numPr>
        <w:rPr>
          <w:color w:val="000000" w:themeColor="text1"/>
        </w:rPr>
      </w:pPr>
      <w:r w:rsidRPr="00062930">
        <w:rPr>
          <w:color w:val="000000" w:themeColor="text1"/>
        </w:rPr>
        <w:t>Answers courts CP</w:t>
      </w:r>
    </w:p>
    <w:p w14:paraId="592FF1A5" w14:textId="77777777" w:rsidR="00DA101C" w:rsidRPr="00062930" w:rsidRDefault="00DA101C" w:rsidP="00DA101C">
      <w:pPr>
        <w:pStyle w:val="ListParagraph"/>
        <w:numPr>
          <w:ilvl w:val="0"/>
          <w:numId w:val="15"/>
        </w:numPr>
        <w:rPr>
          <w:color w:val="000000" w:themeColor="text1"/>
        </w:rPr>
      </w:pPr>
      <w:r w:rsidRPr="00062930">
        <w:rPr>
          <w:color w:val="000000" w:themeColor="text1"/>
        </w:rPr>
        <w:t>NC offense</w:t>
      </w:r>
    </w:p>
    <w:p w14:paraId="1F56298D" w14:textId="77777777" w:rsidR="00DA101C" w:rsidRPr="00062930" w:rsidRDefault="00DA101C" w:rsidP="00DA101C">
      <w:pPr>
        <w:rPr>
          <w:rStyle w:val="Emphasis"/>
          <w:color w:val="000000" w:themeColor="text1"/>
        </w:rPr>
      </w:pPr>
      <w:r w:rsidRPr="00062930">
        <w:rPr>
          <w:color w:val="000000" w:themeColor="text1"/>
          <w:sz w:val="16"/>
        </w:rPr>
        <w:t xml:space="preserve">CAIRO, Egypt — </w:t>
      </w:r>
      <w:r w:rsidRPr="00062930">
        <w:rPr>
          <w:rStyle w:val="Emphasis"/>
          <w:color w:val="000000" w:themeColor="text1"/>
        </w:rPr>
        <w:t xml:space="preserve">The ruling issued April 28 by the Supreme Administrative </w:t>
      </w:r>
      <w:r w:rsidRPr="00062930">
        <w:rPr>
          <w:rStyle w:val="Emphasis"/>
          <w:color w:val="000000" w:themeColor="text1"/>
          <w:highlight w:val="cyan"/>
        </w:rPr>
        <w:t>Court</w:t>
      </w:r>
      <w:r w:rsidRPr="00062930">
        <w:rPr>
          <w:rStyle w:val="Emphasis"/>
          <w:color w:val="000000" w:themeColor="text1"/>
        </w:rPr>
        <w:t xml:space="preserve"> headed by Judge Labib Halim to </w:t>
      </w:r>
      <w:r w:rsidRPr="00062930">
        <w:rPr>
          <w:rStyle w:val="Emphasis"/>
          <w:color w:val="000000" w:themeColor="text1"/>
          <w:highlight w:val="cyan"/>
        </w:rPr>
        <w:t xml:space="preserve">criminalize strikes and penalize </w:t>
      </w:r>
      <w:r w:rsidRPr="00062930">
        <w:rPr>
          <w:rStyle w:val="Emphasis"/>
          <w:color w:val="000000" w:themeColor="text1"/>
        </w:rPr>
        <w:t xml:space="preserve">striking </w:t>
      </w:r>
      <w:r w:rsidRPr="00062930">
        <w:rPr>
          <w:rStyle w:val="Emphasis"/>
          <w:color w:val="000000" w:themeColor="text1"/>
          <w:highlight w:val="cyan"/>
        </w:rPr>
        <w:t>public workers</w:t>
      </w:r>
      <w:r w:rsidRPr="00062930">
        <w:rPr>
          <w:rStyle w:val="Emphasis"/>
          <w:color w:val="000000" w:themeColor="text1"/>
        </w:rPr>
        <w:t xml:space="preserve"> by forcing them into retirement caused an uproar in legal circles and provoked the anger of those interested in labor and human rights.</w:t>
      </w:r>
      <w:r w:rsidRPr="00062930">
        <w:rPr>
          <w:color w:val="000000" w:themeColor="text1"/>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w:t>
      </w:r>
      <w:proofErr w:type="spellStart"/>
      <w:r w:rsidRPr="00062930">
        <w:rPr>
          <w:color w:val="000000" w:themeColor="text1"/>
          <w:sz w:val="16"/>
        </w:rPr>
        <w:t>Qarous</w:t>
      </w:r>
      <w:proofErr w:type="spellEnd"/>
      <w:r w:rsidRPr="00062930">
        <w:rPr>
          <w:color w:val="000000" w:themeColor="text1"/>
          <w:sz w:val="16"/>
        </w:rPr>
        <w:t>, in al-</w:t>
      </w:r>
      <w:proofErr w:type="spellStart"/>
      <w:r w:rsidRPr="00062930">
        <w:rPr>
          <w:color w:val="000000" w:themeColor="text1"/>
          <w:sz w:val="16"/>
        </w:rPr>
        <w:t>Monufia</w:t>
      </w:r>
      <w:proofErr w:type="spellEnd"/>
      <w:r w:rsidRPr="00062930">
        <w:rPr>
          <w:color w:val="000000" w:themeColor="text1"/>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062930">
        <w:rPr>
          <w:color w:val="000000" w:themeColor="text1"/>
          <w:sz w:val="16"/>
        </w:rPr>
        <w:t>taking into account</w:t>
      </w:r>
      <w:proofErr w:type="gramEnd"/>
      <w:r w:rsidRPr="00062930">
        <w:rPr>
          <w:color w:val="000000" w:themeColor="text1"/>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062930">
        <w:rPr>
          <w:rStyle w:val="Emphasis"/>
          <w:color w:val="000000" w:themeColor="text1"/>
        </w:rPr>
        <w:t>This will deprive workers of the right to strike, which is generally recognized throughout the world</w:t>
      </w:r>
      <w:r w:rsidRPr="00062930">
        <w:rPr>
          <w:color w:val="000000" w:themeColor="text1"/>
          <w:sz w:val="16"/>
        </w:rPr>
        <w:t xml:space="preserve">. In this regard, </w:t>
      </w:r>
      <w:proofErr w:type="spellStart"/>
      <w:r w:rsidRPr="00062930">
        <w:rPr>
          <w:color w:val="000000" w:themeColor="text1"/>
          <w:sz w:val="16"/>
        </w:rPr>
        <w:t>Tharwat</w:t>
      </w:r>
      <w:proofErr w:type="spellEnd"/>
      <w:r w:rsidRPr="00062930">
        <w:rPr>
          <w:color w:val="000000" w:themeColor="text1"/>
          <w:sz w:val="16"/>
        </w:rPr>
        <w:t xml:space="preserve"> al-Badawi, a professor of constitutional law at Cairo University, told Al-Monitor, “The ruling violates Article 73 of the 2014 </w:t>
      </w:r>
      <w:r w:rsidRPr="00062930">
        <w:rPr>
          <w:color w:val="000000" w:themeColor="text1"/>
          <w:sz w:val="16"/>
        </w:rPr>
        <w:lastRenderedPageBreak/>
        <w:t xml:space="preserve">Egyptian Constitution that grants workers the right to strike.” </w:t>
      </w:r>
      <w:r w:rsidRPr="00062930">
        <w:rPr>
          <w:rStyle w:val="Emphasis"/>
          <w:color w:val="000000" w:themeColor="text1"/>
        </w:rPr>
        <w:t xml:space="preserve">Badawi pointed out that whenever the constitution grants a particular right, the administrative court is allowed to put in place mechanisms to regulate this right. However, according to Badawi, the </w:t>
      </w:r>
      <w:r w:rsidRPr="00062930">
        <w:rPr>
          <w:rStyle w:val="Emphasis"/>
          <w:color w:val="000000" w:themeColor="text1"/>
          <w:highlight w:val="cyan"/>
        </w:rPr>
        <w:t>court</w:t>
      </w:r>
      <w:r w:rsidRPr="00062930">
        <w:rPr>
          <w:rStyle w:val="Emphasis"/>
          <w:color w:val="000000" w:themeColor="text1"/>
        </w:rPr>
        <w:t xml:space="preserve">, by criminalizing the right to strike, has </w:t>
      </w:r>
      <w:r w:rsidRPr="00062930">
        <w:rPr>
          <w:rStyle w:val="Emphasis"/>
          <w:color w:val="000000" w:themeColor="text1"/>
          <w:highlight w:val="cyan"/>
        </w:rPr>
        <w:t>violated</w:t>
      </w:r>
      <w:r w:rsidRPr="00062930">
        <w:rPr>
          <w:rStyle w:val="Emphasis"/>
          <w:color w:val="000000" w:themeColor="text1"/>
        </w:rPr>
        <w:t xml:space="preserve"> the right </w:t>
      </w:r>
      <w:r w:rsidRPr="00062930">
        <w:rPr>
          <w:rStyle w:val="Emphasis"/>
          <w:color w:val="000000" w:themeColor="text1"/>
          <w:highlight w:val="cyan"/>
        </w:rPr>
        <w:t>itself</w:t>
      </w:r>
      <w:r w:rsidRPr="00062930">
        <w:rPr>
          <w:rStyle w:val="Emphasis"/>
          <w:color w:val="000000" w:themeColor="text1"/>
        </w:rPr>
        <w:t xml:space="preserve">, which is not within its purview. Regarding the absence of a law governing the right to strike, Badawi said that since the </w:t>
      </w:r>
      <w:r w:rsidRPr="00062930">
        <w:rPr>
          <w:rStyle w:val="Emphasis"/>
          <w:color w:val="000000" w:themeColor="text1"/>
          <w:highlight w:val="cyan"/>
        </w:rPr>
        <w:t>constitution is</w:t>
      </w:r>
      <w:r w:rsidRPr="00062930">
        <w:rPr>
          <w:rStyle w:val="Emphasis"/>
          <w:color w:val="000000" w:themeColor="text1"/>
        </w:rPr>
        <w:t xml:space="preserve"> the main </w:t>
      </w:r>
      <w:r w:rsidRPr="00062930">
        <w:rPr>
          <w:rStyle w:val="Emphasis"/>
          <w:color w:val="000000" w:themeColor="text1"/>
          <w:highlight w:val="cyan"/>
        </w:rPr>
        <w:t>source of</w:t>
      </w:r>
      <w:r w:rsidRPr="00062930">
        <w:rPr>
          <w:rStyle w:val="Emphasis"/>
          <w:color w:val="000000" w:themeColor="text1"/>
        </w:rPr>
        <w:t xml:space="preserve"> all </w:t>
      </w:r>
      <w:r w:rsidRPr="00062930">
        <w:rPr>
          <w:rStyle w:val="Emphasis"/>
          <w:color w:val="000000" w:themeColor="text1"/>
          <w:highlight w:val="cyan"/>
        </w:rPr>
        <w:t>laws</w:t>
      </w:r>
      <w:r w:rsidRPr="00062930">
        <w:rPr>
          <w:rStyle w:val="Emphasis"/>
          <w:color w:val="000000" w:themeColor="text1"/>
        </w:rPr>
        <w:t xml:space="preserve">, if it grants a particular right, then this </w:t>
      </w:r>
      <w:r w:rsidRPr="00062930">
        <w:rPr>
          <w:rStyle w:val="Emphasis"/>
          <w:color w:val="000000" w:themeColor="text1"/>
          <w:highlight w:val="cyan"/>
        </w:rPr>
        <w:t>right must be allowed</w:t>
      </w:r>
      <w:r w:rsidRPr="00062930">
        <w:rPr>
          <w:rStyle w:val="Emphasis"/>
          <w:color w:val="000000" w:themeColor="text1"/>
        </w:rPr>
        <w:t>.</w:t>
      </w:r>
      <w:r w:rsidRPr="00062930">
        <w:rPr>
          <w:color w:val="000000" w:themeColor="text1"/>
          <w:sz w:val="16"/>
        </w:rPr>
        <w:t xml:space="preserve"> Al-Monitor spoke with </w:t>
      </w:r>
      <w:r w:rsidRPr="00062930">
        <w:rPr>
          <w:rStyle w:val="Emphasis"/>
          <w:color w:val="000000" w:themeColor="text1"/>
        </w:rPr>
        <w:t>Karima al-</w:t>
      </w:r>
      <w:proofErr w:type="spellStart"/>
      <w:r w:rsidRPr="00062930">
        <w:rPr>
          <w:rStyle w:val="Emphasis"/>
          <w:color w:val="000000" w:themeColor="text1"/>
        </w:rPr>
        <w:t>Hafnawi</w:t>
      </w:r>
      <w:proofErr w:type="spellEnd"/>
      <w:r w:rsidRPr="00062930">
        <w:rPr>
          <w:rStyle w:val="Emphasis"/>
          <w:color w:val="000000" w:themeColor="text1"/>
        </w:rPr>
        <w:t xml:space="preserve">, a leader in the </w:t>
      </w:r>
      <w:proofErr w:type="spellStart"/>
      <w:r w:rsidRPr="00062930">
        <w:rPr>
          <w:rStyle w:val="Emphasis"/>
          <w:color w:val="000000" w:themeColor="text1"/>
        </w:rPr>
        <w:t>Kefaya</w:t>
      </w:r>
      <w:proofErr w:type="spellEnd"/>
      <w:r w:rsidRPr="00062930">
        <w:rPr>
          <w:rStyle w:val="Emphasis"/>
          <w:color w:val="000000" w:themeColor="text1"/>
        </w:rPr>
        <w:t xml:space="preserve"> Movement — one of the largest protest movements that contributed to the ouster of the Mubarak regime — and a founder of the Hemaya Movement, which is concerned with the rights of workers and the public sector. “All the </w:t>
      </w:r>
      <w:r w:rsidRPr="00062930">
        <w:rPr>
          <w:rStyle w:val="Emphasis"/>
          <w:color w:val="000000" w:themeColor="text1"/>
          <w:highlight w:val="cyan"/>
        </w:rPr>
        <w:t>rights workers have obtained</w:t>
      </w:r>
      <w:r w:rsidRPr="00062930">
        <w:rPr>
          <w:rStyle w:val="Emphasis"/>
          <w:color w:val="000000" w:themeColor="text1"/>
        </w:rPr>
        <w:t xml:space="preserve"> throughout the world </w:t>
      </w:r>
      <w:r w:rsidRPr="00062930">
        <w:rPr>
          <w:rStyle w:val="Emphasis"/>
          <w:color w:val="000000" w:themeColor="text1"/>
          <w:highlight w:val="cyan"/>
        </w:rPr>
        <w:t>have come through</w:t>
      </w:r>
      <w:r w:rsidRPr="00062930">
        <w:rPr>
          <w:rStyle w:val="Emphasis"/>
          <w:color w:val="000000" w:themeColor="text1"/>
        </w:rPr>
        <w:t xml:space="preserve"> demonstrations and </w:t>
      </w:r>
      <w:r w:rsidRPr="00062930">
        <w:rPr>
          <w:rStyle w:val="Emphasis"/>
          <w:color w:val="000000" w:themeColor="text1"/>
          <w:highlight w:val="cyan"/>
        </w:rPr>
        <w:t>strikes</w:t>
      </w:r>
      <w:r w:rsidRPr="00062930">
        <w:rPr>
          <w:rStyle w:val="Emphasis"/>
          <w:color w:val="000000" w:themeColor="text1"/>
        </w:rPr>
        <w:t xml:space="preserve">. This </w:t>
      </w:r>
      <w:r w:rsidRPr="00062930">
        <w:rPr>
          <w:rStyle w:val="Emphasis"/>
          <w:color w:val="000000" w:themeColor="text1"/>
          <w:highlight w:val="cyan"/>
        </w:rPr>
        <w:t>ruling prevents</w:t>
      </w:r>
      <w:r w:rsidRPr="00062930">
        <w:rPr>
          <w:rStyle w:val="Emphasis"/>
          <w:color w:val="000000" w:themeColor="text1"/>
        </w:rPr>
        <w:t xml:space="preserve"> Egypt’s workers from their right to peaceful </w:t>
      </w:r>
      <w:r w:rsidRPr="00062930">
        <w:rPr>
          <w:rStyle w:val="Emphasis"/>
          <w:color w:val="000000" w:themeColor="text1"/>
          <w:highlight w:val="cyan"/>
        </w:rPr>
        <w:t>expression in confronting</w:t>
      </w:r>
      <w:r w:rsidRPr="00062930">
        <w:rPr>
          <w:rStyle w:val="Emphasis"/>
          <w:color w:val="000000" w:themeColor="text1"/>
        </w:rPr>
        <w:t xml:space="preserve"> the injustice, </w:t>
      </w:r>
      <w:r w:rsidRPr="00062930">
        <w:rPr>
          <w:rStyle w:val="Emphasis"/>
          <w:color w:val="000000" w:themeColor="text1"/>
          <w:highlight w:val="cyan"/>
        </w:rPr>
        <w:t>oppression</w:t>
      </w:r>
      <w:r w:rsidRPr="00062930">
        <w:rPr>
          <w:rStyle w:val="Emphasis"/>
          <w:color w:val="000000" w:themeColor="text1"/>
        </w:rPr>
        <w:t xml:space="preserve"> and poverty inflicted upon them,” she said. </w:t>
      </w:r>
      <w:proofErr w:type="spellStart"/>
      <w:r w:rsidRPr="00062930">
        <w:rPr>
          <w:rStyle w:val="Emphasis"/>
          <w:color w:val="000000" w:themeColor="text1"/>
        </w:rPr>
        <w:t>Hafnawi</w:t>
      </w:r>
      <w:proofErr w:type="spellEnd"/>
      <w:r w:rsidRPr="00062930">
        <w:rPr>
          <w:rStyle w:val="Emphasis"/>
          <w:color w:val="000000" w:themeColor="text1"/>
        </w:rPr>
        <w:t xml:space="preserve"> warned that this obstinacy and </w:t>
      </w:r>
      <w:r w:rsidRPr="00062930">
        <w:rPr>
          <w:rStyle w:val="Emphasis"/>
          <w:color w:val="000000" w:themeColor="text1"/>
          <w:highlight w:val="cyan"/>
        </w:rPr>
        <w:t>restriction</w:t>
      </w:r>
      <w:r w:rsidRPr="00062930">
        <w:rPr>
          <w:rStyle w:val="Emphasis"/>
          <w:color w:val="000000" w:themeColor="text1"/>
        </w:rPr>
        <w:t xml:space="preserve"> on workers, and robbing them of their right to peacefully strike, could </w:t>
      </w:r>
      <w:r w:rsidRPr="00062930">
        <w:rPr>
          <w:rStyle w:val="Emphasis"/>
          <w:color w:val="000000" w:themeColor="text1"/>
          <w:highlight w:val="cyan"/>
        </w:rPr>
        <w:t>set off waves of anger</w:t>
      </w:r>
      <w:r w:rsidRPr="00062930">
        <w:rPr>
          <w:rStyle w:val="Emphasis"/>
          <w:color w:val="000000" w:themeColor="text1"/>
        </w:rPr>
        <w:t xml:space="preserve"> that may have dire consequences</w:t>
      </w:r>
      <w:r w:rsidRPr="00062930">
        <w:rPr>
          <w:color w:val="000000" w:themeColor="text1"/>
          <w:sz w:val="16"/>
        </w:rPr>
        <w:t xml:space="preserve">. </w:t>
      </w:r>
      <w:proofErr w:type="spellStart"/>
      <w:r w:rsidRPr="00062930">
        <w:rPr>
          <w:color w:val="000000" w:themeColor="text1"/>
          <w:sz w:val="16"/>
        </w:rPr>
        <w:t>Hafnawi</w:t>
      </w:r>
      <w:proofErr w:type="spellEnd"/>
      <w:r w:rsidRPr="00062930">
        <w:rPr>
          <w:color w:val="000000" w:themeColor="text1"/>
          <w:sz w:val="16"/>
        </w:rPr>
        <w:t xml:space="preserve"> attacked the Egyptian Trade Union Federation (ETUF), which presented a “Labor Honor Code” to President Abdel Fattah al-Sisi </w:t>
      </w:r>
      <w:proofErr w:type="gramStart"/>
      <w:r w:rsidRPr="00062930">
        <w:rPr>
          <w:color w:val="000000" w:themeColor="text1"/>
          <w:sz w:val="16"/>
        </w:rPr>
        <w:t>on the occasion of</w:t>
      </w:r>
      <w:proofErr w:type="gramEnd"/>
      <w:r w:rsidRPr="00062930">
        <w:rPr>
          <w:color w:val="000000" w:themeColor="text1"/>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w:t>
      </w:r>
      <w:proofErr w:type="gramStart"/>
      <w:r w:rsidRPr="00062930">
        <w:rPr>
          <w:color w:val="000000" w:themeColor="text1"/>
          <w:sz w:val="16"/>
        </w:rPr>
        <w:t>security</w:t>
      </w:r>
      <w:proofErr w:type="gramEnd"/>
      <w:r w:rsidRPr="00062930">
        <w:rPr>
          <w:color w:val="000000" w:themeColor="text1"/>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062930">
        <w:rPr>
          <w:color w:val="000000" w:themeColor="text1"/>
          <w:sz w:val="16"/>
        </w:rPr>
        <w:t>Hafnawi</w:t>
      </w:r>
      <w:proofErr w:type="spellEnd"/>
      <w:r w:rsidRPr="00062930">
        <w:rPr>
          <w:color w:val="000000" w:themeColor="text1"/>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062930">
        <w:rPr>
          <w:color w:val="000000" w:themeColor="text1"/>
          <w:sz w:val="16"/>
        </w:rPr>
        <w:t>reconstruction, and</w:t>
      </w:r>
      <w:proofErr w:type="gramEnd"/>
      <w:r w:rsidRPr="00062930">
        <w:rPr>
          <w:color w:val="000000" w:themeColor="text1"/>
          <w:sz w:val="16"/>
        </w:rPr>
        <w:t xml:space="preserve"> strikes cause major losses to the economy. “Striking is a means, not an end; </w:t>
      </w:r>
      <w:proofErr w:type="gramStart"/>
      <w:r w:rsidRPr="00062930">
        <w:rPr>
          <w:color w:val="000000" w:themeColor="text1"/>
          <w:sz w:val="16"/>
        </w:rPr>
        <w:t>thus</w:t>
      </w:r>
      <w:proofErr w:type="gramEnd"/>
      <w:r w:rsidRPr="00062930">
        <w:rPr>
          <w:color w:val="000000" w:themeColor="text1"/>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062930">
        <w:rPr>
          <w:color w:val="000000" w:themeColor="text1"/>
          <w:sz w:val="16"/>
        </w:rPr>
        <w:t>Negad</w:t>
      </w:r>
      <w:proofErr w:type="spellEnd"/>
      <w:r w:rsidRPr="00062930">
        <w:rPr>
          <w:color w:val="000000" w:themeColor="text1"/>
          <w:sz w:val="16"/>
        </w:rPr>
        <w:t xml:space="preserve"> al-</w:t>
      </w:r>
      <w:proofErr w:type="spellStart"/>
      <w:r w:rsidRPr="00062930">
        <w:rPr>
          <w:color w:val="000000" w:themeColor="text1"/>
          <w:sz w:val="16"/>
        </w:rPr>
        <w:t>Borai</w:t>
      </w:r>
      <w:proofErr w:type="spellEnd"/>
      <w:r w:rsidRPr="00062930">
        <w:rPr>
          <w:color w:val="000000" w:themeColor="text1"/>
          <w:sz w:val="16"/>
        </w:rPr>
        <w:t xml:space="preserve">, a lawyer, human rights </w:t>
      </w:r>
      <w:proofErr w:type="gramStart"/>
      <w:r w:rsidRPr="00062930">
        <w:rPr>
          <w:color w:val="000000" w:themeColor="text1"/>
          <w:sz w:val="16"/>
        </w:rPr>
        <w:t>activist</w:t>
      </w:r>
      <w:proofErr w:type="gramEnd"/>
      <w:r w:rsidRPr="00062930">
        <w:rPr>
          <w:color w:val="000000" w:themeColor="text1"/>
          <w:sz w:val="16"/>
        </w:rPr>
        <w:t xml:space="preserve"> and chairman of the Group for Democratic Development, told Al-Monitor that “</w:t>
      </w:r>
      <w:r w:rsidRPr="00062930">
        <w:rPr>
          <w:rStyle w:val="Emphasis"/>
          <w:color w:val="000000" w:themeColor="text1"/>
        </w:rPr>
        <w:t xml:space="preserve">this ruling highlights the use of the judiciary for political purposes.” He added that there are a group of </w:t>
      </w:r>
      <w:r w:rsidRPr="00062930">
        <w:rPr>
          <w:rStyle w:val="Emphasis"/>
          <w:color w:val="000000" w:themeColor="text1"/>
          <w:highlight w:val="cyan"/>
        </w:rPr>
        <w:t>judges</w:t>
      </w:r>
      <w:r w:rsidRPr="00062930">
        <w:rPr>
          <w:rStyle w:val="Emphasis"/>
          <w:color w:val="000000" w:themeColor="text1"/>
        </w:rPr>
        <w:t xml:space="preserve"> who </w:t>
      </w:r>
      <w:r w:rsidRPr="00062930">
        <w:rPr>
          <w:rStyle w:val="Emphasis"/>
          <w:color w:val="000000" w:themeColor="text1"/>
          <w:highlight w:val="cyan"/>
        </w:rPr>
        <w:t>use</w:t>
      </w:r>
      <w:r w:rsidRPr="00062930">
        <w:rPr>
          <w:rStyle w:val="Emphasis"/>
          <w:color w:val="000000" w:themeColor="text1"/>
        </w:rPr>
        <w:t xml:space="preserve"> their </w:t>
      </w:r>
      <w:r w:rsidRPr="00062930">
        <w:rPr>
          <w:rStyle w:val="Emphasis"/>
          <w:color w:val="000000" w:themeColor="text1"/>
          <w:highlight w:val="cyan"/>
        </w:rPr>
        <w:t>personal ideas</w:t>
      </w:r>
      <w:r w:rsidRPr="00062930">
        <w:rPr>
          <w:rStyle w:val="Emphasis"/>
          <w:color w:val="000000" w:themeColor="text1"/>
        </w:rPr>
        <w:t xml:space="preserve"> and beliefs in issuing rulings that violate the law and the constitution, which has led to the current confusion</w:t>
      </w:r>
      <w:r w:rsidRPr="00062930">
        <w:rPr>
          <w:color w:val="000000" w:themeColor="text1"/>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062930">
        <w:rPr>
          <w:color w:val="000000" w:themeColor="text1"/>
          <w:sz w:val="16"/>
        </w:rPr>
        <w:t>Borai</w:t>
      </w:r>
      <w:proofErr w:type="spellEnd"/>
      <w:r w:rsidRPr="00062930">
        <w:rPr>
          <w:color w:val="000000" w:themeColor="text1"/>
          <w:sz w:val="16"/>
        </w:rPr>
        <w:t xml:space="preserve"> added, </w:t>
      </w:r>
      <w:r w:rsidRPr="00062930">
        <w:rPr>
          <w:rStyle w:val="Emphasis"/>
          <w:color w:val="000000" w:themeColor="text1"/>
        </w:rPr>
        <w:t xml:space="preserve">“President </w:t>
      </w:r>
      <w:r w:rsidRPr="00062930">
        <w:rPr>
          <w:rStyle w:val="Emphasis"/>
          <w:color w:val="000000" w:themeColor="text1"/>
          <w:highlight w:val="cyan"/>
        </w:rPr>
        <w:t>Sisi still enjoys</w:t>
      </w:r>
      <w:r w:rsidRPr="00062930">
        <w:rPr>
          <w:rStyle w:val="Emphasis"/>
          <w:color w:val="000000" w:themeColor="text1"/>
        </w:rPr>
        <w:t xml:space="preserve"> a degree of </w:t>
      </w:r>
      <w:r w:rsidRPr="00062930">
        <w:rPr>
          <w:rStyle w:val="Emphasis"/>
          <w:color w:val="000000" w:themeColor="text1"/>
          <w:highlight w:val="cyan"/>
        </w:rPr>
        <w:t>popularity</w:t>
      </w:r>
      <w:r w:rsidRPr="00062930">
        <w:rPr>
          <w:rStyle w:val="Emphasis"/>
          <w:color w:val="000000" w:themeColor="text1"/>
        </w:rPr>
        <w:t>, and Egyptians accept some of these things on the basis that they are paving the way for improvement. However</w:t>
      </w:r>
      <w:r w:rsidRPr="00062930">
        <w:rPr>
          <w:rStyle w:val="Emphasis"/>
          <w:color w:val="000000" w:themeColor="text1"/>
          <w:highlight w:val="cyan"/>
        </w:rPr>
        <w:t>, if [citizens] don’t perceive any improvement</w:t>
      </w:r>
      <w:r w:rsidRPr="00062930">
        <w:rPr>
          <w:rStyle w:val="Emphasis"/>
          <w:color w:val="000000" w:themeColor="text1"/>
        </w:rPr>
        <w:t xml:space="preserve">, the </w:t>
      </w:r>
      <w:r w:rsidRPr="00062930">
        <w:rPr>
          <w:rStyle w:val="Emphasis"/>
          <w:color w:val="000000" w:themeColor="text1"/>
          <w:highlight w:val="cyan"/>
        </w:rPr>
        <w:t>situation could flip.</w:t>
      </w:r>
      <w:r w:rsidRPr="00062930">
        <w:rPr>
          <w:rStyle w:val="Emphasis"/>
          <w:color w:val="000000" w:themeColor="text1"/>
        </w:rPr>
        <w:t xml:space="preserve"> Such rulings take away from [Sisi’s] popularity to a great extent, and </w:t>
      </w:r>
      <w:r w:rsidRPr="00062930">
        <w:rPr>
          <w:rStyle w:val="Emphasis"/>
          <w:color w:val="000000" w:themeColor="text1"/>
          <w:highlight w:val="cyan"/>
        </w:rPr>
        <w:t>if</w:t>
      </w:r>
      <w:r w:rsidRPr="00062930">
        <w:rPr>
          <w:rStyle w:val="Emphasis"/>
          <w:color w:val="000000" w:themeColor="text1"/>
        </w:rPr>
        <w:t xml:space="preserve"> the </w:t>
      </w:r>
      <w:r w:rsidRPr="00062930">
        <w:rPr>
          <w:rStyle w:val="Emphasis"/>
          <w:color w:val="000000" w:themeColor="text1"/>
          <w:highlight w:val="cyan"/>
        </w:rPr>
        <w:t>situation persists</w:t>
      </w:r>
      <w:r w:rsidRPr="00062930">
        <w:rPr>
          <w:rStyle w:val="Emphasis"/>
          <w:color w:val="000000" w:themeColor="text1"/>
        </w:rPr>
        <w:t xml:space="preserve"> in Egypt in the same manner, </w:t>
      </w:r>
      <w:r w:rsidRPr="00062930">
        <w:rPr>
          <w:rStyle w:val="Emphasis"/>
          <w:color w:val="000000" w:themeColor="text1"/>
          <w:highlight w:val="cyan"/>
        </w:rPr>
        <w:t xml:space="preserve">he will have no </w:t>
      </w:r>
      <w:r w:rsidRPr="00062930">
        <w:rPr>
          <w:rStyle w:val="Emphasis"/>
          <w:color w:val="000000" w:themeColor="text1"/>
        </w:rPr>
        <w:t xml:space="preserve">noticeable </w:t>
      </w:r>
      <w:r w:rsidRPr="00062930">
        <w:rPr>
          <w:rStyle w:val="Emphasis"/>
          <w:color w:val="000000" w:themeColor="text1"/>
          <w:highlight w:val="cyan"/>
        </w:rPr>
        <w:t>popularity</w:t>
      </w:r>
      <w:r w:rsidRPr="00062930">
        <w:rPr>
          <w:rStyle w:val="Emphasis"/>
          <w:color w:val="000000" w:themeColor="text1"/>
        </w:rPr>
        <w:t xml:space="preserve"> six months from now</w:t>
      </w:r>
      <w:r w:rsidRPr="00062930">
        <w:rPr>
          <w:color w:val="000000" w:themeColor="text1"/>
          <w:sz w:val="16"/>
        </w:rPr>
        <w:t xml:space="preserve">.” Meanwhile, labor leader and former MP Abdul Rahman </w:t>
      </w:r>
      <w:proofErr w:type="spellStart"/>
      <w:r w:rsidRPr="00062930">
        <w:rPr>
          <w:color w:val="000000" w:themeColor="text1"/>
          <w:sz w:val="16"/>
        </w:rPr>
        <w:t>Khair</w:t>
      </w:r>
      <w:proofErr w:type="spellEnd"/>
      <w:r w:rsidRPr="00062930">
        <w:rPr>
          <w:color w:val="000000" w:themeColor="text1"/>
          <w:sz w:val="16"/>
        </w:rPr>
        <w:t xml:space="preserve"> told Al-Monitor, “</w:t>
      </w:r>
      <w:r w:rsidRPr="00062930">
        <w:rPr>
          <w:rStyle w:val="Emphasis"/>
          <w:color w:val="000000" w:themeColor="text1"/>
        </w:rPr>
        <w:t xml:space="preserve">This ruling is just the </w:t>
      </w:r>
      <w:r w:rsidRPr="00062930">
        <w:rPr>
          <w:rStyle w:val="Emphasis"/>
          <w:color w:val="000000" w:themeColor="text1"/>
          <w:highlight w:val="cyan"/>
        </w:rPr>
        <w:t>latest episode of terrorism</w:t>
      </w:r>
      <w:r w:rsidRPr="00062930">
        <w:rPr>
          <w:rStyle w:val="Emphasis"/>
          <w:color w:val="000000" w:themeColor="text1"/>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062930">
        <w:rPr>
          <w:rStyle w:val="Emphasis"/>
          <w:color w:val="000000" w:themeColor="text1"/>
          <w:highlight w:val="cyan"/>
        </w:rPr>
        <w:t>violation of the constitution lays</w:t>
      </w:r>
      <w:r w:rsidRPr="00062930">
        <w:rPr>
          <w:rStyle w:val="Emphasis"/>
          <w:color w:val="000000" w:themeColor="text1"/>
        </w:rPr>
        <w:t xml:space="preserve"> the </w:t>
      </w:r>
      <w:r w:rsidRPr="00062930">
        <w:rPr>
          <w:rStyle w:val="Emphasis"/>
          <w:color w:val="000000" w:themeColor="text1"/>
          <w:highlight w:val="cyan"/>
        </w:rPr>
        <w:t>foundation for a lack of rights</w:t>
      </w:r>
      <w:r w:rsidRPr="00062930">
        <w:rPr>
          <w:rStyle w:val="Emphasis"/>
          <w:color w:val="000000" w:themeColor="text1"/>
        </w:rPr>
        <w:t xml:space="preserve"> in society, and constitutes a flagrant violation of rights and freedoms, </w:t>
      </w:r>
      <w:r w:rsidRPr="00062930">
        <w:rPr>
          <w:rStyle w:val="Emphasis"/>
          <w:color w:val="000000" w:themeColor="text1"/>
          <w:highlight w:val="cyan"/>
        </w:rPr>
        <w:t>providing a possible signal of</w:t>
      </w:r>
      <w:r w:rsidRPr="00062930">
        <w:rPr>
          <w:rStyle w:val="Emphasis"/>
          <w:color w:val="000000" w:themeColor="text1"/>
        </w:rPr>
        <w:t xml:space="preserve"> impending popular </w:t>
      </w:r>
      <w:r w:rsidRPr="00062930">
        <w:rPr>
          <w:rStyle w:val="Emphasis"/>
          <w:color w:val="000000" w:themeColor="text1"/>
          <w:highlight w:val="cyan"/>
        </w:rPr>
        <w:t>anger</w:t>
      </w:r>
      <w:r w:rsidRPr="00062930">
        <w:rPr>
          <w:rStyle w:val="Emphasis"/>
          <w:color w:val="000000" w:themeColor="text1"/>
        </w:rPr>
        <w:t>.</w:t>
      </w:r>
    </w:p>
    <w:p w14:paraId="4784BB32" w14:textId="77777777" w:rsidR="00DA101C" w:rsidRPr="00062930" w:rsidRDefault="00DA101C" w:rsidP="00DA101C">
      <w:pPr>
        <w:pStyle w:val="Heading4"/>
        <w:rPr>
          <w:color w:val="000000" w:themeColor="text1"/>
        </w:rPr>
      </w:pPr>
      <w:r w:rsidRPr="00062930">
        <w:rPr>
          <w:color w:val="000000" w:themeColor="text1"/>
        </w:rPr>
        <w:lastRenderedPageBreak/>
        <w:t xml:space="preserve">Decreased state legitimacy is good – sustained Egyptian repression and brutal ‘counter-terror’ strategies </w:t>
      </w:r>
      <w:r w:rsidRPr="00062930">
        <w:rPr>
          <w:i/>
          <w:color w:val="000000" w:themeColor="text1"/>
          <w:u w:val="single"/>
        </w:rPr>
        <w:t>fuel</w:t>
      </w:r>
      <w:r w:rsidRPr="00062930">
        <w:rPr>
          <w:color w:val="000000" w:themeColor="text1"/>
        </w:rPr>
        <w:t xml:space="preserve"> terrorism, conflict escalation, and will cause civil war – alternative readings get it </w:t>
      </w:r>
      <w:r w:rsidRPr="00062930">
        <w:rPr>
          <w:i/>
          <w:color w:val="000000" w:themeColor="text1"/>
          <w:u w:val="single"/>
        </w:rPr>
        <w:t>wrong</w:t>
      </w:r>
      <w:r w:rsidRPr="00062930">
        <w:rPr>
          <w:color w:val="000000" w:themeColor="text1"/>
        </w:rPr>
        <w:t xml:space="preserve">. </w:t>
      </w:r>
    </w:p>
    <w:p w14:paraId="4A0E571D" w14:textId="77777777" w:rsidR="00DA101C" w:rsidRPr="00062930" w:rsidRDefault="00DA101C" w:rsidP="00DA101C">
      <w:pPr>
        <w:rPr>
          <w:rStyle w:val="Style13ptBold"/>
          <w:color w:val="000000" w:themeColor="text1"/>
        </w:rPr>
      </w:pPr>
      <w:proofErr w:type="spellStart"/>
      <w:r w:rsidRPr="00062930">
        <w:rPr>
          <w:rStyle w:val="Style13ptBold"/>
          <w:color w:val="000000" w:themeColor="text1"/>
        </w:rPr>
        <w:t>Saferworld</w:t>
      </w:r>
      <w:proofErr w:type="spellEnd"/>
      <w:r w:rsidRPr="00062930">
        <w:rPr>
          <w:rStyle w:val="Style13ptBold"/>
          <w:color w:val="000000" w:themeColor="text1"/>
        </w:rPr>
        <w:t xml:space="preserve"> ’17 </w:t>
      </w:r>
      <w:r w:rsidRPr="00062930">
        <w:rPr>
          <w:color w:val="000000" w:themeColor="text1"/>
        </w:rPr>
        <w:t>[</w:t>
      </w:r>
      <w:proofErr w:type="spellStart"/>
      <w:r w:rsidRPr="00062930">
        <w:rPr>
          <w:color w:val="000000" w:themeColor="text1"/>
        </w:rPr>
        <w:t>Saferworld</w:t>
      </w:r>
      <w:proofErr w:type="spellEnd"/>
      <w:r w:rsidRPr="00062930">
        <w:rPr>
          <w:color w:val="000000" w:themeColor="text1"/>
        </w:rPr>
        <w:t xml:space="preserve"> is an international non-governmental </w:t>
      </w:r>
      <w:proofErr w:type="spellStart"/>
      <w:r w:rsidRPr="00062930">
        <w:rPr>
          <w:color w:val="000000" w:themeColor="text1"/>
        </w:rPr>
        <w:t>organisation</w:t>
      </w:r>
      <w:proofErr w:type="spellEnd"/>
      <w:r w:rsidRPr="00062930">
        <w:rPr>
          <w:color w:val="000000" w:themeColor="text1"/>
        </w:rPr>
        <w:t xml:space="preserve"> with conflict prevention and peacebuilding </w:t>
      </w:r>
      <w:proofErr w:type="spellStart"/>
      <w:r w:rsidRPr="00062930">
        <w:rPr>
          <w:color w:val="000000" w:themeColor="text1"/>
        </w:rPr>
        <w:t>programmes</w:t>
      </w:r>
      <w:proofErr w:type="spellEnd"/>
      <w:r w:rsidRPr="00062930">
        <w:rPr>
          <w:color w:val="000000" w:themeColor="text1"/>
        </w:rPr>
        <w:t xml:space="preserve"> in over 20 countries and territories in the Horn of Africa, the African Great Lakes region, Asia, the Middle East, Central Asia and the Caucasus, “We need to talk about Egypt: how brutal ‘counter-terrorism’ is failing Egypt and its allies”, October 2017, </w:t>
      </w:r>
      <w:proofErr w:type="spellStart"/>
      <w:r w:rsidRPr="00062930">
        <w:rPr>
          <w:color w:val="000000" w:themeColor="text1"/>
        </w:rPr>
        <w:t>Saferworld</w:t>
      </w:r>
      <w:proofErr w:type="spellEnd"/>
      <w:r w:rsidRPr="00062930">
        <w:rPr>
          <w:color w:val="000000" w:themeColor="text1"/>
        </w:rPr>
        <w:t>, https://saferworld-indepth.squarespace.com/we-need-to-talk-about-egypt/]//pranav</w:t>
      </w:r>
    </w:p>
    <w:p w14:paraId="2330C73B" w14:textId="77777777" w:rsidR="00DA101C" w:rsidRPr="00062930" w:rsidRDefault="00DA101C" w:rsidP="00DA101C">
      <w:pPr>
        <w:rPr>
          <w:color w:val="000000" w:themeColor="text1"/>
          <w:sz w:val="16"/>
        </w:rPr>
      </w:pPr>
      <w:r w:rsidRPr="00062930">
        <w:rPr>
          <w:color w:val="000000" w:themeColor="text1"/>
          <w:sz w:val="16"/>
        </w:rPr>
        <w:t xml:space="preserve">On 24 July 2013, three weeks after Egypt’s army removed Muslim Brotherhood (MB) member Mohammed Morsi from the presidency, </w:t>
      </w:r>
      <w:r w:rsidRPr="00062930">
        <w:rPr>
          <w:rStyle w:val="Emphasis"/>
          <w:color w:val="000000" w:themeColor="text1"/>
        </w:rPr>
        <w:t xml:space="preserve">Abdel Fattah el-Sisi, then </w:t>
      </w:r>
      <w:proofErr w:type="spellStart"/>
      <w:r w:rsidRPr="00062930">
        <w:rPr>
          <w:rStyle w:val="Emphasis"/>
          <w:color w:val="000000" w:themeColor="text1"/>
        </w:rPr>
        <w:t>defence</w:t>
      </w:r>
      <w:proofErr w:type="spellEnd"/>
      <w:r w:rsidRPr="00062930">
        <w:rPr>
          <w:rStyle w:val="Emphasis"/>
          <w:color w:val="000000" w:themeColor="text1"/>
        </w:rPr>
        <w:t xml:space="preserve"> minister, called on the Egyptian people to back the army and the police to fight terrorism across the country.[</w:t>
      </w:r>
      <w:r w:rsidRPr="00062930">
        <w:rPr>
          <w:color w:val="000000" w:themeColor="text1"/>
          <w:sz w:val="16"/>
        </w:rPr>
        <w:t xml:space="preserve">1] Seen </w:t>
      </w:r>
      <w:proofErr w:type="gramStart"/>
      <w:r w:rsidRPr="00062930">
        <w:rPr>
          <w:color w:val="000000" w:themeColor="text1"/>
          <w:sz w:val="16"/>
        </w:rPr>
        <w:t>as a way to</w:t>
      </w:r>
      <w:proofErr w:type="gramEnd"/>
      <w:r w:rsidRPr="00062930">
        <w:rPr>
          <w:color w:val="000000" w:themeColor="text1"/>
          <w:sz w:val="16"/>
        </w:rPr>
        <w:t xml:space="preserve"> create a mandate for continued military rule after the coup, this call to fight terror has defined Egypt ever since. Four years on, </w:t>
      </w:r>
      <w:r w:rsidRPr="00062930">
        <w:rPr>
          <w:rStyle w:val="Emphasis"/>
          <w:color w:val="000000" w:themeColor="text1"/>
        </w:rPr>
        <w:t>widespread repressive tactics by the Egyptian government are more severe than even during President Mubarak’s most desperate years in charge</w:t>
      </w:r>
      <w:r w:rsidRPr="00062930">
        <w:rPr>
          <w:color w:val="000000" w:themeColor="text1"/>
          <w:sz w:val="16"/>
        </w:rPr>
        <w:t xml:space="preserve">. President </w:t>
      </w:r>
      <w:r w:rsidRPr="00062930">
        <w:rPr>
          <w:rStyle w:val="Emphasis"/>
          <w:color w:val="000000" w:themeColor="text1"/>
          <w:highlight w:val="green"/>
        </w:rPr>
        <w:t>Sisi</w:t>
      </w:r>
      <w:r w:rsidRPr="00062930">
        <w:rPr>
          <w:rStyle w:val="Emphasis"/>
          <w:color w:val="000000" w:themeColor="text1"/>
        </w:rPr>
        <w:t xml:space="preserve">, who has ruled since 2014, has </w:t>
      </w:r>
      <w:r w:rsidRPr="00062930">
        <w:rPr>
          <w:rStyle w:val="Emphasis"/>
          <w:color w:val="000000" w:themeColor="text1"/>
          <w:highlight w:val="green"/>
        </w:rPr>
        <w:t xml:space="preserve">used the terror threat to justify </w:t>
      </w:r>
      <w:r w:rsidRPr="00062930">
        <w:rPr>
          <w:rStyle w:val="Emphasis"/>
          <w:color w:val="000000" w:themeColor="text1"/>
        </w:rPr>
        <w:t xml:space="preserve">intense </w:t>
      </w:r>
      <w:r w:rsidRPr="00062930">
        <w:rPr>
          <w:rStyle w:val="Emphasis"/>
          <w:color w:val="000000" w:themeColor="text1"/>
          <w:highlight w:val="green"/>
        </w:rPr>
        <w:t>repression</w:t>
      </w:r>
      <w:r w:rsidRPr="00062930">
        <w:rPr>
          <w:rStyle w:val="Emphasis"/>
          <w:color w:val="000000" w:themeColor="text1"/>
        </w:rPr>
        <w:t xml:space="preserve">: </w:t>
      </w:r>
      <w:r w:rsidRPr="00062930">
        <w:rPr>
          <w:rStyle w:val="Emphasis"/>
          <w:color w:val="000000" w:themeColor="text1"/>
          <w:highlight w:val="green"/>
        </w:rPr>
        <w:t>sweeping</w:t>
      </w:r>
      <w:r w:rsidRPr="00062930">
        <w:rPr>
          <w:rStyle w:val="Emphasis"/>
          <w:color w:val="000000" w:themeColor="text1"/>
        </w:rPr>
        <w:t xml:space="preserve"> counter-terror (</w:t>
      </w:r>
      <w:r w:rsidRPr="00062930">
        <w:rPr>
          <w:rStyle w:val="Emphasis"/>
          <w:color w:val="000000" w:themeColor="text1"/>
          <w:highlight w:val="green"/>
        </w:rPr>
        <w:t>CT) laws</w:t>
      </w:r>
      <w:r w:rsidRPr="00062930">
        <w:rPr>
          <w:rStyle w:val="Emphasis"/>
          <w:color w:val="000000" w:themeColor="text1"/>
        </w:rPr>
        <w:t xml:space="preserve"> to </w:t>
      </w:r>
      <w:r w:rsidRPr="00062930">
        <w:rPr>
          <w:rStyle w:val="Emphasis"/>
          <w:color w:val="000000" w:themeColor="text1"/>
          <w:highlight w:val="green"/>
        </w:rPr>
        <w:t>clamp down on dissent</w:t>
      </w:r>
      <w:r w:rsidRPr="00062930">
        <w:rPr>
          <w:color w:val="000000" w:themeColor="text1"/>
          <w:sz w:val="16"/>
        </w:rPr>
        <w:t xml:space="preserve">, </w:t>
      </w:r>
      <w:r w:rsidRPr="00062930">
        <w:rPr>
          <w:rStyle w:val="Emphasis"/>
          <w:color w:val="000000" w:themeColor="text1"/>
        </w:rPr>
        <w:t xml:space="preserve">a Stalin-style </w:t>
      </w:r>
      <w:proofErr w:type="spellStart"/>
      <w:r w:rsidRPr="00062930">
        <w:rPr>
          <w:rStyle w:val="Emphasis"/>
          <w:color w:val="000000" w:themeColor="text1"/>
        </w:rPr>
        <w:t>programme</w:t>
      </w:r>
      <w:proofErr w:type="spellEnd"/>
      <w:r w:rsidRPr="00062930">
        <w:rPr>
          <w:rStyle w:val="Emphasis"/>
          <w:color w:val="000000" w:themeColor="text1"/>
        </w:rPr>
        <w:t xml:space="preserve"> of </w:t>
      </w:r>
      <w:r w:rsidRPr="00062930">
        <w:rPr>
          <w:rStyle w:val="Emphasis"/>
          <w:color w:val="000000" w:themeColor="text1"/>
          <w:highlight w:val="green"/>
        </w:rPr>
        <w:t>mass incarceration</w:t>
      </w:r>
      <w:r w:rsidRPr="00062930">
        <w:rPr>
          <w:rStyle w:val="Emphasis"/>
          <w:color w:val="000000" w:themeColor="text1"/>
        </w:rPr>
        <w:t xml:space="preserve"> overseen by military tribunals, widespread ‘assembly-line’ use of torture and extra-judicial killing</w:t>
      </w:r>
      <w:r w:rsidRPr="00062930">
        <w:rPr>
          <w:color w:val="000000" w:themeColor="text1"/>
          <w:sz w:val="16"/>
        </w:rPr>
        <w:t xml:space="preserve">. Egged on by state-controlled media, </w:t>
      </w:r>
      <w:r w:rsidRPr="00062930">
        <w:rPr>
          <w:rStyle w:val="Emphasis"/>
          <w:color w:val="000000" w:themeColor="text1"/>
        </w:rPr>
        <w:t xml:space="preserve">the </w:t>
      </w:r>
      <w:r w:rsidRPr="00062930">
        <w:rPr>
          <w:rStyle w:val="Emphasis"/>
          <w:color w:val="000000" w:themeColor="text1"/>
          <w:highlight w:val="green"/>
        </w:rPr>
        <w:t>strategy targets</w:t>
      </w:r>
      <w:r w:rsidRPr="00062930">
        <w:rPr>
          <w:color w:val="000000" w:themeColor="text1"/>
          <w:sz w:val="16"/>
        </w:rPr>
        <w:t xml:space="preserve"> not only </w:t>
      </w:r>
      <w:r w:rsidRPr="00062930">
        <w:rPr>
          <w:rStyle w:val="Emphasis"/>
          <w:color w:val="000000" w:themeColor="text1"/>
        </w:rPr>
        <w:t>violent individuals</w:t>
      </w:r>
      <w:r w:rsidRPr="00062930">
        <w:rPr>
          <w:color w:val="000000" w:themeColor="text1"/>
          <w:sz w:val="16"/>
        </w:rPr>
        <w:t xml:space="preserve"> but also journalists </w:t>
      </w:r>
      <w:r w:rsidRPr="00062930">
        <w:rPr>
          <w:rStyle w:val="Emphasis"/>
          <w:color w:val="000000" w:themeColor="text1"/>
        </w:rPr>
        <w:t xml:space="preserve">and </w:t>
      </w:r>
      <w:r w:rsidRPr="00062930">
        <w:rPr>
          <w:rStyle w:val="Emphasis"/>
          <w:color w:val="000000" w:themeColor="text1"/>
          <w:highlight w:val="green"/>
        </w:rPr>
        <w:t>dissenting citizens</w:t>
      </w:r>
      <w:r w:rsidRPr="00062930">
        <w:rPr>
          <w:rStyle w:val="Emphasis"/>
          <w:color w:val="000000" w:themeColor="text1"/>
        </w:rPr>
        <w:t>.</w:t>
      </w:r>
      <w:r w:rsidRPr="00062930">
        <w:rPr>
          <w:color w:val="000000" w:themeColor="text1"/>
          <w:sz w:val="16"/>
        </w:rPr>
        <w:t xml:space="preserve"> In Sinai, </w:t>
      </w:r>
      <w:r w:rsidRPr="00062930">
        <w:rPr>
          <w:rStyle w:val="Emphasis"/>
          <w:color w:val="000000" w:themeColor="text1"/>
          <w:highlight w:val="green"/>
        </w:rPr>
        <w:t>Egypt’s hidden war has escalated</w:t>
      </w:r>
      <w:r w:rsidRPr="00062930">
        <w:rPr>
          <w:rStyle w:val="Emphasis"/>
          <w:color w:val="000000" w:themeColor="text1"/>
        </w:rPr>
        <w:t>, in part due to the collective punishment of local communities who have faced aerial bombardment, forced displacement and deprivation of essential services</w:t>
      </w:r>
      <w:r w:rsidRPr="00062930">
        <w:rPr>
          <w:color w:val="000000" w:themeColor="text1"/>
          <w:sz w:val="16"/>
        </w:rPr>
        <w:t xml:space="preserve">. </w:t>
      </w:r>
      <w:r w:rsidRPr="00062930">
        <w:rPr>
          <w:rStyle w:val="Emphasis"/>
          <w:color w:val="000000" w:themeColor="text1"/>
        </w:rPr>
        <w:t xml:space="preserve">Such </w:t>
      </w:r>
      <w:r w:rsidRPr="00062930">
        <w:rPr>
          <w:rStyle w:val="Emphasis"/>
          <w:color w:val="000000" w:themeColor="text1"/>
          <w:highlight w:val="green"/>
        </w:rPr>
        <w:t>repression typically foments further</w:t>
      </w:r>
      <w:r w:rsidRPr="00062930">
        <w:rPr>
          <w:rStyle w:val="Emphasis"/>
          <w:color w:val="000000" w:themeColor="text1"/>
        </w:rPr>
        <w:t xml:space="preserve"> </w:t>
      </w:r>
      <w:r w:rsidRPr="00062930">
        <w:rPr>
          <w:rStyle w:val="Emphasis"/>
          <w:color w:val="000000" w:themeColor="text1"/>
          <w:highlight w:val="green"/>
        </w:rPr>
        <w:t>conflict and terror attacks</w:t>
      </w:r>
      <w:r w:rsidRPr="00062930">
        <w:rPr>
          <w:color w:val="000000" w:themeColor="text1"/>
          <w:sz w:val="16"/>
        </w:rPr>
        <w:t xml:space="preserve">.[2] In Egypt, the situation has unquestionably worsened: since 2013, </w:t>
      </w:r>
      <w:r w:rsidRPr="00062930">
        <w:rPr>
          <w:rStyle w:val="Emphasis"/>
          <w:color w:val="000000" w:themeColor="text1"/>
        </w:rPr>
        <w:t>violence by the state and non-state groups has caused the deaths of thousands of Egyptians</w:t>
      </w:r>
      <w:r w:rsidRPr="00062930">
        <w:rPr>
          <w:color w:val="000000" w:themeColor="text1"/>
          <w:sz w:val="16"/>
        </w:rPr>
        <w:t xml:space="preserve">, including civilians, members of armed groups, </w:t>
      </w:r>
      <w:proofErr w:type="gramStart"/>
      <w:r w:rsidRPr="00062930">
        <w:rPr>
          <w:color w:val="000000" w:themeColor="text1"/>
          <w:sz w:val="16"/>
        </w:rPr>
        <w:t>police</w:t>
      </w:r>
      <w:proofErr w:type="gramEnd"/>
      <w:r w:rsidRPr="00062930">
        <w:rPr>
          <w:color w:val="000000" w:themeColor="text1"/>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062930">
        <w:rPr>
          <w:color w:val="000000" w:themeColor="text1"/>
          <w:sz w:val="16"/>
        </w:rPr>
        <w:t>now</w:t>
      </w:r>
      <w:proofErr w:type="gramEnd"/>
      <w:r w:rsidRPr="00062930">
        <w:rPr>
          <w:color w:val="000000" w:themeColor="text1"/>
          <w:sz w:val="16"/>
        </w:rPr>
        <w:t xml:space="preserve"> it remains highly profitable to sell arms to Egypt and easier to avoid sending signals that could lead to Egypt playing a spoiler role on Western priorities such as Libya, Israel and Palestine, and maritime trade. </w:t>
      </w:r>
      <w:r w:rsidRPr="00062930">
        <w:rPr>
          <w:rStyle w:val="Emphasis"/>
          <w:color w:val="000000" w:themeColor="text1"/>
        </w:rPr>
        <w:t xml:space="preserve">Yet the </w:t>
      </w:r>
      <w:r w:rsidRPr="00062930">
        <w:rPr>
          <w:rStyle w:val="Emphasis"/>
          <w:color w:val="000000" w:themeColor="text1"/>
          <w:highlight w:val="green"/>
        </w:rPr>
        <w:t xml:space="preserve">regime’s </w:t>
      </w:r>
      <w:proofErr w:type="spellStart"/>
      <w:r w:rsidRPr="00062930">
        <w:rPr>
          <w:rStyle w:val="Emphasis"/>
          <w:color w:val="000000" w:themeColor="text1"/>
          <w:highlight w:val="green"/>
        </w:rPr>
        <w:t>behaviour</w:t>
      </w:r>
      <w:proofErr w:type="spellEnd"/>
      <w:r w:rsidRPr="00062930">
        <w:rPr>
          <w:rStyle w:val="Emphasis"/>
          <w:color w:val="000000" w:themeColor="text1"/>
        </w:rPr>
        <w:t xml:space="preserve"> </w:t>
      </w:r>
      <w:r w:rsidRPr="00062930">
        <w:rPr>
          <w:rStyle w:val="Emphasis"/>
          <w:color w:val="000000" w:themeColor="text1"/>
          <w:highlight w:val="green"/>
        </w:rPr>
        <w:t>is</w:t>
      </w:r>
      <w:r w:rsidRPr="00062930">
        <w:rPr>
          <w:rStyle w:val="Emphasis"/>
          <w:color w:val="000000" w:themeColor="text1"/>
        </w:rPr>
        <w:t xml:space="preserve"> as cruel and </w:t>
      </w:r>
      <w:proofErr w:type="gramStart"/>
      <w:r w:rsidRPr="00062930">
        <w:rPr>
          <w:rStyle w:val="Emphasis"/>
          <w:color w:val="000000" w:themeColor="text1"/>
        </w:rPr>
        <w:t>counter-productive</w:t>
      </w:r>
      <w:proofErr w:type="gramEnd"/>
      <w:r w:rsidRPr="00062930">
        <w:rPr>
          <w:rStyle w:val="Emphasis"/>
          <w:color w:val="000000" w:themeColor="text1"/>
        </w:rPr>
        <w:t xml:space="preserve"> as Yemen’s and Syria’s were in the </w:t>
      </w:r>
      <w:r w:rsidRPr="00062930">
        <w:rPr>
          <w:rStyle w:val="Emphasis"/>
          <w:color w:val="000000" w:themeColor="text1"/>
          <w:highlight w:val="green"/>
        </w:rPr>
        <w:t>run-up to</w:t>
      </w:r>
      <w:r w:rsidRPr="00062930">
        <w:rPr>
          <w:rStyle w:val="Emphasis"/>
          <w:color w:val="000000" w:themeColor="text1"/>
        </w:rPr>
        <w:t xml:space="preserve"> their devastating </w:t>
      </w:r>
      <w:r w:rsidRPr="00062930">
        <w:rPr>
          <w:rStyle w:val="Emphasis"/>
          <w:color w:val="000000" w:themeColor="text1"/>
          <w:highlight w:val="green"/>
        </w:rPr>
        <w:t>civil war</w:t>
      </w:r>
      <w:r w:rsidRPr="00062930">
        <w:rPr>
          <w:rStyle w:val="Emphasis"/>
          <w:color w:val="000000" w:themeColor="text1"/>
        </w:rPr>
        <w:t xml:space="preserve">s. It </w:t>
      </w:r>
      <w:r w:rsidRPr="00062930">
        <w:rPr>
          <w:rStyle w:val="Emphasis"/>
          <w:color w:val="000000" w:themeColor="text1"/>
          <w:highlight w:val="green"/>
        </w:rPr>
        <w:t>will</w:t>
      </w:r>
      <w:r w:rsidRPr="00062930">
        <w:rPr>
          <w:rStyle w:val="Emphasis"/>
          <w:color w:val="000000" w:themeColor="text1"/>
        </w:rPr>
        <w:t xml:space="preserve"> likely fuel further terror, and could well </w:t>
      </w:r>
      <w:r w:rsidRPr="00062930">
        <w:rPr>
          <w:rStyle w:val="Emphasis"/>
          <w:color w:val="000000" w:themeColor="text1"/>
          <w:highlight w:val="green"/>
        </w:rPr>
        <w:t>provoke a deep, intractable crisis in the long term</w:t>
      </w:r>
      <w:r w:rsidRPr="00062930">
        <w:rPr>
          <w:rStyle w:val="Emphasis"/>
          <w:color w:val="000000" w:themeColor="text1"/>
        </w:rPr>
        <w:t xml:space="preserve"> </w:t>
      </w:r>
      <w:r w:rsidRPr="00062930">
        <w:rPr>
          <w:rStyle w:val="Emphasis"/>
          <w:color w:val="000000" w:themeColor="text1"/>
          <w:highlight w:val="green"/>
        </w:rPr>
        <w:t>rather than stave off</w:t>
      </w:r>
      <w:r w:rsidRPr="00062930">
        <w:rPr>
          <w:rStyle w:val="Emphasis"/>
          <w:color w:val="000000" w:themeColor="text1"/>
        </w:rPr>
        <w:t xml:space="preserve"> the </w:t>
      </w:r>
      <w:r w:rsidRPr="00062930">
        <w:rPr>
          <w:rStyle w:val="Emphasis"/>
          <w:color w:val="000000" w:themeColor="text1"/>
          <w:highlight w:val="green"/>
        </w:rPr>
        <w:t>threat posed by violent groups.</w:t>
      </w:r>
      <w:r w:rsidRPr="00062930">
        <w:rPr>
          <w:color w:val="000000" w:themeColor="text1"/>
          <w:sz w:val="16"/>
        </w:rPr>
        <w:t xml:space="preserve"> </w:t>
      </w:r>
    </w:p>
    <w:p w14:paraId="2157F827" w14:textId="77777777" w:rsidR="00DA101C" w:rsidRPr="00062930" w:rsidRDefault="00DA101C" w:rsidP="00DA101C">
      <w:pPr>
        <w:pStyle w:val="Heading4"/>
        <w:rPr>
          <w:color w:val="000000" w:themeColor="text1"/>
        </w:rPr>
      </w:pPr>
      <w:r w:rsidRPr="00062930">
        <w:rPr>
          <w:color w:val="000000" w:themeColor="text1"/>
        </w:rPr>
        <w:t xml:space="preserve">Egyptian civil war kills Israeli safety, causes middle eastern </w:t>
      </w:r>
      <w:proofErr w:type="gramStart"/>
      <w:r w:rsidRPr="00062930">
        <w:rPr>
          <w:color w:val="000000" w:themeColor="text1"/>
        </w:rPr>
        <w:t>instability</w:t>
      </w:r>
      <w:proofErr w:type="gramEnd"/>
      <w:r w:rsidRPr="00062930">
        <w:rPr>
          <w:color w:val="000000" w:themeColor="text1"/>
        </w:rPr>
        <w:t xml:space="preserve"> and devastates relationships with the US.</w:t>
      </w:r>
    </w:p>
    <w:p w14:paraId="46D7C237" w14:textId="77777777" w:rsidR="00DA101C" w:rsidRPr="00062930" w:rsidRDefault="00DA101C" w:rsidP="00DA101C">
      <w:pPr>
        <w:rPr>
          <w:rStyle w:val="Style13ptBold"/>
          <w:color w:val="000000" w:themeColor="text1"/>
        </w:rPr>
      </w:pPr>
      <w:r w:rsidRPr="00062930">
        <w:rPr>
          <w:rStyle w:val="Style13ptBold"/>
          <w:color w:val="000000" w:themeColor="text1"/>
        </w:rPr>
        <w:t xml:space="preserve">Digital First Media and the Contra Costa Times ’13 </w:t>
      </w:r>
      <w:r w:rsidRPr="00062930">
        <w:rPr>
          <w:color w:val="000000" w:themeColor="text1"/>
        </w:rPr>
        <w:t>(updated in 2016 though)</w:t>
      </w:r>
      <w:r w:rsidRPr="00062930">
        <w:rPr>
          <w:rStyle w:val="Style13ptBold"/>
          <w:color w:val="000000" w:themeColor="text1"/>
        </w:rPr>
        <w:t xml:space="preserve"> </w:t>
      </w:r>
      <w:r w:rsidRPr="00062930">
        <w:rPr>
          <w:color w:val="000000" w:themeColor="text1"/>
        </w:rPr>
        <w:t>[Digital First Media and the Contra Costa times, “Egyptian civil war would be a catastrophe”, 08-16-2013, The Denver Post, https://www.denverpost.com/2013/08/16/egyptian-civil-war-would-be-a-catastrophe/]//pranav</w:t>
      </w:r>
    </w:p>
    <w:p w14:paraId="5E428DD9" w14:textId="77777777" w:rsidR="00DA101C" w:rsidRPr="00062930" w:rsidRDefault="00DA101C" w:rsidP="00DA101C">
      <w:pPr>
        <w:rPr>
          <w:color w:val="000000" w:themeColor="text1"/>
          <w:sz w:val="16"/>
        </w:rPr>
      </w:pPr>
      <w:r w:rsidRPr="00062930">
        <w:rPr>
          <w:color w:val="000000" w:themeColor="text1"/>
          <w:sz w:val="16"/>
        </w:rPr>
        <w:t xml:space="preserve">Once again, </w:t>
      </w:r>
      <w:r w:rsidRPr="00062930">
        <w:rPr>
          <w:rStyle w:val="Emphasis"/>
          <w:color w:val="000000" w:themeColor="text1"/>
          <w:highlight w:val="green"/>
        </w:rPr>
        <w:t>Egypt</w:t>
      </w:r>
      <w:r w:rsidRPr="00062930">
        <w:rPr>
          <w:rStyle w:val="Emphasis"/>
          <w:color w:val="000000" w:themeColor="text1"/>
        </w:rPr>
        <w:t xml:space="preserve"> roils from a brutal crackdown by the interim military government and the turmoil renews our fear that the most populous country in the Arab world is poised for a disastrous </w:t>
      </w:r>
      <w:r w:rsidRPr="00062930">
        <w:rPr>
          <w:rStyle w:val="Emphasis"/>
          <w:color w:val="000000" w:themeColor="text1"/>
          <w:highlight w:val="green"/>
        </w:rPr>
        <w:t>civil war</w:t>
      </w:r>
      <w:r w:rsidRPr="00062930">
        <w:rPr>
          <w:rStyle w:val="Emphasis"/>
          <w:color w:val="000000" w:themeColor="text1"/>
        </w:rPr>
        <w:t xml:space="preserve"> that </w:t>
      </w:r>
      <w:r w:rsidRPr="00062930">
        <w:rPr>
          <w:rStyle w:val="Emphasis"/>
          <w:color w:val="000000" w:themeColor="text1"/>
          <w:highlight w:val="green"/>
        </w:rPr>
        <w:t>would have worldwide implications</w:t>
      </w:r>
      <w:r w:rsidRPr="00062930">
        <w:rPr>
          <w:color w:val="000000" w:themeColor="text1"/>
          <w:sz w:val="16"/>
        </w:rPr>
        <w:t xml:space="preserve">. The violence that has already claimed more than 525 lives isn’t likely to subside </w:t>
      </w:r>
      <w:proofErr w:type="gramStart"/>
      <w:r w:rsidRPr="00062930">
        <w:rPr>
          <w:color w:val="000000" w:themeColor="text1"/>
          <w:sz w:val="16"/>
        </w:rPr>
        <w:t>as long as</w:t>
      </w:r>
      <w:proofErr w:type="gramEnd"/>
      <w:r w:rsidRPr="00062930">
        <w:rPr>
          <w:color w:val="000000" w:themeColor="text1"/>
          <w:sz w:val="16"/>
        </w:rPr>
        <w:t xml:space="preserve"> military leaders continue their crackdown on anti-government protesters who had been staging a weeks-long demonstration against last month’s military ouster of elected President Mohamed Morsi. </w:t>
      </w:r>
      <w:r w:rsidRPr="00062930">
        <w:rPr>
          <w:rStyle w:val="Emphasis"/>
          <w:color w:val="000000" w:themeColor="text1"/>
        </w:rPr>
        <w:t xml:space="preserve">The </w:t>
      </w:r>
      <w:r w:rsidRPr="00062930">
        <w:rPr>
          <w:rStyle w:val="Emphasis"/>
          <w:color w:val="000000" w:themeColor="text1"/>
          <w:highlight w:val="green"/>
        </w:rPr>
        <w:t>violence prompted</w:t>
      </w:r>
      <w:r w:rsidRPr="00062930">
        <w:rPr>
          <w:rStyle w:val="Emphasis"/>
          <w:color w:val="000000" w:themeColor="text1"/>
        </w:rPr>
        <w:t xml:space="preserve"> President Barack Obama on Thursday to </w:t>
      </w:r>
      <w:r w:rsidRPr="00062930">
        <w:rPr>
          <w:rStyle w:val="Emphasis"/>
          <w:color w:val="000000" w:themeColor="text1"/>
          <w:highlight w:val="green"/>
        </w:rPr>
        <w:t>cancel joint military exercises</w:t>
      </w:r>
      <w:r w:rsidRPr="00062930">
        <w:rPr>
          <w:rStyle w:val="Emphasis"/>
          <w:color w:val="000000" w:themeColor="text1"/>
        </w:rPr>
        <w:t xml:space="preserve"> </w:t>
      </w:r>
      <w:r w:rsidRPr="00062930">
        <w:rPr>
          <w:rStyle w:val="Emphasis"/>
          <w:color w:val="000000" w:themeColor="text1"/>
        </w:rPr>
        <w:lastRenderedPageBreak/>
        <w:t>planned for next month as a tangible protest to the military’s treatment of the people</w:t>
      </w:r>
      <w:r w:rsidRPr="00062930">
        <w:rPr>
          <w:color w:val="000000" w:themeColor="text1"/>
          <w:sz w:val="16"/>
        </w:rPr>
        <w:t>. For the time being, however, Obama did not revoke the $1.3 billion in aid the U.S. has committed to Egypt. But he did say, “</w:t>
      </w:r>
      <w:r w:rsidRPr="00062930">
        <w:rPr>
          <w:rStyle w:val="Emphasis"/>
          <w:color w:val="000000" w:themeColor="text1"/>
        </w:rPr>
        <w:t xml:space="preserve">Our </w:t>
      </w:r>
      <w:r w:rsidRPr="00062930">
        <w:rPr>
          <w:rStyle w:val="Emphasis"/>
          <w:color w:val="000000" w:themeColor="text1"/>
          <w:highlight w:val="green"/>
        </w:rPr>
        <w:t xml:space="preserve">traditional cooperation cannot continue </w:t>
      </w:r>
      <w:r w:rsidRPr="00062930">
        <w:rPr>
          <w:rStyle w:val="Emphasis"/>
          <w:color w:val="000000" w:themeColor="text1"/>
        </w:rPr>
        <w:t>as usual</w:t>
      </w:r>
      <w:r w:rsidRPr="00062930">
        <w:rPr>
          <w:color w:val="000000" w:themeColor="text1"/>
          <w:sz w:val="16"/>
        </w:rPr>
        <w:t xml:space="preserve">.” We think Obama was right to cancel the exercises and to send a message to the apparently </w:t>
      </w:r>
      <w:proofErr w:type="gramStart"/>
      <w:r w:rsidRPr="00062930">
        <w:rPr>
          <w:color w:val="000000" w:themeColor="text1"/>
          <w:sz w:val="16"/>
        </w:rPr>
        <w:t>tone deaf</w:t>
      </w:r>
      <w:proofErr w:type="gramEnd"/>
      <w:r w:rsidRPr="00062930">
        <w:rPr>
          <w:color w:val="000000" w:themeColor="text1"/>
          <w:sz w:val="16"/>
        </w:rPr>
        <w:t xml:space="preserve"> Gen. Abdul-Fattah el-Sisi, Egypt’s de facto leader, </w:t>
      </w:r>
      <w:r w:rsidRPr="00062930">
        <w:rPr>
          <w:rStyle w:val="Emphasis"/>
          <w:color w:val="000000" w:themeColor="text1"/>
        </w:rPr>
        <w:t xml:space="preserve">that </w:t>
      </w:r>
      <w:r w:rsidRPr="00062930">
        <w:rPr>
          <w:rStyle w:val="Emphasis"/>
          <w:color w:val="000000" w:themeColor="text1"/>
          <w:highlight w:val="green"/>
        </w:rPr>
        <w:t>U.S. aid</w:t>
      </w:r>
      <w:r w:rsidRPr="00062930">
        <w:rPr>
          <w:rStyle w:val="Emphasis"/>
          <w:color w:val="000000" w:themeColor="text1"/>
        </w:rPr>
        <w:t xml:space="preserve"> is </w:t>
      </w:r>
      <w:r w:rsidRPr="00062930">
        <w:rPr>
          <w:rStyle w:val="Emphasis"/>
          <w:color w:val="000000" w:themeColor="text1"/>
          <w:highlight w:val="green"/>
        </w:rPr>
        <w:t xml:space="preserve">at risk </w:t>
      </w:r>
      <w:r w:rsidRPr="00062930">
        <w:rPr>
          <w:rStyle w:val="Emphasis"/>
          <w:color w:val="000000" w:themeColor="text1"/>
        </w:rPr>
        <w:t xml:space="preserve">if the military continues its repression. </w:t>
      </w:r>
      <w:r w:rsidRPr="00062930">
        <w:rPr>
          <w:color w:val="000000" w:themeColor="text1"/>
          <w:sz w:val="16"/>
        </w:rPr>
        <w:t xml:space="preserve">An </w:t>
      </w:r>
      <w:r w:rsidRPr="00062930">
        <w:rPr>
          <w:rStyle w:val="Emphasis"/>
          <w:color w:val="000000" w:themeColor="text1"/>
        </w:rPr>
        <w:t>Egyptian civil war would be catastrophic</w:t>
      </w:r>
      <w:r w:rsidRPr="00062930">
        <w:rPr>
          <w:color w:val="000000" w:themeColor="text1"/>
          <w:sz w:val="16"/>
        </w:rPr>
        <w:t xml:space="preserve"> for a country that only a few short months ago had been on a path to end decades of brutal dictatorial rule of ousted former President Hosni Mubarak as it moved, however haltingly, toward democracy. </w:t>
      </w:r>
      <w:r w:rsidRPr="00062930">
        <w:rPr>
          <w:rStyle w:val="Emphasis"/>
          <w:color w:val="000000" w:themeColor="text1"/>
        </w:rPr>
        <w:t xml:space="preserve">Aside from the obvious internal strife that a civil war would create, it is also important to note that </w:t>
      </w:r>
      <w:r w:rsidRPr="00062930">
        <w:rPr>
          <w:rStyle w:val="Emphasis"/>
          <w:color w:val="000000" w:themeColor="text1"/>
          <w:highlight w:val="green"/>
        </w:rPr>
        <w:t>Egypt is Israel’s most strategically important neighbor</w:t>
      </w:r>
      <w:r w:rsidRPr="00062930">
        <w:rPr>
          <w:rStyle w:val="Emphasis"/>
          <w:color w:val="000000" w:themeColor="text1"/>
        </w:rPr>
        <w:t xml:space="preserve"> and that while not exactly cordial, the two nations have managed to coexist. </w:t>
      </w:r>
      <w:r w:rsidRPr="00062930">
        <w:rPr>
          <w:rStyle w:val="Emphasis"/>
          <w:color w:val="000000" w:themeColor="text1"/>
          <w:highlight w:val="green"/>
        </w:rPr>
        <w:t>Any change in that relationship</w:t>
      </w:r>
      <w:r w:rsidRPr="00062930">
        <w:rPr>
          <w:rStyle w:val="Emphasis"/>
          <w:color w:val="000000" w:themeColor="text1"/>
        </w:rPr>
        <w:t xml:space="preserve"> should </w:t>
      </w:r>
      <w:r w:rsidRPr="00062930">
        <w:rPr>
          <w:rStyle w:val="Emphasis"/>
          <w:color w:val="000000" w:themeColor="text1"/>
          <w:highlight w:val="green"/>
        </w:rPr>
        <w:t>worry anyone who desires</w:t>
      </w:r>
      <w:r w:rsidRPr="00062930">
        <w:rPr>
          <w:rStyle w:val="Emphasis"/>
          <w:color w:val="000000" w:themeColor="text1"/>
        </w:rPr>
        <w:t xml:space="preserve"> </w:t>
      </w:r>
      <w:r w:rsidRPr="00062930">
        <w:rPr>
          <w:rStyle w:val="Emphasis"/>
          <w:color w:val="000000" w:themeColor="text1"/>
          <w:highlight w:val="green"/>
        </w:rPr>
        <w:t xml:space="preserve">peace </w:t>
      </w:r>
      <w:r w:rsidRPr="00062930">
        <w:rPr>
          <w:rStyle w:val="Emphasis"/>
          <w:color w:val="000000" w:themeColor="text1"/>
        </w:rPr>
        <w:t>in the Middle East.</w:t>
      </w:r>
      <w:r w:rsidRPr="00062930">
        <w:rPr>
          <w:color w:val="000000" w:themeColor="text1"/>
          <w:sz w:val="16"/>
        </w:rPr>
        <w:t xml:space="preserve"> We don’t mean to imply that Morsi was any bargain himself. He was not. But he was, after all, elected by the voters. He was the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062930">
        <w:rPr>
          <w:rStyle w:val="Emphasis"/>
          <w:color w:val="000000" w:themeColor="text1"/>
          <w:highlight w:val="green"/>
        </w:rPr>
        <w:t>Egypt</w:t>
      </w:r>
      <w:r w:rsidRPr="00062930">
        <w:rPr>
          <w:rStyle w:val="Emphasis"/>
          <w:color w:val="000000" w:themeColor="text1"/>
        </w:rPr>
        <w:t xml:space="preserve"> is not just another country “over there” in the Mideast; it </w:t>
      </w:r>
      <w:r w:rsidRPr="00062930">
        <w:rPr>
          <w:rStyle w:val="Emphasis"/>
          <w:color w:val="000000" w:themeColor="text1"/>
          <w:highlight w:val="green"/>
        </w:rPr>
        <w:t>plays a vital stabilizing role in a very unstable region</w:t>
      </w:r>
      <w:r w:rsidRPr="00062930">
        <w:rPr>
          <w:color w:val="000000" w:themeColor="text1"/>
          <w:sz w:val="16"/>
        </w:rPr>
        <w:t>. What happens there will have impact throughout the globe.</w:t>
      </w:r>
    </w:p>
    <w:p w14:paraId="3A489DD1" w14:textId="77777777" w:rsidR="00DA101C" w:rsidRPr="00062930" w:rsidRDefault="00DA101C" w:rsidP="00DA101C">
      <w:pPr>
        <w:pStyle w:val="Heading4"/>
        <w:rPr>
          <w:color w:val="000000" w:themeColor="text1"/>
        </w:rPr>
      </w:pPr>
      <w:r w:rsidRPr="00062930">
        <w:rPr>
          <w:color w:val="000000" w:themeColor="text1"/>
        </w:rPr>
        <w:t xml:space="preserve">Egypt specifically is key to negotiating treaties between Iran &amp; Israel </w:t>
      </w:r>
    </w:p>
    <w:p w14:paraId="0EDB288E" w14:textId="77777777" w:rsidR="00DA101C" w:rsidRPr="00062930" w:rsidRDefault="00DA101C" w:rsidP="00DA101C">
      <w:pPr>
        <w:rPr>
          <w:rStyle w:val="Style13ptBold"/>
          <w:color w:val="000000" w:themeColor="text1"/>
        </w:rPr>
      </w:pPr>
      <w:r w:rsidRPr="00062930">
        <w:rPr>
          <w:rStyle w:val="Style13ptBold"/>
          <w:color w:val="000000" w:themeColor="text1"/>
        </w:rPr>
        <w:t xml:space="preserve">France24 News ’21 </w:t>
      </w:r>
      <w:r w:rsidRPr="00062930">
        <w:rPr>
          <w:color w:val="000000" w:themeColor="text1"/>
        </w:rPr>
        <w:t>[France24 News, “Gaza ceasefire takes effect after Egypt-brokered deal between Israel and Hamas”, 05-20-2021, France 24 News, https://www.france24.com/en/live-news/20210520-israel-confirms-unconditional-gaza-ceasefire-agreed-with-hamas]//pranav</w:t>
      </w:r>
    </w:p>
    <w:p w14:paraId="08AF89F5" w14:textId="77777777" w:rsidR="00DA101C" w:rsidRPr="00062930" w:rsidRDefault="00DA101C" w:rsidP="00DA101C">
      <w:pPr>
        <w:rPr>
          <w:color w:val="000000" w:themeColor="text1"/>
          <w:sz w:val="16"/>
        </w:rPr>
      </w:pPr>
      <w:r w:rsidRPr="00062930">
        <w:rPr>
          <w:rStyle w:val="Emphasis"/>
          <w:color w:val="000000" w:themeColor="text1"/>
        </w:rPr>
        <w:t xml:space="preserve">In the </w:t>
      </w:r>
      <w:r w:rsidRPr="00062930">
        <w:rPr>
          <w:rStyle w:val="Emphasis"/>
          <w:color w:val="000000" w:themeColor="text1"/>
          <w:highlight w:val="green"/>
        </w:rPr>
        <w:t>countdown to</w:t>
      </w:r>
      <w:r w:rsidRPr="00062930">
        <w:rPr>
          <w:rStyle w:val="Emphasis"/>
          <w:color w:val="000000" w:themeColor="text1"/>
        </w:rPr>
        <w:t xml:space="preserve"> the 2am (23:00 GMT Thursday) </w:t>
      </w:r>
      <w:r w:rsidRPr="00062930">
        <w:rPr>
          <w:rStyle w:val="Emphasis"/>
          <w:color w:val="000000" w:themeColor="text1"/>
          <w:highlight w:val="green"/>
        </w:rPr>
        <w:t>ceasefire</w:t>
      </w:r>
      <w:r w:rsidRPr="00062930">
        <w:rPr>
          <w:rStyle w:val="Emphasis"/>
          <w:color w:val="000000" w:themeColor="text1"/>
        </w:rPr>
        <w:t>, whose timing Hamas had confirmed but Israel did not</w:t>
      </w:r>
      <w:r w:rsidRPr="00062930">
        <w:rPr>
          <w:color w:val="000000" w:themeColor="text1"/>
          <w:sz w:val="16"/>
        </w:rPr>
        <w:t xml:space="preserve">, Palestinian rocket salvoes </w:t>
      </w:r>
      <w:proofErr w:type="gramStart"/>
      <w:r w:rsidRPr="00062930">
        <w:rPr>
          <w:color w:val="000000" w:themeColor="text1"/>
          <w:sz w:val="16"/>
        </w:rPr>
        <w:t>continued</w:t>
      </w:r>
      <w:proofErr w:type="gramEnd"/>
      <w:r w:rsidRPr="00062930">
        <w:rPr>
          <w:color w:val="000000" w:themeColor="text1"/>
          <w:sz w:val="16"/>
        </w:rPr>
        <w:t xml:space="preserve"> and Israel carried out at least one air strike. </w:t>
      </w:r>
      <w:r w:rsidRPr="00062930">
        <w:rPr>
          <w:rStyle w:val="Emphasis"/>
          <w:color w:val="000000" w:themeColor="text1"/>
        </w:rPr>
        <w:t xml:space="preserve">Each side said it stood ready to retaliate for any truce violations by the other. </w:t>
      </w:r>
      <w:r w:rsidRPr="00062930">
        <w:rPr>
          <w:rStyle w:val="Emphasis"/>
          <w:color w:val="000000" w:themeColor="text1"/>
          <w:highlight w:val="green"/>
        </w:rPr>
        <w:t>Cairo</w:t>
      </w:r>
      <w:r w:rsidRPr="00062930">
        <w:rPr>
          <w:rStyle w:val="Emphasis"/>
          <w:color w:val="000000" w:themeColor="text1"/>
        </w:rPr>
        <w:t xml:space="preserve"> said it </w:t>
      </w:r>
      <w:r w:rsidRPr="00062930">
        <w:rPr>
          <w:rStyle w:val="Emphasis"/>
          <w:color w:val="000000" w:themeColor="text1"/>
          <w:highlight w:val="green"/>
        </w:rPr>
        <w:t>would</w:t>
      </w:r>
      <w:r w:rsidRPr="00062930">
        <w:rPr>
          <w:rStyle w:val="Emphasis"/>
          <w:color w:val="000000" w:themeColor="text1"/>
        </w:rPr>
        <w:t xml:space="preserve"> </w:t>
      </w:r>
      <w:r w:rsidRPr="00062930">
        <w:rPr>
          <w:rStyle w:val="Emphasis"/>
          <w:color w:val="000000" w:themeColor="text1"/>
          <w:highlight w:val="green"/>
        </w:rPr>
        <w:t>send</w:t>
      </w:r>
      <w:r w:rsidRPr="00062930">
        <w:rPr>
          <w:rStyle w:val="Emphasis"/>
          <w:color w:val="000000" w:themeColor="text1"/>
        </w:rPr>
        <w:t xml:space="preserve"> two </w:t>
      </w:r>
      <w:r w:rsidRPr="00062930">
        <w:rPr>
          <w:rStyle w:val="Emphasis"/>
          <w:color w:val="000000" w:themeColor="text1"/>
          <w:highlight w:val="green"/>
        </w:rPr>
        <w:t>delegations to monitor</w:t>
      </w:r>
      <w:r w:rsidRPr="00062930">
        <w:rPr>
          <w:rStyle w:val="Emphasis"/>
          <w:color w:val="000000" w:themeColor="text1"/>
        </w:rPr>
        <w:t xml:space="preserve"> the ceasefire. </w:t>
      </w:r>
      <w:r w:rsidRPr="00062930">
        <w:rPr>
          <w:rStyle w:val="Emphasis"/>
          <w:color w:val="000000" w:themeColor="text1"/>
          <w:highlight w:val="green"/>
        </w:rPr>
        <w:t>Israel</w:t>
      </w:r>
      <w:r w:rsidRPr="00062930">
        <w:rPr>
          <w:rStyle w:val="Emphasis"/>
          <w:color w:val="000000" w:themeColor="text1"/>
        </w:rPr>
        <w:t xml:space="preserve">i Prime Minister Benjamin Netanyahu’s office confirmed the “mutual and unconditional” ceasefire after a late-night meeting of the Security Cabinet, saying it had </w:t>
      </w:r>
      <w:r w:rsidRPr="00062930">
        <w:rPr>
          <w:rStyle w:val="Emphasis"/>
          <w:color w:val="000000" w:themeColor="text1"/>
          <w:highlight w:val="green"/>
        </w:rPr>
        <w:t>unanimously accepted</w:t>
      </w:r>
      <w:r w:rsidRPr="00062930">
        <w:rPr>
          <w:rStyle w:val="Emphasis"/>
          <w:color w:val="000000" w:themeColor="text1"/>
        </w:rPr>
        <w:t xml:space="preserve"> an </w:t>
      </w:r>
      <w:r w:rsidRPr="00062930">
        <w:rPr>
          <w:rStyle w:val="Emphasis"/>
          <w:color w:val="000000" w:themeColor="text1"/>
          <w:highlight w:val="green"/>
        </w:rPr>
        <w:t>Egyptian proposal</w:t>
      </w:r>
      <w:r w:rsidRPr="00062930">
        <w:rPr>
          <w:rStyle w:val="Emphasis"/>
          <w:color w:val="000000" w:themeColor="text1"/>
        </w:rPr>
        <w:t xml:space="preserve"> but that the two sides were still determining exactly when it was to take effect. A </w:t>
      </w:r>
      <w:r w:rsidRPr="00062930">
        <w:rPr>
          <w:rStyle w:val="Emphasis"/>
          <w:color w:val="000000" w:themeColor="text1"/>
          <w:highlight w:val="green"/>
        </w:rPr>
        <w:t>Hamas</w:t>
      </w:r>
      <w:r w:rsidRPr="00062930">
        <w:rPr>
          <w:rStyle w:val="Emphasis"/>
          <w:color w:val="000000" w:themeColor="text1"/>
        </w:rPr>
        <w:t xml:space="preserve"> official </w:t>
      </w:r>
      <w:r w:rsidRPr="00062930">
        <w:rPr>
          <w:rStyle w:val="Emphasis"/>
          <w:color w:val="000000" w:themeColor="text1"/>
          <w:highlight w:val="green"/>
        </w:rPr>
        <w:t>told</w:t>
      </w:r>
      <w:r w:rsidRPr="00062930">
        <w:rPr>
          <w:rStyle w:val="Emphasis"/>
          <w:color w:val="000000" w:themeColor="text1"/>
        </w:rPr>
        <w:t xml:space="preserve"> Reuters the </w:t>
      </w:r>
      <w:r w:rsidRPr="00062930">
        <w:rPr>
          <w:rStyle w:val="Emphasis"/>
          <w:color w:val="000000" w:themeColor="text1"/>
          <w:highlight w:val="green"/>
        </w:rPr>
        <w:t>ceasefire would</w:t>
      </w:r>
      <w:r w:rsidRPr="00062930">
        <w:rPr>
          <w:rStyle w:val="Emphasis"/>
          <w:color w:val="000000" w:themeColor="text1"/>
        </w:rPr>
        <w:t xml:space="preserve"> be “</w:t>
      </w:r>
      <w:r w:rsidRPr="00062930">
        <w:rPr>
          <w:rStyle w:val="Emphasis"/>
          <w:color w:val="000000" w:themeColor="text1"/>
          <w:highlight w:val="green"/>
        </w:rPr>
        <w:t>mutual and simultaneous</w:t>
      </w:r>
      <w:r w:rsidRPr="00062930">
        <w:rPr>
          <w:color w:val="000000" w:themeColor="text1"/>
          <w:sz w:val="16"/>
        </w:rPr>
        <w:t xml:space="preserve">”. In a televised address on Thursday, Biden welcomed the ceasefire as “a genuine opportunity to make progress” towards lasting peace in the Middle East, </w:t>
      </w:r>
      <w:r w:rsidRPr="00062930">
        <w:rPr>
          <w:rStyle w:val="Emphasis"/>
          <w:color w:val="000000" w:themeColor="text1"/>
        </w:rPr>
        <w:t xml:space="preserve">and </w:t>
      </w:r>
      <w:r w:rsidRPr="00062930">
        <w:rPr>
          <w:rStyle w:val="Emphasis"/>
          <w:color w:val="000000" w:themeColor="text1"/>
          <w:highlight w:val="green"/>
        </w:rPr>
        <w:t>hailed Egypt’s role</w:t>
      </w:r>
      <w:r w:rsidRPr="00062930">
        <w:rPr>
          <w:rStyle w:val="Emphasis"/>
          <w:color w:val="000000" w:themeColor="text1"/>
        </w:rPr>
        <w:t xml:space="preserve"> in </w:t>
      </w:r>
      <w:r w:rsidRPr="00062930">
        <w:rPr>
          <w:rStyle w:val="Emphasis"/>
          <w:color w:val="000000" w:themeColor="text1"/>
          <w:highlight w:val="green"/>
        </w:rPr>
        <w:t>brokering</w:t>
      </w:r>
      <w:r w:rsidRPr="00062930">
        <w:rPr>
          <w:rStyle w:val="Emphasis"/>
          <w:color w:val="000000" w:themeColor="text1"/>
        </w:rPr>
        <w:t xml:space="preserve"> the agreement</w:t>
      </w:r>
      <w:r w:rsidRPr="00062930">
        <w:rPr>
          <w:color w:val="000000" w:themeColor="text1"/>
          <w:sz w:val="16"/>
        </w:rPr>
        <w:t>. He extended condolences to bereaved Israelis and Palestinians and said Washington would work with the United Nations “and other international stakeholders to provide rapid humanitarian assistance” for Gaza and its reconstruction.</w:t>
      </w:r>
    </w:p>
    <w:p w14:paraId="514C4296" w14:textId="77777777" w:rsidR="00DA101C" w:rsidRPr="00062930" w:rsidRDefault="00DA101C" w:rsidP="00DA101C">
      <w:pPr>
        <w:pStyle w:val="Heading4"/>
        <w:rPr>
          <w:rFonts w:cs="Calibri"/>
          <w:color w:val="000000" w:themeColor="text1"/>
        </w:rPr>
      </w:pPr>
      <w:r w:rsidRPr="00062930">
        <w:rPr>
          <w:rFonts w:cs="Calibri"/>
          <w:color w:val="000000" w:themeColor="text1"/>
        </w:rPr>
        <w:t>That goes nuclear.</w:t>
      </w:r>
    </w:p>
    <w:p w14:paraId="75A35260" w14:textId="77777777" w:rsidR="00DA101C" w:rsidRPr="00062930" w:rsidRDefault="00DA101C" w:rsidP="00DA101C">
      <w:pPr>
        <w:rPr>
          <w:color w:val="000000" w:themeColor="text1"/>
        </w:rPr>
      </w:pPr>
      <w:r w:rsidRPr="00062930">
        <w:rPr>
          <w:rStyle w:val="Style13ptBold"/>
          <w:color w:val="000000" w:themeColor="text1"/>
        </w:rPr>
        <w:t xml:space="preserve">Silverstein 4/23 </w:t>
      </w:r>
      <w:r w:rsidRPr="00062930">
        <w:rPr>
          <w:color w:val="000000" w:themeColor="text1"/>
        </w:rPr>
        <w:t xml:space="preserve">“Iran-Israel tensions: The threat of nuclear disaster looms large,” Richard Silverstein [writes the </w:t>
      </w:r>
      <w:proofErr w:type="spellStart"/>
      <w:r w:rsidRPr="00062930">
        <w:rPr>
          <w:color w:val="000000" w:themeColor="text1"/>
        </w:rPr>
        <w:t>Tikun</w:t>
      </w:r>
      <w:proofErr w:type="spellEnd"/>
      <w:r w:rsidRPr="00062930">
        <w:rPr>
          <w:color w:val="000000" w:themeColor="text1"/>
        </w:rPr>
        <w:t xml:space="preserve"> Olam blog, devoted to exposing the excesses of the Israeli national security state], 23 April 2021 </w:t>
      </w:r>
      <w:hyperlink r:id="rId11" w:history="1">
        <w:r w:rsidRPr="00062930">
          <w:rPr>
            <w:rStyle w:val="Hyperlink"/>
            <w:color w:val="000000" w:themeColor="text1"/>
          </w:rPr>
          <w:t>https://www.middleeasteye.net/opinion/iran-israel-tensions-threat-nuclear-war-looms-large</w:t>
        </w:r>
      </w:hyperlink>
      <w:r w:rsidRPr="00062930">
        <w:rPr>
          <w:color w:val="000000" w:themeColor="text1"/>
        </w:rPr>
        <w:t xml:space="preserve"> SM</w:t>
      </w:r>
    </w:p>
    <w:p w14:paraId="159C1D92" w14:textId="77777777" w:rsidR="00DA101C" w:rsidRPr="00062930" w:rsidRDefault="00DA101C" w:rsidP="00DA101C">
      <w:pPr>
        <w:rPr>
          <w:rStyle w:val="StyleUnderline"/>
          <w:color w:val="000000" w:themeColor="text1"/>
        </w:rPr>
      </w:pPr>
      <w:r w:rsidRPr="00062930">
        <w:rPr>
          <w:rStyle w:val="StyleUnderline"/>
          <w:color w:val="000000" w:themeColor="text1"/>
        </w:rPr>
        <w:t>Israel had a near-miss of potentially catastrophic proportions on Thursday</w:t>
      </w:r>
      <w:r w:rsidRPr="00062930">
        <w:rPr>
          <w:color w:val="000000" w:themeColor="text1"/>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062930">
        <w:rPr>
          <w:color w:val="000000" w:themeColor="text1"/>
        </w:rPr>
        <w:t>kilometres</w:t>
      </w:r>
      <w:proofErr w:type="spellEnd"/>
      <w:r w:rsidRPr="00062930">
        <w:rPr>
          <w:color w:val="000000" w:themeColor="text1"/>
        </w:rPr>
        <w:t xml:space="preserve"> from Israel’s </w:t>
      </w:r>
      <w:proofErr w:type="spellStart"/>
      <w:r w:rsidRPr="00062930">
        <w:rPr>
          <w:color w:val="000000" w:themeColor="text1"/>
        </w:rPr>
        <w:t>Dimona</w:t>
      </w:r>
      <w:proofErr w:type="spellEnd"/>
      <w:r w:rsidRPr="00062930">
        <w:rPr>
          <w:color w:val="000000" w:themeColor="text1"/>
        </w:rPr>
        <w:t xml:space="preserve"> nuclear reactor. Israel said recently that it was bolstering its </w:t>
      </w:r>
      <w:proofErr w:type="spellStart"/>
      <w:r w:rsidRPr="00062930">
        <w:rPr>
          <w:color w:val="000000" w:themeColor="text1"/>
        </w:rPr>
        <w:t>defences</w:t>
      </w:r>
      <w:proofErr w:type="spellEnd"/>
      <w:r w:rsidRPr="00062930">
        <w:rPr>
          <w:color w:val="000000" w:themeColor="text1"/>
        </w:rPr>
        <w:t xml:space="preserve"> around </w:t>
      </w:r>
      <w:proofErr w:type="spellStart"/>
      <w:r w:rsidRPr="00062930">
        <w:rPr>
          <w:color w:val="000000" w:themeColor="text1"/>
        </w:rPr>
        <w:t>Dimona</w:t>
      </w:r>
      <w:proofErr w:type="spellEnd"/>
      <w:r w:rsidRPr="00062930">
        <w:rPr>
          <w:color w:val="000000" w:themeColor="text1"/>
        </w:rPr>
        <w:t xml:space="preserve"> for just such an eventuality. Although an Iranian general taunted Israel, implying that Iran had some </w:t>
      </w:r>
      <w:r w:rsidRPr="00062930">
        <w:rPr>
          <w:color w:val="000000" w:themeColor="text1"/>
        </w:rPr>
        <w:lastRenderedPageBreak/>
        <w:t xml:space="preserve">responsibility for the attack, that doesn’t appear to be the case. </w:t>
      </w:r>
      <w:r w:rsidRPr="00062930">
        <w:rPr>
          <w:rStyle w:val="StyleUnderline"/>
          <w:color w:val="000000" w:themeColor="text1"/>
        </w:rPr>
        <w:t xml:space="preserve">But the missile landing inside Israel does show that if </w:t>
      </w:r>
      <w:r w:rsidRPr="00062930">
        <w:rPr>
          <w:rStyle w:val="StyleUnderline"/>
          <w:color w:val="000000" w:themeColor="text1"/>
          <w:highlight w:val="green"/>
        </w:rPr>
        <w:t xml:space="preserve">Iran </w:t>
      </w:r>
      <w:r w:rsidRPr="00062930">
        <w:rPr>
          <w:rStyle w:val="StyleUnderline"/>
          <w:color w:val="000000" w:themeColor="text1"/>
        </w:rPr>
        <w:t xml:space="preserve">wanted to attack </w:t>
      </w:r>
      <w:proofErr w:type="spellStart"/>
      <w:r w:rsidRPr="00062930">
        <w:rPr>
          <w:rStyle w:val="StyleUnderline"/>
          <w:color w:val="000000" w:themeColor="text1"/>
        </w:rPr>
        <w:t>Dimona</w:t>
      </w:r>
      <w:proofErr w:type="spellEnd"/>
      <w:r w:rsidRPr="00062930">
        <w:rPr>
          <w:rStyle w:val="StyleUnderline"/>
          <w:color w:val="000000" w:themeColor="text1"/>
        </w:rPr>
        <w:t>, it</w:t>
      </w:r>
      <w:r w:rsidRPr="00062930">
        <w:rPr>
          <w:rStyle w:val="StyleUnderline"/>
          <w:color w:val="000000" w:themeColor="text1"/>
          <w:highlight w:val="green"/>
        </w:rPr>
        <w:t xml:space="preserve"> has the capacity.</w:t>
      </w:r>
      <w:r w:rsidRPr="00062930">
        <w:rPr>
          <w:rStyle w:val="StyleUnderline"/>
          <w:color w:val="000000" w:themeColor="text1"/>
        </w:rPr>
        <w:t xml:space="preserve"> And despite Israel’s best efforts, an Iranian missile could hit its target.</w:t>
      </w:r>
      <w:r w:rsidRPr="00062930">
        <w:rPr>
          <w:color w:val="000000" w:themeColor="text1"/>
        </w:rPr>
        <w:t xml:space="preserve"> With </w:t>
      </w:r>
      <w:r w:rsidRPr="00062930">
        <w:rPr>
          <w:rStyle w:val="StyleUnderline"/>
          <w:color w:val="000000" w:themeColor="text1"/>
        </w:rPr>
        <w:t xml:space="preserve">that, one of the worst </w:t>
      </w:r>
      <w:r w:rsidRPr="00062930">
        <w:rPr>
          <w:rStyle w:val="StyleUnderline"/>
          <w:color w:val="000000" w:themeColor="text1"/>
          <w:highlight w:val="green"/>
        </w:rPr>
        <w:t>nuclear disasters</w:t>
      </w:r>
      <w:r w:rsidRPr="00062930">
        <w:rPr>
          <w:rStyle w:val="StyleUnderline"/>
          <w:color w:val="000000" w:themeColor="text1"/>
        </w:rPr>
        <w:t xml:space="preserve"> in the region’s history </w:t>
      </w:r>
      <w:r w:rsidRPr="00062930">
        <w:rPr>
          <w:rStyle w:val="StyleUnderline"/>
          <w:color w:val="000000" w:themeColor="text1"/>
          <w:highlight w:val="green"/>
        </w:rPr>
        <w:t>could unfold</w:t>
      </w:r>
      <w:r w:rsidRPr="00062930">
        <w:rPr>
          <w:rStyle w:val="StyleUnderline"/>
          <w:color w:val="000000" w:themeColor="text1"/>
        </w:rPr>
        <w:t xml:space="preserve">, including a Chernobyl-type radioactive leak that could endanger not only all of Israel, but also many of its </w:t>
      </w:r>
      <w:proofErr w:type="spellStart"/>
      <w:r w:rsidRPr="00062930">
        <w:rPr>
          <w:rStyle w:val="StyleUnderline"/>
          <w:color w:val="000000" w:themeColor="text1"/>
        </w:rPr>
        <w:t>neighbours</w:t>
      </w:r>
      <w:proofErr w:type="spellEnd"/>
      <w:r w:rsidRPr="00062930">
        <w:rPr>
          <w:rStyle w:val="StyleUnderline"/>
          <w:color w:val="000000" w:themeColor="text1"/>
        </w:rPr>
        <w:t>.</w:t>
      </w:r>
      <w:r w:rsidRPr="00062930">
        <w:rPr>
          <w:b/>
          <w:color w:val="000000" w:themeColor="text1"/>
          <w:u w:val="single"/>
        </w:rPr>
        <w:t xml:space="preserve"> </w:t>
      </w:r>
      <w:r w:rsidRPr="00062930">
        <w:rPr>
          <w:color w:val="000000" w:themeColor="text1"/>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062930">
        <w:rPr>
          <w:rStyle w:val="StyleUnderline"/>
          <w:color w:val="000000" w:themeColor="text1"/>
        </w:rPr>
        <w:t xml:space="preserve">, it only reinforces how </w:t>
      </w:r>
      <w:r w:rsidRPr="00062930">
        <w:rPr>
          <w:rStyle w:val="StyleUnderline"/>
          <w:color w:val="000000" w:themeColor="text1"/>
          <w:highlight w:val="green"/>
        </w:rPr>
        <w:t>easy</w:t>
      </w:r>
      <w:r w:rsidRPr="00062930">
        <w:rPr>
          <w:rStyle w:val="StyleUnderline"/>
          <w:color w:val="000000" w:themeColor="text1"/>
        </w:rPr>
        <w:t xml:space="preserve"> it is even </w:t>
      </w:r>
      <w:r w:rsidRPr="00062930">
        <w:rPr>
          <w:rStyle w:val="StyleUnderline"/>
          <w:color w:val="000000" w:themeColor="text1"/>
          <w:highlight w:val="green"/>
        </w:rPr>
        <w:t>for a mistake to cause a nuclear disaster.</w:t>
      </w:r>
      <w:r w:rsidRPr="00062930">
        <w:rPr>
          <w:b/>
          <w:color w:val="000000" w:themeColor="text1"/>
          <w:u w:val="single"/>
        </w:rPr>
        <w:t xml:space="preserve"> </w:t>
      </w:r>
      <w:r w:rsidRPr="00062930">
        <w:rPr>
          <w:color w:val="000000" w:themeColor="text1"/>
        </w:rPr>
        <w:t xml:space="preserve">Campaign of terror Certainly, </w:t>
      </w:r>
      <w:r w:rsidRPr="00062930">
        <w:rPr>
          <w:rStyle w:val="StyleUnderline"/>
          <w:color w:val="000000" w:themeColor="text1"/>
        </w:rPr>
        <w:t xml:space="preserve">if either Israel or Iran wanted to bomb each other’s nuclear facilities, they could do so successfully. </w:t>
      </w:r>
      <w:r w:rsidRPr="00062930">
        <w:rPr>
          <w:color w:val="000000" w:themeColor="text1"/>
        </w:rPr>
        <w:t xml:space="preserve">An Israeli attack would probably cause less catastrophic damage, but only because Iran’s nuclear </w:t>
      </w:r>
      <w:proofErr w:type="spellStart"/>
      <w:r w:rsidRPr="00062930">
        <w:rPr>
          <w:color w:val="000000" w:themeColor="text1"/>
        </w:rPr>
        <w:t>programme</w:t>
      </w:r>
      <w:proofErr w:type="spellEnd"/>
      <w:r w:rsidRPr="00062930">
        <w:rPr>
          <w:color w:val="000000" w:themeColor="text1"/>
        </w:rPr>
        <w:t xml:space="preserve"> is not nearly as developed as Israel’s. An Iranian direct hit on </w:t>
      </w:r>
      <w:proofErr w:type="spellStart"/>
      <w:r w:rsidRPr="00062930">
        <w:rPr>
          <w:color w:val="000000" w:themeColor="text1"/>
        </w:rPr>
        <w:t>Dimona</w:t>
      </w:r>
      <w:proofErr w:type="spellEnd"/>
      <w:r w:rsidRPr="00062930">
        <w:rPr>
          <w:color w:val="000000" w:themeColor="text1"/>
        </w:rPr>
        <w:t xml:space="preserve">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062930">
        <w:rPr>
          <w:rStyle w:val="StyleUnderline"/>
          <w:color w:val="000000" w:themeColor="text1"/>
          <w:highlight w:val="green"/>
        </w:rPr>
        <w:t xml:space="preserve">For Israel, the attacks are </w:t>
      </w:r>
      <w:r w:rsidRPr="00062930">
        <w:rPr>
          <w:rStyle w:val="StyleUnderline"/>
          <w:color w:val="000000" w:themeColor="text1"/>
        </w:rPr>
        <w:t xml:space="preserve">a </w:t>
      </w:r>
      <w:r w:rsidRPr="00062930">
        <w:rPr>
          <w:rStyle w:val="StyleUnderline"/>
          <w:color w:val="000000" w:themeColor="text1"/>
          <w:highlight w:val="green"/>
        </w:rPr>
        <w:t xml:space="preserve">low-risk </w:t>
      </w:r>
      <w:r w:rsidRPr="00062930">
        <w:rPr>
          <w:rStyle w:val="StyleUnderline"/>
          <w:color w:val="000000" w:themeColor="text1"/>
        </w:rPr>
        <w:t>proposition</w:t>
      </w:r>
      <w:r w:rsidRPr="00062930">
        <w:rPr>
          <w:color w:val="000000" w:themeColor="text1"/>
        </w:rPr>
        <w:t xml:space="preserve">. It defies US opposition (if there is any) with a wink and a nod, and </w:t>
      </w:r>
      <w:r w:rsidRPr="00062930">
        <w:rPr>
          <w:rStyle w:val="StyleUnderline"/>
          <w:color w:val="000000" w:themeColor="text1"/>
        </w:rPr>
        <w:t xml:space="preserve">the attacks look good on Prime Minister Benjamin </w:t>
      </w:r>
      <w:r w:rsidRPr="00062930">
        <w:rPr>
          <w:rStyle w:val="StyleUnderline"/>
          <w:color w:val="000000" w:themeColor="text1"/>
          <w:highlight w:val="green"/>
        </w:rPr>
        <w:t>Netanyahu’s</w:t>
      </w:r>
      <w:r w:rsidRPr="00062930">
        <w:rPr>
          <w:rStyle w:val="StyleUnderline"/>
          <w:color w:val="000000" w:themeColor="text1"/>
        </w:rPr>
        <w:t xml:space="preserve"> résumé. To</w:t>
      </w:r>
      <w:r w:rsidRPr="00062930">
        <w:rPr>
          <w:color w:val="000000" w:themeColor="text1"/>
        </w:rPr>
        <w:t xml:space="preserve"> weather his corruption trial and </w:t>
      </w:r>
      <w:r w:rsidRPr="00062930">
        <w:rPr>
          <w:rStyle w:val="StyleUnderline"/>
          <w:color w:val="000000" w:themeColor="text1"/>
        </w:rPr>
        <w:t xml:space="preserve">retain public support, he </w:t>
      </w:r>
      <w:r w:rsidRPr="00062930">
        <w:rPr>
          <w:rStyle w:val="StyleUnderline"/>
          <w:color w:val="000000" w:themeColor="text1"/>
          <w:highlight w:val="green"/>
        </w:rPr>
        <w:t>needs external enemies</w:t>
      </w:r>
      <w:r w:rsidRPr="00062930">
        <w:rPr>
          <w:color w:val="000000" w:themeColor="text1"/>
        </w:rPr>
        <w:t xml:space="preserve"> (and internal enemies, but that’s a different story). </w:t>
      </w:r>
      <w:r w:rsidRPr="00062930">
        <w:rPr>
          <w:rStyle w:val="StyleUnderline"/>
          <w:color w:val="000000" w:themeColor="text1"/>
          <w:highlight w:val="green"/>
        </w:rPr>
        <w:t>Iran provides these</w:t>
      </w:r>
      <w:r w:rsidRPr="00062930">
        <w:rPr>
          <w:rStyle w:val="StyleUnderline"/>
          <w:color w:val="000000" w:themeColor="text1"/>
        </w:rPr>
        <w:t xml:space="preserve"> in spades.</w:t>
      </w:r>
      <w:r w:rsidRPr="00062930">
        <w:rPr>
          <w:b/>
          <w:color w:val="000000" w:themeColor="text1"/>
          <w:u w:val="single"/>
        </w:rPr>
        <w:t xml:space="preserve"> </w:t>
      </w:r>
      <w:r w:rsidRPr="00062930">
        <w:rPr>
          <w:color w:val="000000" w:themeColor="text1"/>
        </w:rPr>
        <w:t xml:space="preserve">Eliminating Israeli </w:t>
      </w:r>
      <w:proofErr w:type="gramStart"/>
      <w:r w:rsidRPr="00062930">
        <w:rPr>
          <w:color w:val="000000" w:themeColor="text1"/>
        </w:rPr>
        <w:t>leverage</w:t>
      </w:r>
      <w:proofErr w:type="gramEnd"/>
      <w:r w:rsidRPr="00062930">
        <w:rPr>
          <w:color w:val="000000" w:themeColor="text1"/>
        </w:rPr>
        <w:t xml:space="preserv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062930">
        <w:rPr>
          <w:rStyle w:val="StyleUnderline"/>
          <w:color w:val="000000" w:themeColor="text1"/>
        </w:rPr>
        <w:t>US President Joe Biden is running scared from Republican opposition to any nuclear deal with Iran. Besides, he has designated the Middle East a low priority for his administration. There is some faint hope in the US announcement that it is ready to lift a partial set of sanctions. However, the list on offer is quite limited, and will certainly not satisfy the Iranians</w:t>
      </w:r>
      <w:r w:rsidRPr="00062930">
        <w:rPr>
          <w:color w:val="000000" w:themeColor="text1"/>
        </w:rPr>
        <w:t xml:space="preserve">. Such half-measures present an example of the limitations of the Biden approach. He should instead make a full-throated commitment to end this dithering once and for all. </w:t>
      </w:r>
      <w:r w:rsidRPr="00062930">
        <w:rPr>
          <w:rStyle w:val="StyleUnderline"/>
          <w:color w:val="000000" w:themeColor="text1"/>
          <w:highlight w:val="green"/>
        </w:rPr>
        <w:t xml:space="preserve">Israel is mounting a </w:t>
      </w:r>
      <w:proofErr w:type="gramStart"/>
      <w:r w:rsidRPr="00062930">
        <w:rPr>
          <w:rStyle w:val="StyleUnderline"/>
          <w:color w:val="000000" w:themeColor="text1"/>
          <w:highlight w:val="green"/>
        </w:rPr>
        <w:t>full-court</w:t>
      </w:r>
      <w:proofErr w:type="gramEnd"/>
      <w:r w:rsidRPr="00062930">
        <w:rPr>
          <w:rStyle w:val="StyleUnderline"/>
          <w:color w:val="000000" w:themeColor="text1"/>
          <w:highlight w:val="green"/>
        </w:rPr>
        <w:t xml:space="preserve"> press</w:t>
      </w:r>
      <w:r w:rsidRPr="00062930">
        <w:rPr>
          <w:rStyle w:val="StyleUnderline"/>
          <w:color w:val="000000" w:themeColor="text1"/>
        </w:rPr>
        <w:t xml:space="preserve"> this coming week</w:t>
      </w:r>
      <w:r w:rsidRPr="00062930">
        <w:rPr>
          <w:color w:val="000000" w:themeColor="text1"/>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062930">
        <w:rPr>
          <w:color w:val="000000" w:themeColor="text1"/>
        </w:rPr>
        <w:t>Kochavi</w:t>
      </w:r>
      <w:proofErr w:type="spellEnd"/>
      <w:r w:rsidRPr="00062930">
        <w:rPr>
          <w:color w:val="000000" w:themeColor="text1"/>
        </w:rPr>
        <w:t xml:space="preserve">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w:t>
      </w:r>
      <w:proofErr w:type="gramStart"/>
      <w:r w:rsidRPr="00062930">
        <w:rPr>
          <w:color w:val="000000" w:themeColor="text1"/>
        </w:rPr>
        <w:t>enter into</w:t>
      </w:r>
      <w:proofErr w:type="gramEnd"/>
      <w:r w:rsidRPr="00062930">
        <w:rPr>
          <w:color w:val="000000" w:themeColor="text1"/>
        </w:rPr>
        <w:t xml:space="preserve"> the considerations of negotiators in Vienna. Unlike Israel, they are interested in doing a nuclear deal, not engaging in wishful thinking. </w:t>
      </w:r>
      <w:r w:rsidRPr="00062930">
        <w:rPr>
          <w:rStyle w:val="StyleUnderline"/>
          <w:color w:val="000000" w:themeColor="text1"/>
        </w:rPr>
        <w:t xml:space="preserve">Combustible Middle East mix </w:t>
      </w:r>
      <w:r w:rsidRPr="00062930">
        <w:rPr>
          <w:color w:val="000000" w:themeColor="text1"/>
        </w:rPr>
        <w:t xml:space="preserve">Returning to the Biden administration’s global goals, </w:t>
      </w:r>
      <w:r w:rsidRPr="00062930">
        <w:rPr>
          <w:rStyle w:val="StyleUnderline"/>
          <w:color w:val="000000" w:themeColor="text1"/>
          <w:highlight w:val="green"/>
        </w:rPr>
        <w:t>the Middle East</w:t>
      </w:r>
      <w:r w:rsidRPr="00062930">
        <w:rPr>
          <w:rStyle w:val="StyleUnderline"/>
          <w:color w:val="000000" w:themeColor="text1"/>
        </w:rPr>
        <w:t xml:space="preserve"> doesn’t care about presidential priorities. It </w:t>
      </w:r>
      <w:r w:rsidRPr="00062930">
        <w:rPr>
          <w:rStyle w:val="StyleUnderline"/>
          <w:color w:val="000000" w:themeColor="text1"/>
          <w:highlight w:val="green"/>
        </w:rPr>
        <w:t>contains a combustible mix of</w:t>
      </w:r>
      <w:r w:rsidRPr="00062930">
        <w:rPr>
          <w:rStyle w:val="StyleUnderline"/>
          <w:color w:val="000000" w:themeColor="text1"/>
        </w:rPr>
        <w:t xml:space="preserve"> corrupt </w:t>
      </w:r>
      <w:r w:rsidRPr="00062930">
        <w:rPr>
          <w:rStyle w:val="StyleUnderline"/>
          <w:color w:val="000000" w:themeColor="text1"/>
          <w:highlight w:val="green"/>
        </w:rPr>
        <w:t>elites and</w:t>
      </w:r>
      <w:r w:rsidRPr="00062930">
        <w:rPr>
          <w:rStyle w:val="StyleUnderline"/>
          <w:color w:val="000000" w:themeColor="text1"/>
        </w:rPr>
        <w:t xml:space="preserve"> overbearing </w:t>
      </w:r>
      <w:r w:rsidRPr="00062930">
        <w:rPr>
          <w:rStyle w:val="StyleUnderline"/>
          <w:color w:val="000000" w:themeColor="text1"/>
          <w:highlight w:val="green"/>
        </w:rPr>
        <w:t>dictators</w:t>
      </w:r>
      <w:r w:rsidRPr="00062930">
        <w:rPr>
          <w:rStyle w:val="StyleUnderline"/>
          <w:color w:val="000000" w:themeColor="text1"/>
        </w:rPr>
        <w:t xml:space="preserve"> who do not shirk from causing mayhem in their domains. And one of them, perhaps </w:t>
      </w:r>
      <w:r w:rsidRPr="00062930">
        <w:rPr>
          <w:rStyle w:val="StyleUnderline"/>
          <w:color w:val="000000" w:themeColor="text1"/>
          <w:highlight w:val="green"/>
        </w:rPr>
        <w:t>a desperate</w:t>
      </w:r>
      <w:r w:rsidRPr="00062930">
        <w:rPr>
          <w:rStyle w:val="StyleUnderline"/>
          <w:color w:val="000000" w:themeColor="text1"/>
        </w:rPr>
        <w:t xml:space="preserve"> Israeli prime </w:t>
      </w:r>
      <w:r w:rsidRPr="00062930">
        <w:rPr>
          <w:rStyle w:val="StyleUnderline"/>
          <w:color w:val="000000" w:themeColor="text1"/>
          <w:highlight w:val="green"/>
        </w:rPr>
        <w:t>minister</w:t>
      </w:r>
      <w:r w:rsidRPr="00062930">
        <w:rPr>
          <w:color w:val="000000" w:themeColor="text1"/>
        </w:rPr>
        <w:t xml:space="preserve"> </w:t>
      </w:r>
      <w:r w:rsidRPr="00062930">
        <w:rPr>
          <w:color w:val="000000" w:themeColor="text1"/>
        </w:rPr>
        <w:lastRenderedPageBreak/>
        <w:t xml:space="preserve">or an ageing ayatollah eager to preserve his </w:t>
      </w:r>
      <w:proofErr w:type="spellStart"/>
      <w:r w:rsidRPr="00062930">
        <w:rPr>
          <w:color w:val="000000" w:themeColor="text1"/>
        </w:rPr>
        <w:t>honour</w:t>
      </w:r>
      <w:proofErr w:type="spellEnd"/>
      <w:r w:rsidRPr="00062930">
        <w:rPr>
          <w:color w:val="000000" w:themeColor="text1"/>
        </w:rPr>
        <w:t xml:space="preserve"> and legacy</w:t>
      </w:r>
      <w:r w:rsidRPr="00062930">
        <w:rPr>
          <w:rStyle w:val="StyleUnderline"/>
          <w:color w:val="000000" w:themeColor="text1"/>
        </w:rPr>
        <w:t xml:space="preserve">, </w:t>
      </w:r>
      <w:r w:rsidRPr="00062930">
        <w:rPr>
          <w:rStyle w:val="StyleUnderline"/>
          <w:color w:val="000000" w:themeColor="text1"/>
          <w:highlight w:val="green"/>
        </w:rPr>
        <w:t xml:space="preserve">could </w:t>
      </w:r>
      <w:r w:rsidRPr="00062930">
        <w:rPr>
          <w:rStyle w:val="StyleUnderline"/>
          <w:color w:val="000000" w:themeColor="text1"/>
        </w:rPr>
        <w:t xml:space="preserve">inadvertently (or intentionally) </w:t>
      </w:r>
      <w:r w:rsidRPr="00062930">
        <w:rPr>
          <w:rStyle w:val="StyleUnderline"/>
          <w:color w:val="000000" w:themeColor="text1"/>
          <w:highlight w:val="green"/>
        </w:rPr>
        <w:t>set the entire region aflame.</w:t>
      </w:r>
      <w:r w:rsidRPr="00062930">
        <w:rPr>
          <w:rStyle w:val="StyleUnderline"/>
          <w:color w:val="000000" w:themeColor="text1"/>
        </w:rPr>
        <w:t xml:space="preserve"> </w:t>
      </w:r>
      <w:r w:rsidRPr="00062930">
        <w:rPr>
          <w:color w:val="000000" w:themeColor="text1"/>
        </w:rPr>
        <w:t>If Biden doesn’t act quickly and decisively</w:t>
      </w:r>
      <w:r w:rsidRPr="00062930">
        <w:rPr>
          <w:rStyle w:val="StyleUnderline"/>
          <w:color w:val="000000" w:themeColor="text1"/>
        </w:rPr>
        <w:t xml:space="preserve">, </w:t>
      </w:r>
      <w:r w:rsidRPr="00062930">
        <w:rPr>
          <w:rStyle w:val="StyleUnderline"/>
          <w:color w:val="000000" w:themeColor="text1"/>
          <w:highlight w:val="green"/>
        </w:rPr>
        <w:t>there is a sizeable risk that another missile</w:t>
      </w:r>
      <w:r w:rsidRPr="00062930">
        <w:rPr>
          <w:rStyle w:val="StyleUnderline"/>
          <w:color w:val="000000" w:themeColor="text1"/>
        </w:rPr>
        <w:t xml:space="preserve"> from one country or the other will hit a target and cause devastation. That </w:t>
      </w:r>
      <w:r w:rsidRPr="00062930">
        <w:rPr>
          <w:rStyle w:val="StyleUnderline"/>
          <w:color w:val="000000" w:themeColor="text1"/>
          <w:highlight w:val="green"/>
        </w:rPr>
        <w:t>would mark a point of no return</w:t>
      </w:r>
      <w:r w:rsidRPr="00062930">
        <w:rPr>
          <w:color w:val="000000" w:themeColor="text1"/>
        </w:rPr>
        <w:t xml:space="preserve">, like the assassination of Archduke Franz Ferdinand in Sarajevo in 1914, which led to World War One. </w:t>
      </w:r>
      <w:r w:rsidRPr="00062930">
        <w:rPr>
          <w:rStyle w:val="StyleUnderline"/>
          <w:color w:val="000000" w:themeColor="text1"/>
        </w:rPr>
        <w:t xml:space="preserve">The difference is that in 1914, armies fought with guns, </w:t>
      </w:r>
      <w:proofErr w:type="gramStart"/>
      <w:r w:rsidRPr="00062930">
        <w:rPr>
          <w:rStyle w:val="StyleUnderline"/>
          <w:color w:val="000000" w:themeColor="text1"/>
        </w:rPr>
        <w:t>bayonets</w:t>
      </w:r>
      <w:proofErr w:type="gramEnd"/>
      <w:r w:rsidRPr="00062930">
        <w:rPr>
          <w:rStyle w:val="StyleUnderline"/>
          <w:color w:val="000000" w:themeColor="text1"/>
        </w:rPr>
        <w:t xml:space="preserve"> and artillery. Today, </w:t>
      </w:r>
      <w:r w:rsidRPr="00062930">
        <w:rPr>
          <w:rStyle w:val="StyleUnderline"/>
          <w:color w:val="000000" w:themeColor="text1"/>
          <w:highlight w:val="green"/>
        </w:rPr>
        <w:t>they will fight with</w:t>
      </w:r>
      <w:r w:rsidRPr="00062930">
        <w:rPr>
          <w:rStyle w:val="StyleUnderline"/>
          <w:color w:val="000000" w:themeColor="text1"/>
        </w:rPr>
        <w:t xml:space="preserve"> F-35s, ballistic missiles and possibly </w:t>
      </w:r>
      <w:r w:rsidRPr="00062930">
        <w:rPr>
          <w:rStyle w:val="StyleUnderline"/>
          <w:color w:val="000000" w:themeColor="text1"/>
          <w:highlight w:val="green"/>
        </w:rPr>
        <w:t>nuclear weapons.</w:t>
      </w:r>
    </w:p>
    <w:p w14:paraId="4E07B018" w14:textId="77777777" w:rsidR="00D732B8" w:rsidRPr="00062930" w:rsidRDefault="00DA101C" w:rsidP="00DA101C">
      <w:pPr>
        <w:pStyle w:val="Heading4"/>
        <w:rPr>
          <w:rFonts w:cs="Calibri"/>
          <w:color w:val="000000" w:themeColor="text1"/>
        </w:rPr>
      </w:pPr>
      <w:r w:rsidRPr="00062930">
        <w:rPr>
          <w:rFonts w:cs="Calibri"/>
          <w:color w:val="000000" w:themeColor="text1"/>
        </w:rPr>
        <w:t>Nuke war causes extinction –</w:t>
      </w:r>
    </w:p>
    <w:p w14:paraId="212724B6" w14:textId="17FB69D5" w:rsidR="00DA101C" w:rsidRPr="00062930" w:rsidRDefault="00D732B8" w:rsidP="00D732B8">
      <w:pPr>
        <w:rPr>
          <w:color w:val="000000" w:themeColor="text1"/>
        </w:rPr>
      </w:pPr>
      <w:r w:rsidRPr="00062930">
        <w:rPr>
          <w:color w:val="000000" w:themeColor="text1"/>
        </w:rPr>
        <w:t>i</w:t>
      </w:r>
      <w:r w:rsidR="00DA101C" w:rsidRPr="00062930">
        <w:rPr>
          <w:color w:val="000000" w:themeColor="text1"/>
        </w:rPr>
        <w:t>ce Age, famines, and war won’t stay limited</w:t>
      </w:r>
    </w:p>
    <w:p w14:paraId="75B81635" w14:textId="77777777" w:rsidR="00DA101C" w:rsidRPr="00062930" w:rsidRDefault="00DA101C" w:rsidP="00DA101C">
      <w:pPr>
        <w:rPr>
          <w:color w:val="000000" w:themeColor="text1"/>
        </w:rPr>
      </w:pPr>
      <w:r w:rsidRPr="00062930">
        <w:rPr>
          <w:rStyle w:val="Style13ptBold"/>
          <w:color w:val="000000" w:themeColor="text1"/>
        </w:rPr>
        <w:t>Edwards 17</w:t>
      </w:r>
      <w:r w:rsidRPr="00062930">
        <w:rPr>
          <w:color w:val="000000" w:themeColor="text1"/>
        </w:rPr>
        <w:t xml:space="preserve"> [Paul N. Edwards, CISAC’s William J. Perry Fellow in International Security at Stanford’s Freeman </w:t>
      </w:r>
      <w:proofErr w:type="spellStart"/>
      <w:r w:rsidRPr="00062930">
        <w:rPr>
          <w:color w:val="000000" w:themeColor="text1"/>
        </w:rPr>
        <w:t>Spogli</w:t>
      </w:r>
      <w:proofErr w:type="spellEnd"/>
      <w:r w:rsidRPr="00062930">
        <w:rPr>
          <w:color w:val="000000" w:themeColor="text1"/>
        </w:rPr>
        <w:t xml:space="preserve"> Institute for International Studies. Being interviewed by </w:t>
      </w:r>
      <w:proofErr w:type="spellStart"/>
      <w:r w:rsidRPr="00062930">
        <w:rPr>
          <w:color w:val="000000" w:themeColor="text1"/>
        </w:rPr>
        <w:t>EarthSky</w:t>
      </w:r>
      <w:proofErr w:type="spellEnd"/>
      <w:r w:rsidRPr="00062930">
        <w:rPr>
          <w:color w:val="000000" w:themeColor="text1"/>
        </w:rPr>
        <w:t>. How nuclear war would affect Earth’s climate. September 8, 2017. earthsky.org/human-world/how-nuclear-war-would-affect-earths-climate] Note, we are only reading parts of the interview that are directly from Paul Edwards -- MMG</w:t>
      </w:r>
    </w:p>
    <w:p w14:paraId="3238E305" w14:textId="77777777" w:rsidR="00DA101C" w:rsidRPr="00062930" w:rsidRDefault="00DA101C" w:rsidP="00DA101C">
      <w:pPr>
        <w:rPr>
          <w:rStyle w:val="StyleUnderline"/>
          <w:color w:val="000000" w:themeColor="text1"/>
        </w:rPr>
      </w:pPr>
      <w:r w:rsidRPr="00062930">
        <w:rPr>
          <w:color w:val="000000" w:themeColor="text1"/>
          <w:sz w:val="16"/>
        </w:rPr>
        <w:t xml:space="preserve">In the nuclear conversation, what are we not talking about that we should be? </w:t>
      </w:r>
      <w:r w:rsidRPr="00062930">
        <w:rPr>
          <w:rStyle w:val="StyleUnderline"/>
          <w:color w:val="000000" w:themeColor="text1"/>
        </w:rPr>
        <w:t>We are not talking enough about the climatic effects of nuclear</w:t>
      </w:r>
      <w:r w:rsidRPr="00062930">
        <w:rPr>
          <w:rStyle w:val="Emphasis"/>
          <w:color w:val="000000" w:themeColor="text1"/>
          <w:szCs w:val="26"/>
        </w:rPr>
        <w:t xml:space="preserve"> war</w:t>
      </w:r>
      <w:r w:rsidRPr="00062930">
        <w:rPr>
          <w:color w:val="000000" w:themeColor="text1"/>
          <w:sz w:val="16"/>
          <w:szCs w:val="26"/>
        </w:rPr>
        <w:t xml:space="preserve">. The “nuclear winter” theory of the mid-1980s played a significant role in the arms reductions of that period. But with the collapse of the Soviet Union and the reduction of U.S. and Russian nuclear arsenals, </w:t>
      </w:r>
      <w:r w:rsidRPr="00062930">
        <w:rPr>
          <w:rStyle w:val="StyleUnderline"/>
          <w:color w:val="000000" w:themeColor="text1"/>
        </w:rPr>
        <w:t xml:space="preserve">this aspect of nuclear war has faded from view. That’s not good. In the mid-2000s, </w:t>
      </w:r>
      <w:r w:rsidRPr="00062930">
        <w:rPr>
          <w:rStyle w:val="StyleUnderline"/>
          <w:color w:val="000000" w:themeColor="text1"/>
          <w:highlight w:val="green"/>
        </w:rPr>
        <w:t>climate scientists</w:t>
      </w:r>
      <w:r w:rsidRPr="00062930">
        <w:rPr>
          <w:color w:val="000000" w:themeColor="text1"/>
          <w:sz w:val="16"/>
          <w:szCs w:val="26"/>
        </w:rPr>
        <w:t xml:space="preserve"> such as Alan </w:t>
      </w:r>
      <w:proofErr w:type="spellStart"/>
      <w:r w:rsidRPr="00062930">
        <w:rPr>
          <w:color w:val="000000" w:themeColor="text1"/>
          <w:sz w:val="16"/>
          <w:szCs w:val="26"/>
        </w:rPr>
        <w:t>Robock</w:t>
      </w:r>
      <w:proofErr w:type="spellEnd"/>
      <w:r w:rsidRPr="00062930">
        <w:rPr>
          <w:color w:val="000000" w:themeColor="text1"/>
          <w:sz w:val="16"/>
          <w:szCs w:val="26"/>
        </w:rPr>
        <w:t xml:space="preserve"> (Rutgers) </w:t>
      </w:r>
      <w:r w:rsidRPr="00062930">
        <w:rPr>
          <w:rStyle w:val="StyleUnderline"/>
          <w:color w:val="000000" w:themeColor="text1"/>
        </w:rPr>
        <w:t xml:space="preserve">took another look at nuclear winter theory. This time around, they </w:t>
      </w:r>
      <w:r w:rsidRPr="00062930">
        <w:rPr>
          <w:rStyle w:val="StyleUnderline"/>
          <w:color w:val="000000" w:themeColor="text1"/>
          <w:highlight w:val="green"/>
        </w:rPr>
        <w:t xml:space="preserve">used </w:t>
      </w:r>
      <w:proofErr w:type="gramStart"/>
      <w:r w:rsidRPr="00062930">
        <w:rPr>
          <w:rStyle w:val="StyleUnderline"/>
          <w:color w:val="000000" w:themeColor="text1"/>
        </w:rPr>
        <w:t>much-</w:t>
      </w:r>
      <w:r w:rsidRPr="00062930">
        <w:rPr>
          <w:rStyle w:val="StyleUnderline"/>
          <w:color w:val="000000" w:themeColor="text1"/>
          <w:highlight w:val="green"/>
        </w:rPr>
        <w:t>improved</w:t>
      </w:r>
      <w:proofErr w:type="gramEnd"/>
      <w:r w:rsidRPr="00062930">
        <w:rPr>
          <w:rStyle w:val="StyleUnderline"/>
          <w:color w:val="000000" w:themeColor="text1"/>
        </w:rPr>
        <w:t xml:space="preserve"> and much more detailed climate </w:t>
      </w:r>
      <w:r w:rsidRPr="00062930">
        <w:rPr>
          <w:rStyle w:val="StyleUnderline"/>
          <w:color w:val="000000" w:themeColor="text1"/>
          <w:highlight w:val="green"/>
        </w:rPr>
        <w:t>models</w:t>
      </w:r>
      <w:r w:rsidRPr="00062930">
        <w:rPr>
          <w:rStyle w:val="StyleUnderline"/>
          <w:color w:val="000000" w:themeColor="text1"/>
        </w:rPr>
        <w:t xml:space="preserve"> than those available 20 years earlier</w:t>
      </w:r>
      <w:r w:rsidRPr="00062930">
        <w:rPr>
          <w:color w:val="000000" w:themeColor="text1"/>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062930">
        <w:rPr>
          <w:color w:val="000000" w:themeColor="text1"/>
          <w:sz w:val="16"/>
          <w:szCs w:val="26"/>
        </w:rPr>
        <w:t>soot</w:t>
      </w:r>
      <w:proofErr w:type="gramEnd"/>
      <w:r w:rsidRPr="00062930">
        <w:rPr>
          <w:color w:val="000000" w:themeColor="text1"/>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062930">
        <w:rPr>
          <w:color w:val="000000" w:themeColor="text1"/>
          <w:sz w:val="16"/>
          <w:szCs w:val="26"/>
        </w:rPr>
        <w:t>really significant</w:t>
      </w:r>
      <w:proofErr w:type="gramEnd"/>
      <w:r w:rsidRPr="00062930">
        <w:rPr>
          <w:color w:val="000000" w:themeColor="text1"/>
          <w:sz w:val="16"/>
          <w:szCs w:val="26"/>
        </w:rPr>
        <w:t xml:space="preserve"> food shortages. </w:t>
      </w:r>
      <w:proofErr w:type="gramStart"/>
      <w:r w:rsidRPr="00062930">
        <w:rPr>
          <w:color w:val="000000" w:themeColor="text1"/>
          <w:sz w:val="16"/>
          <w:szCs w:val="26"/>
        </w:rPr>
        <w:t>So</w:t>
      </w:r>
      <w:proofErr w:type="gramEnd"/>
      <w:r w:rsidRPr="00062930">
        <w:rPr>
          <w:color w:val="000000" w:themeColor="text1"/>
          <w:sz w:val="16"/>
          <w:szCs w:val="26"/>
        </w:rPr>
        <w:t xml:space="preserve"> the climatic effects of even a relatively small nuclear war would be planet-wide. What about a larger-scale conflict? A </w:t>
      </w:r>
      <w:r w:rsidRPr="00062930">
        <w:rPr>
          <w:rStyle w:val="StyleUnderline"/>
          <w:color w:val="000000" w:themeColor="text1"/>
        </w:rPr>
        <w:t xml:space="preserve">U.S.-Russia war currently seems unlikely, but if it were to occur, </w:t>
      </w:r>
      <w:r w:rsidRPr="00062930">
        <w:rPr>
          <w:rStyle w:val="StyleUnderline"/>
          <w:color w:val="000000" w:themeColor="text1"/>
          <w:highlight w:val="green"/>
        </w:rPr>
        <w:t>hundreds or</w:t>
      </w:r>
      <w:r w:rsidRPr="00062930">
        <w:rPr>
          <w:rStyle w:val="StyleUnderline"/>
          <w:color w:val="000000" w:themeColor="text1"/>
        </w:rPr>
        <w:t xml:space="preserve"> even </w:t>
      </w:r>
      <w:r w:rsidRPr="00062930">
        <w:rPr>
          <w:rStyle w:val="StyleUnderline"/>
          <w:color w:val="000000" w:themeColor="text1"/>
          <w:highlight w:val="green"/>
        </w:rPr>
        <w:t>thousands of</w:t>
      </w:r>
      <w:r w:rsidRPr="00062930">
        <w:rPr>
          <w:rStyle w:val="StyleUnderline"/>
          <w:color w:val="000000" w:themeColor="text1"/>
        </w:rPr>
        <w:t xml:space="preserve"> nuclear </w:t>
      </w:r>
      <w:r w:rsidRPr="00062930">
        <w:rPr>
          <w:rStyle w:val="StyleUnderline"/>
          <w:color w:val="000000" w:themeColor="text1"/>
          <w:highlight w:val="green"/>
        </w:rPr>
        <w:t>weapons might be launched</w:t>
      </w:r>
      <w:r w:rsidRPr="00062930">
        <w:rPr>
          <w:rStyle w:val="StyleUnderline"/>
          <w:color w:val="000000" w:themeColor="text1"/>
        </w:rPr>
        <w:t xml:space="preserve">. The climatic consequences would be catastrophic: global average </w:t>
      </w:r>
      <w:r w:rsidRPr="00062930">
        <w:rPr>
          <w:rStyle w:val="StyleUnderline"/>
          <w:color w:val="000000" w:themeColor="text1"/>
          <w:highlight w:val="green"/>
        </w:rPr>
        <w:t>temperatures would drop</w:t>
      </w:r>
      <w:r w:rsidRPr="00062930">
        <w:rPr>
          <w:rStyle w:val="StyleUnderline"/>
          <w:color w:val="000000" w:themeColor="text1"/>
        </w:rPr>
        <w:t xml:space="preserve"> as much as </w:t>
      </w:r>
      <w:r w:rsidRPr="00062930">
        <w:rPr>
          <w:rStyle w:val="StyleUnderline"/>
          <w:color w:val="000000" w:themeColor="text1"/>
          <w:highlight w:val="green"/>
        </w:rPr>
        <w:t>12 degrees</w:t>
      </w:r>
      <w:r w:rsidRPr="00062930">
        <w:rPr>
          <w:rStyle w:val="StyleUnderline"/>
          <w:color w:val="000000" w:themeColor="text1"/>
        </w:rPr>
        <w:t xml:space="preserve"> Fahrenheit (7 degrees Celsius) for up to several years — temperatures </w:t>
      </w:r>
      <w:r w:rsidRPr="00062930">
        <w:rPr>
          <w:rStyle w:val="StyleUnderline"/>
          <w:color w:val="000000" w:themeColor="text1"/>
          <w:highlight w:val="green"/>
        </w:rPr>
        <w:t xml:space="preserve">last seen during the </w:t>
      </w:r>
      <w:r w:rsidRPr="00062930">
        <w:rPr>
          <w:rStyle w:val="StyleUnderline"/>
          <w:color w:val="000000" w:themeColor="text1"/>
        </w:rPr>
        <w:t xml:space="preserve">great </w:t>
      </w:r>
      <w:r w:rsidRPr="00062930">
        <w:rPr>
          <w:rStyle w:val="StyleUnderline"/>
          <w:color w:val="000000" w:themeColor="text1"/>
          <w:highlight w:val="green"/>
        </w:rPr>
        <w:t>ice ages</w:t>
      </w:r>
      <w:r w:rsidRPr="00062930">
        <w:rPr>
          <w:rStyle w:val="StyleUnderline"/>
          <w:color w:val="000000" w:themeColor="text1"/>
        </w:rPr>
        <w:t xml:space="preserve">. Meanwhile, </w:t>
      </w:r>
      <w:r w:rsidRPr="00062930">
        <w:rPr>
          <w:rStyle w:val="StyleUnderline"/>
          <w:color w:val="000000" w:themeColor="text1"/>
          <w:highlight w:val="green"/>
        </w:rPr>
        <w:t>smoke</w:t>
      </w:r>
      <w:r w:rsidRPr="00062930">
        <w:rPr>
          <w:rStyle w:val="StyleUnderline"/>
          <w:color w:val="000000" w:themeColor="text1"/>
        </w:rPr>
        <w:t xml:space="preserve"> and dust circulating in the stratosphere </w:t>
      </w:r>
      <w:r w:rsidRPr="00062930">
        <w:rPr>
          <w:rStyle w:val="StyleUnderline"/>
          <w:color w:val="000000" w:themeColor="text1"/>
          <w:highlight w:val="green"/>
        </w:rPr>
        <w:t xml:space="preserve">would </w:t>
      </w:r>
      <w:r w:rsidRPr="00062930">
        <w:rPr>
          <w:rStyle w:val="StyleUnderline"/>
          <w:color w:val="000000" w:themeColor="text1"/>
        </w:rPr>
        <w:t xml:space="preserve">darken the atmosphere enough to </w:t>
      </w:r>
      <w:r w:rsidRPr="00062930">
        <w:rPr>
          <w:rStyle w:val="StyleUnderline"/>
          <w:color w:val="000000" w:themeColor="text1"/>
          <w:highlight w:val="green"/>
        </w:rPr>
        <w:t xml:space="preserve">inhibit photosynthesis, causing </w:t>
      </w:r>
      <w:r w:rsidRPr="00062930">
        <w:rPr>
          <w:rStyle w:val="StyleUnderline"/>
          <w:color w:val="000000" w:themeColor="text1"/>
        </w:rPr>
        <w:t xml:space="preserve">disastrous </w:t>
      </w:r>
      <w:r w:rsidRPr="00062930">
        <w:rPr>
          <w:rStyle w:val="StyleUnderline"/>
          <w:color w:val="000000" w:themeColor="text1"/>
          <w:highlight w:val="green"/>
        </w:rPr>
        <w:t>crop failures</w:t>
      </w:r>
      <w:r w:rsidRPr="00062930">
        <w:rPr>
          <w:rStyle w:val="StyleUnderline"/>
          <w:color w:val="000000" w:themeColor="text1"/>
        </w:rPr>
        <w:t xml:space="preserve">, widespread </w:t>
      </w:r>
      <w:proofErr w:type="gramStart"/>
      <w:r w:rsidRPr="00062930">
        <w:rPr>
          <w:rStyle w:val="StyleUnderline"/>
          <w:color w:val="000000" w:themeColor="text1"/>
          <w:highlight w:val="green"/>
        </w:rPr>
        <w:t>famine</w:t>
      </w:r>
      <w:proofErr w:type="gramEnd"/>
      <w:r w:rsidRPr="00062930">
        <w:rPr>
          <w:rStyle w:val="StyleUnderline"/>
          <w:color w:val="000000" w:themeColor="text1"/>
          <w:highlight w:val="green"/>
        </w:rPr>
        <w:t xml:space="preserve"> and </w:t>
      </w:r>
      <w:r w:rsidRPr="00062930">
        <w:rPr>
          <w:rStyle w:val="StyleUnderline"/>
          <w:color w:val="000000" w:themeColor="text1"/>
        </w:rPr>
        <w:t xml:space="preserve">massive </w:t>
      </w:r>
      <w:r w:rsidRPr="00062930">
        <w:rPr>
          <w:rStyle w:val="StyleUnderline"/>
          <w:color w:val="000000" w:themeColor="text1"/>
          <w:highlight w:val="green"/>
        </w:rPr>
        <w:t>ecological disruption</w:t>
      </w:r>
      <w:r w:rsidRPr="00062930">
        <w:rPr>
          <w:rStyle w:val="StyleUnderline"/>
          <w:color w:val="000000" w:themeColor="text1"/>
        </w:rPr>
        <w:t xml:space="preserve">. The </w:t>
      </w:r>
      <w:r w:rsidRPr="00062930">
        <w:rPr>
          <w:rStyle w:val="StyleUnderline"/>
          <w:color w:val="000000" w:themeColor="text1"/>
          <w:highlight w:val="green"/>
        </w:rPr>
        <w:t xml:space="preserve">effect would be </w:t>
      </w:r>
      <w:proofErr w:type="gramStart"/>
      <w:r w:rsidRPr="00062930">
        <w:rPr>
          <w:rStyle w:val="StyleUnderline"/>
          <w:color w:val="000000" w:themeColor="text1"/>
          <w:highlight w:val="green"/>
        </w:rPr>
        <w:t>similar to</w:t>
      </w:r>
      <w:proofErr w:type="gramEnd"/>
      <w:r w:rsidRPr="00062930">
        <w:rPr>
          <w:rStyle w:val="StyleUnderline"/>
          <w:color w:val="000000" w:themeColor="text1"/>
        </w:rPr>
        <w:t xml:space="preserve"> that of the </w:t>
      </w:r>
      <w:r w:rsidRPr="00062930">
        <w:rPr>
          <w:rStyle w:val="StyleUnderline"/>
          <w:color w:val="000000" w:themeColor="text1"/>
          <w:highlight w:val="green"/>
        </w:rPr>
        <w:t>giant meteor</w:t>
      </w:r>
      <w:r w:rsidRPr="00062930">
        <w:rPr>
          <w:rStyle w:val="StyleUnderline"/>
          <w:color w:val="000000" w:themeColor="text1"/>
        </w:rPr>
        <w:t xml:space="preserve"> believed to be </w:t>
      </w:r>
      <w:r w:rsidRPr="00062930">
        <w:rPr>
          <w:rStyle w:val="StyleUnderline"/>
          <w:color w:val="000000" w:themeColor="text1"/>
          <w:highlight w:val="green"/>
        </w:rPr>
        <w:t>responsible for the extinction of the dinosaurs</w:t>
      </w:r>
      <w:r w:rsidRPr="00062930">
        <w:rPr>
          <w:rStyle w:val="StyleUnderline"/>
          <w:color w:val="000000" w:themeColor="text1"/>
        </w:rPr>
        <w:t xml:space="preserve">. This time, </w:t>
      </w:r>
      <w:r w:rsidRPr="00062930">
        <w:rPr>
          <w:rStyle w:val="StyleUnderline"/>
          <w:color w:val="000000" w:themeColor="text1"/>
          <w:highlight w:val="green"/>
        </w:rPr>
        <w:t>we would be the dinosaurs.</w:t>
      </w:r>
      <w:r w:rsidRPr="00062930">
        <w:rPr>
          <w:color w:val="000000" w:themeColor="text1"/>
          <w:sz w:val="16"/>
          <w:szCs w:val="26"/>
        </w:rPr>
        <w:t xml:space="preserve"> Many people are concerned about North Korea’s advancing missile capabilities. Is nuclear war likely in your opinion? At this </w:t>
      </w:r>
      <w:r w:rsidRPr="00062930">
        <w:rPr>
          <w:color w:val="000000" w:themeColor="text1"/>
          <w:sz w:val="16"/>
        </w:rPr>
        <w:t xml:space="preserve">writing, I think </w:t>
      </w:r>
      <w:r w:rsidRPr="00062930">
        <w:rPr>
          <w:rStyle w:val="StyleUnderline"/>
          <w:color w:val="000000" w:themeColor="text1"/>
        </w:rPr>
        <w:t>we are closer to a nuclear war than we have been since the early 1960s</w:t>
      </w:r>
      <w:r w:rsidRPr="00062930">
        <w:rPr>
          <w:color w:val="000000" w:themeColor="text1"/>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062930">
        <w:rPr>
          <w:color w:val="000000" w:themeColor="text1"/>
          <w:sz w:val="16"/>
        </w:rPr>
        <w:t>have to</w:t>
      </w:r>
      <w:proofErr w:type="gramEnd"/>
      <w:r w:rsidRPr="00062930">
        <w:rPr>
          <w:color w:val="000000" w:themeColor="text1"/>
          <w:sz w:val="16"/>
        </w:rPr>
        <w:t xml:space="preserve"> hope that our generals, both inside and outside the White House, can rein him in. North Korea would most certainly “lose” a nuclear war with the United States. But many millions would</w:t>
      </w:r>
      <w:r w:rsidRPr="00062930">
        <w:rPr>
          <w:color w:val="000000" w:themeColor="text1"/>
          <w:sz w:val="16"/>
          <w:szCs w:val="26"/>
        </w:rPr>
        <w:t xml:space="preserve"> die, including hundreds of thousands of Americans currently living in South Korea and Japan (probable North Korean targets). Such vast damage would be wrought in Korea, Japan and </w:t>
      </w:r>
      <w:proofErr w:type="gramStart"/>
      <w:r w:rsidRPr="00062930">
        <w:rPr>
          <w:color w:val="000000" w:themeColor="text1"/>
          <w:sz w:val="16"/>
          <w:szCs w:val="26"/>
        </w:rPr>
        <w:t>Pacific island</w:t>
      </w:r>
      <w:proofErr w:type="gramEnd"/>
      <w:r w:rsidRPr="00062930">
        <w:rPr>
          <w:color w:val="000000" w:themeColor="text1"/>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62930">
        <w:rPr>
          <w:rStyle w:val="StyleUnderline"/>
          <w:color w:val="000000" w:themeColor="text1"/>
          <w:highlight w:val="green"/>
        </w:rPr>
        <w:t>it’s</w:t>
      </w:r>
      <w:r w:rsidRPr="00062930">
        <w:rPr>
          <w:rStyle w:val="StyleUnderline"/>
          <w:color w:val="000000" w:themeColor="text1"/>
        </w:rPr>
        <w:t xml:space="preserve"> quite </w:t>
      </w:r>
      <w:r w:rsidRPr="00062930">
        <w:rPr>
          <w:rStyle w:val="StyleUnderline"/>
          <w:color w:val="000000" w:themeColor="text1"/>
          <w:highlight w:val="green"/>
        </w:rPr>
        <w:t>unlikely</w:t>
      </w:r>
      <w:r w:rsidRPr="00062930">
        <w:rPr>
          <w:rStyle w:val="StyleUnderline"/>
          <w:color w:val="000000" w:themeColor="text1"/>
        </w:rPr>
        <w:t xml:space="preserve"> that </w:t>
      </w:r>
      <w:r w:rsidRPr="00062930">
        <w:rPr>
          <w:rStyle w:val="StyleUnderline"/>
          <w:color w:val="000000" w:themeColor="text1"/>
          <w:highlight w:val="green"/>
        </w:rPr>
        <w:t xml:space="preserve">any </w:t>
      </w:r>
      <w:r w:rsidRPr="00062930">
        <w:rPr>
          <w:rStyle w:val="StyleUnderline"/>
          <w:color w:val="000000" w:themeColor="text1"/>
          <w:highlight w:val="green"/>
        </w:rPr>
        <w:lastRenderedPageBreak/>
        <w:t>exchange</w:t>
      </w:r>
      <w:r w:rsidRPr="00062930">
        <w:rPr>
          <w:rStyle w:val="StyleUnderline"/>
          <w:color w:val="000000" w:themeColor="text1"/>
        </w:rPr>
        <w:t xml:space="preserve"> between two nuclear powers </w:t>
      </w:r>
      <w:r w:rsidRPr="00062930">
        <w:rPr>
          <w:rStyle w:val="StyleUnderline"/>
          <w:color w:val="000000" w:themeColor="text1"/>
          <w:highlight w:val="green"/>
        </w:rPr>
        <w:t xml:space="preserve">would stay limited </w:t>
      </w:r>
      <w:r w:rsidRPr="00062930">
        <w:rPr>
          <w:rStyle w:val="StyleUnderline"/>
          <w:color w:val="000000" w:themeColor="text1"/>
        </w:rPr>
        <w:t>to these smaller, less destructive bombs.</w:t>
      </w:r>
    </w:p>
    <w:p w14:paraId="50BAD7F5" w14:textId="77777777" w:rsidR="00DA101C" w:rsidRPr="00062930" w:rsidRDefault="00DA101C" w:rsidP="00DA101C">
      <w:pPr>
        <w:pStyle w:val="Heading3"/>
        <w:rPr>
          <w:color w:val="000000" w:themeColor="text1"/>
        </w:rPr>
      </w:pPr>
      <w:r w:rsidRPr="00062930">
        <w:rPr>
          <w:color w:val="000000" w:themeColor="text1"/>
        </w:rPr>
        <w:lastRenderedPageBreak/>
        <w:t xml:space="preserve">1AC – Advantage 2 - </w:t>
      </w:r>
      <w:proofErr w:type="spellStart"/>
      <w:r w:rsidRPr="00062930">
        <w:rPr>
          <w:color w:val="000000" w:themeColor="text1"/>
        </w:rPr>
        <w:t>USAid</w:t>
      </w:r>
      <w:proofErr w:type="spellEnd"/>
    </w:p>
    <w:p w14:paraId="2AFBAF24" w14:textId="77777777" w:rsidR="00DA101C" w:rsidRPr="00062930" w:rsidRDefault="00DA101C" w:rsidP="00DA101C">
      <w:pPr>
        <w:keepNext/>
        <w:keepLines/>
        <w:spacing w:before="40" w:after="0"/>
        <w:outlineLvl w:val="3"/>
        <w:rPr>
          <w:rFonts w:eastAsia="Times New Roman" w:cs="Times New Roman"/>
          <w:b/>
          <w:iCs/>
          <w:color w:val="000000" w:themeColor="text1"/>
          <w:sz w:val="26"/>
        </w:rPr>
      </w:pPr>
      <w:r w:rsidRPr="00062930">
        <w:rPr>
          <w:rFonts w:eastAsia="Times New Roman" w:cs="Times New Roman"/>
          <w:b/>
          <w:iCs/>
          <w:color w:val="000000" w:themeColor="text1"/>
          <w:sz w:val="26"/>
        </w:rPr>
        <w:t xml:space="preserve">Status quo </w:t>
      </w:r>
      <w:proofErr w:type="spellStart"/>
      <w:r w:rsidRPr="00062930">
        <w:rPr>
          <w:rFonts w:eastAsia="Times New Roman" w:cs="Times New Roman"/>
          <w:b/>
          <w:iCs/>
          <w:color w:val="000000" w:themeColor="text1"/>
          <w:sz w:val="26"/>
        </w:rPr>
        <w:t>USAid</w:t>
      </w:r>
      <w:proofErr w:type="spellEnd"/>
      <w:r w:rsidRPr="00062930">
        <w:rPr>
          <w:rFonts w:eastAsia="Times New Roman" w:cs="Times New Roman"/>
          <w:b/>
          <w:iCs/>
          <w:color w:val="000000" w:themeColor="text1"/>
          <w:sz w:val="26"/>
        </w:rPr>
        <w:t xml:space="preserve"> is </w:t>
      </w:r>
      <w:r w:rsidRPr="00062930">
        <w:rPr>
          <w:rFonts w:eastAsia="Times New Roman" w:cs="Times New Roman"/>
          <w:b/>
          <w:i/>
          <w:color w:val="000000" w:themeColor="text1"/>
          <w:sz w:val="26"/>
          <w:u w:val="single"/>
        </w:rPr>
        <w:t>declining</w:t>
      </w:r>
      <w:r w:rsidRPr="00062930">
        <w:rPr>
          <w:rFonts w:eastAsia="Times New Roman" w:cs="Times New Roman"/>
          <w:b/>
          <w:iCs/>
          <w:color w:val="000000" w:themeColor="text1"/>
          <w:sz w:val="26"/>
        </w:rPr>
        <w:t xml:space="preserve"> because of human rights violations </w:t>
      </w:r>
      <w:r w:rsidRPr="00062930">
        <w:rPr>
          <w:rFonts w:eastAsia="Times New Roman" w:cs="Times New Roman"/>
          <w:b/>
          <w:i/>
          <w:color w:val="000000" w:themeColor="text1"/>
          <w:sz w:val="26"/>
          <w:u w:val="single"/>
        </w:rPr>
        <w:t>exacerbating</w:t>
      </w:r>
      <w:r w:rsidRPr="00062930">
        <w:rPr>
          <w:rFonts w:eastAsia="Times New Roman" w:cs="Times New Roman"/>
          <w:b/>
          <w:iCs/>
          <w:color w:val="000000" w:themeColor="text1"/>
          <w:sz w:val="26"/>
        </w:rPr>
        <w:t xml:space="preserve"> US– Egypt tensions</w:t>
      </w:r>
    </w:p>
    <w:p w14:paraId="147AC974" w14:textId="77777777" w:rsidR="00DA101C" w:rsidRPr="00062930" w:rsidRDefault="00DA101C" w:rsidP="00DA101C">
      <w:pPr>
        <w:rPr>
          <w:rFonts w:eastAsia="Calibri"/>
          <w:color w:val="000000" w:themeColor="text1"/>
        </w:rPr>
      </w:pPr>
      <w:r w:rsidRPr="00062930">
        <w:rPr>
          <w:rFonts w:eastAsia="Calibri"/>
          <w:b/>
          <w:bCs/>
          <w:color w:val="000000" w:themeColor="text1"/>
          <w:sz w:val="26"/>
        </w:rPr>
        <w:t>Pamuk 9/15</w:t>
      </w:r>
      <w:r w:rsidRPr="00062930">
        <w:rPr>
          <w:rFonts w:eastAsia="Calibri"/>
          <w:color w:val="000000" w:themeColor="text1"/>
        </w:rPr>
        <w:t xml:space="preserve"> [ </w:t>
      </w:r>
      <w:proofErr w:type="spellStart"/>
      <w:r w:rsidRPr="00062930">
        <w:rPr>
          <w:rFonts w:eastAsia="Calibri"/>
          <w:color w:val="000000" w:themeColor="text1"/>
        </w:rPr>
        <w:t>Humeyra</w:t>
      </w:r>
      <w:proofErr w:type="spellEnd"/>
      <w:r w:rsidRPr="00062930">
        <w:rPr>
          <w:rFonts w:eastAsia="Calibri"/>
          <w:color w:val="000000" w:themeColor="text1"/>
        </w:rPr>
        <w:t xml:space="preserve"> Pamuk is a senior correspondent and a writer for Reuters, currently covering U.S. foreign policy and the State Department.  Reuters “U.S. to hold $130 </w:t>
      </w:r>
      <w:proofErr w:type="spellStart"/>
      <w:r w:rsidRPr="00062930">
        <w:rPr>
          <w:rFonts w:eastAsia="Calibri"/>
          <w:color w:val="000000" w:themeColor="text1"/>
        </w:rPr>
        <w:t>mln</w:t>
      </w:r>
      <w:proofErr w:type="spellEnd"/>
      <w:r w:rsidRPr="00062930">
        <w:rPr>
          <w:rFonts w:eastAsia="Calibri"/>
          <w:color w:val="000000" w:themeColor="text1"/>
        </w:rPr>
        <w:t xml:space="preserve"> of Egypt's military aid over human rights -State Dept” 9/.15/2021(article was published 9/14 but updated 9/15) </w:t>
      </w:r>
      <w:hyperlink r:id="rId12" w:history="1">
        <w:r w:rsidRPr="00062930">
          <w:rPr>
            <w:rFonts w:eastAsia="Calibri"/>
            <w:color w:val="000000" w:themeColor="text1"/>
          </w:rPr>
          <w:t>https://www.reuters.com/world/middle-east/us-hold-130m-egypts-military-aid-over-human-rights-sources-2021-09-14/</w:t>
        </w:r>
      </w:hyperlink>
      <w:r w:rsidRPr="00062930">
        <w:rPr>
          <w:rFonts w:eastAsia="Calibri"/>
          <w:color w:val="000000" w:themeColor="text1"/>
        </w:rPr>
        <w:t xml:space="preserve"> ] //</w:t>
      </w:r>
      <w:proofErr w:type="spellStart"/>
      <w:r w:rsidRPr="00062930">
        <w:rPr>
          <w:rFonts w:eastAsia="Calibri"/>
          <w:color w:val="000000" w:themeColor="text1"/>
        </w:rPr>
        <w:t>aaditg</w:t>
      </w:r>
      <w:proofErr w:type="spellEnd"/>
    </w:p>
    <w:p w14:paraId="458F24A8" w14:textId="77777777" w:rsidR="00DA101C" w:rsidRPr="00062930" w:rsidRDefault="00DA101C" w:rsidP="00DA101C">
      <w:pPr>
        <w:rPr>
          <w:rFonts w:eastAsia="Calibri"/>
          <w:color w:val="000000" w:themeColor="text1"/>
          <w:sz w:val="16"/>
        </w:rPr>
      </w:pPr>
      <w:r w:rsidRPr="00062930">
        <w:rPr>
          <w:rFonts w:eastAsia="Calibri"/>
          <w:color w:val="000000" w:themeColor="text1"/>
          <w:sz w:val="16"/>
        </w:rPr>
        <w:t xml:space="preserve">WASHINGTON, Sept 14 (Reuters) - </w:t>
      </w:r>
      <w:r w:rsidRPr="00062930">
        <w:rPr>
          <w:rFonts w:eastAsia="Calibri"/>
          <w:b/>
          <w:iCs/>
          <w:color w:val="000000" w:themeColor="text1"/>
          <w:u w:val="single"/>
        </w:rPr>
        <w:t xml:space="preserve">The </w:t>
      </w:r>
      <w:r w:rsidRPr="00062930">
        <w:rPr>
          <w:rFonts w:eastAsia="Calibri"/>
          <w:b/>
          <w:iCs/>
          <w:color w:val="000000" w:themeColor="text1"/>
          <w:highlight w:val="green"/>
          <w:u w:val="single"/>
        </w:rPr>
        <w:t>Biden administration</w:t>
      </w:r>
      <w:r w:rsidRPr="00062930">
        <w:rPr>
          <w:rFonts w:eastAsia="Calibri"/>
          <w:b/>
          <w:iCs/>
          <w:color w:val="000000" w:themeColor="text1"/>
          <w:u w:val="single"/>
        </w:rPr>
        <w:t xml:space="preserve"> will </w:t>
      </w:r>
      <w:r w:rsidRPr="00062930">
        <w:rPr>
          <w:rFonts w:eastAsia="Calibri"/>
          <w:b/>
          <w:iCs/>
          <w:color w:val="000000" w:themeColor="text1"/>
          <w:highlight w:val="green"/>
          <w:u w:val="single"/>
        </w:rPr>
        <w:t>withhold $130 million</w:t>
      </w:r>
      <w:r w:rsidRPr="00062930">
        <w:rPr>
          <w:rFonts w:eastAsia="Calibri"/>
          <w:b/>
          <w:iCs/>
          <w:color w:val="000000" w:themeColor="text1"/>
          <w:u w:val="single"/>
        </w:rPr>
        <w:t xml:space="preserve"> worth </w:t>
      </w:r>
      <w:r w:rsidRPr="00062930">
        <w:rPr>
          <w:rFonts w:eastAsia="Calibri"/>
          <w:b/>
          <w:iCs/>
          <w:color w:val="000000" w:themeColor="text1"/>
          <w:highlight w:val="green"/>
          <w:u w:val="single"/>
        </w:rPr>
        <w:t>of military aid</w:t>
      </w:r>
      <w:r w:rsidRPr="00062930">
        <w:rPr>
          <w:rFonts w:eastAsia="Calibri"/>
          <w:b/>
          <w:iCs/>
          <w:color w:val="000000" w:themeColor="text1"/>
          <w:u w:val="single"/>
        </w:rPr>
        <w:t xml:space="preserve"> to Egypt </w:t>
      </w:r>
      <w:r w:rsidRPr="00062930">
        <w:rPr>
          <w:rFonts w:eastAsia="Calibri"/>
          <w:b/>
          <w:iCs/>
          <w:color w:val="000000" w:themeColor="text1"/>
          <w:highlight w:val="green"/>
          <w:u w:val="single"/>
        </w:rPr>
        <w:t>until Cairo</w:t>
      </w:r>
      <w:r w:rsidRPr="00062930">
        <w:rPr>
          <w:rFonts w:eastAsia="Calibri"/>
          <w:b/>
          <w:iCs/>
          <w:color w:val="000000" w:themeColor="text1"/>
          <w:u w:val="single"/>
        </w:rPr>
        <w:t xml:space="preserve"> </w:t>
      </w:r>
      <w:r w:rsidRPr="00062930">
        <w:rPr>
          <w:rFonts w:eastAsia="Calibri"/>
          <w:b/>
          <w:iCs/>
          <w:color w:val="000000" w:themeColor="text1"/>
          <w:highlight w:val="green"/>
          <w:u w:val="single"/>
        </w:rPr>
        <w:t xml:space="preserve">takes </w:t>
      </w:r>
      <w:r w:rsidRPr="00062930">
        <w:rPr>
          <w:rFonts w:eastAsia="Calibri"/>
          <w:b/>
          <w:iCs/>
          <w:color w:val="000000" w:themeColor="text1"/>
          <w:u w:val="single"/>
        </w:rPr>
        <w:t xml:space="preserve">specific </w:t>
      </w:r>
      <w:r w:rsidRPr="00062930">
        <w:rPr>
          <w:rFonts w:eastAsia="Calibri"/>
          <w:b/>
          <w:iCs/>
          <w:color w:val="000000" w:themeColor="text1"/>
          <w:highlight w:val="green"/>
          <w:u w:val="single"/>
        </w:rPr>
        <w:t>steps related to human rights</w:t>
      </w:r>
      <w:r w:rsidRPr="00062930">
        <w:rPr>
          <w:rFonts w:eastAsia="Calibri"/>
          <w:b/>
          <w:iCs/>
          <w:color w:val="000000" w:themeColor="text1"/>
          <w:u w:val="single"/>
        </w:rPr>
        <w:t xml:space="preserve">, </w:t>
      </w:r>
      <w:r w:rsidRPr="00062930">
        <w:rPr>
          <w:rFonts w:eastAsia="Calibri"/>
          <w:color w:val="000000" w:themeColor="text1"/>
          <w:sz w:val="16"/>
        </w:rPr>
        <w:t xml:space="preserve">a State Department spokesperson said on Tuesday. Secretary of State Antony </w:t>
      </w:r>
      <w:proofErr w:type="spellStart"/>
      <w:r w:rsidRPr="00062930">
        <w:rPr>
          <w:rFonts w:eastAsia="Calibri"/>
          <w:color w:val="000000" w:themeColor="text1"/>
          <w:sz w:val="16"/>
        </w:rPr>
        <w:t>Blinken's</w:t>
      </w:r>
      <w:proofErr w:type="spellEnd"/>
      <w:r w:rsidRPr="00062930">
        <w:rPr>
          <w:rFonts w:eastAsia="Calibri"/>
          <w:color w:val="000000" w:themeColor="text1"/>
          <w:sz w:val="16"/>
        </w:rPr>
        <w:t xml:space="preserve"> </w:t>
      </w:r>
      <w:r w:rsidRPr="00062930">
        <w:rPr>
          <w:rFonts w:eastAsia="Calibri"/>
          <w:color w:val="000000" w:themeColor="text1"/>
          <w:u w:val="single"/>
        </w:rPr>
        <w:t>move is a break with his predecessors' policy of overriding a congressional check on military aid to Egypt.</w:t>
      </w:r>
      <w:r w:rsidRPr="00062930">
        <w:rPr>
          <w:rFonts w:eastAsia="Calibri"/>
          <w:color w:val="000000" w:themeColor="text1"/>
          <w:sz w:val="16"/>
        </w:rPr>
        <w:t xml:space="preserve"> In the past, an exception was granted to free up Foreign Military Financing for Abdel Fattah al-Sisi's government, worth $300 million this fiscal year, on the basis that it was in the interest of U.S. national security. </w:t>
      </w:r>
      <w:r w:rsidRPr="00062930">
        <w:rPr>
          <w:rFonts w:eastAsia="Calibri"/>
          <w:color w:val="000000" w:themeColor="text1"/>
          <w:u w:val="single"/>
        </w:rPr>
        <w:t xml:space="preserve">But </w:t>
      </w:r>
      <w:r w:rsidRPr="00062930">
        <w:rPr>
          <w:rFonts w:eastAsia="Calibri"/>
          <w:color w:val="000000" w:themeColor="text1"/>
          <w:highlight w:val="green"/>
          <w:u w:val="single"/>
        </w:rPr>
        <w:t>rights groups</w:t>
      </w:r>
      <w:r w:rsidRPr="00062930">
        <w:rPr>
          <w:rFonts w:eastAsia="Calibri"/>
          <w:color w:val="000000" w:themeColor="text1"/>
          <w:sz w:val="16"/>
        </w:rPr>
        <w:t xml:space="preserve">, which had </w:t>
      </w:r>
      <w:r w:rsidRPr="00062930">
        <w:rPr>
          <w:rFonts w:eastAsia="Calibri"/>
          <w:color w:val="000000" w:themeColor="text1"/>
          <w:highlight w:val="green"/>
          <w:u w:val="single"/>
        </w:rPr>
        <w:t xml:space="preserve">called </w:t>
      </w:r>
      <w:r w:rsidRPr="00062930">
        <w:rPr>
          <w:rFonts w:eastAsia="Calibri"/>
          <w:color w:val="000000" w:themeColor="text1"/>
          <w:u w:val="single"/>
        </w:rPr>
        <w:t xml:space="preserve">on the administration </w:t>
      </w:r>
      <w:r w:rsidRPr="00062930">
        <w:rPr>
          <w:rFonts w:eastAsia="Calibri"/>
          <w:color w:val="000000" w:themeColor="text1"/>
          <w:highlight w:val="green"/>
          <w:u w:val="single"/>
        </w:rPr>
        <w:t>to block t</w:t>
      </w:r>
      <w:r w:rsidRPr="00062930">
        <w:rPr>
          <w:rFonts w:eastAsia="Calibri"/>
          <w:color w:val="000000" w:themeColor="text1"/>
          <w:u w:val="single"/>
        </w:rPr>
        <w:t xml:space="preserve">he entire </w:t>
      </w:r>
      <w:r w:rsidRPr="00062930">
        <w:rPr>
          <w:rFonts w:eastAsia="Calibri"/>
          <w:color w:val="000000" w:themeColor="text1"/>
          <w:highlight w:val="green"/>
          <w:u w:val="single"/>
        </w:rPr>
        <w:t>$300 million aid,</w:t>
      </w:r>
      <w:r w:rsidRPr="00062930">
        <w:rPr>
          <w:rFonts w:eastAsia="Calibri"/>
          <w:color w:val="000000" w:themeColor="text1"/>
          <w:sz w:val="16"/>
          <w:highlight w:val="green"/>
        </w:rPr>
        <w:t xml:space="preserve"> </w:t>
      </w:r>
      <w:r w:rsidRPr="00062930">
        <w:rPr>
          <w:rFonts w:eastAsia="Calibri"/>
          <w:color w:val="000000" w:themeColor="text1"/>
          <w:u w:val="single"/>
        </w:rPr>
        <w:t xml:space="preserve">expressed disappointment at the decision, saying it was a "betrayal" of the U.S. commitment to promote human rights. </w:t>
      </w:r>
      <w:r w:rsidRPr="00062930">
        <w:rPr>
          <w:rFonts w:eastAsia="Calibri"/>
          <w:color w:val="000000" w:themeColor="text1"/>
          <w:sz w:val="16"/>
        </w:rPr>
        <w:t xml:space="preserve">The State Department spokesperson said in an emailed statement: </w:t>
      </w:r>
      <w:r w:rsidRPr="00062930">
        <w:rPr>
          <w:rFonts w:eastAsia="Calibri"/>
          <w:b/>
          <w:iCs/>
          <w:color w:val="000000" w:themeColor="text1"/>
          <w:u w:val="single"/>
        </w:rPr>
        <w:t xml:space="preserve">"We are continuing to discuss our serious concerns about human rights in Egypt". </w:t>
      </w:r>
      <w:proofErr w:type="spellStart"/>
      <w:r w:rsidRPr="00062930">
        <w:rPr>
          <w:rFonts w:eastAsia="Calibri"/>
          <w:color w:val="000000" w:themeColor="text1"/>
          <w:sz w:val="16"/>
        </w:rPr>
        <w:t>Blinken</w:t>
      </w:r>
      <w:proofErr w:type="spellEnd"/>
      <w:r w:rsidRPr="00062930">
        <w:rPr>
          <w:rFonts w:eastAsia="Calibri"/>
          <w:color w:val="000000" w:themeColor="text1"/>
          <w:sz w:val="16"/>
        </w:rPr>
        <w:t xml:space="preserve"> "will move forward with the use of $130 million if the Government of Egypt affirmatively addresses specific human-rights related conditions," the statement added. </w:t>
      </w:r>
      <w:r w:rsidRPr="00062930">
        <w:rPr>
          <w:rFonts w:eastAsia="Calibri"/>
          <w:b/>
          <w:iCs/>
          <w:color w:val="000000" w:themeColor="text1"/>
          <w:highlight w:val="green"/>
          <w:u w:val="single"/>
        </w:rPr>
        <w:t>There was no</w:t>
      </w:r>
      <w:r w:rsidRPr="00062930">
        <w:rPr>
          <w:rFonts w:eastAsia="Calibri"/>
          <w:b/>
          <w:iCs/>
          <w:color w:val="000000" w:themeColor="text1"/>
          <w:u w:val="single"/>
        </w:rPr>
        <w:t xml:space="preserve"> immediate</w:t>
      </w:r>
      <w:r w:rsidRPr="00062930">
        <w:rPr>
          <w:rFonts w:eastAsia="Calibri"/>
          <w:b/>
          <w:iCs/>
          <w:color w:val="000000" w:themeColor="text1"/>
          <w:highlight w:val="green"/>
          <w:u w:val="single"/>
        </w:rPr>
        <w:t xml:space="preserve"> respons</w:t>
      </w:r>
      <w:r w:rsidRPr="00062930">
        <w:rPr>
          <w:rFonts w:eastAsia="Calibri"/>
          <w:b/>
          <w:iCs/>
          <w:color w:val="000000" w:themeColor="text1"/>
          <w:u w:val="single"/>
        </w:rPr>
        <w:t>e</w:t>
      </w:r>
      <w:r w:rsidRPr="00062930">
        <w:rPr>
          <w:rFonts w:eastAsia="Calibri"/>
          <w:color w:val="000000" w:themeColor="text1"/>
          <w:sz w:val="16"/>
        </w:rPr>
        <w:t xml:space="preserve"> to a request for comment </w:t>
      </w:r>
      <w:r w:rsidRPr="00062930">
        <w:rPr>
          <w:rFonts w:eastAsia="Calibri"/>
          <w:color w:val="000000" w:themeColor="text1"/>
          <w:highlight w:val="green"/>
          <w:u w:val="single"/>
        </w:rPr>
        <w:t>from Egypt's</w:t>
      </w:r>
      <w:r w:rsidRPr="00062930">
        <w:rPr>
          <w:rFonts w:eastAsia="Calibri"/>
          <w:color w:val="000000" w:themeColor="text1"/>
          <w:sz w:val="16"/>
        </w:rPr>
        <w:t xml:space="preserve"> state press </w:t>
      </w:r>
      <w:proofErr w:type="spellStart"/>
      <w:r w:rsidRPr="00062930">
        <w:rPr>
          <w:rFonts w:eastAsia="Calibri"/>
          <w:color w:val="000000" w:themeColor="text1"/>
          <w:sz w:val="16"/>
        </w:rPr>
        <w:t>centre</w:t>
      </w:r>
      <w:proofErr w:type="spellEnd"/>
      <w:r w:rsidRPr="00062930">
        <w:rPr>
          <w:rFonts w:eastAsia="Calibri"/>
          <w:color w:val="000000" w:themeColor="text1"/>
          <w:sz w:val="16"/>
        </w:rPr>
        <w:t xml:space="preserve">. Earlier, </w:t>
      </w:r>
      <w:r w:rsidRPr="00062930">
        <w:rPr>
          <w:rFonts w:eastAsia="Calibri"/>
          <w:color w:val="000000" w:themeColor="text1"/>
          <w:u w:val="single"/>
        </w:rPr>
        <w:t>a U.S. official speaking</w:t>
      </w:r>
      <w:r w:rsidRPr="00062930">
        <w:rPr>
          <w:rFonts w:eastAsia="Calibri"/>
          <w:color w:val="000000" w:themeColor="text1"/>
          <w:sz w:val="16"/>
        </w:rPr>
        <w:t xml:space="preserve"> on the condition of anonymity said the </w:t>
      </w:r>
      <w:r w:rsidRPr="00062930">
        <w:rPr>
          <w:rFonts w:eastAsia="Calibri"/>
          <w:color w:val="000000" w:themeColor="text1"/>
          <w:highlight w:val="green"/>
          <w:u w:val="single"/>
        </w:rPr>
        <w:t>administration</w:t>
      </w:r>
      <w:r w:rsidRPr="00062930">
        <w:rPr>
          <w:rFonts w:eastAsia="Calibri"/>
          <w:color w:val="000000" w:themeColor="text1"/>
          <w:u w:val="single"/>
        </w:rPr>
        <w:t xml:space="preserve"> would </w:t>
      </w:r>
      <w:r w:rsidRPr="00062930">
        <w:rPr>
          <w:rFonts w:eastAsia="Calibri"/>
          <w:color w:val="000000" w:themeColor="text1"/>
          <w:highlight w:val="green"/>
          <w:u w:val="single"/>
        </w:rPr>
        <w:t>approve $170 million</w:t>
      </w:r>
      <w:r w:rsidRPr="00062930">
        <w:rPr>
          <w:rFonts w:eastAsia="Calibri"/>
          <w:color w:val="000000" w:themeColor="text1"/>
          <w:sz w:val="16"/>
        </w:rPr>
        <w:t xml:space="preserve"> but would put a hold on the remaining $130 million, making that available in future fiscal years </w:t>
      </w:r>
      <w:r w:rsidRPr="00062930">
        <w:rPr>
          <w:rFonts w:eastAsia="Calibri"/>
          <w:b/>
          <w:iCs/>
          <w:color w:val="000000" w:themeColor="text1"/>
          <w:highlight w:val="green"/>
          <w:u w:val="single"/>
        </w:rPr>
        <w:t>if Egypt improves its record</w:t>
      </w:r>
      <w:r w:rsidRPr="00062930">
        <w:rPr>
          <w:rFonts w:eastAsia="Calibri"/>
          <w:b/>
          <w:iCs/>
          <w:color w:val="000000" w:themeColor="text1"/>
          <w:u w:val="single"/>
        </w:rPr>
        <w:t>.</w:t>
      </w:r>
      <w:r w:rsidRPr="00062930">
        <w:rPr>
          <w:rFonts w:eastAsia="Calibri"/>
          <w:color w:val="000000" w:themeColor="text1"/>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062930">
        <w:rPr>
          <w:rFonts w:eastAsia="Calibri"/>
          <w:color w:val="000000" w:themeColor="text1"/>
          <w:sz w:val="16"/>
        </w:rPr>
        <w:t>watered down</w:t>
      </w:r>
      <w:proofErr w:type="gramEnd"/>
      <w:r w:rsidRPr="00062930">
        <w:rPr>
          <w:rFonts w:eastAsia="Calibri"/>
          <w:color w:val="000000" w:themeColor="text1"/>
          <w:sz w:val="16"/>
        </w:rPr>
        <w:t xml:space="preserve"> conditions," said Sarah Leah </w:t>
      </w:r>
      <w:proofErr w:type="spellStart"/>
      <w:r w:rsidRPr="00062930">
        <w:rPr>
          <w:rFonts w:eastAsia="Calibri"/>
          <w:color w:val="000000" w:themeColor="text1"/>
          <w:sz w:val="16"/>
        </w:rPr>
        <w:t>Witson</w:t>
      </w:r>
      <w:proofErr w:type="spellEnd"/>
      <w:r w:rsidRPr="00062930">
        <w:rPr>
          <w:rFonts w:eastAsia="Calibri"/>
          <w:color w:val="000000" w:themeColor="text1"/>
          <w:sz w:val="16"/>
        </w:rPr>
        <w:t xml:space="preserve">, executive director of advocacy group Democracy for the Arab World Now (DAWN). </w:t>
      </w:r>
      <w:r w:rsidRPr="00062930">
        <w:rPr>
          <w:rFonts w:eastAsia="Calibri"/>
          <w:b/>
          <w:iCs/>
          <w:color w:val="000000" w:themeColor="text1"/>
          <w:u w:val="single"/>
        </w:rPr>
        <w:t xml:space="preserve">The United States has provided around $1.3 billion in foreign assistance to Egypt annually since the 2017 fiscal year, according to a congressional research report. </w:t>
      </w:r>
      <w:r w:rsidRPr="00062930">
        <w:rPr>
          <w:rFonts w:eastAsia="Calibri"/>
          <w:color w:val="000000" w:themeColor="text1"/>
          <w:u w:val="single"/>
        </w:rPr>
        <w:t>Sisi</w:t>
      </w:r>
      <w:r w:rsidRPr="00062930">
        <w:rPr>
          <w:rFonts w:eastAsia="Calibri"/>
          <w:color w:val="000000" w:themeColor="text1"/>
          <w:sz w:val="16"/>
        </w:rPr>
        <w:t xml:space="preserve">, who ousted the Muslim Brotherhood in 2013, has </w:t>
      </w:r>
      <w:r w:rsidRPr="00062930">
        <w:rPr>
          <w:rFonts w:eastAsia="Calibri"/>
          <w:color w:val="000000" w:themeColor="text1"/>
          <w:u w:val="single"/>
        </w:rPr>
        <w:t>overseen a crackdown on dissent</w:t>
      </w:r>
      <w:r w:rsidRPr="00062930">
        <w:rPr>
          <w:rFonts w:eastAsia="Calibri"/>
          <w:color w:val="000000" w:themeColor="text1"/>
          <w:sz w:val="16"/>
        </w:rPr>
        <w:t xml:space="preserve"> that has tightened in recent years. </w:t>
      </w:r>
      <w:r w:rsidRPr="00062930">
        <w:rPr>
          <w:rFonts w:eastAsia="Calibri"/>
          <w:b/>
          <w:iCs/>
          <w:color w:val="000000" w:themeColor="text1"/>
          <w:u w:val="single"/>
        </w:rPr>
        <w:t>Rights groups say tens of thousands have been detained</w:t>
      </w:r>
      <w:r w:rsidRPr="00062930">
        <w:rPr>
          <w:rFonts w:eastAsia="Calibri"/>
          <w:color w:val="000000" w:themeColor="text1"/>
          <w:sz w:val="16"/>
        </w:rPr>
        <w:t>, including Brotherhood leaders and secular activists.</w:t>
      </w:r>
    </w:p>
    <w:p w14:paraId="1F7E1FBE" w14:textId="77777777" w:rsidR="00DA101C" w:rsidRPr="00062930" w:rsidRDefault="00DA101C" w:rsidP="00DA101C">
      <w:pPr>
        <w:pStyle w:val="Heading4"/>
        <w:rPr>
          <w:i/>
          <w:iCs/>
          <w:color w:val="000000" w:themeColor="text1"/>
          <w:u w:val="single"/>
        </w:rPr>
      </w:pPr>
      <w:r w:rsidRPr="00062930">
        <w:rPr>
          <w:color w:val="000000" w:themeColor="text1"/>
        </w:rPr>
        <w:t xml:space="preserve">History proves aid void causes Russia pivot, Al Sisi knows that and </w:t>
      </w:r>
      <w:r w:rsidRPr="00062930">
        <w:rPr>
          <w:color w:val="000000" w:themeColor="text1"/>
          <w:u w:val="single"/>
        </w:rPr>
        <w:t>tests US tolerance</w:t>
      </w:r>
      <w:r w:rsidRPr="00062930">
        <w:rPr>
          <w:color w:val="000000" w:themeColor="text1"/>
        </w:rPr>
        <w:t xml:space="preserve"> for rights abuses – </w:t>
      </w:r>
      <w:r w:rsidRPr="00062930">
        <w:rPr>
          <w:i/>
          <w:iCs/>
          <w:color w:val="000000" w:themeColor="text1"/>
          <w:u w:val="single"/>
        </w:rPr>
        <w:t>regime change key</w:t>
      </w:r>
    </w:p>
    <w:p w14:paraId="44948647" w14:textId="77777777" w:rsidR="00DA101C" w:rsidRPr="00062930" w:rsidRDefault="00DA101C" w:rsidP="00DA101C">
      <w:pPr>
        <w:rPr>
          <w:color w:val="000000" w:themeColor="text1"/>
        </w:rPr>
      </w:pPr>
      <w:r w:rsidRPr="00062930">
        <w:rPr>
          <w:rStyle w:val="Style13ptBold"/>
          <w:color w:val="000000" w:themeColor="text1"/>
        </w:rPr>
        <w:t>Al-</w:t>
      </w:r>
      <w:proofErr w:type="spellStart"/>
      <w:r w:rsidRPr="00062930">
        <w:rPr>
          <w:rStyle w:val="Style13ptBold"/>
          <w:color w:val="000000" w:themeColor="text1"/>
        </w:rPr>
        <w:t>Anani</w:t>
      </w:r>
      <w:proofErr w:type="spellEnd"/>
      <w:r w:rsidRPr="00062930">
        <w:rPr>
          <w:rStyle w:val="Style13ptBold"/>
          <w:color w:val="000000" w:themeColor="text1"/>
        </w:rPr>
        <w:t xml:space="preserve"> 21</w:t>
      </w:r>
      <w:r w:rsidRPr="00062930">
        <w:rPr>
          <w:color w:val="000000" w:themeColor="text1"/>
        </w:rPr>
        <w:t xml:space="preserve"> (Growing Relations between Egypt and Russia: Strategic Alliance or Marriage of Convenience? Sep 27, 2021 Khalil Al-</w:t>
      </w:r>
      <w:proofErr w:type="spellStart"/>
      <w:r w:rsidRPr="00062930">
        <w:rPr>
          <w:color w:val="000000" w:themeColor="text1"/>
        </w:rPr>
        <w:t>Anani</w:t>
      </w:r>
      <w:proofErr w:type="spellEnd"/>
      <w:r w:rsidRPr="00062930">
        <w:rPr>
          <w:color w:val="000000" w:themeColor="text1"/>
        </w:rPr>
        <w:t xml:space="preserve">, Arab Center Washington DC, </w:t>
      </w:r>
      <w:hyperlink r:id="rId13" w:history="1">
        <w:r w:rsidRPr="00062930">
          <w:rPr>
            <w:rStyle w:val="Hyperlink"/>
            <w:color w:val="000000" w:themeColor="text1"/>
          </w:rPr>
          <w:t>https://arabcenterdc.org/resource/growing-relations-between-egypt-and-russia-strategic-alliance-or-marriage-of-convenience/)//ww</w:t>
        </w:r>
      </w:hyperlink>
      <w:r w:rsidRPr="00062930">
        <w:rPr>
          <w:color w:val="000000" w:themeColor="text1"/>
        </w:rPr>
        <w:t xml:space="preserve"> </w:t>
      </w:r>
      <w:proofErr w:type="spellStart"/>
      <w:r w:rsidRPr="00062930">
        <w:rPr>
          <w:color w:val="000000" w:themeColor="text1"/>
        </w:rPr>
        <w:t>pbj</w:t>
      </w:r>
      <w:proofErr w:type="spellEnd"/>
    </w:p>
    <w:p w14:paraId="10F02BDC" w14:textId="77777777" w:rsidR="00DA101C" w:rsidRPr="00062930" w:rsidRDefault="00DA101C" w:rsidP="00DA101C">
      <w:pPr>
        <w:rPr>
          <w:color w:val="000000" w:themeColor="text1"/>
          <w:sz w:val="16"/>
        </w:rPr>
      </w:pPr>
      <w:r w:rsidRPr="00062930">
        <w:rPr>
          <w:color w:val="000000" w:themeColor="text1"/>
          <w:sz w:val="16"/>
        </w:rPr>
        <w:t xml:space="preserve">On August 22nd, Egypt’s Minister of Defense and Military Production Mohammad </w:t>
      </w:r>
      <w:proofErr w:type="spellStart"/>
      <w:r w:rsidRPr="00062930">
        <w:rPr>
          <w:color w:val="000000" w:themeColor="text1"/>
          <w:sz w:val="16"/>
        </w:rPr>
        <w:t>Zaki</w:t>
      </w:r>
      <w:proofErr w:type="spellEnd"/>
      <w:r w:rsidRPr="00062930">
        <w:rPr>
          <w:color w:val="000000" w:themeColor="text1"/>
          <w:sz w:val="16"/>
        </w:rPr>
        <w:t xml:space="preserve"> made a trip to Russia with a high-level military delegation. </w:t>
      </w:r>
      <w:proofErr w:type="spellStart"/>
      <w:r w:rsidRPr="00062930">
        <w:rPr>
          <w:color w:val="000000" w:themeColor="text1"/>
          <w:sz w:val="16"/>
        </w:rPr>
        <w:t>Zaki</w:t>
      </w:r>
      <w:proofErr w:type="spellEnd"/>
      <w:r w:rsidRPr="00062930">
        <w:rPr>
          <w:color w:val="000000" w:themeColor="text1"/>
          <w:sz w:val="16"/>
        </w:rPr>
        <w:t xml:space="preserve"> attended the seventh meeting of the Egyptian-Russian Joint Military Committee and met with several Russian officials. His visit to Moscow underscores the growing special relationship between Russia and Egypt, particularly since the coup of 2013 that toppled President Mohamed Morsi. </w:t>
      </w:r>
      <w:r w:rsidRPr="00062930">
        <w:rPr>
          <w:rStyle w:val="Emphasis"/>
          <w:color w:val="000000" w:themeColor="text1"/>
        </w:rPr>
        <w:t xml:space="preserve">Since ascending to power in 2014, Egypt’s President Abdel-Fattah </w:t>
      </w:r>
      <w:r w:rsidRPr="00062930">
        <w:rPr>
          <w:rStyle w:val="Emphasis"/>
          <w:color w:val="000000" w:themeColor="text1"/>
          <w:highlight w:val="cyan"/>
        </w:rPr>
        <w:t>el-Sisi</w:t>
      </w:r>
      <w:r w:rsidRPr="00062930">
        <w:rPr>
          <w:rStyle w:val="Emphasis"/>
          <w:color w:val="000000" w:themeColor="text1"/>
        </w:rPr>
        <w:t xml:space="preserve"> has </w:t>
      </w:r>
      <w:r w:rsidRPr="00062930">
        <w:rPr>
          <w:rStyle w:val="Emphasis"/>
          <w:color w:val="000000" w:themeColor="text1"/>
          <w:highlight w:val="cyan"/>
        </w:rPr>
        <w:t>invested heavily in</w:t>
      </w:r>
      <w:r w:rsidRPr="00062930">
        <w:rPr>
          <w:rStyle w:val="Emphasis"/>
          <w:color w:val="000000" w:themeColor="text1"/>
        </w:rPr>
        <w:t xml:space="preserve"> his relations with Russia’s President Vladimir </w:t>
      </w:r>
      <w:r w:rsidRPr="00062930">
        <w:rPr>
          <w:rStyle w:val="Emphasis"/>
          <w:color w:val="000000" w:themeColor="text1"/>
          <w:highlight w:val="cyan"/>
        </w:rPr>
        <w:t>Putin</w:t>
      </w:r>
      <w:r w:rsidRPr="00062930">
        <w:rPr>
          <w:rStyle w:val="Emphasis"/>
          <w:color w:val="000000" w:themeColor="text1"/>
        </w:rPr>
        <w:t xml:space="preserve">. Sisi views Putin as a </w:t>
      </w:r>
      <w:r w:rsidRPr="00062930">
        <w:rPr>
          <w:rStyle w:val="Emphasis"/>
          <w:color w:val="000000" w:themeColor="text1"/>
          <w:highlight w:val="cyan"/>
        </w:rPr>
        <w:t>key ally</w:t>
      </w:r>
      <w:r w:rsidRPr="00062930">
        <w:rPr>
          <w:rStyle w:val="Emphasis"/>
          <w:color w:val="000000" w:themeColor="text1"/>
        </w:rPr>
        <w:t xml:space="preserve"> and considers the relations between Moscow and Cairo as a </w:t>
      </w:r>
      <w:r w:rsidRPr="00062930">
        <w:rPr>
          <w:rStyle w:val="Emphasis"/>
          <w:color w:val="000000" w:themeColor="text1"/>
          <w:highlight w:val="cyan"/>
        </w:rPr>
        <w:t>cornerstone of Egypt’s fo</w:t>
      </w:r>
      <w:r w:rsidRPr="00062930">
        <w:rPr>
          <w:rStyle w:val="Emphasis"/>
          <w:color w:val="000000" w:themeColor="text1"/>
        </w:rPr>
        <w:t xml:space="preserve">reign </w:t>
      </w:r>
      <w:r w:rsidRPr="00062930">
        <w:rPr>
          <w:rStyle w:val="Emphasis"/>
          <w:color w:val="000000" w:themeColor="text1"/>
          <w:highlight w:val="cyan"/>
        </w:rPr>
        <w:t>po</w:t>
      </w:r>
      <w:r w:rsidRPr="00062930">
        <w:rPr>
          <w:rStyle w:val="Emphasis"/>
          <w:color w:val="000000" w:themeColor="text1"/>
        </w:rPr>
        <w:t>licy</w:t>
      </w:r>
      <w:r w:rsidRPr="00062930">
        <w:rPr>
          <w:color w:val="000000" w:themeColor="text1"/>
          <w:sz w:val="16"/>
        </w:rPr>
        <w:t xml:space="preserve">. However, Egypt’s growing relations with Russia raise serious questions, such as the following: To what extent do they represent a shift in Cairo’s position toward global powers? What is the impact of these relations on Egypt’s long-standing partnership with the United States? Mutual Interests Relations between Egypt and Russia go back </w:t>
      </w:r>
      <w:r w:rsidRPr="00062930">
        <w:rPr>
          <w:color w:val="000000" w:themeColor="text1"/>
          <w:sz w:val="16"/>
        </w:rPr>
        <w:lastRenderedPageBreak/>
        <w:t xml:space="preserve">decades. They reached new heights in the past eight years, and especially since Sisi came to power in 2014. President Sisi seems keen to build a strong partnership with Moscow for different reasons, among them balancing Egypt’s foreign relations and benefiting from Russia’s increasing influence in the Middle East. </w:t>
      </w:r>
      <w:r w:rsidRPr="00062930">
        <w:rPr>
          <w:rStyle w:val="Emphasis"/>
          <w:color w:val="000000" w:themeColor="text1"/>
        </w:rPr>
        <w:t xml:space="preserve">Sisi also clearly admires Putin as a ruler. For him, investing in the relationship with Moscow </w:t>
      </w:r>
      <w:r w:rsidRPr="00062930">
        <w:rPr>
          <w:rStyle w:val="Emphasis"/>
          <w:color w:val="000000" w:themeColor="text1"/>
          <w:highlight w:val="cyan"/>
        </w:rPr>
        <w:t>helps</w:t>
      </w:r>
      <w:r w:rsidRPr="00062930">
        <w:rPr>
          <w:rStyle w:val="Emphasis"/>
          <w:color w:val="000000" w:themeColor="text1"/>
        </w:rPr>
        <w:t xml:space="preserve"> Egypt to </w:t>
      </w:r>
      <w:r w:rsidRPr="00062930">
        <w:rPr>
          <w:rStyle w:val="Emphasis"/>
          <w:color w:val="000000" w:themeColor="text1"/>
          <w:highlight w:val="cyan"/>
        </w:rPr>
        <w:t>balance</w:t>
      </w:r>
      <w:r w:rsidRPr="00062930">
        <w:rPr>
          <w:rStyle w:val="Emphasis"/>
          <w:color w:val="000000" w:themeColor="text1"/>
        </w:rPr>
        <w:t xml:space="preserve"> its foreign </w:t>
      </w:r>
      <w:r w:rsidRPr="00062930">
        <w:rPr>
          <w:rStyle w:val="Emphasis"/>
          <w:color w:val="000000" w:themeColor="text1"/>
          <w:highlight w:val="cyan"/>
        </w:rPr>
        <w:t>relations</w:t>
      </w:r>
      <w:r w:rsidRPr="00062930">
        <w:rPr>
          <w:rStyle w:val="Emphasis"/>
          <w:color w:val="000000" w:themeColor="text1"/>
        </w:rPr>
        <w:t xml:space="preserve"> with global players, chiefly the United States and European countries, which have criticized Egypt’s gruesome record of human rights violations.</w:t>
      </w:r>
      <w:r w:rsidRPr="00062930">
        <w:rPr>
          <w:color w:val="000000" w:themeColor="text1"/>
          <w:sz w:val="16"/>
        </w:rPr>
        <w:t xml:space="preserve"> An authoritarian himself, Putin couldn’t care less about the issues of human rights and democracy in Egypt. For Sisi, investing in the relationship with Moscow helps Egypt to balance its foreign relations with global players, chiefly the United States and European countries. Russia’s growing presence and influence in the region, from Iran and Syria to Turkey, Libya, Algeria, and the Gulf countries, has made it a vital player in the region. Building strong relations with Russia not only would enable Egypt to rebuild its regional weight and image but also help it to counterbalance the growing influence of other regional players, notably Turkey and Iran. In turn, </w:t>
      </w:r>
      <w:r w:rsidRPr="00062930">
        <w:rPr>
          <w:rStyle w:val="Emphasis"/>
          <w:color w:val="000000" w:themeColor="text1"/>
        </w:rPr>
        <w:t xml:space="preserve">Moscow is counting on Cairo to </w:t>
      </w:r>
      <w:r w:rsidRPr="00062930">
        <w:rPr>
          <w:rStyle w:val="Emphasis"/>
          <w:color w:val="000000" w:themeColor="text1"/>
          <w:highlight w:val="cyan"/>
        </w:rPr>
        <w:t>solidify</w:t>
      </w:r>
      <w:r w:rsidRPr="00062930">
        <w:rPr>
          <w:rStyle w:val="Emphasis"/>
          <w:color w:val="000000" w:themeColor="text1"/>
        </w:rPr>
        <w:t xml:space="preserve"> its </w:t>
      </w:r>
      <w:r w:rsidRPr="00062930">
        <w:rPr>
          <w:rStyle w:val="Emphasis"/>
          <w:color w:val="000000" w:themeColor="text1"/>
          <w:highlight w:val="cyan"/>
        </w:rPr>
        <w:t>great-power influence</w:t>
      </w:r>
      <w:r w:rsidRPr="00062930">
        <w:rPr>
          <w:rStyle w:val="Emphasis"/>
          <w:color w:val="000000" w:themeColor="text1"/>
        </w:rPr>
        <w:t xml:space="preserve"> in the region. As the </w:t>
      </w:r>
      <w:r w:rsidRPr="00062930">
        <w:rPr>
          <w:rStyle w:val="Emphasis"/>
          <w:color w:val="000000" w:themeColor="text1"/>
          <w:highlight w:val="cyan"/>
        </w:rPr>
        <w:t>largest Arab country</w:t>
      </w:r>
      <w:r w:rsidRPr="00062930">
        <w:rPr>
          <w:rStyle w:val="Emphasis"/>
          <w:color w:val="000000" w:themeColor="text1"/>
        </w:rPr>
        <w:t xml:space="preserve">, Egypt can play a </w:t>
      </w:r>
      <w:r w:rsidRPr="00062930">
        <w:rPr>
          <w:rStyle w:val="Emphasis"/>
          <w:color w:val="000000" w:themeColor="text1"/>
          <w:highlight w:val="cyan"/>
        </w:rPr>
        <w:t>key role in conflict zones</w:t>
      </w:r>
      <w:r w:rsidRPr="00062930">
        <w:rPr>
          <w:rStyle w:val="Emphasis"/>
          <w:color w:val="000000" w:themeColor="text1"/>
        </w:rPr>
        <w:t xml:space="preserve"> such as Libya and Syria</w:t>
      </w:r>
      <w:r w:rsidRPr="00062930">
        <w:rPr>
          <w:color w:val="000000" w:themeColor="text1"/>
          <w:sz w:val="16"/>
        </w:rPr>
        <w:t xml:space="preserve">. In fact, </w:t>
      </w:r>
      <w:r w:rsidRPr="00062930">
        <w:rPr>
          <w:rStyle w:val="Emphasis"/>
          <w:color w:val="000000" w:themeColor="text1"/>
          <w:highlight w:val="cyan"/>
        </w:rPr>
        <w:t>Cairo and Moscow</w:t>
      </w:r>
      <w:r w:rsidRPr="00062930">
        <w:rPr>
          <w:rStyle w:val="Emphasis"/>
          <w:color w:val="000000" w:themeColor="text1"/>
        </w:rPr>
        <w:t xml:space="preserve"> tend to </w:t>
      </w:r>
      <w:r w:rsidRPr="00062930">
        <w:rPr>
          <w:rStyle w:val="Emphasis"/>
          <w:color w:val="000000" w:themeColor="text1"/>
          <w:highlight w:val="cyan"/>
        </w:rPr>
        <w:t>coordinate</w:t>
      </w:r>
      <w:r w:rsidRPr="00062930">
        <w:rPr>
          <w:rStyle w:val="Emphasis"/>
          <w:color w:val="000000" w:themeColor="text1"/>
        </w:rPr>
        <w:t xml:space="preserve"> their </w:t>
      </w:r>
      <w:r w:rsidRPr="00062930">
        <w:rPr>
          <w:rStyle w:val="Emphasis"/>
          <w:color w:val="000000" w:themeColor="text1"/>
          <w:highlight w:val="cyan"/>
        </w:rPr>
        <w:t>positions</w:t>
      </w:r>
      <w:r w:rsidRPr="00062930">
        <w:rPr>
          <w:rStyle w:val="Emphasis"/>
          <w:color w:val="000000" w:themeColor="text1"/>
        </w:rPr>
        <w:t xml:space="preserve"> on these two issues </w:t>
      </w:r>
      <w:proofErr w:type="gramStart"/>
      <w:r w:rsidRPr="00062930">
        <w:rPr>
          <w:rStyle w:val="Emphasis"/>
          <w:color w:val="000000" w:themeColor="text1"/>
        </w:rPr>
        <w:t>in order to</w:t>
      </w:r>
      <w:proofErr w:type="gramEnd"/>
      <w:r w:rsidRPr="00062930">
        <w:rPr>
          <w:rStyle w:val="Emphasis"/>
          <w:color w:val="000000" w:themeColor="text1"/>
        </w:rPr>
        <w:t xml:space="preserve"> achieve their mutual regional interests. Furthermore, Sisi and Putin share </w:t>
      </w:r>
      <w:r w:rsidRPr="00062930">
        <w:rPr>
          <w:rStyle w:val="Emphasis"/>
          <w:color w:val="000000" w:themeColor="text1"/>
          <w:highlight w:val="cyan"/>
        </w:rPr>
        <w:t>similar world views</w:t>
      </w:r>
      <w:r w:rsidRPr="00062930">
        <w:rPr>
          <w:rStyle w:val="Emphasis"/>
          <w:color w:val="000000" w:themeColor="text1"/>
        </w:rPr>
        <w:t xml:space="preserve"> whether about dealing with domestic opposition—which both do not accept or tolerate—or regional issues in Syria and Libya as well as political Islam</w:t>
      </w:r>
      <w:r w:rsidRPr="00062930">
        <w:rPr>
          <w:color w:val="000000" w:themeColor="text1"/>
          <w:sz w:val="16"/>
        </w:rPr>
        <w:t xml:space="preserve">. Both </w:t>
      </w:r>
      <w:proofErr w:type="gramStart"/>
      <w:r w:rsidRPr="00062930">
        <w:rPr>
          <w:color w:val="000000" w:themeColor="text1"/>
          <w:sz w:val="16"/>
        </w:rPr>
        <w:t>leaders</w:t>
      </w:r>
      <w:proofErr w:type="gramEnd"/>
      <w:r w:rsidRPr="00062930">
        <w:rPr>
          <w:color w:val="000000" w:themeColor="text1"/>
          <w:sz w:val="16"/>
        </w:rPr>
        <w:t xml:space="preserve"> </w:t>
      </w:r>
      <w:r w:rsidRPr="00062930">
        <w:rPr>
          <w:rStyle w:val="Emphasis"/>
          <w:color w:val="000000" w:themeColor="text1"/>
          <w:highlight w:val="cyan"/>
        </w:rPr>
        <w:t>disdain basic democratic</w:t>
      </w:r>
      <w:r w:rsidRPr="00062930">
        <w:rPr>
          <w:rStyle w:val="Emphasis"/>
          <w:color w:val="000000" w:themeColor="text1"/>
        </w:rPr>
        <w:t xml:space="preserve"> and </w:t>
      </w:r>
      <w:r w:rsidRPr="00062930">
        <w:rPr>
          <w:rStyle w:val="Emphasis"/>
          <w:color w:val="000000" w:themeColor="text1"/>
          <w:highlight w:val="cyan"/>
        </w:rPr>
        <w:t>human rights</w:t>
      </w:r>
      <w:r w:rsidRPr="00062930">
        <w:rPr>
          <w:rStyle w:val="Emphasis"/>
          <w:color w:val="000000" w:themeColor="text1"/>
        </w:rPr>
        <w:t xml:space="preserve"> principles and prefer using coercion against political opponents no matter the consequences. They also vehemently </w:t>
      </w:r>
      <w:r w:rsidRPr="00062930">
        <w:rPr>
          <w:rStyle w:val="Emphasis"/>
          <w:color w:val="000000" w:themeColor="text1"/>
          <w:highlight w:val="cyan"/>
        </w:rPr>
        <w:t>reject</w:t>
      </w:r>
      <w:r w:rsidRPr="00062930">
        <w:rPr>
          <w:rStyle w:val="Emphasis"/>
          <w:color w:val="000000" w:themeColor="text1"/>
        </w:rPr>
        <w:t xml:space="preserve"> and rebuff any external </w:t>
      </w:r>
      <w:r w:rsidRPr="00062930">
        <w:rPr>
          <w:rStyle w:val="Emphasis"/>
          <w:color w:val="000000" w:themeColor="text1"/>
          <w:highlight w:val="cyan"/>
        </w:rPr>
        <w:t>criticism</w:t>
      </w:r>
      <w:r w:rsidRPr="00062930">
        <w:rPr>
          <w:rStyle w:val="Emphasis"/>
          <w:color w:val="000000" w:themeColor="text1"/>
        </w:rPr>
        <w:t xml:space="preserve"> or pressure to respect human rights</w:t>
      </w:r>
      <w:r w:rsidRPr="00062930">
        <w:rPr>
          <w:color w:val="000000" w:themeColor="text1"/>
          <w:sz w:val="16"/>
        </w:rPr>
        <w:t>; in fact, they consider such critique a national insult that necessitates strong condemnation. These personal traits make Sisi and Putin a perfect match in an era of erosion of democracy and the growing “</w:t>
      </w:r>
      <w:r w:rsidRPr="00062930">
        <w:rPr>
          <w:rStyle w:val="Emphasis"/>
          <w:color w:val="000000" w:themeColor="text1"/>
          <w:highlight w:val="cyan"/>
        </w:rPr>
        <w:t>strongman model</w:t>
      </w:r>
      <w:r w:rsidRPr="00062930">
        <w:rPr>
          <w:color w:val="000000" w:themeColor="text1"/>
          <w:sz w:val="16"/>
        </w:rPr>
        <w:t xml:space="preserve">” around the world. A Growing Partnership As evidence of Egypt’s deepening relations with Russia, in October 2018, Sisi and Putin signed a comprehensive partnership agreement during the former’s fourth visit to Moscow. The agreement covers military, security, trade, and economic aspects of cooperation. In December 2020, the Egyptian parliament ratified1 another comprehensive agreement between Egypt and Russia. According to the agreement,2 the two countries agreed to exchange regular visits at the presidential level and the level of foreign and defense ministers. It also included provisions about fighting terrorism and cooperating on military, economic, trade, scientific and technical matters, tourism, and youth. Importantly, the agreement is valid for ten years and will be “automatically extended for subsequent five-year periods, if neither party notifies [the other] in writing through diplomatic channels of its intention to terminate it no later than six months before the expiration [of the agreement].” It is noteworthy that economic exchanges and trade between Egypt and Russia have expanded significantly. It is noteworthy that economic exchanges and trade between Egypt and Russia have expanded significantly. According to the Russian ambassador in Cairo, Georgy </w:t>
      </w:r>
      <w:proofErr w:type="spellStart"/>
      <w:r w:rsidRPr="00062930">
        <w:rPr>
          <w:color w:val="000000" w:themeColor="text1"/>
          <w:sz w:val="16"/>
        </w:rPr>
        <w:t>Borisenko</w:t>
      </w:r>
      <w:proofErr w:type="spellEnd"/>
      <w:r w:rsidRPr="00062930">
        <w:rPr>
          <w:color w:val="000000" w:themeColor="text1"/>
          <w:sz w:val="16"/>
        </w:rPr>
        <w:t xml:space="preserve">, bilateral trade3 between Cairo and Moscow reached $6.2 billion in 2019, including $5.7 billion in Russian exports to Egypt, which makes it the largest trading partner for Russia in the Middle East and Africa and places Russia as the third most important partner for Egypt after the European Union and China. </w:t>
      </w:r>
      <w:proofErr w:type="spellStart"/>
      <w:r w:rsidRPr="00062930">
        <w:rPr>
          <w:color w:val="000000" w:themeColor="text1"/>
          <w:sz w:val="16"/>
        </w:rPr>
        <w:t>Borisenko</w:t>
      </w:r>
      <w:proofErr w:type="spellEnd"/>
      <w:r w:rsidRPr="00062930">
        <w:rPr>
          <w:color w:val="000000" w:themeColor="text1"/>
          <w:sz w:val="16"/>
        </w:rPr>
        <w:t xml:space="preserve"> also pointed out that major Russian companies, including Rosneft, Lukoil, and Lada, are operating in the Egyptian market with investments exceeding $7.4 billion. Moreover, Russia and Egypt signed an agreement to establish a Russian industrial zone in East Port Said, which is expected to increase the number of Russian companies and investments. According to </w:t>
      </w:r>
      <w:proofErr w:type="spellStart"/>
      <w:r w:rsidRPr="00062930">
        <w:rPr>
          <w:color w:val="000000" w:themeColor="text1"/>
          <w:sz w:val="16"/>
        </w:rPr>
        <w:t>Borisenko</w:t>
      </w:r>
      <w:proofErr w:type="spellEnd"/>
      <w:r w:rsidRPr="00062930">
        <w:rPr>
          <w:color w:val="000000" w:themeColor="text1"/>
          <w:sz w:val="16"/>
        </w:rPr>
        <w:t xml:space="preserve">, Russia plans to invest over $7 billion to establish its industrial zone, and this would create around 35,000 jobs for Egyptians. Russia is also the largest grain exporter to Egypt, providing for </w:t>
      </w:r>
      <w:proofErr w:type="gramStart"/>
      <w:r w:rsidRPr="00062930">
        <w:rPr>
          <w:color w:val="000000" w:themeColor="text1"/>
          <w:sz w:val="16"/>
        </w:rPr>
        <w:t>a majority ​​of</w:t>
      </w:r>
      <w:proofErr w:type="gramEnd"/>
      <w:r w:rsidRPr="00062930">
        <w:rPr>
          <w:color w:val="000000" w:themeColor="text1"/>
          <w:sz w:val="16"/>
        </w:rPr>
        <w:t xml:space="preserve"> Egypt’s demand, and agricultural products represent nearly 80 percent of Egypt’s exports to Russia, making the latter one of the major importers of Egyptian vegetables and fruits Importantly, Egypt is one of the favorite destinations of Russian tourists. Until 2014, Russia dominated the tourist market in Egypt as the number of Russian tourists surpassed 3.1 million that year, nearly 33 percent of the total number. Also, on August 9, 2021, Russia resumed its flights to the Red Sea resorts, ending a ban that lasted about six years after the bombing of a Russian airliner following takeoff from Sharm el-Sheikh resort, killing all 224 people on board. </w:t>
      </w:r>
      <w:r w:rsidRPr="00062930">
        <w:rPr>
          <w:rStyle w:val="Emphasis"/>
          <w:color w:val="000000" w:themeColor="text1"/>
        </w:rPr>
        <w:t>Bolstering Military Cooperation Egypt has also become one of the key weapons importers in the Middle East</w:t>
      </w:r>
      <w:r w:rsidRPr="00062930">
        <w:rPr>
          <w:color w:val="000000" w:themeColor="text1"/>
          <w:sz w:val="16"/>
        </w:rPr>
        <w:t xml:space="preserve">. According to the Stockholm International Peace Research Institute’s (SIPRI) 2021 report, Egypt’s arms imports increased by 136 percent between 2011–2015 and 2016–2020. A fact sheet by SIPRI in 2020 notes that, “Egypt was the third-largest arms importer in the world in 2015–19. Its arms imports accounted for 5.8 per cent of the global total and were 212 per cent higher than in 2010–14.” </w:t>
      </w:r>
      <w:proofErr w:type="gramStart"/>
      <w:r w:rsidRPr="00062930">
        <w:rPr>
          <w:color w:val="000000" w:themeColor="text1"/>
          <w:sz w:val="16"/>
        </w:rPr>
        <w:t>In order to</w:t>
      </w:r>
      <w:proofErr w:type="gramEnd"/>
      <w:r w:rsidRPr="00062930">
        <w:rPr>
          <w:color w:val="000000" w:themeColor="text1"/>
          <w:sz w:val="16"/>
        </w:rPr>
        <w:t xml:space="preserve"> modernize and diversify its arms arsenal, Egypt widened and enhanced its military relationship with different partners over the past eight years. </w:t>
      </w:r>
      <w:r w:rsidRPr="00062930">
        <w:rPr>
          <w:rStyle w:val="Emphasis"/>
          <w:color w:val="000000" w:themeColor="text1"/>
        </w:rPr>
        <w:t>It signed several arms deals with Russia and France.</w:t>
      </w:r>
      <w:r w:rsidRPr="00062930">
        <w:rPr>
          <w:color w:val="000000" w:themeColor="text1"/>
          <w:sz w:val="16"/>
        </w:rPr>
        <w:t xml:space="preserve"> According to an Egyptian official,4 Egypt spent around $15 billion between 2014 and 2017 on arms purchases, of which Russia’s share constituted 60 percent. According to an Egyptian official, Egypt spent around $15 billion between 2014 and 2017 on arms purchases, of which Russia’s share constituted 60 percent. In fact, military cooperation is a key element in the growing relations between Egypt and Russia. Since 2014, Egypt signed several military deals to buy Russian weapons including fighter jets, assault helicopters, air defense systems, and frigates. More significantly, Russia will build Egypt’s first nuclear power plant, which is estimated to cost $25 billion. According to Amjad Al-Wakeel, chairman of Egypt’s Nuclear Power Plants Authority, Moscow will </w:t>
      </w:r>
      <w:r w:rsidRPr="00062930">
        <w:rPr>
          <w:color w:val="000000" w:themeColor="text1"/>
          <w:sz w:val="16"/>
        </w:rPr>
        <w:lastRenderedPageBreak/>
        <w:t xml:space="preserve">finance 85 percent of the project “through a Russian loan that Egypt will start repaying in October 2029 through semi-annual instalments over 22 years at an interest rate of 3%. Egypt’s government will cover the rest of the cost, whether from the public treasury or through local banks.” </w:t>
      </w:r>
      <w:r w:rsidRPr="00062930">
        <w:rPr>
          <w:rStyle w:val="Emphasis"/>
          <w:color w:val="000000" w:themeColor="text1"/>
        </w:rPr>
        <w:t>Both countries have reached5 agreements on military-technical cooperation at the cost of $3.5 billion which included the deliveries of 46 MiG-29 fighters and 46 Ka-52K Alligator helicopters</w:t>
      </w:r>
      <w:r w:rsidRPr="00062930">
        <w:rPr>
          <w:color w:val="000000" w:themeColor="text1"/>
          <w:sz w:val="16"/>
        </w:rPr>
        <w:t xml:space="preserve">. In addition, in May 2017, Russia won a tender to supply Egypt with Ka-52K, a ship-based reconnaissance and combat helicopter, to be placed on board the Mistral helicopter carrier, which Egypt obtained from France in 2015. </w:t>
      </w:r>
      <w:r w:rsidRPr="00062930">
        <w:rPr>
          <w:rStyle w:val="Emphasis"/>
          <w:color w:val="000000" w:themeColor="text1"/>
        </w:rPr>
        <w:t>Egypt and Russia have also held several joint military exercises since 2016 that have bolstered the military relationship between the two countries</w:t>
      </w:r>
      <w:r w:rsidRPr="00062930">
        <w:rPr>
          <w:color w:val="000000" w:themeColor="text1"/>
          <w:sz w:val="16"/>
        </w:rPr>
        <w:t xml:space="preserve">. Implications for US-Egyptian Relations The growing cooperation between Egypt and Russia should be read within the wider context of US-Egypt relations. </w:t>
      </w:r>
      <w:r w:rsidRPr="00062930">
        <w:rPr>
          <w:rStyle w:val="Emphasis"/>
          <w:color w:val="000000" w:themeColor="text1"/>
        </w:rPr>
        <w:t xml:space="preserve">Egypt has been a </w:t>
      </w:r>
      <w:r w:rsidRPr="00062930">
        <w:rPr>
          <w:rStyle w:val="Emphasis"/>
          <w:color w:val="000000" w:themeColor="text1"/>
          <w:highlight w:val="cyan"/>
        </w:rPr>
        <w:t>key regional partner of</w:t>
      </w:r>
      <w:r w:rsidRPr="00062930">
        <w:rPr>
          <w:rStyle w:val="Emphasis"/>
          <w:color w:val="000000" w:themeColor="text1"/>
        </w:rPr>
        <w:t xml:space="preserve"> the </w:t>
      </w:r>
      <w:r w:rsidRPr="00062930">
        <w:rPr>
          <w:rStyle w:val="Emphasis"/>
          <w:color w:val="000000" w:themeColor="text1"/>
          <w:highlight w:val="cyan"/>
        </w:rPr>
        <w:t>U</w:t>
      </w:r>
      <w:r w:rsidRPr="00062930">
        <w:rPr>
          <w:rStyle w:val="Emphasis"/>
          <w:color w:val="000000" w:themeColor="text1"/>
        </w:rPr>
        <w:t xml:space="preserve">nited </w:t>
      </w:r>
      <w:r w:rsidRPr="00062930">
        <w:rPr>
          <w:rStyle w:val="Emphasis"/>
          <w:color w:val="000000" w:themeColor="text1"/>
          <w:highlight w:val="cyan"/>
        </w:rPr>
        <w:t>S</w:t>
      </w:r>
      <w:r w:rsidRPr="00062930">
        <w:rPr>
          <w:rStyle w:val="Emphasis"/>
          <w:color w:val="000000" w:themeColor="text1"/>
        </w:rPr>
        <w:t xml:space="preserve">tates over the past five decades. The two countries have developed a special relationship with the result that Egypt has become one of the </w:t>
      </w:r>
      <w:r w:rsidRPr="00062930">
        <w:rPr>
          <w:rStyle w:val="Emphasis"/>
          <w:color w:val="000000" w:themeColor="text1"/>
          <w:highlight w:val="cyan"/>
        </w:rPr>
        <w:t>largest recipients of</w:t>
      </w:r>
      <w:r w:rsidRPr="00062930">
        <w:rPr>
          <w:rStyle w:val="Emphasis"/>
          <w:color w:val="000000" w:themeColor="text1"/>
        </w:rPr>
        <w:t xml:space="preserve"> US foreign </w:t>
      </w:r>
      <w:r w:rsidRPr="00062930">
        <w:rPr>
          <w:rStyle w:val="Emphasis"/>
          <w:color w:val="000000" w:themeColor="text1"/>
          <w:highlight w:val="cyan"/>
        </w:rPr>
        <w:t>assistance</w:t>
      </w:r>
      <w:r w:rsidRPr="00062930">
        <w:rPr>
          <w:rStyle w:val="Emphasis"/>
          <w:color w:val="000000" w:themeColor="text1"/>
        </w:rPr>
        <w:t xml:space="preserve"> in the world, for a total of approximately $1.4 billion in military and economic aid.</w:t>
      </w:r>
      <w:r w:rsidRPr="00062930">
        <w:rPr>
          <w:color w:val="000000" w:themeColor="text1"/>
          <w:sz w:val="16"/>
        </w:rPr>
        <w:t xml:space="preserve"> However, since Egypt’s January uprising of 2011, </w:t>
      </w:r>
      <w:r w:rsidRPr="00062930">
        <w:rPr>
          <w:rStyle w:val="Emphasis"/>
          <w:color w:val="000000" w:themeColor="text1"/>
        </w:rPr>
        <w:t xml:space="preserve">bilateral relations between Cairo and Washington </w:t>
      </w:r>
      <w:r w:rsidRPr="00062930">
        <w:rPr>
          <w:rStyle w:val="Emphasis"/>
          <w:color w:val="000000" w:themeColor="text1"/>
          <w:highlight w:val="cyan"/>
        </w:rPr>
        <w:t>suffered many setbacks</w:t>
      </w:r>
      <w:r w:rsidRPr="00062930">
        <w:rPr>
          <w:rStyle w:val="Emphasis"/>
          <w:color w:val="000000" w:themeColor="text1"/>
        </w:rPr>
        <w:t>, particularly after the coup of 2013</w:t>
      </w:r>
      <w:r w:rsidRPr="00062930">
        <w:rPr>
          <w:color w:val="000000" w:themeColor="text1"/>
          <w:sz w:val="16"/>
        </w:rPr>
        <w:t xml:space="preserve"> and the reemergence of authoritarianism in Egypt. Between 2013 and 2015, the </w:t>
      </w:r>
      <w:r w:rsidRPr="00062930">
        <w:rPr>
          <w:rStyle w:val="Emphasis"/>
          <w:color w:val="000000" w:themeColor="text1"/>
        </w:rPr>
        <w:t xml:space="preserve">Obama Administration </w:t>
      </w:r>
      <w:r w:rsidRPr="00062930">
        <w:rPr>
          <w:rStyle w:val="Emphasis"/>
          <w:color w:val="000000" w:themeColor="text1"/>
          <w:highlight w:val="cyan"/>
        </w:rPr>
        <w:t>suspended</w:t>
      </w:r>
      <w:r w:rsidRPr="00062930">
        <w:rPr>
          <w:rStyle w:val="Emphasis"/>
          <w:color w:val="000000" w:themeColor="text1"/>
        </w:rPr>
        <w:t xml:space="preserve"> a part of the US annual military </w:t>
      </w:r>
      <w:r w:rsidRPr="00062930">
        <w:rPr>
          <w:rStyle w:val="Emphasis"/>
          <w:color w:val="000000" w:themeColor="text1"/>
          <w:highlight w:val="cyan"/>
        </w:rPr>
        <w:t>aid</w:t>
      </w:r>
      <w:r w:rsidRPr="00062930">
        <w:rPr>
          <w:rStyle w:val="Emphasis"/>
          <w:color w:val="000000" w:themeColor="text1"/>
        </w:rPr>
        <w:t xml:space="preserve"> to the country as a reaction to the Egyptian government’s brutal violence against protests in 2013. </w:t>
      </w:r>
      <w:r w:rsidRPr="00062930">
        <w:rPr>
          <w:rStyle w:val="Emphasis"/>
          <w:color w:val="000000" w:themeColor="text1"/>
          <w:highlight w:val="cyan"/>
        </w:rPr>
        <w:t>Sisi responded by visiting Russia</w:t>
      </w:r>
      <w:r w:rsidRPr="00062930">
        <w:rPr>
          <w:rStyle w:val="Emphasis"/>
          <w:color w:val="000000" w:themeColor="text1"/>
        </w:rPr>
        <w:t xml:space="preserve"> several times between 2014 and 2018 and strengthening Cairo’s relations with Moscow.</w:t>
      </w:r>
      <w:r w:rsidRPr="00062930">
        <w:rPr>
          <w:color w:val="000000" w:themeColor="text1"/>
          <w:sz w:val="16"/>
        </w:rPr>
        <w:t xml:space="preserve"> Even after the Obama Administration resumed military aid in March 2015, Sisi signed several military deals with Russia. He also extended the economic, security, and geopolitical partnership with Russia, which put him at odds with the United States. </w:t>
      </w:r>
      <w:r w:rsidRPr="00062930">
        <w:rPr>
          <w:rStyle w:val="Emphasis"/>
          <w:color w:val="000000" w:themeColor="text1"/>
        </w:rPr>
        <w:t xml:space="preserve">Egypt’s growing relations with Russia, a major foe of the United States, has placed it in an </w:t>
      </w:r>
      <w:r w:rsidRPr="00062930">
        <w:rPr>
          <w:rStyle w:val="Emphasis"/>
          <w:color w:val="000000" w:themeColor="text1"/>
          <w:highlight w:val="cyan"/>
        </w:rPr>
        <w:t>uncomfortable position with</w:t>
      </w:r>
      <w:r w:rsidRPr="00062930">
        <w:rPr>
          <w:rStyle w:val="Emphasis"/>
          <w:color w:val="000000" w:themeColor="text1"/>
        </w:rPr>
        <w:t xml:space="preserve"> the </w:t>
      </w:r>
      <w:r w:rsidRPr="00062930">
        <w:rPr>
          <w:rStyle w:val="Emphasis"/>
          <w:color w:val="000000" w:themeColor="text1"/>
          <w:highlight w:val="cyan"/>
        </w:rPr>
        <w:t>Biden</w:t>
      </w:r>
      <w:r w:rsidRPr="00062930">
        <w:rPr>
          <w:rStyle w:val="Emphasis"/>
          <w:color w:val="000000" w:themeColor="text1"/>
        </w:rPr>
        <w:t xml:space="preserve"> Administration</w:t>
      </w:r>
      <w:r w:rsidRPr="00062930">
        <w:rPr>
          <w:color w:val="000000" w:themeColor="text1"/>
          <w:sz w:val="16"/>
        </w:rPr>
        <w:t>. Against this backdrop, Egypt’s growing relations with Russia, a major foe of the United States, has placed it in an uncomfortable position with the Biden Administration. Apparently</w:t>
      </w:r>
      <w:r w:rsidRPr="00062930">
        <w:rPr>
          <w:rStyle w:val="Emphasis"/>
          <w:color w:val="000000" w:themeColor="text1"/>
        </w:rPr>
        <w:t xml:space="preserve">, Sisi is playing his cards with the United States and attempting to </w:t>
      </w:r>
      <w:r w:rsidRPr="00062930">
        <w:rPr>
          <w:rStyle w:val="Emphasis"/>
          <w:color w:val="000000" w:themeColor="text1"/>
          <w:highlight w:val="cyan"/>
        </w:rPr>
        <w:t>instrumentalize</w:t>
      </w:r>
      <w:r w:rsidRPr="00062930">
        <w:rPr>
          <w:rStyle w:val="Emphasis"/>
          <w:color w:val="000000" w:themeColor="text1"/>
        </w:rPr>
        <w:t xml:space="preserve"> his </w:t>
      </w:r>
      <w:r w:rsidRPr="00062930">
        <w:rPr>
          <w:rStyle w:val="Emphasis"/>
          <w:color w:val="000000" w:themeColor="text1"/>
          <w:highlight w:val="cyan"/>
        </w:rPr>
        <w:t>relations with Moscow</w:t>
      </w:r>
      <w:r w:rsidRPr="00062930">
        <w:rPr>
          <w:rStyle w:val="Emphasis"/>
          <w:color w:val="000000" w:themeColor="text1"/>
        </w:rPr>
        <w:t xml:space="preserve"> </w:t>
      </w:r>
      <w:proofErr w:type="gramStart"/>
      <w:r w:rsidRPr="00062930">
        <w:rPr>
          <w:rStyle w:val="Emphasis"/>
          <w:color w:val="000000" w:themeColor="text1"/>
        </w:rPr>
        <w:t>in order to</w:t>
      </w:r>
      <w:proofErr w:type="gramEnd"/>
      <w:r w:rsidRPr="00062930">
        <w:rPr>
          <w:rStyle w:val="Emphasis"/>
          <w:color w:val="000000" w:themeColor="text1"/>
        </w:rPr>
        <w:t xml:space="preserve"> gain Washington’s attention. Russia seems to be </w:t>
      </w:r>
      <w:r w:rsidRPr="00062930">
        <w:rPr>
          <w:rStyle w:val="Emphasis"/>
          <w:color w:val="000000" w:themeColor="text1"/>
          <w:highlight w:val="cyan"/>
        </w:rPr>
        <w:t>aware of</w:t>
      </w:r>
      <w:r w:rsidRPr="00062930">
        <w:rPr>
          <w:rStyle w:val="Emphasis"/>
          <w:color w:val="000000" w:themeColor="text1"/>
        </w:rPr>
        <w:t xml:space="preserve"> Sisi’s </w:t>
      </w:r>
      <w:r w:rsidRPr="00062930">
        <w:rPr>
          <w:rStyle w:val="Emphasis"/>
          <w:color w:val="000000" w:themeColor="text1"/>
          <w:highlight w:val="cyan"/>
        </w:rPr>
        <w:t>strategy</w:t>
      </w:r>
      <w:r w:rsidRPr="00062930">
        <w:rPr>
          <w:rStyle w:val="Emphasis"/>
          <w:color w:val="000000" w:themeColor="text1"/>
        </w:rPr>
        <w:t xml:space="preserve"> and, in turn, is using it for its own purposes</w:t>
      </w:r>
      <w:r w:rsidRPr="00062930">
        <w:rPr>
          <w:color w:val="000000" w:themeColor="text1"/>
          <w:sz w:val="16"/>
        </w:rPr>
        <w:t xml:space="preserve">; however, this is a highly risky game that can backfire and jeopardize Egypt’s relations with one of its key partners. In fact, in 2019 Cairo was close to being hit with US sanctions because of its move to acquire Russian-made Sukhoi Su-35 aircraft. That was during the Trump Administration, when, ironically, Sisi was viewed as President Donald Trump’s “favorite dictator.” Indeed, the question of how far Egypt can go in its relationship with Russia depends on </w:t>
      </w:r>
      <w:r w:rsidRPr="00062930">
        <w:rPr>
          <w:rStyle w:val="Emphasis"/>
          <w:color w:val="000000" w:themeColor="text1"/>
          <w:highlight w:val="cyan"/>
        </w:rPr>
        <w:t>how much Washington</w:t>
      </w:r>
      <w:r w:rsidRPr="00062930">
        <w:rPr>
          <w:rStyle w:val="Emphasis"/>
          <w:color w:val="000000" w:themeColor="text1"/>
        </w:rPr>
        <w:t xml:space="preserve"> can accept and </w:t>
      </w:r>
      <w:r w:rsidRPr="00062930">
        <w:rPr>
          <w:rStyle w:val="Emphasis"/>
          <w:color w:val="000000" w:themeColor="text1"/>
          <w:highlight w:val="cyan"/>
        </w:rPr>
        <w:t>tolerate</w:t>
      </w:r>
      <w:r w:rsidRPr="00062930">
        <w:rPr>
          <w:rStyle w:val="Emphasis"/>
          <w:color w:val="000000" w:themeColor="text1"/>
        </w:rPr>
        <w:t xml:space="preserve"> this behavior. Egypt’s plan to try to </w:t>
      </w:r>
      <w:r w:rsidRPr="00062930">
        <w:rPr>
          <w:rStyle w:val="Emphasis"/>
          <w:color w:val="000000" w:themeColor="text1"/>
          <w:highlight w:val="cyan"/>
        </w:rPr>
        <w:t>hedge against American pressure</w:t>
      </w:r>
      <w:r w:rsidRPr="00062930">
        <w:rPr>
          <w:rStyle w:val="Emphasis"/>
          <w:color w:val="000000" w:themeColor="text1"/>
        </w:rPr>
        <w:t xml:space="preserve"> may prove </w:t>
      </w:r>
      <w:r w:rsidRPr="00062930">
        <w:rPr>
          <w:rStyle w:val="Emphasis"/>
          <w:color w:val="000000" w:themeColor="text1"/>
          <w:highlight w:val="cyan"/>
        </w:rPr>
        <w:t>risky and detrimental</w:t>
      </w:r>
      <w:r w:rsidRPr="00062930">
        <w:rPr>
          <w:color w:val="000000" w:themeColor="text1"/>
          <w:sz w:val="16"/>
        </w:rPr>
        <w:t>. But for now, Cairo seems comfortable following that path, hoping that it will serve its interests in the long run.</w:t>
      </w:r>
    </w:p>
    <w:p w14:paraId="68CF5722" w14:textId="77777777" w:rsidR="00DA101C" w:rsidRPr="00062930" w:rsidRDefault="00DA101C" w:rsidP="00DA101C">
      <w:pPr>
        <w:keepNext/>
        <w:keepLines/>
        <w:spacing w:before="40" w:after="0"/>
        <w:outlineLvl w:val="3"/>
        <w:rPr>
          <w:rFonts w:eastAsia="MS Gothic" w:cs="Times New Roman"/>
          <w:b/>
          <w:iCs/>
          <w:color w:val="000000" w:themeColor="text1"/>
          <w:sz w:val="26"/>
        </w:rPr>
      </w:pPr>
      <w:r w:rsidRPr="00062930">
        <w:rPr>
          <w:rFonts w:eastAsia="MS Gothic" w:cs="Times New Roman"/>
          <w:b/>
          <w:iCs/>
          <w:color w:val="000000" w:themeColor="text1"/>
          <w:sz w:val="26"/>
        </w:rPr>
        <w:t xml:space="preserve">Increased Russian Sales creates multipolar competition in the Middle East and expands Russian influence throughout the region </w:t>
      </w:r>
    </w:p>
    <w:p w14:paraId="754EA6BD" w14:textId="77777777" w:rsidR="00DA101C" w:rsidRPr="00062930" w:rsidRDefault="00DA101C" w:rsidP="00DA101C">
      <w:pPr>
        <w:rPr>
          <w:rFonts w:eastAsia="Cambria"/>
          <w:color w:val="000000" w:themeColor="text1"/>
        </w:rPr>
      </w:pPr>
      <w:proofErr w:type="spellStart"/>
      <w:r w:rsidRPr="00062930">
        <w:rPr>
          <w:rFonts w:eastAsia="Cambria"/>
          <w:b/>
          <w:bCs/>
          <w:color w:val="000000" w:themeColor="text1"/>
          <w:sz w:val="26"/>
        </w:rPr>
        <w:t>Borshchevskaya</w:t>
      </w:r>
      <w:proofErr w:type="spellEnd"/>
      <w:r w:rsidRPr="00062930">
        <w:rPr>
          <w:rFonts w:eastAsia="Cambria"/>
          <w:color w:val="000000" w:themeColor="text1"/>
        </w:rPr>
        <w:t xml:space="preserve">, Ira Weiner Fellow at The Washington Institute, focusing on Russia’s policy toward the Middle East, </w:t>
      </w:r>
      <w:r w:rsidRPr="00062930">
        <w:rPr>
          <w:rFonts w:eastAsia="Cambria"/>
          <w:b/>
          <w:bCs/>
          <w:color w:val="000000" w:themeColor="text1"/>
          <w:sz w:val="26"/>
        </w:rPr>
        <w:t>2017</w:t>
      </w:r>
      <w:r w:rsidRPr="00062930">
        <w:rPr>
          <w:rFonts w:eastAsia="Cambria"/>
          <w:color w:val="000000" w:themeColor="text1"/>
        </w:rPr>
        <w:t xml:space="preserve"> (Anna, “The Tactical Side of Russia’s Arms Sales to the Middle East.” The Jamestown Foundation, 12/20/17, </w:t>
      </w:r>
      <w:hyperlink r:id="rId14" w:history="1">
        <w:r w:rsidRPr="00062930">
          <w:rPr>
            <w:rFonts w:eastAsia="Cambria"/>
            <w:color w:val="000000" w:themeColor="text1"/>
          </w:rPr>
          <w:t>https://jamestown.org/program/tactical-side-russias-arms-sales-middle-east/</w:t>
        </w:r>
      </w:hyperlink>
      <w:r w:rsidRPr="00062930">
        <w:rPr>
          <w:rFonts w:eastAsia="Cambria"/>
          <w:color w:val="000000" w:themeColor="text1"/>
        </w:rPr>
        <w:t xml:space="preserve">, Accessed 5/30/19, </w:t>
      </w:r>
      <w:proofErr w:type="spellStart"/>
      <w:r w:rsidRPr="00062930">
        <w:rPr>
          <w:rFonts w:eastAsia="Cambria"/>
          <w:color w:val="000000" w:themeColor="text1"/>
        </w:rPr>
        <w:t>JMoore</w:t>
      </w:r>
      <w:proofErr w:type="spellEnd"/>
      <w:r w:rsidRPr="00062930">
        <w:rPr>
          <w:rFonts w:eastAsia="Cambria"/>
          <w:color w:val="000000" w:themeColor="text1"/>
        </w:rPr>
        <w:t xml:space="preserve">) recut </w:t>
      </w:r>
      <w:proofErr w:type="spellStart"/>
      <w:r w:rsidRPr="00062930">
        <w:rPr>
          <w:rFonts w:eastAsia="Cambria"/>
          <w:color w:val="000000" w:themeColor="text1"/>
        </w:rPr>
        <w:t>aaditg</w:t>
      </w:r>
      <w:proofErr w:type="spellEnd"/>
    </w:p>
    <w:p w14:paraId="655F965F" w14:textId="77777777" w:rsidR="00DA101C" w:rsidRPr="00062930" w:rsidRDefault="00DA101C" w:rsidP="00DA101C">
      <w:pPr>
        <w:rPr>
          <w:rFonts w:eastAsia="Cambria"/>
          <w:color w:val="000000" w:themeColor="text1"/>
          <w:sz w:val="16"/>
        </w:rPr>
      </w:pPr>
      <w:r w:rsidRPr="00062930">
        <w:rPr>
          <w:rFonts w:eastAsia="Cambria"/>
          <w:color w:val="000000" w:themeColor="text1"/>
          <w:highlight w:val="green"/>
          <w:u w:val="single"/>
        </w:rPr>
        <w:t>Russia</w:t>
      </w:r>
      <w:r w:rsidRPr="00062930">
        <w:rPr>
          <w:rFonts w:eastAsia="Cambria"/>
          <w:color w:val="000000" w:themeColor="text1"/>
          <w:u w:val="single"/>
        </w:rPr>
        <w:t xml:space="preserve"> is one of the world’s top arms exporters, </w:t>
      </w:r>
      <w:r w:rsidRPr="00062930">
        <w:rPr>
          <w:rFonts w:eastAsia="Cambria"/>
          <w:color w:val="000000" w:themeColor="text1"/>
          <w:highlight w:val="green"/>
          <w:u w:val="single"/>
        </w:rPr>
        <w:t>second only to</w:t>
      </w:r>
      <w:r w:rsidRPr="00062930">
        <w:rPr>
          <w:rFonts w:eastAsia="Cambria"/>
          <w:color w:val="000000" w:themeColor="text1"/>
          <w:u w:val="single"/>
        </w:rPr>
        <w:t xml:space="preserve"> the </w:t>
      </w:r>
      <w:r w:rsidRPr="00062930">
        <w:rPr>
          <w:rFonts w:eastAsia="Cambria"/>
          <w:color w:val="000000" w:themeColor="text1"/>
          <w:highlight w:val="green"/>
          <w:u w:val="single"/>
        </w:rPr>
        <w:t>U</w:t>
      </w:r>
      <w:r w:rsidRPr="00062930">
        <w:rPr>
          <w:rFonts w:eastAsia="Cambria"/>
          <w:color w:val="000000" w:themeColor="text1"/>
          <w:u w:val="single"/>
        </w:rPr>
        <w:t xml:space="preserve">nited </w:t>
      </w:r>
      <w:r w:rsidRPr="00062930">
        <w:rPr>
          <w:rFonts w:eastAsia="Cambria"/>
          <w:color w:val="000000" w:themeColor="text1"/>
          <w:highlight w:val="green"/>
          <w:u w:val="single"/>
        </w:rPr>
        <w:t>St</w:t>
      </w:r>
      <w:r w:rsidRPr="00062930">
        <w:rPr>
          <w:rFonts w:eastAsia="Cambria"/>
          <w:color w:val="000000" w:themeColor="text1"/>
          <w:u w:val="single"/>
        </w:rPr>
        <w:t>ates</w:t>
      </w:r>
      <w:r w:rsidRPr="00062930">
        <w:rPr>
          <w:rFonts w:eastAsia="Cambria"/>
          <w:color w:val="000000" w:themeColor="text1"/>
          <w:sz w:val="16"/>
        </w:rPr>
        <w:t xml:space="preserve"> since at least </w:t>
      </w:r>
      <w:proofErr w:type="gramStart"/>
      <w:r w:rsidRPr="00062930">
        <w:rPr>
          <w:rFonts w:eastAsia="Cambria"/>
          <w:color w:val="000000" w:themeColor="text1"/>
          <w:sz w:val="16"/>
        </w:rPr>
        <w:t>1999.[</w:t>
      </w:r>
      <w:proofErr w:type="spellStart"/>
      <w:proofErr w:type="gramEnd"/>
      <w:r w:rsidRPr="00062930">
        <w:rPr>
          <w:rFonts w:eastAsia="Cambria"/>
          <w:color w:val="000000" w:themeColor="text1"/>
          <w:sz w:val="16"/>
        </w:rPr>
        <w:t>i</w:t>
      </w:r>
      <w:proofErr w:type="spellEnd"/>
      <w:r w:rsidRPr="00062930">
        <w:rPr>
          <w:rFonts w:eastAsia="Cambria"/>
          <w:color w:val="000000" w:themeColor="text1"/>
          <w:sz w:val="16"/>
        </w:rPr>
        <w:t xml:space="preserve">] In recent years, </w:t>
      </w:r>
      <w:r w:rsidRPr="00062930">
        <w:rPr>
          <w:rFonts w:eastAsia="Cambria"/>
          <w:color w:val="000000" w:themeColor="text1"/>
          <w:u w:val="single"/>
        </w:rPr>
        <w:t xml:space="preserve">the </w:t>
      </w:r>
      <w:r w:rsidRPr="00062930">
        <w:rPr>
          <w:rFonts w:eastAsia="Cambria"/>
          <w:color w:val="000000" w:themeColor="text1"/>
          <w:highlight w:val="green"/>
          <w:u w:val="single"/>
        </w:rPr>
        <w:t>Middle East</w:t>
      </w:r>
      <w:r w:rsidRPr="00062930">
        <w:rPr>
          <w:rFonts w:eastAsia="Cambria"/>
          <w:color w:val="000000" w:themeColor="text1"/>
          <w:u w:val="single"/>
        </w:rPr>
        <w:t xml:space="preserve"> and North Africa (MENA) region </w:t>
      </w:r>
      <w:r w:rsidRPr="00062930">
        <w:rPr>
          <w:rFonts w:eastAsia="Cambria"/>
          <w:color w:val="000000" w:themeColor="text1"/>
          <w:highlight w:val="green"/>
          <w:u w:val="single"/>
        </w:rPr>
        <w:t xml:space="preserve">emerged as Russia’s second most important </w:t>
      </w:r>
      <w:r w:rsidRPr="00062930">
        <w:rPr>
          <w:rFonts w:eastAsia="Cambria"/>
          <w:color w:val="000000" w:themeColor="text1"/>
          <w:u w:val="single"/>
        </w:rPr>
        <w:t>arms</w:t>
      </w:r>
      <w:r w:rsidRPr="00062930">
        <w:rPr>
          <w:rFonts w:eastAsia="Cambria"/>
          <w:color w:val="000000" w:themeColor="text1"/>
          <w:highlight w:val="green"/>
          <w:u w:val="single"/>
        </w:rPr>
        <w:t xml:space="preserve"> market</w:t>
      </w:r>
      <w:r w:rsidRPr="00062930">
        <w:rPr>
          <w:rFonts w:eastAsia="Cambria"/>
          <w:color w:val="000000" w:themeColor="text1"/>
          <w:sz w:val="16"/>
        </w:rPr>
        <w:t xml:space="preserve"> after Asia. From 2000 to 2016, almost a fifth of Russia’s arms exports went to the MENA </w:t>
      </w:r>
      <w:proofErr w:type="gramStart"/>
      <w:r w:rsidRPr="00062930">
        <w:rPr>
          <w:rFonts w:eastAsia="Cambria"/>
          <w:color w:val="000000" w:themeColor="text1"/>
          <w:sz w:val="16"/>
        </w:rPr>
        <w:t>region.[</w:t>
      </w:r>
      <w:proofErr w:type="gramEnd"/>
      <w:r w:rsidRPr="00062930">
        <w:rPr>
          <w:rFonts w:eastAsia="Cambria"/>
          <w:color w:val="000000" w:themeColor="text1"/>
          <w:sz w:val="16"/>
        </w:rPr>
        <w:t xml:space="preserve">ii] To put this in perspective, in 2009, Moscow sold approximately $9 billion worth of arms to this region. In 2016, it sold $21.4 </w:t>
      </w:r>
      <w:proofErr w:type="gramStart"/>
      <w:r w:rsidRPr="00062930">
        <w:rPr>
          <w:rFonts w:eastAsia="Cambria"/>
          <w:color w:val="000000" w:themeColor="text1"/>
          <w:sz w:val="16"/>
        </w:rPr>
        <w:t>billion.[</w:t>
      </w:r>
      <w:proofErr w:type="gramEnd"/>
      <w:r w:rsidRPr="00062930">
        <w:rPr>
          <w:rFonts w:eastAsia="Cambria"/>
          <w:color w:val="000000" w:themeColor="text1"/>
          <w:sz w:val="16"/>
        </w:rPr>
        <w:t xml:space="preserve">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062930">
        <w:rPr>
          <w:rFonts w:eastAsia="Cambria"/>
          <w:color w:val="000000" w:themeColor="text1"/>
          <w:u w:val="single"/>
        </w:rPr>
        <w:t>for Russia to win, the West had to lose.</w:t>
      </w:r>
      <w:r w:rsidRPr="00062930">
        <w:rPr>
          <w:rFonts w:eastAsia="Cambria"/>
          <w:color w:val="000000" w:themeColor="text1"/>
          <w:sz w:val="16"/>
        </w:rPr>
        <w:t xml:space="preserve"> </w:t>
      </w:r>
      <w:r w:rsidRPr="00062930">
        <w:rPr>
          <w:rFonts w:eastAsia="Cambria"/>
          <w:color w:val="000000" w:themeColor="text1"/>
          <w:u w:val="single"/>
        </w:rPr>
        <w:lastRenderedPageBreak/>
        <w:t xml:space="preserve">His </w:t>
      </w:r>
      <w:r w:rsidRPr="00062930">
        <w:rPr>
          <w:rFonts w:eastAsia="Cambria"/>
          <w:color w:val="000000" w:themeColor="text1"/>
          <w:highlight w:val="green"/>
          <w:u w:val="single"/>
        </w:rPr>
        <w:t>approach to the Middle East is</w:t>
      </w:r>
      <w:r w:rsidRPr="00062930">
        <w:rPr>
          <w:rFonts w:eastAsia="Cambria"/>
          <w:color w:val="000000" w:themeColor="text1"/>
          <w:u w:val="single"/>
        </w:rPr>
        <w:t xml:space="preserve"> the </w:t>
      </w:r>
      <w:r w:rsidRPr="00062930">
        <w:rPr>
          <w:rFonts w:eastAsia="Cambria"/>
          <w:color w:val="000000" w:themeColor="text1"/>
          <w:highlight w:val="green"/>
          <w:u w:val="single"/>
        </w:rPr>
        <w:t>extension of</w:t>
      </w:r>
      <w:r w:rsidRPr="00062930">
        <w:rPr>
          <w:rFonts w:eastAsia="Cambria"/>
          <w:color w:val="000000" w:themeColor="text1"/>
          <w:sz w:val="16"/>
        </w:rPr>
        <w:t xml:space="preserve"> former Russian prime minister Evgeniy Primakov’s vision of </w:t>
      </w:r>
      <w:r w:rsidRPr="00062930">
        <w:rPr>
          <w:rFonts w:eastAsia="Cambria"/>
          <w:color w:val="000000" w:themeColor="text1"/>
          <w:u w:val="single"/>
        </w:rPr>
        <w:t>a “</w:t>
      </w:r>
      <w:r w:rsidRPr="00062930">
        <w:rPr>
          <w:rFonts w:eastAsia="Cambria"/>
          <w:color w:val="000000" w:themeColor="text1"/>
          <w:highlight w:val="green"/>
          <w:u w:val="single"/>
        </w:rPr>
        <w:t>multipolar world,”</w:t>
      </w:r>
      <w:r w:rsidRPr="00062930">
        <w:rPr>
          <w:rFonts w:eastAsia="Cambria"/>
          <w:color w:val="000000" w:themeColor="text1"/>
          <w:u w:val="single"/>
        </w:rPr>
        <w:t xml:space="preserve"> driven by desire to prevent the West</w:t>
      </w:r>
      <w:r w:rsidRPr="00062930">
        <w:rPr>
          <w:rFonts w:eastAsia="Cambria"/>
          <w:color w:val="000000" w:themeColor="text1"/>
          <w:sz w:val="16"/>
        </w:rPr>
        <w:t xml:space="preserve"> </w:t>
      </w:r>
      <w:r w:rsidRPr="00062930">
        <w:rPr>
          <w:rFonts w:eastAsia="Cambria"/>
          <w:color w:val="000000" w:themeColor="text1"/>
          <w:u w:val="single"/>
        </w:rPr>
        <w:t>from dominating any region,</w:t>
      </w:r>
      <w:r w:rsidRPr="00062930">
        <w:rPr>
          <w:rFonts w:eastAsia="Cambria"/>
          <w:color w:val="000000" w:themeColor="text1"/>
          <w:sz w:val="16"/>
        </w:rPr>
        <w:t xml:space="preserve"> </w:t>
      </w:r>
      <w:r w:rsidRPr="00062930">
        <w:rPr>
          <w:rFonts w:eastAsia="Cambria"/>
          <w:color w:val="000000" w:themeColor="text1"/>
          <w:u w:val="single"/>
        </w:rPr>
        <w:t>and curb Western support for democratization</w:t>
      </w:r>
      <w:r w:rsidRPr="00062930">
        <w:rPr>
          <w:rFonts w:eastAsia="Cambria"/>
          <w:color w:val="000000" w:themeColor="text1"/>
          <w:sz w:val="16"/>
        </w:rPr>
        <w:t xml:space="preserve"> efforts in other countries. For the last 17 years, </w:t>
      </w:r>
      <w:r w:rsidRPr="00062930">
        <w:rPr>
          <w:rFonts w:eastAsia="Cambria"/>
          <w:color w:val="000000" w:themeColor="text1"/>
          <w:u w:val="single"/>
        </w:rPr>
        <w:t>Putin</w:t>
      </w:r>
      <w:r w:rsidRPr="00062930">
        <w:rPr>
          <w:rFonts w:eastAsia="Cambria"/>
          <w:color w:val="000000" w:themeColor="text1"/>
          <w:sz w:val="16"/>
        </w:rPr>
        <w:t xml:space="preserve"> </w:t>
      </w:r>
      <w:r w:rsidRPr="00062930">
        <w:rPr>
          <w:rFonts w:eastAsia="Cambria"/>
          <w:color w:val="000000" w:themeColor="text1"/>
          <w:u w:val="single"/>
        </w:rPr>
        <w:t>worked to regain political influence</w:t>
      </w:r>
      <w:r w:rsidRPr="00062930">
        <w:rPr>
          <w:rFonts w:eastAsia="Cambria"/>
          <w:color w:val="000000" w:themeColor="text1"/>
          <w:sz w:val="16"/>
        </w:rPr>
        <w:t xml:space="preserve"> and raise Russia to the status of a competitor to the United States </w:t>
      </w:r>
      <w:r w:rsidRPr="00062930">
        <w:rPr>
          <w:rFonts w:eastAsia="Cambria"/>
          <w:color w:val="000000" w:themeColor="text1"/>
          <w:u w:val="single"/>
        </w:rPr>
        <w:t xml:space="preserve">by increasing </w:t>
      </w:r>
      <w:r w:rsidRPr="00062930">
        <w:rPr>
          <w:rFonts w:eastAsia="Cambria"/>
          <w:color w:val="000000" w:themeColor="text1"/>
          <w:highlight w:val="green"/>
          <w:u w:val="single"/>
        </w:rPr>
        <w:t>emphasis on</w:t>
      </w:r>
      <w:r w:rsidRPr="00062930">
        <w:rPr>
          <w:rFonts w:eastAsia="Cambria"/>
          <w:color w:val="000000" w:themeColor="text1"/>
          <w:u w:val="single"/>
        </w:rPr>
        <w:t xml:space="preserve"> Russia’s </w:t>
      </w:r>
      <w:r w:rsidRPr="00062930">
        <w:rPr>
          <w:rFonts w:eastAsia="Cambria"/>
          <w:color w:val="000000" w:themeColor="text1"/>
          <w:highlight w:val="green"/>
          <w:u w:val="single"/>
        </w:rPr>
        <w:t>business</w:t>
      </w:r>
      <w:r w:rsidRPr="00062930">
        <w:rPr>
          <w:rFonts w:eastAsia="Cambria"/>
          <w:color w:val="000000" w:themeColor="text1"/>
          <w:u w:val="single"/>
        </w:rPr>
        <w:t xml:space="preserve"> interests—</w:t>
      </w:r>
      <w:r w:rsidRPr="00062930">
        <w:rPr>
          <w:rFonts w:eastAsia="Cambria"/>
          <w:color w:val="000000" w:themeColor="text1"/>
          <w:highlight w:val="green"/>
          <w:u w:val="single"/>
        </w:rPr>
        <w:t>primarily arms</w:t>
      </w:r>
      <w:r w:rsidRPr="00062930">
        <w:rPr>
          <w:rFonts w:eastAsia="Cambria"/>
          <w:color w:val="000000" w:themeColor="text1"/>
          <w:u w:val="single"/>
        </w:rPr>
        <w:t>,</w:t>
      </w:r>
      <w:r w:rsidRPr="00062930">
        <w:rPr>
          <w:rFonts w:eastAsia="Cambria"/>
          <w:color w:val="000000" w:themeColor="text1"/>
          <w:sz w:val="16"/>
        </w:rPr>
        <w:t xml:space="preserve"> energy and high-tech goods such as nuclear </w:t>
      </w:r>
      <w:proofErr w:type="gramStart"/>
      <w:r w:rsidRPr="00062930">
        <w:rPr>
          <w:rFonts w:eastAsia="Cambria"/>
          <w:color w:val="000000" w:themeColor="text1"/>
          <w:sz w:val="16"/>
        </w:rPr>
        <w:t>reactors.[</w:t>
      </w:r>
      <w:proofErr w:type="gramEnd"/>
      <w:r w:rsidRPr="00062930">
        <w:rPr>
          <w:rFonts w:eastAsia="Cambria"/>
          <w:color w:val="000000" w:themeColor="text1"/>
          <w:sz w:val="16"/>
        </w:rPr>
        <w:t xml:space="preserve">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w:t>
      </w:r>
      <w:proofErr w:type="gramStart"/>
      <w:r w:rsidRPr="00062930">
        <w:rPr>
          <w:rFonts w:eastAsia="Cambria"/>
          <w:color w:val="000000" w:themeColor="text1"/>
          <w:sz w:val="16"/>
        </w:rPr>
        <w:t>time.[</w:t>
      </w:r>
      <w:proofErr w:type="gramEnd"/>
      <w:r w:rsidRPr="00062930">
        <w:rPr>
          <w:rFonts w:eastAsia="Cambria"/>
          <w:color w:val="000000" w:themeColor="text1"/>
          <w:sz w:val="16"/>
        </w:rPr>
        <w:t xml:space="preserv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w:t>
      </w:r>
      <w:proofErr w:type="spellStart"/>
      <w:r w:rsidRPr="00062930">
        <w:rPr>
          <w:rFonts w:eastAsia="Cambria"/>
          <w:color w:val="000000" w:themeColor="text1"/>
          <w:sz w:val="16"/>
        </w:rPr>
        <w:t>Rostec</w:t>
      </w:r>
      <w:proofErr w:type="spellEnd"/>
      <w:r w:rsidRPr="00062930">
        <w:rPr>
          <w:rFonts w:eastAsia="Cambria"/>
          <w:color w:val="000000" w:themeColor="text1"/>
          <w:sz w:val="16"/>
        </w:rPr>
        <w:t>, said in February 2015, “</w:t>
      </w:r>
      <w:r w:rsidRPr="00062930">
        <w:rPr>
          <w:rFonts w:eastAsia="Cambria"/>
          <w:color w:val="000000" w:themeColor="text1"/>
          <w:u w:val="single"/>
        </w:rPr>
        <w:t>As for the conflict situation in the Middle East, I do not conceal it, and everyone understands this, the more conflicts there are, the more they [clients] buy weapons from us. Volumes are continuing to grow despite sanctions. Mainly, it is in Latin America and the Middle East</w:t>
      </w:r>
      <w:proofErr w:type="gramStart"/>
      <w:r w:rsidRPr="00062930">
        <w:rPr>
          <w:rFonts w:eastAsia="Cambria"/>
          <w:color w:val="000000" w:themeColor="text1"/>
          <w:u w:val="single"/>
        </w:rPr>
        <w:t>.”</w:t>
      </w:r>
      <w:r w:rsidRPr="00062930">
        <w:rPr>
          <w:rFonts w:eastAsia="Cambria"/>
          <w:color w:val="000000" w:themeColor="text1"/>
          <w:sz w:val="16"/>
        </w:rPr>
        <w:t>[</w:t>
      </w:r>
      <w:proofErr w:type="gramEnd"/>
      <w:r w:rsidRPr="00062930">
        <w:rPr>
          <w:rFonts w:eastAsia="Cambria"/>
          <w:color w:val="000000" w:themeColor="text1"/>
          <w:sz w:val="16"/>
        </w:rPr>
        <w:t xml:space="preserve">viii] Yet, </w:t>
      </w:r>
      <w:r w:rsidRPr="00062930">
        <w:rPr>
          <w:rFonts w:eastAsia="Cambria"/>
          <w:color w:val="000000" w:themeColor="text1"/>
          <w:highlight w:val="green"/>
          <w:u w:val="single"/>
        </w:rPr>
        <w:t>arms sales</w:t>
      </w:r>
      <w:r w:rsidRPr="00062930">
        <w:rPr>
          <w:rFonts w:eastAsia="Cambria"/>
          <w:color w:val="000000" w:themeColor="text1"/>
          <w:u w:val="single"/>
        </w:rPr>
        <w:t xml:space="preserve"> entail far more to the Kremlin than mere financial gains. They are</w:t>
      </w:r>
      <w:r w:rsidRPr="00062930">
        <w:rPr>
          <w:rFonts w:eastAsia="Cambria"/>
          <w:color w:val="000000" w:themeColor="text1"/>
          <w:sz w:val="16"/>
        </w:rPr>
        <w:t xml:space="preserve"> also </w:t>
      </w:r>
      <w:r w:rsidRPr="00062930">
        <w:rPr>
          <w:rFonts w:eastAsia="Cambria"/>
          <w:color w:val="000000" w:themeColor="text1"/>
          <w:u w:val="single"/>
        </w:rPr>
        <w:t xml:space="preserve">Moscow’s tactical </w:t>
      </w:r>
      <w:r w:rsidRPr="00062930">
        <w:rPr>
          <w:rFonts w:eastAsia="Cambria"/>
          <w:color w:val="000000" w:themeColor="text1"/>
          <w:highlight w:val="green"/>
          <w:u w:val="single"/>
        </w:rPr>
        <w:t>foreign policy tool for</w:t>
      </w:r>
      <w:r w:rsidRPr="00062930">
        <w:rPr>
          <w:rFonts w:eastAsia="Cambria"/>
          <w:color w:val="000000" w:themeColor="text1"/>
          <w:u w:val="single"/>
        </w:rPr>
        <w:t xml:space="preserve"> wielding </w:t>
      </w:r>
      <w:r w:rsidRPr="00062930">
        <w:rPr>
          <w:rFonts w:eastAsia="Cambria"/>
          <w:color w:val="000000" w:themeColor="text1"/>
          <w:highlight w:val="green"/>
          <w:u w:val="single"/>
        </w:rPr>
        <w:t>political influence</w:t>
      </w:r>
      <w:r w:rsidRPr="00062930">
        <w:rPr>
          <w:rFonts w:eastAsia="Cambria"/>
          <w:color w:val="000000" w:themeColor="text1"/>
          <w:u w:val="single"/>
        </w:rPr>
        <w:t xml:space="preserve"> and changing power balance dynamics.</w:t>
      </w:r>
      <w:r w:rsidRPr="00062930">
        <w:rPr>
          <w:rFonts w:eastAsia="Cambria"/>
          <w:color w:val="000000" w:themeColor="text1"/>
          <w:sz w:val="16"/>
        </w:rPr>
        <w:t xml:space="preserve"> Indeed, in July 2012, </w:t>
      </w:r>
      <w:r w:rsidRPr="00062930">
        <w:rPr>
          <w:rFonts w:eastAsia="Cambria"/>
          <w:color w:val="000000" w:themeColor="text1"/>
          <w:u w:val="single"/>
        </w:rPr>
        <w:t xml:space="preserve">Putin said that arms </w:t>
      </w:r>
      <w:r w:rsidRPr="00062930">
        <w:rPr>
          <w:rFonts w:eastAsia="Cambria"/>
          <w:color w:val="000000" w:themeColor="text1"/>
          <w:highlight w:val="green"/>
          <w:u w:val="single"/>
        </w:rPr>
        <w:t>exports are</w:t>
      </w:r>
      <w:r w:rsidRPr="00062930">
        <w:rPr>
          <w:rFonts w:eastAsia="Cambria"/>
          <w:color w:val="000000" w:themeColor="text1"/>
          <w:u w:val="single"/>
        </w:rPr>
        <w:t xml:space="preserve"> “an effective </w:t>
      </w:r>
      <w:r w:rsidRPr="00062930">
        <w:rPr>
          <w:rFonts w:eastAsia="Cambria"/>
          <w:color w:val="000000" w:themeColor="text1"/>
          <w:highlight w:val="green"/>
          <w:u w:val="single"/>
        </w:rPr>
        <w:t>instrument for advancing</w:t>
      </w:r>
      <w:r w:rsidRPr="00062930">
        <w:rPr>
          <w:rFonts w:eastAsia="Cambria"/>
          <w:color w:val="000000" w:themeColor="text1"/>
          <w:sz w:val="16"/>
        </w:rPr>
        <w:t xml:space="preserve"> </w:t>
      </w:r>
      <w:r w:rsidRPr="00062930">
        <w:rPr>
          <w:rFonts w:eastAsia="Cambria"/>
          <w:color w:val="000000" w:themeColor="text1"/>
          <w:u w:val="single"/>
        </w:rPr>
        <w:t xml:space="preserve">[Moscow’s] </w:t>
      </w:r>
      <w:r w:rsidRPr="00062930">
        <w:rPr>
          <w:rFonts w:eastAsia="Cambria"/>
          <w:color w:val="000000" w:themeColor="text1"/>
          <w:highlight w:val="green"/>
          <w:u w:val="single"/>
        </w:rPr>
        <w:t>national interests</w:t>
      </w:r>
      <w:r w:rsidRPr="00062930">
        <w:rPr>
          <w:rFonts w:eastAsia="Cambria"/>
          <w:color w:val="000000" w:themeColor="text1"/>
          <w:u w:val="single"/>
        </w:rPr>
        <w:t>, both political and economic.”[</w:t>
      </w:r>
      <w:r w:rsidRPr="00062930">
        <w:rPr>
          <w:rFonts w:eastAsia="Cambria"/>
          <w:color w:val="000000" w:themeColor="text1"/>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062930">
        <w:rPr>
          <w:rFonts w:eastAsia="Cambria"/>
          <w:color w:val="000000" w:themeColor="text1"/>
          <w:u w:val="single"/>
        </w:rPr>
        <w:t>, Moscow courts virtually everyone, and competes with the West whenever an opportunity arises.</w:t>
      </w:r>
      <w:r w:rsidRPr="00062930">
        <w:rPr>
          <w:rFonts w:eastAsia="Cambria"/>
          <w:color w:val="000000" w:themeColor="text1"/>
          <w:sz w:val="16"/>
        </w:rPr>
        <w:t xml:space="preserve"> Arms exports are a major component of these efforts.</w:t>
      </w:r>
    </w:p>
    <w:p w14:paraId="1F18A224" w14:textId="77777777" w:rsidR="00DA101C" w:rsidRPr="00062930" w:rsidRDefault="00DA101C" w:rsidP="00DA101C">
      <w:pPr>
        <w:keepNext/>
        <w:keepLines/>
        <w:spacing w:before="40" w:after="0"/>
        <w:outlineLvl w:val="3"/>
        <w:rPr>
          <w:rFonts w:eastAsia="Cambria"/>
          <w:b/>
          <w:iCs/>
          <w:color w:val="000000" w:themeColor="text1"/>
          <w:sz w:val="16"/>
        </w:rPr>
      </w:pPr>
      <w:r w:rsidRPr="00062930">
        <w:rPr>
          <w:rFonts w:eastAsia="MS Gothic" w:cs="Times New Roman"/>
          <w:b/>
          <w:iCs/>
          <w:color w:val="000000" w:themeColor="text1"/>
          <w:sz w:val="26"/>
        </w:rPr>
        <w:t xml:space="preserve">A multipolar system and increased Russian influence escalate to nuclear great power war </w:t>
      </w:r>
    </w:p>
    <w:p w14:paraId="0F10FA93" w14:textId="77777777" w:rsidR="00DA101C" w:rsidRPr="00062930" w:rsidRDefault="00DA101C" w:rsidP="00DA101C">
      <w:pPr>
        <w:rPr>
          <w:rFonts w:eastAsia="Cambria"/>
          <w:color w:val="000000" w:themeColor="text1"/>
        </w:rPr>
      </w:pPr>
      <w:r w:rsidRPr="00062930">
        <w:rPr>
          <w:rFonts w:eastAsia="Cambria"/>
          <w:b/>
          <w:bCs/>
          <w:color w:val="000000" w:themeColor="text1"/>
          <w:sz w:val="26"/>
        </w:rPr>
        <w:t>Brands</w:t>
      </w:r>
      <w:r w:rsidRPr="00062930">
        <w:rPr>
          <w:rFonts w:eastAsia="Cambria"/>
          <w:color w:val="000000" w:themeColor="text1"/>
        </w:rPr>
        <w:t xml:space="preserve">, Henry Kissinger Distinguished Professor of Global Affairs in the Johns Hopkins School of Advanced International Studies, </w:t>
      </w:r>
      <w:r w:rsidRPr="00062930">
        <w:rPr>
          <w:rFonts w:eastAsia="Cambria"/>
          <w:b/>
          <w:bCs/>
          <w:color w:val="000000" w:themeColor="text1"/>
          <w:sz w:val="26"/>
        </w:rPr>
        <w:t xml:space="preserve">AND </w:t>
      </w:r>
      <w:proofErr w:type="spellStart"/>
      <w:r w:rsidRPr="00062930">
        <w:rPr>
          <w:rFonts w:eastAsia="Cambria"/>
          <w:b/>
          <w:bCs/>
          <w:color w:val="000000" w:themeColor="text1"/>
          <w:sz w:val="26"/>
        </w:rPr>
        <w:t>Edel</w:t>
      </w:r>
      <w:proofErr w:type="spellEnd"/>
      <w:r w:rsidRPr="00062930">
        <w:rPr>
          <w:rFonts w:eastAsia="Cambria"/>
          <w:color w:val="000000" w:themeColor="text1"/>
        </w:rPr>
        <w:t xml:space="preserve">, senior fellow at the United States Studies Centre at the University of Sydney, </w:t>
      </w:r>
      <w:r w:rsidRPr="00062930">
        <w:rPr>
          <w:rFonts w:eastAsia="Cambria"/>
          <w:b/>
          <w:bCs/>
          <w:color w:val="000000" w:themeColor="text1"/>
          <w:sz w:val="26"/>
        </w:rPr>
        <w:t>2019</w:t>
      </w:r>
      <w:r w:rsidRPr="00062930">
        <w:rPr>
          <w:rFonts w:eastAsia="Cambria"/>
          <w:color w:val="000000" w:themeColor="text1"/>
        </w:rPr>
        <w:t xml:space="preserve"> (Hal Brands and Charles </w:t>
      </w:r>
      <w:proofErr w:type="spellStart"/>
      <w:r w:rsidRPr="00062930">
        <w:rPr>
          <w:rFonts w:eastAsia="Cambria"/>
          <w:color w:val="000000" w:themeColor="text1"/>
        </w:rPr>
        <w:t>Edel</w:t>
      </w:r>
      <w:proofErr w:type="spellEnd"/>
      <w:r w:rsidRPr="00062930">
        <w:rPr>
          <w:rFonts w:eastAsia="Cambria"/>
          <w:color w:val="000000" w:themeColor="text1"/>
        </w:rPr>
        <w:t xml:space="preserve">, “The End of Great Power Peace.” The National Interest, 3/6/19, </w:t>
      </w:r>
      <w:hyperlink r:id="rId15" w:history="1">
        <w:r w:rsidRPr="00062930">
          <w:rPr>
            <w:rFonts w:eastAsia="Cambria"/>
            <w:color w:val="000000" w:themeColor="text1"/>
          </w:rPr>
          <w:t>https://nationalinterest.org/feature/end-great-power-peace-46282</w:t>
        </w:r>
      </w:hyperlink>
      <w:r w:rsidRPr="00062930">
        <w:rPr>
          <w:rFonts w:eastAsia="Cambria"/>
          <w:color w:val="000000" w:themeColor="text1"/>
        </w:rPr>
        <w:t xml:space="preserve">, Accessed 5/31/19, </w:t>
      </w:r>
      <w:proofErr w:type="spellStart"/>
      <w:r w:rsidRPr="00062930">
        <w:rPr>
          <w:rFonts w:eastAsia="Cambria"/>
          <w:color w:val="000000" w:themeColor="text1"/>
        </w:rPr>
        <w:t>JMoore</w:t>
      </w:r>
      <w:proofErr w:type="spellEnd"/>
      <w:r w:rsidRPr="00062930">
        <w:rPr>
          <w:rFonts w:eastAsia="Cambria"/>
          <w:color w:val="000000" w:themeColor="text1"/>
        </w:rPr>
        <w:t xml:space="preserve">) //recut </w:t>
      </w:r>
      <w:proofErr w:type="spellStart"/>
      <w:r w:rsidRPr="00062930">
        <w:rPr>
          <w:rFonts w:eastAsia="Cambria"/>
          <w:color w:val="000000" w:themeColor="text1"/>
        </w:rPr>
        <w:t>aaditg</w:t>
      </w:r>
      <w:proofErr w:type="spellEnd"/>
    </w:p>
    <w:p w14:paraId="1969956C" w14:textId="77777777" w:rsidR="00DA101C" w:rsidRPr="00062930" w:rsidRDefault="00DA101C" w:rsidP="00DA101C">
      <w:pPr>
        <w:rPr>
          <w:rStyle w:val="StyleUnderline"/>
          <w:rFonts w:eastAsia="Calibri"/>
          <w:color w:val="000000" w:themeColor="text1"/>
          <w:u w:val="none"/>
        </w:rPr>
      </w:pPr>
      <w:r w:rsidRPr="00062930">
        <w:rPr>
          <w:rFonts w:eastAsia="Calibri"/>
          <w:color w:val="000000" w:themeColor="text1"/>
        </w:rPr>
        <w:t xml:space="preserve">Each of these geopolitical challenges is different, and each reflects the distinctive interests, ambitions, and history of the country undertaking it. Yet </w:t>
      </w:r>
      <w:r w:rsidRPr="00062930">
        <w:rPr>
          <w:rFonts w:eastAsia="Calibri"/>
          <w:color w:val="000000" w:themeColor="text1"/>
          <w:u w:val="single"/>
        </w:rPr>
        <w:t xml:space="preserve">there is </w:t>
      </w:r>
      <w:r w:rsidRPr="00062930">
        <w:rPr>
          <w:rFonts w:eastAsia="Calibri"/>
          <w:color w:val="000000" w:themeColor="text1"/>
          <w:highlight w:val="green"/>
          <w:u w:val="single"/>
        </w:rPr>
        <w:t>growing cooperation between</w:t>
      </w:r>
      <w:r w:rsidRPr="00062930">
        <w:rPr>
          <w:rFonts w:eastAsia="Calibri"/>
          <w:color w:val="000000" w:themeColor="text1"/>
          <w:u w:val="single"/>
        </w:rPr>
        <w:t xml:space="preserve"> the </w:t>
      </w:r>
      <w:r w:rsidRPr="00062930">
        <w:rPr>
          <w:rFonts w:eastAsia="Calibri"/>
          <w:color w:val="000000" w:themeColor="text1"/>
          <w:highlight w:val="green"/>
          <w:u w:val="single"/>
        </w:rPr>
        <w:t>countries that are challenging</w:t>
      </w:r>
      <w:r w:rsidRPr="00062930">
        <w:rPr>
          <w:rFonts w:eastAsia="Calibri"/>
          <w:color w:val="000000" w:themeColor="text1"/>
          <w:u w:val="single"/>
        </w:rPr>
        <w:t xml:space="preserve"> the regional pillars of the </w:t>
      </w:r>
      <w:r w:rsidRPr="00062930">
        <w:rPr>
          <w:rFonts w:eastAsia="Calibri"/>
          <w:color w:val="000000" w:themeColor="text1"/>
          <w:highlight w:val="green"/>
          <w:u w:val="single"/>
        </w:rPr>
        <w:t>U.S.-led order</w:t>
      </w:r>
      <w:r w:rsidRPr="00062930">
        <w:rPr>
          <w:rFonts w:eastAsia="Calibri"/>
          <w:color w:val="000000" w:themeColor="text1"/>
          <w:u w:val="single"/>
        </w:rPr>
        <w:t xml:space="preserve">. </w:t>
      </w:r>
      <w:r w:rsidRPr="00062930">
        <w:rPr>
          <w:rFonts w:eastAsia="Calibri"/>
          <w:color w:val="000000" w:themeColor="text1"/>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062930">
        <w:rPr>
          <w:rFonts w:eastAsia="Calibri"/>
          <w:color w:val="000000" w:themeColor="text1"/>
          <w:u w:val="single"/>
        </w:rPr>
        <w:t>In Syria, Iran provided the shock troops that helped keep Russia’s ally, Bashar al-Assad, in power, as Moscow provided the air power and the diplomatic cover. “Our cooperation can isolate America</w:t>
      </w:r>
      <w:r w:rsidRPr="00062930">
        <w:rPr>
          <w:rFonts w:eastAsia="Calibri"/>
          <w:color w:val="000000" w:themeColor="text1"/>
          <w:highlight w:val="green"/>
          <w:u w:val="single"/>
        </w:rPr>
        <w:t>,”</w:t>
      </w:r>
      <w:r w:rsidRPr="00062930">
        <w:rPr>
          <w:rFonts w:eastAsia="Calibri"/>
          <w:color w:val="000000" w:themeColor="text1"/>
        </w:rPr>
        <w:t xml:space="preserve"> supreme leader Ali Khamenei told Putin in 2017. More broadly, </w:t>
      </w:r>
      <w:r w:rsidRPr="00062930">
        <w:rPr>
          <w:rFonts w:eastAsia="Calibri"/>
          <w:color w:val="000000" w:themeColor="text1"/>
          <w:highlight w:val="green"/>
          <w:u w:val="single"/>
        </w:rPr>
        <w:t xml:space="preserve">what links </w:t>
      </w:r>
      <w:r w:rsidRPr="00062930">
        <w:rPr>
          <w:rFonts w:eastAsia="Calibri"/>
          <w:color w:val="000000" w:themeColor="text1"/>
          <w:u w:val="single"/>
        </w:rPr>
        <w:t xml:space="preserve">these </w:t>
      </w:r>
      <w:r w:rsidRPr="00062930">
        <w:rPr>
          <w:rFonts w:eastAsia="Calibri"/>
          <w:color w:val="000000" w:themeColor="text1"/>
          <w:highlight w:val="green"/>
          <w:u w:val="single"/>
        </w:rPr>
        <w:t>challenges together is</w:t>
      </w:r>
      <w:r w:rsidRPr="00062930">
        <w:rPr>
          <w:rFonts w:eastAsia="Calibri"/>
          <w:color w:val="000000" w:themeColor="text1"/>
          <w:u w:val="single"/>
        </w:rPr>
        <w:t xml:space="preserve"> their </w:t>
      </w:r>
      <w:r w:rsidRPr="00062930">
        <w:rPr>
          <w:rFonts w:eastAsia="Calibri"/>
          <w:color w:val="000000" w:themeColor="text1"/>
          <w:highlight w:val="green"/>
          <w:u w:val="single"/>
        </w:rPr>
        <w:t>opposition to</w:t>
      </w:r>
      <w:r w:rsidRPr="00062930">
        <w:rPr>
          <w:rFonts w:eastAsia="Calibri"/>
          <w:color w:val="000000" w:themeColor="text1"/>
          <w:u w:val="single"/>
        </w:rPr>
        <w:t xml:space="preserve"> </w:t>
      </w:r>
      <w:r w:rsidRPr="00062930">
        <w:rPr>
          <w:rFonts w:eastAsia="Calibri"/>
          <w:color w:val="000000" w:themeColor="text1"/>
        </w:rPr>
        <w:t xml:space="preserve">the constellation of power, norms, and relationships that </w:t>
      </w:r>
      <w:r w:rsidRPr="00062930">
        <w:rPr>
          <w:rFonts w:eastAsia="Calibri"/>
          <w:color w:val="000000" w:themeColor="text1"/>
          <w:u w:val="single"/>
        </w:rPr>
        <w:t xml:space="preserve">the </w:t>
      </w:r>
      <w:r w:rsidRPr="00062930">
        <w:rPr>
          <w:rFonts w:eastAsia="Calibri"/>
          <w:color w:val="000000" w:themeColor="text1"/>
          <w:highlight w:val="green"/>
          <w:u w:val="single"/>
        </w:rPr>
        <w:t>U.S.-led order</w:t>
      </w:r>
      <w:r w:rsidRPr="00062930">
        <w:rPr>
          <w:rFonts w:eastAsia="Calibri"/>
          <w:color w:val="000000" w:themeColor="text1"/>
        </w:rPr>
        <w:t xml:space="preserve"> entails</w:t>
      </w:r>
      <w:r w:rsidRPr="00062930">
        <w:rPr>
          <w:rFonts w:eastAsia="Calibri"/>
          <w:color w:val="000000" w:themeColor="text1"/>
          <w:u w:val="single"/>
        </w:rPr>
        <w:t>, a</w:t>
      </w:r>
      <w:r w:rsidRPr="00062930">
        <w:rPr>
          <w:rFonts w:eastAsia="Calibri"/>
          <w:color w:val="000000" w:themeColor="text1"/>
          <w:highlight w:val="green"/>
          <w:u w:val="single"/>
        </w:rPr>
        <w:t>nd</w:t>
      </w:r>
      <w:r w:rsidRPr="00062930">
        <w:rPr>
          <w:rFonts w:eastAsia="Calibri"/>
          <w:color w:val="000000" w:themeColor="text1"/>
          <w:u w:val="single"/>
        </w:rPr>
        <w:t xml:space="preserve"> in </w:t>
      </w:r>
      <w:r w:rsidRPr="00062930">
        <w:rPr>
          <w:rFonts w:eastAsia="Calibri"/>
          <w:color w:val="000000" w:themeColor="text1"/>
          <w:highlight w:val="green"/>
          <w:u w:val="single"/>
        </w:rPr>
        <w:t>their propensity to use violence</w:t>
      </w:r>
      <w:r w:rsidRPr="00062930">
        <w:rPr>
          <w:rFonts w:eastAsia="Calibri"/>
          <w:color w:val="000000" w:themeColor="text1"/>
          <w:u w:val="single"/>
        </w:rPr>
        <w:t xml:space="preserve">, coercion, and intimidation </w:t>
      </w:r>
      <w:r w:rsidRPr="00062930">
        <w:rPr>
          <w:rFonts w:eastAsia="Calibri"/>
          <w:color w:val="000000" w:themeColor="text1"/>
          <w:highlight w:val="green"/>
          <w:u w:val="single"/>
        </w:rPr>
        <w:t>as</w:t>
      </w:r>
      <w:r w:rsidRPr="00062930">
        <w:rPr>
          <w:rFonts w:eastAsia="Calibri"/>
          <w:color w:val="000000" w:themeColor="text1"/>
          <w:u w:val="single"/>
        </w:rPr>
        <w:t xml:space="preserve"> means of </w:t>
      </w:r>
      <w:r w:rsidRPr="00062930">
        <w:rPr>
          <w:rFonts w:eastAsia="Calibri"/>
          <w:color w:val="000000" w:themeColor="text1"/>
          <w:highlight w:val="green"/>
          <w:u w:val="single"/>
        </w:rPr>
        <w:t>making that opposition effective</w:t>
      </w:r>
      <w:r w:rsidRPr="00062930">
        <w:rPr>
          <w:rFonts w:eastAsia="Calibri"/>
          <w:color w:val="000000" w:themeColor="text1"/>
          <w:u w:val="single"/>
        </w:rPr>
        <w:t>.</w:t>
      </w:r>
      <w:r w:rsidRPr="00062930">
        <w:rPr>
          <w:rFonts w:eastAsia="Calibri"/>
          <w:color w:val="000000" w:themeColor="text1"/>
        </w:rPr>
        <w:t xml:space="preserve"> Taken collectively, </w:t>
      </w:r>
      <w:r w:rsidRPr="00062930">
        <w:rPr>
          <w:rFonts w:eastAsia="Calibri"/>
          <w:color w:val="000000" w:themeColor="text1"/>
          <w:u w:val="single"/>
        </w:rPr>
        <w:t xml:space="preserve">these challenges constitute a geopolitical sea change from the post-Cold War era. The </w:t>
      </w:r>
      <w:r w:rsidRPr="00062930">
        <w:rPr>
          <w:rFonts w:eastAsia="Calibri"/>
          <w:color w:val="000000" w:themeColor="text1"/>
          <w:highlight w:val="green"/>
          <w:u w:val="single"/>
        </w:rPr>
        <w:t>revival of g</w:t>
      </w:r>
      <w:r w:rsidRPr="00062930">
        <w:rPr>
          <w:rFonts w:eastAsia="Calibri"/>
          <w:color w:val="000000" w:themeColor="text1"/>
          <w:u w:val="single"/>
        </w:rPr>
        <w:t xml:space="preserve">reat-power </w:t>
      </w:r>
      <w:r w:rsidRPr="00062930">
        <w:rPr>
          <w:rFonts w:eastAsia="Calibri"/>
          <w:color w:val="000000" w:themeColor="text1"/>
          <w:highlight w:val="green"/>
          <w:u w:val="single"/>
        </w:rPr>
        <w:t>competition entails higher</w:t>
      </w:r>
      <w:r w:rsidRPr="00062930">
        <w:rPr>
          <w:rFonts w:eastAsia="Calibri"/>
          <w:color w:val="000000" w:themeColor="text1"/>
          <w:u w:val="single"/>
        </w:rPr>
        <w:t xml:space="preserve"> international </w:t>
      </w:r>
      <w:r w:rsidRPr="00062930">
        <w:rPr>
          <w:rFonts w:eastAsia="Calibri"/>
          <w:color w:val="000000" w:themeColor="text1"/>
          <w:highlight w:val="green"/>
          <w:u w:val="single"/>
        </w:rPr>
        <w:t>tensions than the world has known for decades</w:t>
      </w:r>
      <w:r w:rsidRPr="00062930">
        <w:rPr>
          <w:rFonts w:eastAsia="Calibri"/>
          <w:color w:val="000000" w:themeColor="text1"/>
          <w:u w:val="single"/>
        </w:rPr>
        <w:t xml:space="preserve">, and the revival of arms races, security dilemmas, and other artifacts of a </w:t>
      </w:r>
      <w:r w:rsidRPr="00062930">
        <w:rPr>
          <w:rFonts w:eastAsia="Calibri"/>
          <w:color w:val="000000" w:themeColor="text1"/>
          <w:u w:val="single"/>
        </w:rPr>
        <w:lastRenderedPageBreak/>
        <w:t xml:space="preserve">more dangerous past. </w:t>
      </w:r>
      <w:r w:rsidRPr="00062930">
        <w:rPr>
          <w:rFonts w:eastAsia="Calibri"/>
          <w:color w:val="000000" w:themeColor="text1"/>
        </w:rPr>
        <w:t>It entails sharper</w:t>
      </w:r>
      <w:r w:rsidRPr="00062930">
        <w:rPr>
          <w:rFonts w:eastAsia="Calibri"/>
          <w:color w:val="000000" w:themeColor="text1"/>
          <w:u w:val="single"/>
        </w:rPr>
        <w:t xml:space="preserve"> conflicts over the international rules of the road </w:t>
      </w:r>
      <w:r w:rsidRPr="00062930">
        <w:rPr>
          <w:rFonts w:eastAsia="Calibri"/>
          <w:color w:val="000000" w:themeColor="text1"/>
        </w:rPr>
        <w:t xml:space="preserve">on issues ranging from freedom of navigation to the illegitimacy of altering borders by force, and intensifying competitions over states that reside at the intersection of rival powers’ areas of interest. </w:t>
      </w:r>
      <w:r w:rsidRPr="00062930">
        <w:rPr>
          <w:rFonts w:eastAsia="Calibri"/>
          <w:color w:val="000000" w:themeColor="text1"/>
          <w:u w:val="single"/>
        </w:rPr>
        <w:t>It requires</w:t>
      </w:r>
      <w:r w:rsidRPr="00062930">
        <w:rPr>
          <w:rFonts w:eastAsia="Calibri"/>
          <w:color w:val="000000" w:themeColor="text1"/>
        </w:rPr>
        <w:t xml:space="preserve"> confronting the prospect that </w:t>
      </w:r>
      <w:r w:rsidRPr="00062930">
        <w:rPr>
          <w:rFonts w:eastAsia="Calibri"/>
          <w:color w:val="000000" w:themeColor="text1"/>
          <w:highlight w:val="green"/>
          <w:u w:val="single"/>
        </w:rPr>
        <w:t>rival powers</w:t>
      </w:r>
      <w:r w:rsidRPr="00062930">
        <w:rPr>
          <w:rFonts w:eastAsia="Calibri"/>
          <w:color w:val="000000" w:themeColor="text1"/>
        </w:rPr>
        <w:t xml:space="preserve"> could </w:t>
      </w:r>
      <w:r w:rsidRPr="00062930">
        <w:rPr>
          <w:rFonts w:eastAsia="Calibri"/>
          <w:color w:val="000000" w:themeColor="text1"/>
          <w:highlight w:val="green"/>
          <w:u w:val="single"/>
        </w:rPr>
        <w:t>overturn</w:t>
      </w:r>
      <w:r w:rsidRPr="00062930">
        <w:rPr>
          <w:rFonts w:eastAsia="Calibri"/>
          <w:color w:val="000000" w:themeColor="text1"/>
          <w:u w:val="single"/>
        </w:rPr>
        <w:t xml:space="preserve"> the favorable </w:t>
      </w:r>
      <w:r w:rsidRPr="00062930">
        <w:rPr>
          <w:rFonts w:eastAsia="Calibri"/>
          <w:color w:val="000000" w:themeColor="text1"/>
          <w:highlight w:val="green"/>
          <w:u w:val="single"/>
        </w:rPr>
        <w:t>regional balances</w:t>
      </w:r>
      <w:r w:rsidRPr="00062930">
        <w:rPr>
          <w:rFonts w:eastAsia="Calibri"/>
          <w:color w:val="000000" w:themeColor="text1"/>
          <w:u w:val="single"/>
        </w:rPr>
        <w:t xml:space="preserve"> that have underpinned the U.S.-led order for decades, </w:t>
      </w:r>
      <w:r w:rsidRPr="00062930">
        <w:rPr>
          <w:rFonts w:eastAsia="Calibri"/>
          <w:color w:val="000000" w:themeColor="text1"/>
          <w:highlight w:val="green"/>
          <w:u w:val="single"/>
        </w:rPr>
        <w:t>and</w:t>
      </w:r>
      <w:r w:rsidRPr="00062930">
        <w:rPr>
          <w:rFonts w:eastAsia="Calibri"/>
          <w:color w:val="000000" w:themeColor="text1"/>
          <w:u w:val="single"/>
        </w:rPr>
        <w:t xml:space="preserve"> that they might </w:t>
      </w:r>
      <w:r w:rsidRPr="00062930">
        <w:rPr>
          <w:rFonts w:eastAsia="Calibri"/>
          <w:color w:val="000000" w:themeColor="text1"/>
          <w:highlight w:val="green"/>
          <w:u w:val="single"/>
        </w:rPr>
        <w:t>construct rival spheres of influence</w:t>
      </w:r>
      <w:r w:rsidRPr="00062930">
        <w:rPr>
          <w:rFonts w:eastAsia="Calibri"/>
          <w:color w:val="000000" w:themeColor="text1"/>
          <w:u w:val="single"/>
        </w:rPr>
        <w:t xml:space="preserve"> from which America and the liberal ideas it has long promoted would be excluded.</w:t>
      </w:r>
      <w:r w:rsidRPr="00062930">
        <w:rPr>
          <w:rFonts w:eastAsia="Calibri"/>
          <w:color w:val="000000" w:themeColor="text1"/>
        </w:rPr>
        <w:t xml:space="preserve"> Finally, it </w:t>
      </w:r>
      <w:r w:rsidRPr="00062930">
        <w:rPr>
          <w:rFonts w:eastAsia="Calibri"/>
          <w:color w:val="000000" w:themeColor="text1"/>
          <w:u w:val="single"/>
        </w:rPr>
        <w:t xml:space="preserve">necessitates recognizing that great-power </w:t>
      </w:r>
      <w:r w:rsidRPr="00062930">
        <w:rPr>
          <w:rFonts w:eastAsia="Calibri"/>
          <w:color w:val="000000" w:themeColor="text1"/>
          <w:highlight w:val="green"/>
          <w:u w:val="single"/>
        </w:rPr>
        <w:t>rivalry</w:t>
      </w:r>
      <w:r w:rsidRPr="00062930">
        <w:rPr>
          <w:rFonts w:eastAsia="Calibri"/>
          <w:color w:val="000000" w:themeColor="text1"/>
          <w:u w:val="single"/>
        </w:rPr>
        <w:t xml:space="preserve"> could </w:t>
      </w:r>
      <w:r w:rsidRPr="00062930">
        <w:rPr>
          <w:rFonts w:eastAsia="Calibri"/>
          <w:color w:val="000000" w:themeColor="text1"/>
          <w:highlight w:val="green"/>
          <w:u w:val="single"/>
        </w:rPr>
        <w:t>lead to great-power</w:t>
      </w:r>
      <w:r w:rsidRPr="00062930">
        <w:rPr>
          <w:rFonts w:eastAsia="Calibri"/>
          <w:color w:val="000000" w:themeColor="text1"/>
          <w:u w:val="single"/>
        </w:rPr>
        <w:t xml:space="preserve"> war,</w:t>
      </w:r>
      <w:r w:rsidRPr="00062930">
        <w:rPr>
          <w:rFonts w:eastAsia="Calibri"/>
          <w:color w:val="000000" w:themeColor="text1"/>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062930">
        <w:rPr>
          <w:rFonts w:eastAsia="Calibri"/>
          <w:color w:val="000000" w:themeColor="text1"/>
          <w:u w:val="single"/>
        </w:rPr>
        <w:t xml:space="preserve">Russian </w:t>
      </w:r>
      <w:r w:rsidRPr="00062930">
        <w:rPr>
          <w:rFonts w:eastAsia="Calibri"/>
          <w:color w:val="000000" w:themeColor="text1"/>
          <w:highlight w:val="green"/>
          <w:u w:val="single"/>
        </w:rPr>
        <w:t>doctrine</w:t>
      </w:r>
      <w:r w:rsidRPr="00062930">
        <w:rPr>
          <w:rFonts w:eastAsia="Calibri"/>
          <w:color w:val="000000" w:themeColor="text1"/>
          <w:u w:val="single"/>
        </w:rPr>
        <w:t xml:space="preserve"> explicitly </w:t>
      </w:r>
      <w:r w:rsidRPr="00062930">
        <w:rPr>
          <w:rFonts w:eastAsia="Calibri"/>
          <w:color w:val="000000" w:themeColor="text1"/>
          <w:highlight w:val="green"/>
          <w:u w:val="single"/>
        </w:rPr>
        <w:t>emphasizes</w:t>
      </w:r>
      <w:r w:rsidRPr="00062930">
        <w:rPr>
          <w:rFonts w:eastAsia="Calibri"/>
          <w:color w:val="000000" w:themeColor="text1"/>
          <w:u w:val="single"/>
        </w:rPr>
        <w:t xml:space="preserve"> the limited </w:t>
      </w:r>
      <w:r w:rsidRPr="00062930">
        <w:rPr>
          <w:rFonts w:eastAsia="Calibri"/>
          <w:color w:val="000000" w:themeColor="text1"/>
          <w:highlight w:val="green"/>
          <w:u w:val="single"/>
        </w:rPr>
        <w:t>use of nuclear weapons</w:t>
      </w:r>
      <w:r w:rsidRPr="00062930">
        <w:rPr>
          <w:rFonts w:eastAsia="Calibri"/>
          <w:color w:val="000000" w:themeColor="text1"/>
          <w:u w:val="single"/>
        </w:rPr>
        <w:t xml:space="preserve"> to achieve escalation dominance in a war with Washington.</w:t>
      </w:r>
      <w:r w:rsidRPr="00062930">
        <w:rPr>
          <w:rFonts w:eastAsia="Calibri"/>
          <w:color w:val="000000" w:themeColor="text1"/>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062930">
        <w:rPr>
          <w:rFonts w:eastAsia="Calibri"/>
          <w:color w:val="000000" w:themeColor="text1"/>
          <w:u w:val="single"/>
        </w:rPr>
        <w:t>The world has not yet returned to the epic clashes for global dominance that characterized the twentieth century</w:t>
      </w:r>
      <w:r w:rsidRPr="00062930">
        <w:rPr>
          <w:rFonts w:eastAsia="Calibri"/>
          <w:color w:val="000000" w:themeColor="text1"/>
        </w:rPr>
        <w:t>, but it has returned to the historical norm of great-power struggle, with all the associated dangers.</w:t>
      </w:r>
    </w:p>
    <w:p w14:paraId="4F605D19" w14:textId="77777777" w:rsidR="00DA101C" w:rsidRPr="00062930" w:rsidRDefault="00DA101C" w:rsidP="00DA101C">
      <w:pPr>
        <w:pStyle w:val="Heading3"/>
        <w:rPr>
          <w:color w:val="000000" w:themeColor="text1"/>
        </w:rPr>
      </w:pPr>
      <w:r w:rsidRPr="00062930">
        <w:rPr>
          <w:color w:val="000000" w:themeColor="text1"/>
        </w:rPr>
        <w:lastRenderedPageBreak/>
        <w:t>Plan</w:t>
      </w:r>
    </w:p>
    <w:p w14:paraId="3EE06EA9" w14:textId="77777777" w:rsidR="00DA101C" w:rsidRPr="00062930" w:rsidRDefault="00DA101C" w:rsidP="00DA101C">
      <w:pPr>
        <w:pStyle w:val="Heading4"/>
        <w:rPr>
          <w:color w:val="000000" w:themeColor="text1"/>
        </w:rPr>
      </w:pPr>
      <w:r w:rsidRPr="00062930">
        <w:rPr>
          <w:color w:val="000000" w:themeColor="text1"/>
        </w:rPr>
        <w:t xml:space="preserve">Plan: The Arab Republic of Egypt should recognize an unconditional right of workers to strike. </w:t>
      </w:r>
    </w:p>
    <w:p w14:paraId="4302166C" w14:textId="77777777" w:rsidR="00DA101C" w:rsidRPr="00062930" w:rsidRDefault="00DA101C" w:rsidP="00DA101C">
      <w:pPr>
        <w:pStyle w:val="Heading4"/>
        <w:rPr>
          <w:color w:val="000000" w:themeColor="text1"/>
        </w:rPr>
      </w:pPr>
      <w:r w:rsidRPr="00062930">
        <w:rPr>
          <w:color w:val="000000" w:themeColor="text1"/>
        </w:rPr>
        <w:t xml:space="preserve">Constitutional amendment is normal means. </w:t>
      </w:r>
    </w:p>
    <w:p w14:paraId="4222FC95" w14:textId="77777777" w:rsidR="00DA101C" w:rsidRPr="00062930" w:rsidRDefault="00DA101C" w:rsidP="00DA101C">
      <w:pPr>
        <w:rPr>
          <w:color w:val="000000" w:themeColor="text1"/>
        </w:rPr>
      </w:pPr>
      <w:proofErr w:type="spellStart"/>
      <w:r w:rsidRPr="00062930">
        <w:rPr>
          <w:rStyle w:val="Style13ptBold"/>
          <w:color w:val="000000" w:themeColor="text1"/>
        </w:rPr>
        <w:t>Brudney</w:t>
      </w:r>
      <w:proofErr w:type="spellEnd"/>
      <w:r w:rsidRPr="00062930">
        <w:rPr>
          <w:rStyle w:val="Style13ptBold"/>
          <w:color w:val="000000" w:themeColor="text1"/>
        </w:rPr>
        <w:t xml:space="preserve"> 20</w:t>
      </w:r>
      <w:r w:rsidRPr="00062930">
        <w:rPr>
          <w:color w:val="000000" w:themeColor="text1"/>
        </w:rPr>
        <w:t xml:space="preserve"> </w:t>
      </w:r>
      <w:proofErr w:type="spellStart"/>
      <w:r w:rsidRPr="00062930">
        <w:rPr>
          <w:color w:val="000000" w:themeColor="text1"/>
        </w:rPr>
        <w:t>Brudney</w:t>
      </w:r>
      <w:proofErr w:type="spellEnd"/>
      <w:r w:rsidRPr="00062930">
        <w:rPr>
          <w:color w:val="000000" w:themeColor="text1"/>
        </w:rPr>
        <w:t xml:space="preserve">, J. J. (2020). The Right to Strike is </w:t>
      </w:r>
      <w:proofErr w:type="spellStart"/>
      <w:r w:rsidRPr="00062930">
        <w:rPr>
          <w:color w:val="000000" w:themeColor="text1"/>
        </w:rPr>
        <w:t>Recognised</w:t>
      </w:r>
      <w:proofErr w:type="spellEnd"/>
      <w:r w:rsidRPr="00062930">
        <w:rPr>
          <w:color w:val="000000" w:themeColor="text1"/>
        </w:rPr>
        <w:t xml:space="preserve"> as Customary International Law. </w:t>
      </w:r>
      <w:r w:rsidRPr="00062930">
        <w:rPr>
          <w:i/>
          <w:iCs/>
          <w:color w:val="000000" w:themeColor="text1"/>
        </w:rPr>
        <w:t>Yale Law</w:t>
      </w:r>
      <w:r w:rsidRPr="00062930">
        <w:rPr>
          <w:color w:val="000000" w:themeColor="text1"/>
        </w:rPr>
        <w:t>, 10–11. https://doi.org/10.5040/9781509933587.ch-011/SJKS</w:t>
      </w:r>
    </w:p>
    <w:p w14:paraId="5340C7AE" w14:textId="77777777" w:rsidR="00DA101C" w:rsidRPr="00062930" w:rsidRDefault="00DA101C" w:rsidP="00DA101C">
      <w:pPr>
        <w:rPr>
          <w:color w:val="000000" w:themeColor="text1"/>
          <w:sz w:val="16"/>
        </w:rPr>
      </w:pPr>
      <w:r w:rsidRPr="00062930">
        <w:rPr>
          <w:rStyle w:val="Emphasis"/>
          <w:color w:val="000000" w:themeColor="text1"/>
          <w:highlight w:val="green"/>
        </w:rPr>
        <w:t>Recognition of the right to strike</w:t>
      </w:r>
      <w:r w:rsidRPr="00062930">
        <w:rPr>
          <w:rStyle w:val="Emphasis"/>
          <w:color w:val="000000" w:themeColor="text1"/>
        </w:rPr>
        <w:t xml:space="preserve"> as fundamental by two key ILO supervisory bodies </w:t>
      </w:r>
      <w:r w:rsidRPr="00062930">
        <w:rPr>
          <w:rStyle w:val="Emphasis"/>
          <w:color w:val="000000" w:themeColor="text1"/>
          <w:highlight w:val="green"/>
        </w:rPr>
        <w:t>is reinforced by affirmation of the right within</w:t>
      </w:r>
      <w:r w:rsidRPr="00062930">
        <w:rPr>
          <w:rStyle w:val="Emphasis"/>
          <w:color w:val="000000" w:themeColor="text1"/>
        </w:rPr>
        <w:t xml:space="preserve"> a broad framework of international covenants, transnational conventions and judicial decisions, and </w:t>
      </w:r>
      <w:r w:rsidRPr="00062930">
        <w:rPr>
          <w:rStyle w:val="Emphasis"/>
          <w:color w:val="000000" w:themeColor="text1"/>
          <w:highlight w:val="green"/>
        </w:rPr>
        <w:t>national constitutions</w:t>
      </w:r>
      <w:r w:rsidRPr="00062930">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77393919" w14:textId="77777777" w:rsidR="00DA101C" w:rsidRPr="00062930" w:rsidRDefault="00DA101C" w:rsidP="00DA101C">
      <w:pPr>
        <w:pStyle w:val="Heading4"/>
        <w:rPr>
          <w:color w:val="000000" w:themeColor="text1"/>
        </w:rPr>
      </w:pPr>
      <w:r w:rsidRPr="00062930">
        <w:rPr>
          <w:color w:val="000000" w:themeColor="text1"/>
        </w:rPr>
        <w:t xml:space="preserve">The government is cracking down on strikes to deter worker mobilization and is planning to further restrict labor rights which violates IHL. </w:t>
      </w:r>
    </w:p>
    <w:p w14:paraId="69505A95" w14:textId="77777777" w:rsidR="00DA101C" w:rsidRPr="00062930" w:rsidRDefault="00DA101C" w:rsidP="00DA101C">
      <w:pPr>
        <w:rPr>
          <w:color w:val="000000" w:themeColor="text1"/>
        </w:rPr>
      </w:pPr>
      <w:r w:rsidRPr="00062930">
        <w:rPr>
          <w:rStyle w:val="Style13ptBold"/>
          <w:color w:val="000000" w:themeColor="text1"/>
        </w:rPr>
        <w:t xml:space="preserve">Amnesty International ’17 </w:t>
      </w:r>
      <w:r w:rsidRPr="00062930">
        <w:rPr>
          <w:color w:val="000000" w:themeColor="text1"/>
        </w:rPr>
        <w:t xml:space="preserve">[Amnesty International, an international non-governmental organization focused on human rights, with its headquarters in the United Kingdom, “Egypt: Relentless assault on rights of workers and trade unionists”, 04-30-2017, </w:t>
      </w:r>
      <w:hyperlink r:id="rId16" w:history="1">
        <w:r w:rsidRPr="00062930">
          <w:rPr>
            <w:rStyle w:val="Hyperlink"/>
            <w:color w:val="000000" w:themeColor="text1"/>
          </w:rPr>
          <w:t>https://www.amnesty.org/en/latest/press-release/2017/04/egypt-relentless-assault-on-rights-of-workers-and-trade-unionists/]//pranav</w:t>
        </w:r>
      </w:hyperlink>
    </w:p>
    <w:p w14:paraId="4AAFF28D" w14:textId="77777777" w:rsidR="00DA101C" w:rsidRPr="00062930" w:rsidRDefault="00DA101C" w:rsidP="00DA101C">
      <w:pPr>
        <w:pStyle w:val="ListParagraph"/>
        <w:numPr>
          <w:ilvl w:val="0"/>
          <w:numId w:val="15"/>
        </w:numPr>
        <w:rPr>
          <w:color w:val="000000" w:themeColor="text1"/>
        </w:rPr>
      </w:pPr>
      <w:r w:rsidRPr="00062930">
        <w:rPr>
          <w:color w:val="000000" w:themeColor="text1"/>
        </w:rPr>
        <w:t>Solvency advocate</w:t>
      </w:r>
    </w:p>
    <w:p w14:paraId="5AF8DEB1" w14:textId="77777777" w:rsidR="00DA101C" w:rsidRPr="00062930" w:rsidRDefault="00DA101C" w:rsidP="00DA101C">
      <w:pPr>
        <w:pStyle w:val="ListParagraph"/>
        <w:numPr>
          <w:ilvl w:val="0"/>
          <w:numId w:val="15"/>
        </w:numPr>
        <w:rPr>
          <w:color w:val="000000" w:themeColor="text1"/>
        </w:rPr>
      </w:pPr>
      <w:r w:rsidRPr="00062930">
        <w:rPr>
          <w:color w:val="000000" w:themeColor="text1"/>
        </w:rPr>
        <w:t xml:space="preserve">Answers econ </w:t>
      </w:r>
      <w:proofErr w:type="spellStart"/>
      <w:r w:rsidRPr="00062930">
        <w:rPr>
          <w:color w:val="000000" w:themeColor="text1"/>
        </w:rPr>
        <w:t>disad</w:t>
      </w:r>
      <w:proofErr w:type="spellEnd"/>
    </w:p>
    <w:p w14:paraId="1884137B" w14:textId="77777777" w:rsidR="00DA101C" w:rsidRPr="00062930" w:rsidRDefault="00DA101C" w:rsidP="00DA101C">
      <w:pPr>
        <w:rPr>
          <w:rStyle w:val="Emphasis"/>
          <w:color w:val="000000" w:themeColor="text1"/>
        </w:rPr>
      </w:pPr>
      <w:r w:rsidRPr="00062930">
        <w:rPr>
          <w:rStyle w:val="Emphasis"/>
          <w:color w:val="000000" w:themeColor="text1"/>
        </w:rPr>
        <w:t xml:space="preserve">Dozens of </w:t>
      </w:r>
      <w:r w:rsidRPr="00062930">
        <w:rPr>
          <w:rStyle w:val="Emphasis"/>
          <w:color w:val="000000" w:themeColor="text1"/>
          <w:highlight w:val="green"/>
        </w:rPr>
        <w:t>workers</w:t>
      </w:r>
      <w:r w:rsidRPr="00062930">
        <w:rPr>
          <w:rStyle w:val="Emphasis"/>
          <w:color w:val="000000" w:themeColor="text1"/>
        </w:rPr>
        <w:t xml:space="preserve"> and trade unionists </w:t>
      </w:r>
      <w:r w:rsidRPr="00062930">
        <w:rPr>
          <w:rStyle w:val="Emphasis"/>
          <w:color w:val="000000" w:themeColor="text1"/>
          <w:highlight w:val="green"/>
        </w:rPr>
        <w:t>in Egypt</w:t>
      </w:r>
      <w:r w:rsidRPr="00062930">
        <w:rPr>
          <w:rStyle w:val="Emphasis"/>
          <w:color w:val="000000" w:themeColor="text1"/>
        </w:rPr>
        <w:t xml:space="preserve"> have </w:t>
      </w:r>
      <w:r w:rsidRPr="00062930">
        <w:rPr>
          <w:rStyle w:val="Emphasis"/>
          <w:color w:val="000000" w:themeColor="text1"/>
          <w:highlight w:val="green"/>
        </w:rPr>
        <w:t>face</w:t>
      </w:r>
      <w:r w:rsidRPr="00062930">
        <w:rPr>
          <w:rStyle w:val="Emphasis"/>
          <w:color w:val="000000" w:themeColor="text1"/>
        </w:rPr>
        <w:t xml:space="preserve">d </w:t>
      </w:r>
      <w:r w:rsidRPr="00062930">
        <w:rPr>
          <w:rStyle w:val="Emphasis"/>
          <w:color w:val="000000" w:themeColor="text1"/>
          <w:highlight w:val="green"/>
        </w:rPr>
        <w:t>arrest</w:t>
      </w:r>
      <w:r w:rsidRPr="00062930">
        <w:rPr>
          <w:rStyle w:val="Emphasis"/>
          <w:color w:val="000000" w:themeColor="text1"/>
        </w:rPr>
        <w:t xml:space="preserve">, detention, </w:t>
      </w:r>
      <w:r w:rsidRPr="00062930">
        <w:rPr>
          <w:rStyle w:val="Emphasis"/>
          <w:color w:val="000000" w:themeColor="text1"/>
          <w:highlight w:val="green"/>
        </w:rPr>
        <w:t>dismissal from work or trials in military courts</w:t>
      </w:r>
      <w:r w:rsidRPr="00062930">
        <w:rPr>
          <w:rStyle w:val="Emphasis"/>
          <w:color w:val="000000" w:themeColor="text1"/>
        </w:rPr>
        <w:t xml:space="preserve">, merely </w:t>
      </w:r>
      <w:r w:rsidRPr="00062930">
        <w:rPr>
          <w:rStyle w:val="Emphasis"/>
          <w:color w:val="000000" w:themeColor="text1"/>
          <w:highlight w:val="green"/>
        </w:rPr>
        <w:t xml:space="preserve">for </w:t>
      </w:r>
      <w:proofErr w:type="spellStart"/>
      <w:r w:rsidRPr="00062930">
        <w:rPr>
          <w:rStyle w:val="Emphasis"/>
          <w:color w:val="000000" w:themeColor="text1"/>
          <w:highlight w:val="green"/>
        </w:rPr>
        <w:t>exercizing</w:t>
      </w:r>
      <w:proofErr w:type="spellEnd"/>
      <w:r w:rsidRPr="00062930">
        <w:rPr>
          <w:rStyle w:val="Emphasis"/>
          <w:color w:val="000000" w:themeColor="text1"/>
        </w:rPr>
        <w:t xml:space="preserve"> their </w:t>
      </w:r>
      <w:r w:rsidRPr="00062930">
        <w:rPr>
          <w:rStyle w:val="Emphasis"/>
          <w:color w:val="000000" w:themeColor="text1"/>
          <w:highlight w:val="green"/>
        </w:rPr>
        <w:t>freedom</w:t>
      </w:r>
      <w:r w:rsidRPr="00062930">
        <w:rPr>
          <w:rStyle w:val="Emphasis"/>
          <w:color w:val="000000" w:themeColor="text1"/>
        </w:rPr>
        <w:t xml:space="preserve"> </w:t>
      </w:r>
      <w:r w:rsidRPr="00062930">
        <w:rPr>
          <w:rStyle w:val="Emphasis"/>
          <w:color w:val="000000" w:themeColor="text1"/>
          <w:highlight w:val="green"/>
        </w:rPr>
        <w:t>of</w:t>
      </w:r>
      <w:r w:rsidRPr="00062930">
        <w:rPr>
          <w:rStyle w:val="Emphasis"/>
          <w:color w:val="000000" w:themeColor="text1"/>
        </w:rPr>
        <w:t xml:space="preserve"> expression, </w:t>
      </w:r>
      <w:proofErr w:type="gramStart"/>
      <w:r w:rsidRPr="00062930">
        <w:rPr>
          <w:rStyle w:val="Emphasis"/>
          <w:color w:val="000000" w:themeColor="text1"/>
        </w:rPr>
        <w:t>association</w:t>
      </w:r>
      <w:proofErr w:type="gramEnd"/>
      <w:r w:rsidRPr="00062930">
        <w:rPr>
          <w:rStyle w:val="Emphasis"/>
          <w:color w:val="000000" w:themeColor="text1"/>
        </w:rPr>
        <w:t xml:space="preserve"> and </w:t>
      </w:r>
      <w:r w:rsidRPr="00062930">
        <w:rPr>
          <w:rStyle w:val="Emphasis"/>
          <w:color w:val="000000" w:themeColor="text1"/>
          <w:highlight w:val="green"/>
        </w:rPr>
        <w:t>assembly</w:t>
      </w:r>
      <w:r w:rsidRPr="00062930">
        <w:rPr>
          <w:color w:val="000000" w:themeColor="text1"/>
          <w:sz w:val="16"/>
        </w:rPr>
        <w:t xml:space="preserve">, Amnesty International said in a statement published to mark </w:t>
      </w:r>
      <w:proofErr w:type="spellStart"/>
      <w:r w:rsidRPr="00062930">
        <w:rPr>
          <w:color w:val="000000" w:themeColor="text1"/>
          <w:sz w:val="16"/>
        </w:rPr>
        <w:t>Labour</w:t>
      </w:r>
      <w:proofErr w:type="spellEnd"/>
      <w:r w:rsidRPr="00062930">
        <w:rPr>
          <w:color w:val="000000" w:themeColor="text1"/>
          <w:sz w:val="16"/>
        </w:rPr>
        <w:t xml:space="preserve"> Day on 1 May. </w:t>
      </w:r>
      <w:r w:rsidRPr="00062930">
        <w:rPr>
          <w:rStyle w:val="Emphasis"/>
          <w:color w:val="000000" w:themeColor="text1"/>
        </w:rPr>
        <w:t xml:space="preserve">Amid </w:t>
      </w:r>
      <w:r w:rsidRPr="00062930">
        <w:rPr>
          <w:rStyle w:val="Emphasis"/>
          <w:color w:val="000000" w:themeColor="text1"/>
          <w:highlight w:val="green"/>
        </w:rPr>
        <w:t>rising economic hardship</w:t>
      </w:r>
      <w:r w:rsidRPr="00062930">
        <w:rPr>
          <w:rStyle w:val="Emphasis"/>
          <w:color w:val="000000" w:themeColor="text1"/>
        </w:rPr>
        <w:t xml:space="preserve"> in Egypt </w:t>
      </w:r>
      <w:r w:rsidRPr="00062930">
        <w:rPr>
          <w:rStyle w:val="Emphasis"/>
          <w:color w:val="000000" w:themeColor="text1"/>
          <w:highlight w:val="green"/>
        </w:rPr>
        <w:t>and</w:t>
      </w:r>
      <w:r w:rsidRPr="00062930">
        <w:rPr>
          <w:rStyle w:val="Emphasis"/>
          <w:color w:val="000000" w:themeColor="text1"/>
        </w:rPr>
        <w:t xml:space="preserve"> a </w:t>
      </w:r>
      <w:proofErr w:type="gramStart"/>
      <w:r w:rsidRPr="00062930">
        <w:rPr>
          <w:rStyle w:val="Emphasis"/>
          <w:color w:val="000000" w:themeColor="text1"/>
        </w:rPr>
        <w:t xml:space="preserve">wave </w:t>
      </w:r>
      <w:proofErr w:type="spellStart"/>
      <w:r w:rsidRPr="00062930">
        <w:rPr>
          <w:rStyle w:val="Emphasis"/>
          <w:color w:val="000000" w:themeColor="text1"/>
          <w:highlight w:val="green"/>
        </w:rPr>
        <w:t>labour</w:t>
      </w:r>
      <w:proofErr w:type="spellEnd"/>
      <w:r w:rsidRPr="00062930">
        <w:rPr>
          <w:rStyle w:val="Emphasis"/>
          <w:color w:val="000000" w:themeColor="text1"/>
          <w:highlight w:val="green"/>
        </w:rPr>
        <w:t xml:space="preserve"> strikes</w:t>
      </w:r>
      <w:proofErr w:type="gramEnd"/>
      <w:r w:rsidRPr="00062930">
        <w:rPr>
          <w:rStyle w:val="Emphasis"/>
          <w:color w:val="000000" w:themeColor="text1"/>
        </w:rPr>
        <w:t xml:space="preserve"> in the private and public sector, as well as military-owned industries, </w:t>
      </w:r>
      <w:r w:rsidRPr="00062930">
        <w:rPr>
          <w:rStyle w:val="Emphasis"/>
          <w:color w:val="000000" w:themeColor="text1"/>
          <w:highlight w:val="green"/>
        </w:rPr>
        <w:t>the government is</w:t>
      </w:r>
      <w:r w:rsidRPr="00062930">
        <w:rPr>
          <w:rStyle w:val="Emphasis"/>
          <w:color w:val="000000" w:themeColor="text1"/>
        </w:rPr>
        <w:t xml:space="preserve"> </w:t>
      </w:r>
      <w:r w:rsidRPr="00062930">
        <w:rPr>
          <w:rStyle w:val="Emphasis"/>
          <w:color w:val="000000" w:themeColor="text1"/>
          <w:highlight w:val="green"/>
        </w:rPr>
        <w:t>using</w:t>
      </w:r>
      <w:r w:rsidRPr="00062930">
        <w:rPr>
          <w:rStyle w:val="Emphasis"/>
          <w:color w:val="000000" w:themeColor="text1"/>
        </w:rPr>
        <w:t xml:space="preserve"> a series of </w:t>
      </w:r>
      <w:r w:rsidRPr="00062930">
        <w:rPr>
          <w:rStyle w:val="Emphasis"/>
          <w:color w:val="000000" w:themeColor="text1"/>
          <w:highlight w:val="green"/>
        </w:rPr>
        <w:t>disciplinary measures</w:t>
      </w:r>
      <w:r w:rsidRPr="00062930">
        <w:rPr>
          <w:rStyle w:val="Emphasis"/>
          <w:color w:val="000000" w:themeColor="text1"/>
        </w:rPr>
        <w:t xml:space="preserve"> and criminal sanctions </w:t>
      </w:r>
      <w:r w:rsidRPr="00062930">
        <w:rPr>
          <w:rStyle w:val="Emphasis"/>
          <w:color w:val="000000" w:themeColor="text1"/>
          <w:highlight w:val="green"/>
        </w:rPr>
        <w:t>to crack down on workers</w:t>
      </w:r>
      <w:r w:rsidRPr="00062930">
        <w:rPr>
          <w:rStyle w:val="Emphasis"/>
          <w:color w:val="000000" w:themeColor="text1"/>
        </w:rPr>
        <w:t xml:space="preserve"> </w:t>
      </w:r>
      <w:r w:rsidRPr="00062930">
        <w:rPr>
          <w:rStyle w:val="Emphasis"/>
          <w:color w:val="000000" w:themeColor="text1"/>
          <w:highlight w:val="green"/>
        </w:rPr>
        <w:t>and</w:t>
      </w:r>
      <w:r w:rsidRPr="00062930">
        <w:rPr>
          <w:rStyle w:val="Emphasis"/>
          <w:color w:val="000000" w:themeColor="text1"/>
        </w:rPr>
        <w:t xml:space="preserve"> trade </w:t>
      </w:r>
      <w:r w:rsidRPr="00062930">
        <w:rPr>
          <w:rStyle w:val="Emphasis"/>
          <w:color w:val="000000" w:themeColor="text1"/>
          <w:highlight w:val="green"/>
        </w:rPr>
        <w:t>unionists</w:t>
      </w:r>
      <w:r w:rsidRPr="00062930">
        <w:rPr>
          <w:rStyle w:val="Emphasis"/>
          <w:color w:val="000000" w:themeColor="text1"/>
        </w:rPr>
        <w:t>.</w:t>
      </w:r>
      <w:r w:rsidRPr="00062930">
        <w:rPr>
          <w:color w:val="000000" w:themeColor="text1"/>
          <w:sz w:val="16"/>
        </w:rPr>
        <w:t xml:space="preserve"> </w:t>
      </w:r>
      <w:r w:rsidRPr="00062930">
        <w:rPr>
          <w:rStyle w:val="Emphasis"/>
          <w:color w:val="000000" w:themeColor="text1"/>
          <w:highlight w:val="green"/>
        </w:rPr>
        <w:t>It is also seeking to</w:t>
      </w:r>
      <w:r w:rsidRPr="00062930">
        <w:rPr>
          <w:rStyle w:val="Emphasis"/>
          <w:color w:val="000000" w:themeColor="text1"/>
        </w:rPr>
        <w:t xml:space="preserve"> amend existing laws to </w:t>
      </w:r>
      <w:r w:rsidRPr="00062930">
        <w:rPr>
          <w:rStyle w:val="Emphasis"/>
          <w:color w:val="000000" w:themeColor="text1"/>
          <w:highlight w:val="green"/>
        </w:rPr>
        <w:t xml:space="preserve">further restrict </w:t>
      </w:r>
      <w:proofErr w:type="spellStart"/>
      <w:r w:rsidRPr="00062930">
        <w:rPr>
          <w:rStyle w:val="Emphasis"/>
          <w:color w:val="000000" w:themeColor="text1"/>
          <w:highlight w:val="green"/>
        </w:rPr>
        <w:t>labour</w:t>
      </w:r>
      <w:proofErr w:type="spellEnd"/>
      <w:r w:rsidRPr="00062930">
        <w:rPr>
          <w:rStyle w:val="Emphasis"/>
          <w:color w:val="000000" w:themeColor="text1"/>
          <w:highlight w:val="green"/>
        </w:rPr>
        <w:t xml:space="preserve"> rights</w:t>
      </w:r>
      <w:r w:rsidRPr="00062930">
        <w:rPr>
          <w:color w:val="000000" w:themeColor="text1"/>
          <w:sz w:val="16"/>
        </w:rPr>
        <w:t>. “</w:t>
      </w:r>
      <w:r w:rsidRPr="00062930">
        <w:rPr>
          <w:rStyle w:val="Emphasis"/>
          <w:color w:val="000000" w:themeColor="text1"/>
        </w:rPr>
        <w:t>The Egyptian authorities have waged a punitive campaign against workers and trade unionists to deter and punish them from mobilizing or going on strike</w:t>
      </w:r>
      <w:r w:rsidRPr="00062930">
        <w:rPr>
          <w:color w:val="000000" w:themeColor="text1"/>
          <w:sz w:val="16"/>
        </w:rPr>
        <w:t xml:space="preserve">. Demanding your </w:t>
      </w:r>
      <w:proofErr w:type="spellStart"/>
      <w:r w:rsidRPr="00062930">
        <w:rPr>
          <w:color w:val="000000" w:themeColor="text1"/>
          <w:sz w:val="16"/>
        </w:rPr>
        <w:t>labour</w:t>
      </w:r>
      <w:proofErr w:type="spellEnd"/>
      <w:r w:rsidRPr="00062930">
        <w:rPr>
          <w:color w:val="000000" w:themeColor="text1"/>
          <w:sz w:val="16"/>
        </w:rPr>
        <w:t xml:space="preserve"> rights and expressing your grievances should not be a criminal offence. </w:t>
      </w:r>
      <w:r w:rsidRPr="00062930">
        <w:rPr>
          <w:rStyle w:val="Emphasis"/>
          <w:color w:val="000000" w:themeColor="text1"/>
          <w:highlight w:val="green"/>
        </w:rPr>
        <w:t>The right to strike</w:t>
      </w:r>
      <w:r w:rsidRPr="00062930">
        <w:rPr>
          <w:rStyle w:val="Emphasis"/>
          <w:color w:val="000000" w:themeColor="text1"/>
        </w:rPr>
        <w:t xml:space="preserve"> and peaceful assembly are </w:t>
      </w:r>
      <w:r w:rsidRPr="00062930">
        <w:rPr>
          <w:rStyle w:val="Emphasis"/>
          <w:color w:val="000000" w:themeColor="text1"/>
          <w:highlight w:val="green"/>
        </w:rPr>
        <w:t>enshrined</w:t>
      </w:r>
      <w:r w:rsidRPr="00062930">
        <w:rPr>
          <w:rStyle w:val="Emphasis"/>
          <w:color w:val="000000" w:themeColor="text1"/>
        </w:rPr>
        <w:t xml:space="preserve">, both, </w:t>
      </w:r>
      <w:r w:rsidRPr="00062930">
        <w:rPr>
          <w:rStyle w:val="Emphasis"/>
          <w:color w:val="000000" w:themeColor="text1"/>
          <w:highlight w:val="green"/>
        </w:rPr>
        <w:t>in</w:t>
      </w:r>
      <w:r w:rsidRPr="00062930">
        <w:rPr>
          <w:rStyle w:val="Emphasis"/>
          <w:color w:val="000000" w:themeColor="text1"/>
        </w:rPr>
        <w:t xml:space="preserve"> Egypt’s </w:t>
      </w:r>
      <w:r w:rsidRPr="00062930">
        <w:rPr>
          <w:rStyle w:val="Emphasis"/>
          <w:color w:val="000000" w:themeColor="text1"/>
          <w:highlight w:val="green"/>
        </w:rPr>
        <w:t>Constitution and</w:t>
      </w:r>
      <w:r w:rsidRPr="00062930">
        <w:rPr>
          <w:rStyle w:val="Emphasis"/>
          <w:color w:val="000000" w:themeColor="text1"/>
        </w:rPr>
        <w:t xml:space="preserve"> </w:t>
      </w:r>
      <w:r w:rsidRPr="00062930">
        <w:rPr>
          <w:rStyle w:val="Emphasis"/>
          <w:color w:val="000000" w:themeColor="text1"/>
          <w:highlight w:val="green"/>
        </w:rPr>
        <w:t>i</w:t>
      </w:r>
      <w:r w:rsidRPr="00062930">
        <w:rPr>
          <w:rStyle w:val="Emphasis"/>
          <w:color w:val="000000" w:themeColor="text1"/>
        </w:rPr>
        <w:t xml:space="preserve">nternational </w:t>
      </w:r>
      <w:r w:rsidRPr="00062930">
        <w:rPr>
          <w:rStyle w:val="Emphasis"/>
          <w:color w:val="000000" w:themeColor="text1"/>
          <w:highlight w:val="green"/>
        </w:rPr>
        <w:t>h</w:t>
      </w:r>
      <w:r w:rsidRPr="00062930">
        <w:rPr>
          <w:rStyle w:val="Emphasis"/>
          <w:color w:val="000000" w:themeColor="text1"/>
        </w:rPr>
        <w:t xml:space="preserve">uman rights </w:t>
      </w:r>
      <w:r w:rsidRPr="00062930">
        <w:rPr>
          <w:rStyle w:val="Emphasis"/>
          <w:color w:val="000000" w:themeColor="text1"/>
          <w:highlight w:val="green"/>
        </w:rPr>
        <w:t>l</w:t>
      </w:r>
      <w:r w:rsidRPr="00062930">
        <w:rPr>
          <w:rStyle w:val="Emphasis"/>
          <w:color w:val="000000" w:themeColor="text1"/>
        </w:rPr>
        <w:t>aw</w:t>
      </w:r>
      <w:r w:rsidRPr="00062930">
        <w:rPr>
          <w:color w:val="000000" w:themeColor="text1"/>
          <w:sz w:val="16"/>
        </w:rPr>
        <w:t xml:space="preserve">. </w:t>
      </w:r>
      <w:r w:rsidRPr="00062930">
        <w:rPr>
          <w:rStyle w:val="Emphasis"/>
          <w:color w:val="000000" w:themeColor="text1"/>
          <w:highlight w:val="green"/>
        </w:rPr>
        <w:t>Egyptian authorities must stop punishing people for exercising</w:t>
      </w:r>
      <w:r w:rsidRPr="00062930">
        <w:rPr>
          <w:rStyle w:val="Emphasis"/>
          <w:color w:val="000000" w:themeColor="text1"/>
        </w:rPr>
        <w:t xml:space="preserve"> and demanding </w:t>
      </w:r>
      <w:r w:rsidRPr="00062930">
        <w:rPr>
          <w:rStyle w:val="Emphasis"/>
          <w:color w:val="000000" w:themeColor="text1"/>
          <w:highlight w:val="green"/>
        </w:rPr>
        <w:t>their rights</w:t>
      </w:r>
      <w:r w:rsidRPr="00062930">
        <w:rPr>
          <w:color w:val="000000" w:themeColor="text1"/>
          <w:sz w:val="16"/>
        </w:rPr>
        <w:t xml:space="preserve">,” said </w:t>
      </w:r>
      <w:proofErr w:type="spellStart"/>
      <w:r w:rsidRPr="00062930">
        <w:rPr>
          <w:color w:val="000000" w:themeColor="text1"/>
          <w:sz w:val="16"/>
        </w:rPr>
        <w:t>Najia</w:t>
      </w:r>
      <w:proofErr w:type="spellEnd"/>
      <w:r w:rsidRPr="00062930">
        <w:rPr>
          <w:color w:val="000000" w:themeColor="text1"/>
          <w:sz w:val="16"/>
        </w:rPr>
        <w:t xml:space="preserve"> </w:t>
      </w:r>
      <w:proofErr w:type="spellStart"/>
      <w:r w:rsidRPr="00062930">
        <w:rPr>
          <w:color w:val="000000" w:themeColor="text1"/>
          <w:sz w:val="16"/>
        </w:rPr>
        <w:t>Bounaim</w:t>
      </w:r>
      <w:proofErr w:type="spellEnd"/>
      <w:r w:rsidRPr="00062930">
        <w:rPr>
          <w:color w:val="000000" w:themeColor="text1"/>
          <w:sz w:val="16"/>
        </w:rPr>
        <w:t xml:space="preserve">, Campaigns Director for North Africa at Amnesty International. </w:t>
      </w:r>
      <w:r w:rsidRPr="00062930">
        <w:rPr>
          <w:rStyle w:val="Emphasis"/>
          <w:color w:val="000000" w:themeColor="text1"/>
        </w:rPr>
        <w:t>Many workers have been arrested simply for taking part in a strike or a peaceful protest. Some have been held in pre-trial detention for prolonged periods or subject to restrictive probation measures.</w:t>
      </w:r>
      <w:r w:rsidRPr="00062930">
        <w:rPr>
          <w:color w:val="000000" w:themeColor="text1"/>
          <w:sz w:val="16"/>
        </w:rPr>
        <w:t xml:space="preserve"> Just last week, 16 workers from the Telecom Egypt Company in Cairo and Giza were arrested for participating in a peaceful demonstration under Egypt’s anti-protest law. They were released after solidarity protests. </w:t>
      </w:r>
      <w:r w:rsidRPr="00062930">
        <w:rPr>
          <w:rStyle w:val="Emphasis"/>
          <w:color w:val="000000" w:themeColor="text1"/>
        </w:rPr>
        <w:t xml:space="preserve">In some </w:t>
      </w:r>
      <w:proofErr w:type="gramStart"/>
      <w:r w:rsidRPr="00062930">
        <w:rPr>
          <w:rStyle w:val="Emphasis"/>
          <w:color w:val="000000" w:themeColor="text1"/>
        </w:rPr>
        <w:t>cases</w:t>
      </w:r>
      <w:proofErr w:type="gramEnd"/>
      <w:r w:rsidRPr="00062930">
        <w:rPr>
          <w:rStyle w:val="Emphasis"/>
          <w:color w:val="000000" w:themeColor="text1"/>
        </w:rPr>
        <w:t xml:space="preserve"> </w:t>
      </w:r>
      <w:r w:rsidRPr="00062930">
        <w:rPr>
          <w:rStyle w:val="Emphasis"/>
          <w:color w:val="000000" w:themeColor="text1"/>
          <w:highlight w:val="green"/>
        </w:rPr>
        <w:t>disciplinary measures including pay cuts,</w:t>
      </w:r>
      <w:r w:rsidRPr="00062930">
        <w:rPr>
          <w:rStyle w:val="Emphasis"/>
          <w:color w:val="000000" w:themeColor="text1"/>
        </w:rPr>
        <w:t xml:space="preserve"> suspension </w:t>
      </w:r>
      <w:r w:rsidRPr="00062930">
        <w:rPr>
          <w:rStyle w:val="Emphasis"/>
          <w:color w:val="000000" w:themeColor="text1"/>
          <w:highlight w:val="green"/>
        </w:rPr>
        <w:t>or dismissal</w:t>
      </w:r>
      <w:r w:rsidRPr="00062930">
        <w:rPr>
          <w:rStyle w:val="Emphasis"/>
          <w:color w:val="000000" w:themeColor="text1"/>
        </w:rPr>
        <w:t xml:space="preserve"> from work </w:t>
      </w:r>
      <w:r w:rsidRPr="00062930">
        <w:rPr>
          <w:rStyle w:val="Emphasis"/>
          <w:color w:val="000000" w:themeColor="text1"/>
          <w:highlight w:val="green"/>
        </w:rPr>
        <w:t>are used</w:t>
      </w:r>
      <w:r w:rsidRPr="00062930">
        <w:rPr>
          <w:rStyle w:val="Emphasis"/>
          <w:color w:val="000000" w:themeColor="text1"/>
        </w:rPr>
        <w:t xml:space="preserve"> to </w:t>
      </w:r>
      <w:r w:rsidRPr="00062930">
        <w:rPr>
          <w:rStyle w:val="Emphasis"/>
          <w:color w:val="000000" w:themeColor="text1"/>
        </w:rPr>
        <w:lastRenderedPageBreak/>
        <w:t>punish workers</w:t>
      </w:r>
      <w:r w:rsidRPr="00062930">
        <w:rPr>
          <w:color w:val="000000" w:themeColor="text1"/>
          <w:sz w:val="16"/>
        </w:rPr>
        <w:t xml:space="preserve">. At the state-run </w:t>
      </w:r>
      <w:proofErr w:type="spellStart"/>
      <w:r w:rsidRPr="00062930">
        <w:rPr>
          <w:color w:val="000000" w:themeColor="text1"/>
          <w:sz w:val="16"/>
        </w:rPr>
        <w:t>Zagazig</w:t>
      </w:r>
      <w:proofErr w:type="spellEnd"/>
      <w:r w:rsidRPr="00062930">
        <w:rPr>
          <w:color w:val="000000" w:themeColor="text1"/>
          <w:sz w:val="16"/>
        </w:rPr>
        <w:t xml:space="preserve"> University Hospital, 12 nurses were suspended after participating in a week-long strike in February 2017 during which the hospital provided only emergency services. </w:t>
      </w:r>
      <w:r w:rsidRPr="00062930">
        <w:rPr>
          <w:rStyle w:val="Emphasis"/>
          <w:color w:val="000000" w:themeColor="text1"/>
          <w:highlight w:val="green"/>
        </w:rPr>
        <w:t>Workers in military-owned factories</w:t>
      </w:r>
      <w:r w:rsidRPr="00062930">
        <w:rPr>
          <w:rStyle w:val="Emphasis"/>
          <w:color w:val="000000" w:themeColor="text1"/>
        </w:rPr>
        <w:t xml:space="preserve"> </w:t>
      </w:r>
      <w:r w:rsidRPr="00062930">
        <w:rPr>
          <w:rStyle w:val="Emphasis"/>
          <w:color w:val="000000" w:themeColor="text1"/>
          <w:highlight w:val="green"/>
        </w:rPr>
        <w:t>face</w:t>
      </w:r>
      <w:r w:rsidRPr="00062930">
        <w:rPr>
          <w:rStyle w:val="Emphasis"/>
          <w:color w:val="000000" w:themeColor="text1"/>
        </w:rPr>
        <w:t xml:space="preserve"> additional risks as they can be subject to </w:t>
      </w:r>
      <w:r w:rsidRPr="00062930">
        <w:rPr>
          <w:rStyle w:val="Emphasis"/>
          <w:color w:val="000000" w:themeColor="text1"/>
          <w:highlight w:val="green"/>
        </w:rPr>
        <w:t xml:space="preserve">unfair trials at military </w:t>
      </w:r>
      <w:proofErr w:type="gramStart"/>
      <w:r w:rsidRPr="00062930">
        <w:rPr>
          <w:rStyle w:val="Emphasis"/>
          <w:color w:val="000000" w:themeColor="text1"/>
          <w:highlight w:val="green"/>
        </w:rPr>
        <w:t>courts</w:t>
      </w:r>
      <w:r w:rsidRPr="00062930">
        <w:rPr>
          <w:color w:val="000000" w:themeColor="text1"/>
          <w:sz w:val="16"/>
        </w:rPr>
        <w:t>,.</w:t>
      </w:r>
      <w:proofErr w:type="gramEnd"/>
      <w:r w:rsidRPr="00062930">
        <w:rPr>
          <w:color w:val="000000" w:themeColor="text1"/>
          <w:sz w:val="16"/>
        </w:rPr>
        <w:t xml:space="preserve"> </w:t>
      </w:r>
      <w:proofErr w:type="gramStart"/>
      <w:r w:rsidRPr="00062930">
        <w:rPr>
          <w:color w:val="000000" w:themeColor="text1"/>
          <w:sz w:val="16"/>
        </w:rPr>
        <w:t>Twenty five</w:t>
      </w:r>
      <w:proofErr w:type="gramEnd"/>
      <w:r w:rsidRPr="00062930">
        <w:rPr>
          <w:color w:val="000000" w:themeColor="text1"/>
          <w:sz w:val="16"/>
        </w:rPr>
        <w:t xml:space="preserve"> workers from the military-run Alexandria Shipyard Company are currently on trial before a military court. They have been charged with “inciting workers to strike</w:t>
      </w:r>
      <w:proofErr w:type="gramStart"/>
      <w:r w:rsidRPr="00062930">
        <w:rPr>
          <w:color w:val="000000" w:themeColor="text1"/>
          <w:sz w:val="16"/>
        </w:rPr>
        <w:t>”, and</w:t>
      </w:r>
      <w:proofErr w:type="gramEnd"/>
      <w:r w:rsidRPr="00062930">
        <w:rPr>
          <w:color w:val="000000" w:themeColor="text1"/>
          <w:sz w:val="16"/>
        </w:rPr>
        <w:t xml:space="preserve"> could face up to two years in prison. </w:t>
      </w:r>
      <w:r w:rsidRPr="00062930">
        <w:rPr>
          <w:rStyle w:val="Emphasis"/>
          <w:color w:val="000000" w:themeColor="text1"/>
        </w:rPr>
        <w:t xml:space="preserve">The </w:t>
      </w:r>
      <w:r w:rsidRPr="00062930">
        <w:rPr>
          <w:rStyle w:val="Emphasis"/>
          <w:color w:val="000000" w:themeColor="text1"/>
          <w:highlight w:val="green"/>
        </w:rPr>
        <w:t>authorities</w:t>
      </w:r>
      <w:r w:rsidRPr="00062930">
        <w:rPr>
          <w:rStyle w:val="Emphasis"/>
          <w:color w:val="000000" w:themeColor="text1"/>
        </w:rPr>
        <w:t xml:space="preserve"> have also </w:t>
      </w:r>
      <w:r w:rsidRPr="00062930">
        <w:rPr>
          <w:rStyle w:val="Emphasis"/>
          <w:color w:val="000000" w:themeColor="text1"/>
          <w:highlight w:val="green"/>
        </w:rPr>
        <w:t>interfered with</w:t>
      </w:r>
      <w:r w:rsidRPr="00062930">
        <w:rPr>
          <w:rStyle w:val="Emphasis"/>
          <w:color w:val="000000" w:themeColor="text1"/>
        </w:rPr>
        <w:t xml:space="preserve"> the functioning of independent </w:t>
      </w:r>
      <w:r w:rsidRPr="00062930">
        <w:rPr>
          <w:rStyle w:val="Emphasis"/>
          <w:color w:val="000000" w:themeColor="text1"/>
          <w:highlight w:val="green"/>
        </w:rPr>
        <w:t>workers unions</w:t>
      </w:r>
      <w:r w:rsidRPr="00062930">
        <w:rPr>
          <w:rStyle w:val="Emphasis"/>
          <w:color w:val="000000" w:themeColor="text1"/>
        </w:rPr>
        <w:t xml:space="preserve">, by targeting members with disciplinary action and </w:t>
      </w:r>
      <w:r w:rsidRPr="00062930">
        <w:rPr>
          <w:rStyle w:val="Emphasis"/>
          <w:color w:val="000000" w:themeColor="text1"/>
          <w:highlight w:val="green"/>
        </w:rPr>
        <w:t>by hampering their activities</w:t>
      </w:r>
      <w:r w:rsidRPr="00062930">
        <w:rPr>
          <w:rStyle w:val="Emphasis"/>
          <w:color w:val="000000" w:themeColor="text1"/>
        </w:rPr>
        <w:t xml:space="preserve">. </w:t>
      </w:r>
      <w:r w:rsidRPr="00062930">
        <w:rPr>
          <w:rStyle w:val="Emphasis"/>
          <w:color w:val="000000" w:themeColor="text1"/>
          <w:highlight w:val="green"/>
        </w:rPr>
        <w:t>The government</w:t>
      </w:r>
      <w:r w:rsidRPr="00062930">
        <w:rPr>
          <w:rStyle w:val="Emphasis"/>
          <w:color w:val="000000" w:themeColor="text1"/>
        </w:rPr>
        <w:t xml:space="preserve"> has also </w:t>
      </w:r>
      <w:r w:rsidRPr="00062930">
        <w:rPr>
          <w:rStyle w:val="Emphasis"/>
          <w:color w:val="000000" w:themeColor="text1"/>
          <w:highlight w:val="green"/>
        </w:rPr>
        <w:t>proposed amendments</w:t>
      </w:r>
      <w:r w:rsidRPr="00062930">
        <w:rPr>
          <w:rStyle w:val="Emphasis"/>
          <w:color w:val="000000" w:themeColor="text1"/>
        </w:rPr>
        <w:t xml:space="preserve"> to the </w:t>
      </w:r>
      <w:proofErr w:type="spellStart"/>
      <w:r w:rsidRPr="00062930">
        <w:rPr>
          <w:rStyle w:val="Emphasis"/>
          <w:color w:val="000000" w:themeColor="text1"/>
        </w:rPr>
        <w:t>Labour</w:t>
      </w:r>
      <w:proofErr w:type="spellEnd"/>
      <w:r w:rsidRPr="00062930">
        <w:rPr>
          <w:rStyle w:val="Emphasis"/>
          <w:color w:val="000000" w:themeColor="text1"/>
        </w:rPr>
        <w:t xml:space="preserve"> Law and Trade Unions Law </w:t>
      </w:r>
      <w:r w:rsidRPr="00062930">
        <w:rPr>
          <w:rStyle w:val="Emphasis"/>
          <w:color w:val="000000" w:themeColor="text1"/>
          <w:highlight w:val="green"/>
        </w:rPr>
        <w:t>that</w:t>
      </w:r>
      <w:r w:rsidRPr="00062930">
        <w:rPr>
          <w:rStyle w:val="Emphasis"/>
          <w:color w:val="000000" w:themeColor="text1"/>
        </w:rPr>
        <w:t xml:space="preserve"> will </w:t>
      </w:r>
      <w:r w:rsidRPr="00062930">
        <w:rPr>
          <w:rStyle w:val="Emphasis"/>
          <w:color w:val="000000" w:themeColor="text1"/>
          <w:highlight w:val="green"/>
        </w:rPr>
        <w:t>make organizing strikes even more difficult</w:t>
      </w:r>
      <w:r w:rsidRPr="00062930">
        <w:rPr>
          <w:rStyle w:val="Emphasis"/>
          <w:color w:val="000000" w:themeColor="text1"/>
        </w:rPr>
        <w:t xml:space="preserve"> </w:t>
      </w:r>
      <w:r w:rsidRPr="00062930">
        <w:rPr>
          <w:rStyle w:val="Emphasis"/>
          <w:color w:val="000000" w:themeColor="text1"/>
          <w:highlight w:val="green"/>
        </w:rPr>
        <w:t>and</w:t>
      </w:r>
      <w:r w:rsidRPr="00062930">
        <w:rPr>
          <w:rStyle w:val="Emphasis"/>
          <w:color w:val="000000" w:themeColor="text1"/>
        </w:rPr>
        <w:t xml:space="preserve"> will </w:t>
      </w:r>
      <w:r w:rsidRPr="00062930">
        <w:rPr>
          <w:rStyle w:val="Emphasis"/>
          <w:color w:val="000000" w:themeColor="text1"/>
          <w:highlight w:val="green"/>
        </w:rPr>
        <w:t>make it virtually impossible to establish or join a</w:t>
      </w:r>
      <w:r w:rsidRPr="00062930">
        <w:rPr>
          <w:rStyle w:val="Emphasis"/>
          <w:color w:val="000000" w:themeColor="text1"/>
        </w:rPr>
        <w:t xml:space="preserve">n independent trade </w:t>
      </w:r>
      <w:r w:rsidRPr="00062930">
        <w:rPr>
          <w:rStyle w:val="Emphasis"/>
          <w:color w:val="000000" w:themeColor="text1"/>
          <w:highlight w:val="green"/>
        </w:rPr>
        <w:t>union</w:t>
      </w:r>
      <w:r w:rsidRPr="00062930">
        <w:rPr>
          <w:rStyle w:val="Emphasis"/>
          <w:color w:val="000000" w:themeColor="text1"/>
        </w:rPr>
        <w:t>.</w:t>
      </w:r>
    </w:p>
    <w:p w14:paraId="1DEC0DBB" w14:textId="77777777" w:rsidR="00DA101C" w:rsidRPr="00062930" w:rsidRDefault="00DA101C" w:rsidP="00DA101C">
      <w:pPr>
        <w:pStyle w:val="Heading4"/>
        <w:rPr>
          <w:color w:val="000000" w:themeColor="text1"/>
        </w:rPr>
      </w:pPr>
      <w:r w:rsidRPr="00062930">
        <w:rPr>
          <w:color w:val="000000" w:themeColor="text1"/>
        </w:rPr>
        <w:t>Strikes are key to correcting Egyptian governance – set the groundwork, open humanitarian discussions, and increase publicity – Mubarak’s usurpation proves.</w:t>
      </w:r>
    </w:p>
    <w:p w14:paraId="03D793AE" w14:textId="77777777" w:rsidR="00DA101C" w:rsidRPr="00062930" w:rsidRDefault="00DA101C" w:rsidP="00DA101C">
      <w:pPr>
        <w:rPr>
          <w:color w:val="000000" w:themeColor="text1"/>
          <w:sz w:val="14"/>
        </w:rPr>
      </w:pPr>
      <w:r w:rsidRPr="00062930">
        <w:rPr>
          <w:color w:val="000000" w:themeColor="text1"/>
          <w:sz w:val="14"/>
        </w:rPr>
        <w:t xml:space="preserve">Janice </w:t>
      </w:r>
      <w:proofErr w:type="spellStart"/>
      <w:r w:rsidRPr="00062930">
        <w:rPr>
          <w:rStyle w:val="Style13ptBold"/>
          <w:color w:val="000000" w:themeColor="text1"/>
        </w:rPr>
        <w:t>Jayes</w:t>
      </w:r>
      <w:proofErr w:type="spellEnd"/>
      <w:r w:rsidRPr="00062930">
        <w:rPr>
          <w:rStyle w:val="Style13ptBold"/>
          <w:color w:val="000000" w:themeColor="text1"/>
        </w:rPr>
        <w:t xml:space="preserve"> 18</w:t>
      </w:r>
      <w:r w:rsidRPr="00062930">
        <w:rPr>
          <w:color w:val="000000" w:themeColor="text1"/>
          <w:sz w:val="14"/>
        </w:rPr>
        <w:t xml:space="preserve"> [Dr. </w:t>
      </w:r>
      <w:proofErr w:type="spellStart"/>
      <w:r w:rsidRPr="00062930">
        <w:rPr>
          <w:color w:val="000000" w:themeColor="text1"/>
          <w:sz w:val="14"/>
        </w:rPr>
        <w:t>Jayes</w:t>
      </w:r>
      <w:proofErr w:type="spellEnd"/>
      <w:r w:rsidRPr="00062930">
        <w:rPr>
          <w:color w:val="000000" w:themeColor="text1"/>
          <w:sz w:val="14"/>
        </w:rPr>
        <w:t xml:space="preserve"> writes on current security and humanitarian challenges in the Middle East and Latin America., The Real War in Egypt: </w:t>
      </w:r>
      <w:proofErr w:type="gramStart"/>
      <w:r w:rsidRPr="00062930">
        <w:rPr>
          <w:color w:val="000000" w:themeColor="text1"/>
          <w:sz w:val="14"/>
        </w:rPr>
        <w:t>the</w:t>
      </w:r>
      <w:proofErr w:type="gramEnd"/>
      <w:r w:rsidRPr="00062930">
        <w:rPr>
          <w:color w:val="000000" w:themeColor="text1"/>
          <w:sz w:val="14"/>
        </w:rPr>
        <w:t xml:space="preserve"> Labor Struggle. The Public (May </w:t>
      </w:r>
      <w:proofErr w:type="gramStart"/>
      <w:r w:rsidRPr="00062930">
        <w:rPr>
          <w:color w:val="000000" w:themeColor="text1"/>
          <w:sz w:val="14"/>
        </w:rPr>
        <w:t>2018 )</w:t>
      </w:r>
      <w:proofErr w:type="gramEnd"/>
      <w:r w:rsidRPr="00062930">
        <w:rPr>
          <w:color w:val="000000" w:themeColor="text1"/>
          <w:sz w:val="14"/>
        </w:rPr>
        <w:t xml:space="preserve"> http://publici.ucimc.org/2018/05/the-real-war-in-egypt-the-labor-struggle/]//anop</w:t>
      </w:r>
    </w:p>
    <w:p w14:paraId="00493E66" w14:textId="77777777" w:rsidR="00DA101C" w:rsidRPr="00062930" w:rsidRDefault="00DA101C" w:rsidP="00DA101C">
      <w:pPr>
        <w:rPr>
          <w:rStyle w:val="Emphasis"/>
          <w:color w:val="000000" w:themeColor="text1"/>
        </w:rPr>
      </w:pPr>
      <w:r w:rsidRPr="00062930">
        <w:rPr>
          <w:color w:val="000000" w:themeColor="text1"/>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062930">
        <w:rPr>
          <w:rStyle w:val="Emphasis"/>
          <w:color w:val="000000" w:themeColor="text1"/>
        </w:rPr>
        <w:t>Incumbent General-turned-President Abdel Fattah al-Sisi drove five contenders out of the race by arresting or threatening them, then allowed one opposition candidate (a member of al-Sisi’s campaign staff) to register just hours before the deadline. As expected, al-Sisi claimed a “landslide” victory with a Mubarak-</w:t>
      </w:r>
      <w:proofErr w:type="spellStart"/>
      <w:r w:rsidRPr="00062930">
        <w:rPr>
          <w:rStyle w:val="Emphasis"/>
          <w:color w:val="000000" w:themeColor="text1"/>
        </w:rPr>
        <w:t>esque</w:t>
      </w:r>
      <w:proofErr w:type="spellEnd"/>
      <w:r w:rsidRPr="00062930">
        <w:rPr>
          <w:rStyle w:val="Emphasis"/>
          <w:color w:val="000000" w:themeColor="text1"/>
        </w:rPr>
        <w:t xml:space="preserve"> 97% of the vote. This election is one of the many things about post-Arab Spring Egypt that look remarkably like pre-Arab Spring Egypt. </w:t>
      </w:r>
      <w:r w:rsidRPr="00062930">
        <w:rPr>
          <w:rStyle w:val="Emphasis"/>
          <w:color w:val="000000" w:themeColor="text1"/>
          <w:highlight w:val="cyan"/>
        </w:rPr>
        <w:t>Egypt is</w:t>
      </w:r>
      <w:r w:rsidRPr="00062930">
        <w:rPr>
          <w:rStyle w:val="Emphasis"/>
          <w:color w:val="000000" w:themeColor="text1"/>
        </w:rPr>
        <w:t xml:space="preserve"> again </w:t>
      </w:r>
      <w:r w:rsidRPr="00062930">
        <w:rPr>
          <w:rStyle w:val="Emphasis"/>
          <w:color w:val="000000" w:themeColor="text1"/>
          <w:highlight w:val="cyan"/>
        </w:rPr>
        <w:t>governed by</w:t>
      </w:r>
      <w:r w:rsidRPr="00062930">
        <w:rPr>
          <w:rStyle w:val="Emphasis"/>
          <w:color w:val="000000" w:themeColor="text1"/>
        </w:rPr>
        <w:t xml:space="preserve"> a </w:t>
      </w:r>
      <w:r w:rsidRPr="00062930">
        <w:rPr>
          <w:rStyle w:val="Emphasis"/>
          <w:color w:val="000000" w:themeColor="text1"/>
          <w:highlight w:val="cyan"/>
        </w:rPr>
        <w:t>military-dominated clique</w:t>
      </w:r>
      <w:r w:rsidRPr="00062930">
        <w:rPr>
          <w:rStyle w:val="Emphasis"/>
          <w:color w:val="000000" w:themeColor="text1"/>
        </w:rPr>
        <w:t xml:space="preserve"> that runs the state like a private investors’ club, elections are staged for international consumption, and any </w:t>
      </w:r>
      <w:r w:rsidRPr="00062930">
        <w:rPr>
          <w:rStyle w:val="Emphasis"/>
          <w:color w:val="000000" w:themeColor="text1"/>
          <w:highlight w:val="cyan"/>
        </w:rPr>
        <w:t>hint of political independence</w:t>
      </w:r>
      <w:r w:rsidRPr="00062930">
        <w:rPr>
          <w:rStyle w:val="Emphasis"/>
          <w:color w:val="000000" w:themeColor="text1"/>
        </w:rPr>
        <w:t xml:space="preserve"> in NGOs, media or labor </w:t>
      </w:r>
      <w:r w:rsidRPr="00062930">
        <w:rPr>
          <w:rStyle w:val="Emphasis"/>
          <w:color w:val="000000" w:themeColor="text1"/>
          <w:highlight w:val="cyan"/>
        </w:rPr>
        <w:t>is</w:t>
      </w:r>
      <w:r w:rsidRPr="00062930">
        <w:rPr>
          <w:rStyle w:val="Emphasis"/>
          <w:color w:val="000000" w:themeColor="text1"/>
        </w:rPr>
        <w:t xml:space="preserve"> ruthlessly </w:t>
      </w:r>
      <w:r w:rsidRPr="00062930">
        <w:rPr>
          <w:rStyle w:val="Emphasis"/>
          <w:color w:val="000000" w:themeColor="text1"/>
          <w:highlight w:val="cyan"/>
        </w:rPr>
        <w:t>silenced</w:t>
      </w:r>
      <w:r w:rsidRPr="00062930">
        <w:rPr>
          <w:color w:val="000000" w:themeColor="text1"/>
          <w:sz w:val="14"/>
        </w:rPr>
        <w:t xml:space="preserve">. It isn’t just opposition candidates that have been jailed: the 2018 Human Rights Watch Report notes that tens of thousands of Egyptians have been detained, arrested, </w:t>
      </w:r>
      <w:proofErr w:type="gramStart"/>
      <w:r w:rsidRPr="00062930">
        <w:rPr>
          <w:color w:val="000000" w:themeColor="text1"/>
          <w:sz w:val="14"/>
        </w:rPr>
        <w:t>tortured</w:t>
      </w:r>
      <w:proofErr w:type="gramEnd"/>
      <w:r w:rsidRPr="00062930">
        <w:rPr>
          <w:color w:val="000000" w:themeColor="text1"/>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062930">
        <w:rPr>
          <w:rStyle w:val="Emphasis"/>
          <w:color w:val="000000" w:themeColor="text1"/>
        </w:rPr>
        <w:t>deploys the newest smokescreen, the War on Terror, to justify mass repression</w:t>
      </w:r>
      <w:r w:rsidRPr="00062930">
        <w:rPr>
          <w:color w:val="000000" w:themeColor="text1"/>
          <w:sz w:val="14"/>
        </w:rPr>
        <w:t xml:space="preserve">. It’s the old Mubarak machine in new counterterrorism clothing. </w:t>
      </w:r>
      <w:r w:rsidRPr="00062930">
        <w:rPr>
          <w:rStyle w:val="Emphasis"/>
          <w:color w:val="000000" w:themeColor="text1"/>
          <w:highlight w:val="cyan"/>
        </w:rPr>
        <w:t>Counterterrorism</w:t>
      </w:r>
      <w:r w:rsidRPr="00062930">
        <w:rPr>
          <w:rStyle w:val="Emphasis"/>
          <w:color w:val="000000" w:themeColor="text1"/>
        </w:rPr>
        <w:t xml:space="preserve"> may not be winning the war against terror in Egypt (in November, 310 Egyptians were killed by extremists during an armed assault on a mosque in el Arish), but it is doing a pretty good job of </w:t>
      </w:r>
      <w:r w:rsidRPr="00062930">
        <w:rPr>
          <w:rStyle w:val="Emphasis"/>
          <w:color w:val="000000" w:themeColor="text1"/>
          <w:highlight w:val="cyan"/>
        </w:rPr>
        <w:t>distract</w:t>
      </w:r>
      <w:r w:rsidRPr="00062930">
        <w:rPr>
          <w:rStyle w:val="Emphasis"/>
          <w:color w:val="000000" w:themeColor="text1"/>
        </w:rPr>
        <w:t xml:space="preserve">ing </w:t>
      </w:r>
      <w:r w:rsidRPr="00062930">
        <w:rPr>
          <w:rStyle w:val="Emphasis"/>
          <w:color w:val="000000" w:themeColor="text1"/>
          <w:highlight w:val="cyan"/>
        </w:rPr>
        <w:t>attention from</w:t>
      </w:r>
      <w:r w:rsidRPr="00062930">
        <w:rPr>
          <w:rStyle w:val="Emphasis"/>
          <w:color w:val="000000" w:themeColor="text1"/>
        </w:rPr>
        <w:t xml:space="preserve"> the </w:t>
      </w:r>
      <w:r w:rsidRPr="00062930">
        <w:rPr>
          <w:rStyle w:val="Emphasis"/>
          <w:color w:val="000000" w:themeColor="text1"/>
          <w:highlight w:val="cyan"/>
        </w:rPr>
        <w:t>crackdown</w:t>
      </w:r>
      <w:r w:rsidRPr="00062930">
        <w:rPr>
          <w:rStyle w:val="Emphasis"/>
          <w:color w:val="000000" w:themeColor="text1"/>
        </w:rPr>
        <w:t xml:space="preserve"> on civil rights</w:t>
      </w:r>
      <w:r w:rsidRPr="00062930">
        <w:rPr>
          <w:color w:val="000000" w:themeColor="text1"/>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062930">
        <w:rPr>
          <w:rStyle w:val="Emphasis"/>
          <w:color w:val="000000" w:themeColor="text1"/>
          <w:highlight w:val="cyan"/>
        </w:rPr>
        <w:t>The real war</w:t>
      </w:r>
      <w:r w:rsidRPr="00062930">
        <w:rPr>
          <w:rStyle w:val="Emphasis"/>
          <w:color w:val="000000" w:themeColor="text1"/>
        </w:rPr>
        <w:t xml:space="preserve"> for Egypt isn’t going to be waged in the Sinai, however. It </w:t>
      </w:r>
      <w:r w:rsidRPr="00062930">
        <w:rPr>
          <w:rStyle w:val="Emphasis"/>
          <w:color w:val="000000" w:themeColor="text1"/>
          <w:highlight w:val="cyan"/>
        </w:rPr>
        <w:t>will be waged in</w:t>
      </w:r>
      <w:r w:rsidRPr="00062930">
        <w:rPr>
          <w:rStyle w:val="Emphasis"/>
          <w:color w:val="000000" w:themeColor="text1"/>
        </w:rPr>
        <w:t xml:space="preserve"> the textile </w:t>
      </w:r>
      <w:r w:rsidRPr="00062930">
        <w:rPr>
          <w:rStyle w:val="Emphasis"/>
          <w:color w:val="000000" w:themeColor="text1"/>
          <w:highlight w:val="cyan"/>
        </w:rPr>
        <w:t>mills</w:t>
      </w:r>
      <w:r w:rsidRPr="00062930">
        <w:rPr>
          <w:rStyle w:val="Emphasis"/>
          <w:color w:val="000000" w:themeColor="text1"/>
        </w:rPr>
        <w:t xml:space="preserve">, railroad </w:t>
      </w:r>
      <w:r w:rsidRPr="00062930">
        <w:rPr>
          <w:rStyle w:val="Emphasis"/>
          <w:color w:val="000000" w:themeColor="text1"/>
          <w:highlight w:val="cyan"/>
        </w:rPr>
        <w:t>yards and teacher’s lounges</w:t>
      </w:r>
      <w:r w:rsidRPr="00062930">
        <w:rPr>
          <w:rStyle w:val="Emphasis"/>
          <w:color w:val="000000" w:themeColor="text1"/>
        </w:rPr>
        <w:t xml:space="preserve"> across the nation. Egyptian </w:t>
      </w:r>
      <w:r w:rsidRPr="00062930">
        <w:rPr>
          <w:rStyle w:val="Emphasis"/>
          <w:color w:val="000000" w:themeColor="text1"/>
          <w:highlight w:val="cyan"/>
        </w:rPr>
        <w:t>unions led</w:t>
      </w:r>
      <w:r w:rsidRPr="00062930">
        <w:rPr>
          <w:rStyle w:val="Emphasis"/>
          <w:color w:val="000000" w:themeColor="text1"/>
        </w:rPr>
        <w:t xml:space="preserve"> the </w:t>
      </w:r>
      <w:r w:rsidRPr="00062930">
        <w:rPr>
          <w:rStyle w:val="Emphasis"/>
          <w:color w:val="000000" w:themeColor="text1"/>
          <w:highlight w:val="cyan"/>
        </w:rPr>
        <w:t xml:space="preserve">nation into </w:t>
      </w:r>
      <w:r w:rsidRPr="00062930">
        <w:rPr>
          <w:rStyle w:val="Emphasis"/>
          <w:color w:val="000000" w:themeColor="text1"/>
        </w:rPr>
        <w:t xml:space="preserve">the </w:t>
      </w:r>
      <w:r w:rsidRPr="00062930">
        <w:rPr>
          <w:rStyle w:val="Emphasis"/>
          <w:color w:val="000000" w:themeColor="text1"/>
          <w:highlight w:val="cyan"/>
        </w:rPr>
        <w:t>Arab Spring</w:t>
      </w:r>
      <w:r w:rsidRPr="00062930">
        <w:rPr>
          <w:rStyle w:val="Emphasis"/>
          <w:color w:val="000000" w:themeColor="text1"/>
        </w:rPr>
        <w:t xml:space="preserve"> by </w:t>
      </w:r>
      <w:r w:rsidRPr="00062930">
        <w:rPr>
          <w:rStyle w:val="Emphasis"/>
          <w:color w:val="000000" w:themeColor="text1"/>
          <w:highlight w:val="cyan"/>
        </w:rPr>
        <w:t>creating a space for public protest</w:t>
      </w:r>
      <w:r w:rsidRPr="00062930">
        <w:rPr>
          <w:rStyle w:val="Emphasis"/>
          <w:color w:val="000000" w:themeColor="text1"/>
        </w:rPr>
        <w:t xml:space="preserve"> in the years before 2011, and they are the only civil society sector challenging the government today. The Labor Spring of 2008 In 2008 </w:t>
      </w:r>
      <w:r w:rsidRPr="00062930">
        <w:rPr>
          <w:rStyle w:val="Emphasis"/>
          <w:color w:val="000000" w:themeColor="text1"/>
          <w:highlight w:val="cyan"/>
        </w:rPr>
        <w:t>videos of workers defacing</w:t>
      </w:r>
      <w:r w:rsidRPr="00062930">
        <w:rPr>
          <w:rStyle w:val="Emphasis"/>
          <w:color w:val="000000" w:themeColor="text1"/>
        </w:rPr>
        <w:t xml:space="preserve"> a </w:t>
      </w:r>
      <w:r w:rsidRPr="00062930">
        <w:rPr>
          <w:rStyle w:val="Emphasis"/>
          <w:color w:val="000000" w:themeColor="text1"/>
          <w:highlight w:val="cyan"/>
        </w:rPr>
        <w:t>poster</w:t>
      </w:r>
      <w:r w:rsidRPr="00062930">
        <w:rPr>
          <w:rStyle w:val="Emphasis"/>
          <w:color w:val="000000" w:themeColor="text1"/>
        </w:rPr>
        <w:t xml:space="preserve"> of then-President Mubarak </w:t>
      </w:r>
      <w:r w:rsidRPr="00062930">
        <w:rPr>
          <w:rStyle w:val="Emphasis"/>
          <w:color w:val="000000" w:themeColor="text1"/>
          <w:highlight w:val="cyan"/>
        </w:rPr>
        <w:t>shocked the nation</w:t>
      </w:r>
      <w:r w:rsidRPr="00062930">
        <w:rPr>
          <w:rStyle w:val="Emphasis"/>
          <w:color w:val="000000" w:themeColor="text1"/>
        </w:rPr>
        <w:t xml:space="preserve">. While the tech-savvy youth of Cairo captured the world’s imagination in the Arab Spring of 2011, it was </w:t>
      </w:r>
      <w:proofErr w:type="gramStart"/>
      <w:r w:rsidRPr="00062930">
        <w:rPr>
          <w:rStyle w:val="Emphasis"/>
          <w:color w:val="000000" w:themeColor="text1"/>
        </w:rPr>
        <w:t>actually the</w:t>
      </w:r>
      <w:proofErr w:type="gramEnd"/>
      <w:r w:rsidRPr="00062930">
        <w:rPr>
          <w:rStyle w:val="Emphasis"/>
          <w:color w:val="000000" w:themeColor="text1"/>
        </w:rPr>
        <w:t xml:space="preserve"> Egyptian </w:t>
      </w:r>
      <w:r w:rsidRPr="00062930">
        <w:rPr>
          <w:rStyle w:val="Emphasis"/>
          <w:color w:val="000000" w:themeColor="text1"/>
          <w:highlight w:val="cyan"/>
        </w:rPr>
        <w:t>labor movement</w:t>
      </w:r>
      <w:r w:rsidRPr="00062930">
        <w:rPr>
          <w:rStyle w:val="Emphasis"/>
          <w:color w:val="000000" w:themeColor="text1"/>
        </w:rPr>
        <w:t xml:space="preserve"> that </w:t>
      </w:r>
      <w:r w:rsidRPr="00062930">
        <w:rPr>
          <w:rStyle w:val="Emphasis"/>
          <w:color w:val="000000" w:themeColor="text1"/>
          <w:highlight w:val="cyan"/>
        </w:rPr>
        <w:t>ousted</w:t>
      </w:r>
      <w:r w:rsidRPr="00062930">
        <w:rPr>
          <w:rStyle w:val="Emphasis"/>
          <w:color w:val="000000" w:themeColor="text1"/>
        </w:rPr>
        <w:t xml:space="preserve"> the thirty-year regime of Hosni </w:t>
      </w:r>
      <w:r w:rsidRPr="00062930">
        <w:rPr>
          <w:rStyle w:val="Emphasis"/>
          <w:color w:val="000000" w:themeColor="text1"/>
          <w:highlight w:val="cyan"/>
        </w:rPr>
        <w:t>Mubarak</w:t>
      </w:r>
      <w:r w:rsidRPr="00062930">
        <w:rPr>
          <w:rStyle w:val="Emphasis"/>
          <w:color w:val="000000" w:themeColor="text1"/>
        </w:rPr>
        <w:t xml:space="preserve"> in 2011. Between 2004 and 2010 there were more than </w:t>
      </w:r>
      <w:r w:rsidRPr="00062930">
        <w:rPr>
          <w:rStyle w:val="Emphasis"/>
          <w:color w:val="000000" w:themeColor="text1"/>
          <w:highlight w:val="cyan"/>
        </w:rPr>
        <w:t>4000</w:t>
      </w:r>
      <w:r w:rsidRPr="00062930">
        <w:rPr>
          <w:rStyle w:val="Emphasis"/>
          <w:color w:val="000000" w:themeColor="text1"/>
        </w:rPr>
        <w:t xml:space="preserve"> unauthorized </w:t>
      </w:r>
      <w:r w:rsidRPr="00062930">
        <w:rPr>
          <w:rStyle w:val="Emphasis"/>
          <w:color w:val="000000" w:themeColor="text1"/>
          <w:highlight w:val="cyan"/>
        </w:rPr>
        <w:t>strikes</w:t>
      </w:r>
      <w:r w:rsidRPr="00062930">
        <w:rPr>
          <w:rStyle w:val="Emphasis"/>
          <w:color w:val="000000" w:themeColor="text1"/>
        </w:rPr>
        <w:t xml:space="preserve"> across Egypt. Working conditions were </w:t>
      </w:r>
      <w:r w:rsidRPr="00062930">
        <w:rPr>
          <w:rStyle w:val="Emphasis"/>
          <w:color w:val="000000" w:themeColor="text1"/>
        </w:rPr>
        <w:lastRenderedPageBreak/>
        <w:t xml:space="preserve">abysmal and worsening. The official monthly wage was $6 a month (34 Egyptian pounds, set in 1984), and </w:t>
      </w:r>
      <w:proofErr w:type="gramStart"/>
      <w:r w:rsidRPr="00062930">
        <w:rPr>
          <w:rStyle w:val="Emphasis"/>
          <w:color w:val="000000" w:themeColor="text1"/>
        </w:rPr>
        <w:t>the majority of</w:t>
      </w:r>
      <w:proofErr w:type="gramEnd"/>
      <w:r w:rsidRPr="00062930">
        <w:rPr>
          <w:rStyle w:val="Emphasis"/>
          <w:color w:val="000000" w:themeColor="text1"/>
        </w:rPr>
        <w:t xml:space="preserve"> the population subsisted on less than $1 a day. Some workers earned more ($45–$117 a month), but </w:t>
      </w:r>
      <w:r w:rsidRPr="00062930">
        <w:rPr>
          <w:rStyle w:val="Emphasis"/>
          <w:color w:val="000000" w:themeColor="text1"/>
          <w:highlight w:val="cyan"/>
        </w:rPr>
        <w:t>living conditions were</w:t>
      </w:r>
      <w:r w:rsidRPr="00062930">
        <w:rPr>
          <w:rStyle w:val="Emphasis"/>
          <w:color w:val="000000" w:themeColor="text1"/>
        </w:rPr>
        <w:t xml:space="preserve"> increasingly </w:t>
      </w:r>
      <w:r w:rsidRPr="00062930">
        <w:rPr>
          <w:rStyle w:val="Emphasis"/>
          <w:color w:val="000000" w:themeColor="text1"/>
          <w:highlight w:val="cyan"/>
        </w:rPr>
        <w:t>unstable</w:t>
      </w:r>
      <w:r w:rsidRPr="00062930">
        <w:rPr>
          <w:rStyle w:val="Emphasis"/>
          <w:color w:val="000000" w:themeColor="text1"/>
        </w:rPr>
        <w:t xml:space="preserve"> as the government scrambled to attract foreign investment and loans in the wild west of neoliberal capitalism</w:t>
      </w:r>
      <w:r w:rsidRPr="00062930">
        <w:rPr>
          <w:color w:val="000000" w:themeColor="text1"/>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062930">
        <w:rPr>
          <w:rStyle w:val="Emphasis"/>
          <w:color w:val="000000" w:themeColor="text1"/>
        </w:rPr>
        <w:t xml:space="preserve">More than 20,000 workers shut down production multiple times and, </w:t>
      </w:r>
      <w:r w:rsidRPr="00062930">
        <w:rPr>
          <w:rStyle w:val="Emphasis"/>
          <w:color w:val="000000" w:themeColor="text1"/>
          <w:highlight w:val="cyan"/>
        </w:rPr>
        <w:t>while</w:t>
      </w:r>
      <w:r w:rsidRPr="00062930">
        <w:rPr>
          <w:rStyle w:val="Emphasis"/>
          <w:color w:val="000000" w:themeColor="text1"/>
        </w:rPr>
        <w:t xml:space="preserve"> the </w:t>
      </w:r>
      <w:r w:rsidRPr="00062930">
        <w:rPr>
          <w:rStyle w:val="Emphasis"/>
          <w:color w:val="000000" w:themeColor="text1"/>
          <w:highlight w:val="cyan"/>
        </w:rPr>
        <w:t>demands were focused on workplace</w:t>
      </w:r>
      <w:r w:rsidRPr="00062930">
        <w:rPr>
          <w:rStyle w:val="Emphasis"/>
          <w:color w:val="000000" w:themeColor="text1"/>
        </w:rPr>
        <w:t xml:space="preserve"> issues (wage increases, benefits, work protections and the right to establish unions independent from state control), the day-to-day </w:t>
      </w:r>
      <w:r w:rsidRPr="00062930">
        <w:rPr>
          <w:rStyle w:val="Emphasis"/>
          <w:color w:val="000000" w:themeColor="text1"/>
          <w:highlight w:val="cyan"/>
        </w:rPr>
        <w:t>cooperation required to manage community</w:t>
      </w:r>
      <w:r w:rsidRPr="00062930">
        <w:rPr>
          <w:rStyle w:val="Emphasis"/>
          <w:color w:val="000000" w:themeColor="text1"/>
        </w:rPr>
        <w:t xml:space="preserve"> life during strikes </w:t>
      </w:r>
      <w:r w:rsidRPr="00062930">
        <w:rPr>
          <w:rStyle w:val="Emphasis"/>
          <w:color w:val="000000" w:themeColor="text1"/>
          <w:highlight w:val="cyan"/>
        </w:rPr>
        <w:t>inevitably politicized discussions</w:t>
      </w:r>
      <w:r w:rsidRPr="00062930">
        <w:rPr>
          <w:color w:val="000000" w:themeColor="text1"/>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062930">
        <w:rPr>
          <w:color w:val="000000" w:themeColor="text1"/>
          <w:sz w:val="14"/>
        </w:rPr>
        <w:t>compact, and</w:t>
      </w:r>
      <w:proofErr w:type="gramEnd"/>
      <w:r w:rsidRPr="00062930">
        <w:rPr>
          <w:color w:val="000000" w:themeColor="text1"/>
          <w:sz w:val="14"/>
        </w:rPr>
        <w:t xml:space="preserve"> replaced bargaining with violent repression. In 2008 strikers in Mahalla moved from an attitude of petitioning to confronting the state</w:t>
      </w:r>
      <w:r w:rsidRPr="00062930">
        <w:rPr>
          <w:rStyle w:val="Emphasis"/>
          <w:color w:val="000000" w:themeColor="text1"/>
        </w:rPr>
        <w:t xml:space="preserve">. It was the </w:t>
      </w:r>
      <w:r w:rsidRPr="00062930">
        <w:rPr>
          <w:rStyle w:val="Emphasis"/>
          <w:color w:val="000000" w:themeColor="text1"/>
          <w:highlight w:val="cyan"/>
        </w:rPr>
        <w:t>labor movement</w:t>
      </w:r>
      <w:r w:rsidRPr="00062930">
        <w:rPr>
          <w:rStyle w:val="Emphasis"/>
          <w:color w:val="000000" w:themeColor="text1"/>
        </w:rPr>
        <w:t xml:space="preserve"> that </w:t>
      </w:r>
      <w:r w:rsidRPr="00062930">
        <w:rPr>
          <w:rStyle w:val="Emphasis"/>
          <w:color w:val="000000" w:themeColor="text1"/>
          <w:highlight w:val="cyan"/>
        </w:rPr>
        <w:t>laid</w:t>
      </w:r>
      <w:r w:rsidRPr="00062930">
        <w:rPr>
          <w:rStyle w:val="Emphasis"/>
          <w:color w:val="000000" w:themeColor="text1"/>
        </w:rPr>
        <w:t xml:space="preserve"> the </w:t>
      </w:r>
      <w:r w:rsidRPr="00062930">
        <w:rPr>
          <w:rStyle w:val="Emphasis"/>
          <w:color w:val="000000" w:themeColor="text1"/>
          <w:highlight w:val="cyan"/>
        </w:rPr>
        <w:t>groundwork for</w:t>
      </w:r>
      <w:r w:rsidRPr="00062930">
        <w:rPr>
          <w:rStyle w:val="Emphasis"/>
          <w:color w:val="000000" w:themeColor="text1"/>
        </w:rPr>
        <w:t xml:space="preserve"> the </w:t>
      </w:r>
      <w:r w:rsidRPr="00062930">
        <w:rPr>
          <w:rStyle w:val="Emphasis"/>
          <w:color w:val="000000" w:themeColor="text1"/>
          <w:highlight w:val="cyan"/>
        </w:rPr>
        <w:t>Arab Spring</w:t>
      </w:r>
      <w:r w:rsidRPr="00062930">
        <w:rPr>
          <w:rStyle w:val="Emphasis"/>
          <w:color w:val="000000" w:themeColor="text1"/>
        </w:rPr>
        <w:t xml:space="preserve"> in Egypt, and despite harsh repression since 2013, </w:t>
      </w:r>
      <w:r w:rsidRPr="00062930">
        <w:rPr>
          <w:rStyle w:val="Emphasis"/>
          <w:color w:val="000000" w:themeColor="text1"/>
          <w:highlight w:val="cyan"/>
        </w:rPr>
        <w:t>unions remain the most active</w:t>
      </w:r>
      <w:r w:rsidRPr="00062930">
        <w:rPr>
          <w:rStyle w:val="Emphasis"/>
          <w:color w:val="000000" w:themeColor="text1"/>
        </w:rPr>
        <w:t xml:space="preserve"> civil society </w:t>
      </w:r>
      <w:r w:rsidRPr="00062930">
        <w:rPr>
          <w:rStyle w:val="Emphasis"/>
          <w:color w:val="000000" w:themeColor="text1"/>
          <w:highlight w:val="cyan"/>
        </w:rPr>
        <w:t>sector challenging the regime</w:t>
      </w:r>
      <w:r w:rsidRPr="00062930">
        <w:rPr>
          <w:rStyle w:val="Emphasis"/>
          <w:color w:val="000000" w:themeColor="text1"/>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062930">
        <w:rPr>
          <w:color w:val="000000" w:themeColor="text1"/>
          <w:sz w:val="14"/>
        </w:rPr>
        <w:t xml:space="preserve">. The unplanned act foreshadowed a new era of Egyptian politics. </w:t>
      </w:r>
      <w:r w:rsidRPr="00062930">
        <w:rPr>
          <w:rStyle w:val="Emphasis"/>
          <w:color w:val="000000" w:themeColor="text1"/>
        </w:rPr>
        <w:t xml:space="preserve">Three years later urban youth received the credit for expelling Mubarak, but it was the </w:t>
      </w:r>
      <w:r w:rsidRPr="00062930">
        <w:rPr>
          <w:rStyle w:val="Emphasis"/>
          <w:color w:val="000000" w:themeColor="text1"/>
          <w:highlight w:val="cyan"/>
        </w:rPr>
        <w:t>unions</w:t>
      </w:r>
      <w:r w:rsidRPr="00062930">
        <w:rPr>
          <w:rStyle w:val="Emphasis"/>
          <w:color w:val="000000" w:themeColor="text1"/>
        </w:rPr>
        <w:t xml:space="preserve">—lawyers, teachers, transportation workers, textile workers, etc.—who </w:t>
      </w:r>
      <w:r w:rsidRPr="00062930">
        <w:rPr>
          <w:rStyle w:val="Emphasis"/>
          <w:color w:val="000000" w:themeColor="text1"/>
          <w:highlight w:val="cyan"/>
        </w:rPr>
        <w:t>led the way</w:t>
      </w:r>
      <w:r w:rsidRPr="00062930">
        <w:rPr>
          <w:rStyle w:val="Emphasis"/>
          <w:color w:val="000000" w:themeColor="text1"/>
        </w:rPr>
        <w:t>.</w:t>
      </w:r>
      <w:r w:rsidRPr="00062930">
        <w:rPr>
          <w:color w:val="000000" w:themeColor="text1"/>
          <w:sz w:val="14"/>
        </w:rPr>
        <w:t xml:space="preserve"> Unfortunately, workers found that little changed after 2011. Each administration since 2011 has waged a campaign of harassment against labor leaders, criminalizing protests, strikes and independent unions. </w:t>
      </w:r>
      <w:r w:rsidRPr="00062930">
        <w:rPr>
          <w:rStyle w:val="Emphasis"/>
          <w:color w:val="000000" w:themeColor="text1"/>
        </w:rPr>
        <w:t>Repressive laws designed to combat terrorist militias have been used against labor; unlucky activists have been detained in the middle of the night and held for years without charges or tried in military courts for destabilizing the nation.</w:t>
      </w:r>
      <w:r w:rsidRPr="00062930">
        <w:rPr>
          <w:color w:val="000000" w:themeColor="text1"/>
          <w:sz w:val="14"/>
        </w:rPr>
        <w:t xml:space="preserve"> Egyptian Special Forces raid in central Cairo, Sept. 2017. Hundreds of Egyptians have disappeared since 2013, but in 2016 the kidnapping and murder of Giulio </w:t>
      </w:r>
      <w:proofErr w:type="spellStart"/>
      <w:r w:rsidRPr="00062930">
        <w:rPr>
          <w:color w:val="000000" w:themeColor="text1"/>
          <w:sz w:val="14"/>
        </w:rPr>
        <w:t>Regeni</w:t>
      </w:r>
      <w:proofErr w:type="spellEnd"/>
      <w:r w:rsidRPr="00062930">
        <w:rPr>
          <w:color w:val="000000" w:themeColor="text1"/>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062930">
        <w:rPr>
          <w:rStyle w:val="Emphasis"/>
          <w:color w:val="000000" w:themeColor="text1"/>
        </w:rPr>
        <w:t xml:space="preserve">The </w:t>
      </w:r>
      <w:r w:rsidRPr="00062930">
        <w:rPr>
          <w:rStyle w:val="Emphasis"/>
          <w:color w:val="000000" w:themeColor="text1"/>
          <w:highlight w:val="cyan"/>
        </w:rPr>
        <w:t>labor crisis</w:t>
      </w:r>
      <w:r w:rsidRPr="00062930">
        <w:rPr>
          <w:rStyle w:val="Emphasis"/>
          <w:color w:val="000000" w:themeColor="text1"/>
        </w:rPr>
        <w:t xml:space="preserve"> in Egypt isn’t a remote struggle showcasing the horrors of distant countries. It </w:t>
      </w:r>
      <w:r w:rsidRPr="00062930">
        <w:rPr>
          <w:rStyle w:val="Emphasis"/>
          <w:color w:val="000000" w:themeColor="text1"/>
          <w:highlight w:val="cyan"/>
        </w:rPr>
        <w:t>raises</w:t>
      </w:r>
      <w:r w:rsidRPr="00062930">
        <w:rPr>
          <w:rStyle w:val="Emphasis"/>
          <w:color w:val="000000" w:themeColor="text1"/>
        </w:rPr>
        <w:t xml:space="preserve"> the </w:t>
      </w:r>
      <w:r w:rsidRPr="00062930">
        <w:rPr>
          <w:rStyle w:val="Emphasis"/>
          <w:color w:val="000000" w:themeColor="text1"/>
          <w:highlight w:val="cyan"/>
        </w:rPr>
        <w:t>same issues that</w:t>
      </w:r>
      <w:r w:rsidRPr="00062930">
        <w:rPr>
          <w:rStyle w:val="Emphasis"/>
          <w:color w:val="000000" w:themeColor="text1"/>
        </w:rPr>
        <w:t xml:space="preserve"> increasingly </w:t>
      </w:r>
      <w:r w:rsidRPr="00062930">
        <w:rPr>
          <w:rStyle w:val="Emphasis"/>
          <w:color w:val="000000" w:themeColor="text1"/>
          <w:highlight w:val="cyan"/>
        </w:rPr>
        <w:t>confront workers everywhere</w:t>
      </w:r>
      <w:r w:rsidRPr="00062930">
        <w:rPr>
          <w:rStyle w:val="Emphasis"/>
          <w:color w:val="000000" w:themeColor="text1"/>
        </w:rPr>
        <w:t xml:space="preserve">: </w:t>
      </w:r>
      <w:r w:rsidRPr="00062930">
        <w:rPr>
          <w:rStyle w:val="Emphasis"/>
          <w:color w:val="000000" w:themeColor="text1"/>
          <w:highlight w:val="cyan"/>
        </w:rPr>
        <w:t>how do vulnerable groups achieve</w:t>
      </w:r>
      <w:r w:rsidRPr="00062930">
        <w:rPr>
          <w:rStyle w:val="Emphasis"/>
          <w:color w:val="000000" w:themeColor="text1"/>
        </w:rPr>
        <w:t xml:space="preserve"> a </w:t>
      </w:r>
      <w:r w:rsidRPr="00062930">
        <w:rPr>
          <w:rStyle w:val="Emphasis"/>
          <w:color w:val="000000" w:themeColor="text1"/>
          <w:highlight w:val="cyan"/>
        </w:rPr>
        <w:t>life with dignity</w:t>
      </w:r>
      <w:r w:rsidRPr="00062930">
        <w:rPr>
          <w:rStyle w:val="Emphasis"/>
          <w:color w:val="000000" w:themeColor="text1"/>
        </w:rPr>
        <w:t xml:space="preserve"> in an era when states are abandoning commitments to the public good in favor of serving elites? When </w:t>
      </w:r>
      <w:proofErr w:type="gramStart"/>
      <w:r w:rsidRPr="00062930">
        <w:rPr>
          <w:rStyle w:val="Emphasis"/>
          <w:color w:val="000000" w:themeColor="text1"/>
        </w:rPr>
        <w:t>capital can</w:t>
      </w:r>
      <w:proofErr w:type="gramEnd"/>
      <w:r w:rsidRPr="00062930">
        <w:rPr>
          <w:rStyle w:val="Emphasis"/>
          <w:color w:val="000000" w:themeColor="text1"/>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062930">
        <w:rPr>
          <w:color w:val="000000" w:themeColor="text1"/>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062930">
        <w:rPr>
          <w:rStyle w:val="Emphasis"/>
          <w:color w:val="000000" w:themeColor="text1"/>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62930">
        <w:rPr>
          <w:rStyle w:val="Emphasis"/>
          <w:color w:val="000000" w:themeColor="text1"/>
          <w:highlight w:val="cyan"/>
        </w:rPr>
        <w:t>Egyptian labor deserves</w:t>
      </w:r>
      <w:r w:rsidRPr="00062930">
        <w:rPr>
          <w:rStyle w:val="Emphasis"/>
          <w:color w:val="000000" w:themeColor="text1"/>
        </w:rPr>
        <w:t xml:space="preserve"> our </w:t>
      </w:r>
      <w:r w:rsidRPr="00062930">
        <w:rPr>
          <w:rStyle w:val="Emphasis"/>
          <w:color w:val="000000" w:themeColor="text1"/>
          <w:highlight w:val="cyan"/>
        </w:rPr>
        <w:t>attention</w:t>
      </w:r>
      <w:r w:rsidRPr="00062930">
        <w:rPr>
          <w:rStyle w:val="Emphasis"/>
          <w:color w:val="000000" w:themeColor="text1"/>
        </w:rPr>
        <w:t xml:space="preserve"> and support.</w:t>
      </w:r>
    </w:p>
    <w:p w14:paraId="14EB8DC6" w14:textId="77777777" w:rsidR="00DA101C" w:rsidRPr="00062930" w:rsidRDefault="00DA101C" w:rsidP="00DA101C">
      <w:pPr>
        <w:rPr>
          <w:b/>
          <w:iCs/>
          <w:color w:val="000000" w:themeColor="text1"/>
          <w:u w:val="single"/>
        </w:rPr>
      </w:pPr>
    </w:p>
    <w:p w14:paraId="01FA002F" w14:textId="77777777" w:rsidR="00DA101C" w:rsidRPr="00062930" w:rsidRDefault="00DA101C" w:rsidP="00DA101C">
      <w:pPr>
        <w:pStyle w:val="Heading3"/>
        <w:rPr>
          <w:color w:val="000000" w:themeColor="text1"/>
        </w:rPr>
      </w:pPr>
      <w:r w:rsidRPr="00062930">
        <w:rPr>
          <w:color w:val="000000" w:themeColor="text1"/>
        </w:rPr>
        <w:lastRenderedPageBreak/>
        <w:t xml:space="preserve">Framing </w:t>
      </w:r>
    </w:p>
    <w:p w14:paraId="6EE5BFF9" w14:textId="77777777" w:rsidR="00DA101C" w:rsidRPr="00062930" w:rsidRDefault="00DA101C" w:rsidP="00DA101C">
      <w:pPr>
        <w:pStyle w:val="Heading4"/>
        <w:rPr>
          <w:color w:val="000000" w:themeColor="text1"/>
        </w:rPr>
      </w:pPr>
      <w:r w:rsidRPr="00062930">
        <w:rPr>
          <w:color w:val="000000" w:themeColor="text1"/>
        </w:rPr>
        <w:t xml:space="preserve">The standard is minimizing material violence. </w:t>
      </w:r>
    </w:p>
    <w:p w14:paraId="7F029670" w14:textId="77777777" w:rsidR="00DA101C" w:rsidRPr="00062930" w:rsidRDefault="00DA101C" w:rsidP="00DA101C">
      <w:pPr>
        <w:rPr>
          <w:rStyle w:val="Style13ptBold"/>
          <w:color w:val="000000" w:themeColor="text1"/>
        </w:rPr>
      </w:pPr>
      <w:r w:rsidRPr="00062930">
        <w:rPr>
          <w:rStyle w:val="Style13ptBold"/>
          <w:color w:val="000000" w:themeColor="text1"/>
        </w:rPr>
        <w:t>Prefer:</w:t>
      </w:r>
    </w:p>
    <w:p w14:paraId="6846C32E" w14:textId="77777777" w:rsidR="00766A3E" w:rsidRPr="00062930" w:rsidRDefault="00DA101C" w:rsidP="00766A3E">
      <w:pPr>
        <w:pStyle w:val="Heading4"/>
        <w:rPr>
          <w:rFonts w:eastAsia="Cambria"/>
          <w:color w:val="000000" w:themeColor="text1"/>
          <w:sz w:val="16"/>
          <w:szCs w:val="16"/>
        </w:rPr>
      </w:pPr>
      <w:r w:rsidRPr="00062930">
        <w:rPr>
          <w:color w:val="000000" w:themeColor="text1"/>
        </w:rPr>
        <w:t xml:space="preserve">[1] </w:t>
      </w:r>
      <w:r w:rsidR="00766A3E" w:rsidRPr="00062930">
        <w:rPr>
          <w:color w:val="000000" w:themeColor="text1"/>
        </w:rPr>
        <w:t>Pleasure and pain are the starting point for moral reasoning—they’re our most baseline desires and the only things that explain the intrinsic value of objects or actions</w:t>
      </w:r>
    </w:p>
    <w:p w14:paraId="7DBABBAF" w14:textId="77777777" w:rsidR="00766A3E" w:rsidRPr="00062930" w:rsidRDefault="00766A3E" w:rsidP="00766A3E">
      <w:pPr>
        <w:tabs>
          <w:tab w:val="left" w:pos="21931"/>
        </w:tabs>
        <w:rPr>
          <w:rFonts w:eastAsia="Cambria"/>
          <w:color w:val="000000" w:themeColor="text1"/>
        </w:rPr>
      </w:pPr>
      <w:r w:rsidRPr="00062930">
        <w:rPr>
          <w:rFonts w:eastAsia="Cambria"/>
          <w:b/>
          <w:color w:val="000000" w:themeColor="text1"/>
          <w:sz w:val="26"/>
          <w:szCs w:val="26"/>
        </w:rPr>
        <w:t>Moen 16</w:t>
      </w:r>
      <w:r w:rsidRPr="00062930">
        <w:rPr>
          <w:rFonts w:eastAsia="Cambria"/>
          <w:color w:val="000000" w:themeColor="text1"/>
        </w:rPr>
        <w:t xml:space="preserve">, Ole Martin (PhD, Research Fellow in Philosophy at University of Oslo). "An Argument for Hedonism." Journal of Value Inquiry 50.2 (2016): 267. </w:t>
      </w:r>
      <w:r w:rsidRPr="00062930">
        <w:rPr>
          <w:rFonts w:eastAsia="Cambria"/>
          <w:color w:val="000000" w:themeColor="text1"/>
        </w:rPr>
        <w:tab/>
      </w:r>
    </w:p>
    <w:p w14:paraId="7FBF3210" w14:textId="77777777" w:rsidR="00766A3E" w:rsidRPr="00062930" w:rsidRDefault="00766A3E" w:rsidP="00766A3E">
      <w:pPr>
        <w:rPr>
          <w:rFonts w:eastAsia="Cambria"/>
          <w:color w:val="000000" w:themeColor="text1"/>
          <w:sz w:val="10"/>
          <w:szCs w:val="12"/>
        </w:rPr>
      </w:pPr>
      <w:r w:rsidRPr="00062930">
        <w:rPr>
          <w:rFonts w:eastAsia="Cambria"/>
          <w:color w:val="000000" w:themeColor="text1"/>
          <w:sz w:val="10"/>
          <w:szCs w:val="12"/>
        </w:rPr>
        <w:t xml:space="preserve">Let us start by observing, empirically, that </w:t>
      </w:r>
      <w:r w:rsidRPr="00062930">
        <w:rPr>
          <w:rFonts w:eastAsia="Cambria"/>
          <w:b/>
          <w:color w:val="000000" w:themeColor="text1"/>
          <w:u w:val="single"/>
        </w:rPr>
        <w:t>a widely shared judgment about intrinsic value</w:t>
      </w:r>
      <w:r w:rsidRPr="00062930">
        <w:rPr>
          <w:rFonts w:eastAsia="Cambria"/>
          <w:color w:val="000000" w:themeColor="text1"/>
          <w:sz w:val="10"/>
          <w:szCs w:val="12"/>
        </w:rPr>
        <w:t xml:space="preserve"> and disvalue </w:t>
      </w:r>
      <w:r w:rsidRPr="00062930">
        <w:rPr>
          <w:rFonts w:eastAsia="Cambria"/>
          <w:b/>
          <w:color w:val="000000" w:themeColor="text1"/>
          <w:u w:val="single"/>
        </w:rPr>
        <w:t xml:space="preserve">is that </w:t>
      </w:r>
      <w:r w:rsidRPr="00062930">
        <w:rPr>
          <w:rFonts w:eastAsia="Cambria"/>
          <w:b/>
          <w:color w:val="000000" w:themeColor="text1"/>
          <w:highlight w:val="green"/>
          <w:u w:val="single"/>
        </w:rPr>
        <w:t xml:space="preserve">pleasure is intrinsically </w:t>
      </w:r>
      <w:proofErr w:type="gramStart"/>
      <w:r w:rsidRPr="00062930">
        <w:rPr>
          <w:rFonts w:eastAsia="Cambria"/>
          <w:b/>
          <w:color w:val="000000" w:themeColor="text1"/>
          <w:highlight w:val="green"/>
          <w:u w:val="single"/>
        </w:rPr>
        <w:t>valuable</w:t>
      </w:r>
      <w:proofErr w:type="gramEnd"/>
      <w:r w:rsidRPr="00062930">
        <w:rPr>
          <w:rFonts w:eastAsia="Cambria"/>
          <w:b/>
          <w:color w:val="000000" w:themeColor="text1"/>
          <w:highlight w:val="green"/>
          <w:u w:val="single"/>
        </w:rPr>
        <w:t xml:space="preserve"> and pain is intrinsically </w:t>
      </w:r>
      <w:proofErr w:type="spellStart"/>
      <w:r w:rsidRPr="00062930">
        <w:rPr>
          <w:rFonts w:eastAsia="Cambria"/>
          <w:b/>
          <w:color w:val="000000" w:themeColor="text1"/>
          <w:highlight w:val="green"/>
          <w:u w:val="single"/>
        </w:rPr>
        <w:t>disvaluable</w:t>
      </w:r>
      <w:proofErr w:type="spellEnd"/>
      <w:r w:rsidRPr="00062930">
        <w:rPr>
          <w:rFonts w:eastAsia="Cambria"/>
          <w:color w:val="000000" w:themeColor="text1"/>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62930">
        <w:rPr>
          <w:rFonts w:eastAsia="Cambria"/>
          <w:b/>
          <w:color w:val="000000" w:themeColor="text1"/>
          <w:highlight w:val="green"/>
          <w:u w:val="single"/>
        </w:rPr>
        <w:t xml:space="preserve">there is something undeniably good about </w:t>
      </w:r>
      <w:r w:rsidRPr="00062930">
        <w:rPr>
          <w:rFonts w:eastAsia="Cambria"/>
          <w:b/>
          <w:color w:val="000000" w:themeColor="text1"/>
          <w:u w:val="single"/>
        </w:rPr>
        <w:t xml:space="preserve">the way </w:t>
      </w:r>
      <w:r w:rsidRPr="00062930">
        <w:rPr>
          <w:rFonts w:eastAsia="Cambria"/>
          <w:b/>
          <w:color w:val="000000" w:themeColor="text1"/>
          <w:highlight w:val="green"/>
          <w:u w:val="single"/>
        </w:rPr>
        <w:t xml:space="preserve">pleasure </w:t>
      </w:r>
      <w:r w:rsidRPr="00062930">
        <w:rPr>
          <w:rFonts w:eastAsia="Cambria"/>
          <w:b/>
          <w:color w:val="000000" w:themeColor="text1"/>
          <w:u w:val="single"/>
        </w:rPr>
        <w:t xml:space="preserve">feels and something </w:t>
      </w:r>
      <w:r w:rsidRPr="00062930">
        <w:rPr>
          <w:rFonts w:eastAsia="Cambria"/>
          <w:b/>
          <w:color w:val="000000" w:themeColor="text1"/>
          <w:highlight w:val="green"/>
          <w:u w:val="single"/>
        </w:rPr>
        <w:t xml:space="preserve">undeniably bad about </w:t>
      </w:r>
      <w:r w:rsidRPr="00062930">
        <w:rPr>
          <w:rFonts w:eastAsia="Cambria"/>
          <w:b/>
          <w:color w:val="000000" w:themeColor="text1"/>
          <w:u w:val="single"/>
        </w:rPr>
        <w:t xml:space="preserve">the way </w:t>
      </w:r>
      <w:r w:rsidRPr="00062930">
        <w:rPr>
          <w:rFonts w:eastAsia="Cambria"/>
          <w:b/>
          <w:color w:val="000000" w:themeColor="text1"/>
          <w:highlight w:val="green"/>
          <w:u w:val="single"/>
        </w:rPr>
        <w:t xml:space="preserve">pain </w:t>
      </w:r>
      <w:r w:rsidRPr="00062930">
        <w:rPr>
          <w:rFonts w:eastAsia="Cambria"/>
          <w:b/>
          <w:color w:val="000000" w:themeColor="text1"/>
          <w:u w:val="single"/>
        </w:rPr>
        <w:t>feels</w:t>
      </w:r>
      <w:r w:rsidRPr="00062930">
        <w:rPr>
          <w:rFonts w:eastAsia="Cambria"/>
          <w:color w:val="000000" w:themeColor="text1"/>
          <w:sz w:val="10"/>
          <w:szCs w:val="12"/>
        </w:rPr>
        <w:t xml:space="preserve">, and neither the goodness of pleasure nor the badness of pain seems to be exhausted by the further effects that these experiences might have. “Pleasure” and “pain” </w:t>
      </w:r>
      <w:r w:rsidRPr="00062930">
        <w:rPr>
          <w:rFonts w:eastAsia="Cambria"/>
          <w:b/>
          <w:color w:val="000000" w:themeColor="text1"/>
          <w:u w:val="single"/>
        </w:rPr>
        <w:t>are</w:t>
      </w:r>
      <w:r w:rsidRPr="00062930">
        <w:rPr>
          <w:rFonts w:eastAsia="Cambria"/>
          <w:color w:val="000000" w:themeColor="text1"/>
          <w:sz w:val="10"/>
          <w:szCs w:val="12"/>
        </w:rPr>
        <w:t xml:space="preserve"> here </w:t>
      </w:r>
      <w:r w:rsidRPr="00062930">
        <w:rPr>
          <w:rFonts w:eastAsia="Cambria"/>
          <w:b/>
          <w:color w:val="000000" w:themeColor="text1"/>
          <w:u w:val="single"/>
        </w:rPr>
        <w:t>understood inclusively</w:t>
      </w:r>
      <w:r w:rsidRPr="00062930">
        <w:rPr>
          <w:rFonts w:eastAsia="Cambria"/>
          <w:color w:val="000000" w:themeColor="text1"/>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062930">
        <w:rPr>
          <w:rFonts w:eastAsia="Cambria"/>
          <w:color w:val="000000" w:themeColor="text1"/>
          <w:sz w:val="10"/>
        </w:rPr>
        <w:t>store,</w:t>
      </w:r>
      <w:r w:rsidRPr="00062930">
        <w:rPr>
          <w:rFonts w:eastAsia="Cambria"/>
          <w:color w:val="000000" w:themeColor="text1"/>
          <w:sz w:val="10"/>
          <w:szCs w:val="72"/>
        </w:rPr>
        <w:t xml:space="preserve"> </w:t>
      </w:r>
      <w:r w:rsidRPr="00062930">
        <w:rPr>
          <w:rFonts w:eastAsia="Cambria"/>
          <w:b/>
          <w:color w:val="000000" w:themeColor="text1"/>
          <w:u w:val="single"/>
        </w:rPr>
        <w:t>I might ask: “What for</w:t>
      </w:r>
      <w:r w:rsidRPr="00062930">
        <w:rPr>
          <w:rFonts w:eastAsia="Cambria"/>
          <w:color w:val="000000" w:themeColor="text1"/>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062930">
        <w:rPr>
          <w:rFonts w:eastAsia="Cambria"/>
          <w:color w:val="000000" w:themeColor="text1"/>
          <w:sz w:val="10"/>
          <w:szCs w:val="12"/>
        </w:rPr>
        <w:t>I</w:t>
      </w:r>
      <w:proofErr w:type="gramEnd"/>
      <w:r w:rsidRPr="00062930">
        <w:rPr>
          <w:rFonts w:eastAsia="Cambria"/>
          <w:color w:val="000000" w:themeColor="text1"/>
          <w:sz w:val="10"/>
          <w:szCs w:val="12"/>
        </w:rPr>
        <w:t xml:space="preserve"> then proceed by asking “But what is the pleasure of drinking the soda good for?” the discussion is likely to reach an awkward end. </w:t>
      </w:r>
      <w:r w:rsidRPr="00062930">
        <w:rPr>
          <w:rFonts w:eastAsia="Cambria"/>
          <w:b/>
          <w:color w:val="000000" w:themeColor="text1"/>
          <w:u w:val="single"/>
        </w:rPr>
        <w:t>The reason is that the</w:t>
      </w:r>
      <w:r w:rsidRPr="00062930">
        <w:rPr>
          <w:rFonts w:eastAsia="Cambria"/>
          <w:b/>
          <w:color w:val="000000" w:themeColor="text1"/>
          <w:highlight w:val="green"/>
          <w:u w:val="single"/>
        </w:rPr>
        <w:t xml:space="preserve"> pleasure is not good for anything further</w:t>
      </w:r>
      <w:r w:rsidRPr="00062930">
        <w:rPr>
          <w:rFonts w:eastAsia="Cambria"/>
          <w:b/>
          <w:color w:val="000000" w:themeColor="text1"/>
          <w:u w:val="single"/>
        </w:rPr>
        <w:t>; it is simply that for which going to the convenience store and buying the soda is good</w:t>
      </w:r>
      <w:r w:rsidRPr="00062930">
        <w:rPr>
          <w:rFonts w:eastAsia="Cambria"/>
          <w:color w:val="000000" w:themeColor="text1"/>
          <w:sz w:val="10"/>
          <w:szCs w:val="12"/>
        </w:rPr>
        <w:t>. 3 As Aristotle observes: “</w:t>
      </w:r>
      <w:r w:rsidRPr="00062930">
        <w:rPr>
          <w:rFonts w:eastAsia="Cambria"/>
          <w:b/>
          <w:color w:val="000000" w:themeColor="text1"/>
          <w:highlight w:val="green"/>
          <w:u w:val="single"/>
        </w:rPr>
        <w:t>We never ask</w:t>
      </w:r>
      <w:r w:rsidRPr="00062930">
        <w:rPr>
          <w:rFonts w:eastAsia="Cambria"/>
          <w:color w:val="000000" w:themeColor="text1"/>
          <w:sz w:val="10"/>
          <w:szCs w:val="12"/>
        </w:rPr>
        <w:t xml:space="preserve"> [a man] </w:t>
      </w:r>
      <w:r w:rsidRPr="00062930">
        <w:rPr>
          <w:rFonts w:eastAsia="Cambria"/>
          <w:b/>
          <w:color w:val="000000" w:themeColor="text1"/>
          <w:highlight w:val="green"/>
          <w:u w:val="single"/>
        </w:rPr>
        <w:t>what</w:t>
      </w:r>
      <w:r w:rsidRPr="00062930">
        <w:rPr>
          <w:rFonts w:eastAsia="Cambria"/>
          <w:color w:val="000000" w:themeColor="text1"/>
          <w:sz w:val="10"/>
          <w:szCs w:val="12"/>
        </w:rPr>
        <w:t xml:space="preserve"> his </w:t>
      </w:r>
      <w:r w:rsidRPr="00062930">
        <w:rPr>
          <w:rFonts w:eastAsia="Cambria"/>
          <w:b/>
          <w:color w:val="000000" w:themeColor="text1"/>
          <w:highlight w:val="green"/>
          <w:u w:val="single"/>
        </w:rPr>
        <w:t xml:space="preserve">end is in being pleased, </w:t>
      </w:r>
      <w:r w:rsidRPr="00062930">
        <w:rPr>
          <w:rFonts w:eastAsia="Cambria"/>
          <w:b/>
          <w:color w:val="000000" w:themeColor="text1"/>
          <w:u w:val="single"/>
        </w:rPr>
        <w:t xml:space="preserve">because </w:t>
      </w:r>
      <w:r w:rsidRPr="00062930">
        <w:rPr>
          <w:rFonts w:eastAsia="Cambria"/>
          <w:b/>
          <w:color w:val="000000" w:themeColor="text1"/>
          <w:highlight w:val="green"/>
          <w:u w:val="single"/>
        </w:rPr>
        <w:t>we assume that pleasure is choice worthy in itself</w:t>
      </w:r>
      <w:r w:rsidRPr="00062930">
        <w:rPr>
          <w:rFonts w:eastAsia="Cambria"/>
          <w:color w:val="000000" w:themeColor="text1"/>
          <w:sz w:val="10"/>
          <w:szCs w:val="12"/>
        </w:rPr>
        <w:t xml:space="preserve">.”4 Presumably, a similar story can be told in the case of pains, for if someone </w:t>
      </w:r>
      <w:proofErr w:type="gramStart"/>
      <w:r w:rsidRPr="00062930">
        <w:rPr>
          <w:rFonts w:eastAsia="Cambria"/>
          <w:color w:val="000000" w:themeColor="text1"/>
          <w:sz w:val="10"/>
          <w:szCs w:val="12"/>
        </w:rPr>
        <w:t>says</w:t>
      </w:r>
      <w:proofErr w:type="gramEnd"/>
      <w:r w:rsidRPr="00062930">
        <w:rPr>
          <w:rFonts w:eastAsia="Cambria"/>
          <w:color w:val="000000" w:themeColor="text1"/>
          <w:sz w:val="10"/>
          <w:szCs w:val="12"/>
        </w:rPr>
        <w:t xml:space="preserve"> “This is painful!” we never respond by asking: “And why is that a problem?” We take for granted that </w:t>
      </w:r>
      <w:r w:rsidRPr="00062930">
        <w:rPr>
          <w:rFonts w:eastAsia="Cambria"/>
          <w:b/>
          <w:color w:val="000000" w:themeColor="text1"/>
          <w:highlight w:val="green"/>
          <w:u w:val="single"/>
        </w:rPr>
        <w:t>if something is painful, we have a sufficient explanation of why it is bad</w:t>
      </w:r>
      <w:r w:rsidRPr="00062930">
        <w:rPr>
          <w:rFonts w:eastAsia="Cambria"/>
          <w:color w:val="000000" w:themeColor="text1"/>
          <w:sz w:val="10"/>
          <w:szCs w:val="12"/>
        </w:rPr>
        <w:t xml:space="preserve">. If we are onto something in our everyday reasoning about values, it seems that </w:t>
      </w:r>
      <w:r w:rsidRPr="00062930">
        <w:rPr>
          <w:rFonts w:eastAsia="Cambria"/>
          <w:b/>
          <w:color w:val="000000" w:themeColor="text1"/>
          <w:highlight w:val="green"/>
          <w:u w:val="single"/>
        </w:rPr>
        <w:t>pleasure and pain are both places where we reach the end of the line in matters of value</w:t>
      </w:r>
      <w:r w:rsidRPr="00062930">
        <w:rPr>
          <w:rFonts w:eastAsia="Cambria"/>
          <w:b/>
          <w:color w:val="000000" w:themeColor="text1"/>
          <w:u w:val="single"/>
        </w:rPr>
        <w:t>. Although pleasure and pain thus seem to be good candidates for intrinsic value and disvalue</w:t>
      </w:r>
      <w:r w:rsidRPr="00062930">
        <w:rPr>
          <w:rFonts w:eastAsia="Cambria"/>
          <w:color w:val="000000" w:themeColor="text1"/>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62930">
        <w:rPr>
          <w:rFonts w:eastAsia="Cambria"/>
          <w:color w:val="000000" w:themeColor="text1"/>
          <w:sz w:val="10"/>
          <w:szCs w:val="12"/>
        </w:rPr>
        <w:t>disvaluable</w:t>
      </w:r>
      <w:proofErr w:type="spellEnd"/>
      <w:r w:rsidRPr="00062930">
        <w:rPr>
          <w:rFonts w:eastAsia="Cambria"/>
          <w:color w:val="000000" w:themeColor="text1"/>
          <w:sz w:val="10"/>
          <w:szCs w:val="12"/>
        </w:rPr>
        <w:t xml:space="preserve"> (so-called “noble pains”), and (4) that pain asymbolia, masochism, and practices such as wiggling a loose tooth render it implausible that pain is intrinsically </w:t>
      </w:r>
      <w:proofErr w:type="spellStart"/>
      <w:r w:rsidRPr="00062930">
        <w:rPr>
          <w:rFonts w:eastAsia="Cambria"/>
          <w:color w:val="000000" w:themeColor="text1"/>
          <w:sz w:val="10"/>
          <w:szCs w:val="12"/>
        </w:rPr>
        <w:t>disvaluable</w:t>
      </w:r>
      <w:proofErr w:type="spellEnd"/>
      <w:r w:rsidRPr="00062930">
        <w:rPr>
          <w:rFonts w:eastAsia="Cambria"/>
          <w:color w:val="000000" w:themeColor="text1"/>
          <w:sz w:val="10"/>
          <w:szCs w:val="12"/>
        </w:rPr>
        <w:t>. I shall argue that these objections fail. Though it is, of course, an open question whether other objections to P1 might be more successful, I shall assume that if (1)</w:t>
      </w:r>
      <w:proofErr w:type="gramStart"/>
      <w:r w:rsidRPr="00062930">
        <w:rPr>
          <w:rFonts w:eastAsia="Cambria"/>
          <w:color w:val="000000" w:themeColor="text1"/>
          <w:sz w:val="10"/>
          <w:szCs w:val="12"/>
        </w:rPr>
        <w:t>–(</w:t>
      </w:r>
      <w:proofErr w:type="gramEnd"/>
      <w:r w:rsidRPr="00062930">
        <w:rPr>
          <w:rFonts w:eastAsia="Cambria"/>
          <w:color w:val="000000" w:themeColor="text1"/>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062930">
        <w:rPr>
          <w:rFonts w:eastAsia="Cambria"/>
          <w:color w:val="000000" w:themeColor="text1"/>
          <w:sz w:val="10"/>
          <w:szCs w:val="12"/>
        </w:rPr>
        <w:t>in light of</w:t>
      </w:r>
      <w:proofErr w:type="gramEnd"/>
      <w:r w:rsidRPr="00062930">
        <w:rPr>
          <w:rFonts w:eastAsia="Cambria"/>
          <w:color w:val="000000" w:themeColor="text1"/>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062930">
        <w:rPr>
          <w:rFonts w:eastAsia="Cambria"/>
          <w:color w:val="000000" w:themeColor="text1"/>
          <w:sz w:val="10"/>
          <w:szCs w:val="12"/>
        </w:rPr>
        <w:t>taken into account</w:t>
      </w:r>
      <w:proofErr w:type="gramEnd"/>
      <w:r w:rsidRPr="00062930">
        <w:rPr>
          <w:rFonts w:eastAsia="Cambria"/>
          <w:color w:val="000000" w:themeColor="text1"/>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062930">
        <w:rPr>
          <w:rFonts w:eastAsia="Cambria"/>
          <w:color w:val="000000" w:themeColor="text1"/>
          <w:sz w:val="10"/>
          <w:szCs w:val="12"/>
        </w:rPr>
        <w:t>that rights</w:t>
      </w:r>
      <w:proofErr w:type="gramEnd"/>
      <w:r w:rsidRPr="00062930">
        <w:rPr>
          <w:rFonts w:eastAsia="Cambria"/>
          <w:color w:val="000000" w:themeColor="text1"/>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062930">
        <w:rPr>
          <w:rFonts w:eastAsia="Cambria"/>
          <w:color w:val="000000" w:themeColor="text1"/>
          <w:sz w:val="10"/>
          <w:szCs w:val="12"/>
        </w:rPr>
        <w:t>standing—a</w:t>
      </w:r>
      <w:proofErr w:type="gramEnd"/>
      <w:r w:rsidRPr="00062930">
        <w:rPr>
          <w:rFonts w:eastAsia="Cambria"/>
          <w:color w:val="000000" w:themeColor="text1"/>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062930">
        <w:rPr>
          <w:rFonts w:eastAsia="Cambria"/>
          <w:color w:val="000000" w:themeColor="text1"/>
          <w:sz w:val="10"/>
          <w:szCs w:val="12"/>
        </w:rPr>
        <w:t>similar to</w:t>
      </w:r>
      <w:proofErr w:type="gramEnd"/>
      <w:r w:rsidRPr="00062930">
        <w:rPr>
          <w:rFonts w:eastAsia="Cambria"/>
          <w:color w:val="000000" w:themeColor="text1"/>
          <w:sz w:val="10"/>
          <w:szCs w:val="12"/>
        </w:rPr>
        <w:t xml:space="preserve"> Pettit’s. On any other view—and certainly that includes most views recently defended by philosophers—the notion of legal standing will outstrip the power relations that ground Pettit’s theory.</w:t>
      </w:r>
    </w:p>
    <w:p w14:paraId="1F0F0D70" w14:textId="64F09C00" w:rsidR="00DA101C" w:rsidRPr="00062930" w:rsidRDefault="00DA101C" w:rsidP="00766A3E">
      <w:pPr>
        <w:keepNext/>
        <w:keepLines/>
        <w:spacing w:before="40"/>
        <w:outlineLvl w:val="3"/>
        <w:rPr>
          <w:rFonts w:eastAsia="MS Gothic"/>
          <w:b/>
          <w:iCs/>
          <w:color w:val="000000" w:themeColor="text1"/>
          <w:sz w:val="26"/>
        </w:rPr>
      </w:pPr>
      <w:r w:rsidRPr="00062930">
        <w:rPr>
          <w:rFonts w:eastAsia="MS Gothic"/>
          <w:b/>
          <w:iCs/>
          <w:color w:val="000000" w:themeColor="text1"/>
          <w:sz w:val="26"/>
        </w:rPr>
        <w:lastRenderedPageBreak/>
        <w:t>[2] Actor Spec— States must use util. Any other standard dooms the moral theory</w:t>
      </w:r>
    </w:p>
    <w:p w14:paraId="1F833B29" w14:textId="77777777" w:rsidR="00DA101C" w:rsidRPr="00062930" w:rsidRDefault="00DA101C" w:rsidP="00DA101C">
      <w:pPr>
        <w:rPr>
          <w:rFonts w:eastAsia="Cambria"/>
          <w:color w:val="000000" w:themeColor="text1"/>
          <w:sz w:val="16"/>
          <w:szCs w:val="16"/>
        </w:rPr>
      </w:pPr>
      <w:proofErr w:type="spellStart"/>
      <w:r w:rsidRPr="00062930">
        <w:rPr>
          <w:rFonts w:eastAsia="Cambria"/>
          <w:b/>
          <w:color w:val="000000" w:themeColor="text1"/>
          <w:sz w:val="26"/>
          <w:szCs w:val="26"/>
        </w:rPr>
        <w:t>Goodin</w:t>
      </w:r>
      <w:proofErr w:type="spellEnd"/>
      <w:r w:rsidRPr="00062930">
        <w:rPr>
          <w:rFonts w:eastAsia="Cambria"/>
          <w:b/>
          <w:color w:val="000000" w:themeColor="text1"/>
          <w:sz w:val="26"/>
          <w:szCs w:val="26"/>
        </w:rPr>
        <w:t xml:space="preserve"> 90.</w:t>
      </w:r>
      <w:r w:rsidRPr="00062930">
        <w:rPr>
          <w:rFonts w:eastAsia="Cambria"/>
          <w:color w:val="000000" w:themeColor="text1"/>
          <w:sz w:val="16"/>
          <w:szCs w:val="16"/>
        </w:rPr>
        <w:t xml:space="preserve"> Robert </w:t>
      </w:r>
      <w:proofErr w:type="spellStart"/>
      <w:r w:rsidRPr="00062930">
        <w:rPr>
          <w:rFonts w:eastAsia="Cambria"/>
          <w:color w:val="000000" w:themeColor="text1"/>
          <w:sz w:val="16"/>
          <w:szCs w:val="16"/>
        </w:rPr>
        <w:t>Goodin</w:t>
      </w:r>
      <w:proofErr w:type="spellEnd"/>
      <w:r w:rsidRPr="00062930">
        <w:rPr>
          <w:rFonts w:eastAsia="Cambria"/>
          <w:color w:val="000000" w:themeColor="text1"/>
          <w:sz w:val="16"/>
          <w:szCs w:val="16"/>
        </w:rPr>
        <w:t xml:space="preserve"> 90, [professor of philosophy at the Australian National University college of arts and social sciences], “The Utilitarian Response,” </w:t>
      </w:r>
      <w:proofErr w:type="spellStart"/>
      <w:r w:rsidRPr="00062930">
        <w:rPr>
          <w:rFonts w:eastAsia="Cambria"/>
          <w:color w:val="000000" w:themeColor="text1"/>
          <w:sz w:val="16"/>
          <w:szCs w:val="16"/>
        </w:rPr>
        <w:t>pgs</w:t>
      </w:r>
      <w:proofErr w:type="spellEnd"/>
      <w:r w:rsidRPr="00062930">
        <w:rPr>
          <w:rFonts w:eastAsia="Cambria"/>
          <w:color w:val="000000" w:themeColor="text1"/>
          <w:sz w:val="16"/>
          <w:szCs w:val="16"/>
        </w:rPr>
        <w:t xml:space="preserve"> 141-142 //RS</w:t>
      </w:r>
    </w:p>
    <w:p w14:paraId="08815396" w14:textId="77777777" w:rsidR="00DA101C" w:rsidRPr="00062930" w:rsidRDefault="00DA101C" w:rsidP="00DA101C">
      <w:pPr>
        <w:rPr>
          <w:rFonts w:eastAsia="Cambria"/>
          <w:color w:val="000000" w:themeColor="text1"/>
          <w:sz w:val="16"/>
          <w:szCs w:val="16"/>
        </w:rPr>
      </w:pPr>
      <w:r w:rsidRPr="00062930">
        <w:rPr>
          <w:rFonts w:eastAsia="Cambria"/>
          <w:color w:val="000000" w:themeColor="text1"/>
          <w:sz w:val="16"/>
          <w:szCs w:val="16"/>
        </w:rPr>
        <w:t xml:space="preserve">My larger argument turns on the proposition that </w:t>
      </w:r>
      <w:r w:rsidRPr="00062930">
        <w:rPr>
          <w:rFonts w:eastAsia="Cambria"/>
          <w:color w:val="000000" w:themeColor="text1"/>
          <w:u w:val="single"/>
        </w:rPr>
        <w:t>there is something special about the situation of public officials that makes utilitarianism more probable for them than private individuals.</w:t>
      </w:r>
      <w:r w:rsidRPr="00062930">
        <w:rPr>
          <w:rFonts w:eastAsia="Cambria"/>
          <w:color w:val="000000" w:themeColor="text1"/>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062930">
        <w:rPr>
          <w:rFonts w:eastAsia="Cambria"/>
          <w:color w:val="000000" w:themeColor="text1"/>
          <w:highlight w:val="green"/>
          <w:u w:val="single"/>
        </w:rPr>
        <w:t>Public officials</w:t>
      </w:r>
      <w:r w:rsidRPr="00062930">
        <w:rPr>
          <w:rFonts w:eastAsia="Cambria"/>
          <w:color w:val="000000" w:themeColor="text1"/>
          <w:u w:val="single"/>
        </w:rPr>
        <w:t xml:space="preserve"> are obliged to </w:t>
      </w:r>
      <w:r w:rsidRPr="00062930">
        <w:rPr>
          <w:rFonts w:eastAsia="Cambria"/>
          <w:color w:val="000000" w:themeColor="text1"/>
          <w:highlight w:val="green"/>
          <w:u w:val="single"/>
        </w:rPr>
        <w:t>make</w:t>
      </w:r>
      <w:r w:rsidRPr="00062930">
        <w:rPr>
          <w:rFonts w:eastAsia="Cambria"/>
          <w:color w:val="000000" w:themeColor="text1"/>
          <w:u w:val="single"/>
        </w:rPr>
        <w:t xml:space="preserve"> their </w:t>
      </w:r>
      <w:r w:rsidRPr="00062930">
        <w:rPr>
          <w:rFonts w:eastAsia="Cambria"/>
          <w:color w:val="000000" w:themeColor="text1"/>
          <w:highlight w:val="green"/>
          <w:u w:val="single"/>
        </w:rPr>
        <w:t>choices under uncertainty</w:t>
      </w:r>
      <w:r w:rsidRPr="00062930">
        <w:rPr>
          <w:rFonts w:eastAsia="Cambria"/>
          <w:color w:val="000000" w:themeColor="text1"/>
          <w:u w:val="single"/>
        </w:rPr>
        <w:t xml:space="preserve">, and uncertainty of a very special sort at that. </w:t>
      </w:r>
      <w:r w:rsidRPr="00062930">
        <w:rPr>
          <w:rFonts w:eastAsia="Cambria"/>
          <w:color w:val="000000" w:themeColor="text1"/>
          <w:sz w:val="16"/>
          <w:szCs w:val="16"/>
        </w:rPr>
        <w:t xml:space="preserve">All choices – public and private alike – are made under some degree of uncertainty, of course. But </w:t>
      </w:r>
      <w:proofErr w:type="gramStart"/>
      <w:r w:rsidRPr="00062930">
        <w:rPr>
          <w:rFonts w:eastAsia="Cambria"/>
          <w:color w:val="000000" w:themeColor="text1"/>
          <w:sz w:val="16"/>
          <w:szCs w:val="16"/>
        </w:rPr>
        <w:t>in the nature of things</w:t>
      </w:r>
      <w:proofErr w:type="gramEnd"/>
      <w:r w:rsidRPr="00062930">
        <w:rPr>
          <w:rFonts w:eastAsia="Cambria"/>
          <w:color w:val="000000" w:themeColor="text1"/>
          <w:sz w:val="16"/>
          <w:szCs w:val="16"/>
        </w:rPr>
        <w:t xml:space="preserve">, </w:t>
      </w:r>
      <w:r w:rsidRPr="00062930">
        <w:rPr>
          <w:rFonts w:eastAsia="Cambria"/>
          <w:color w:val="000000" w:themeColor="text1"/>
          <w:highlight w:val="green"/>
          <w:u w:val="single"/>
        </w:rPr>
        <w:t>private individuals</w:t>
      </w:r>
      <w:r w:rsidRPr="00062930">
        <w:rPr>
          <w:rFonts w:eastAsia="Cambria"/>
          <w:color w:val="000000" w:themeColor="text1"/>
          <w:u w:val="single"/>
        </w:rPr>
        <w:t xml:space="preserve"> will usually </w:t>
      </w:r>
      <w:r w:rsidRPr="00062930">
        <w:rPr>
          <w:rFonts w:eastAsia="Cambria"/>
          <w:color w:val="000000" w:themeColor="text1"/>
          <w:highlight w:val="green"/>
          <w:u w:val="single"/>
        </w:rPr>
        <w:t>have</w:t>
      </w:r>
      <w:r w:rsidRPr="00062930">
        <w:rPr>
          <w:rFonts w:eastAsia="Cambria"/>
          <w:color w:val="000000" w:themeColor="text1"/>
          <w:u w:val="single"/>
        </w:rPr>
        <w:t xml:space="preserve"> more complete </w:t>
      </w:r>
      <w:r w:rsidRPr="00062930">
        <w:rPr>
          <w:rFonts w:eastAsia="Cambria"/>
          <w:color w:val="000000" w:themeColor="text1"/>
          <w:highlight w:val="green"/>
          <w:u w:val="single"/>
        </w:rPr>
        <w:t>information on</w:t>
      </w:r>
      <w:r w:rsidRPr="00062930">
        <w:rPr>
          <w:rFonts w:eastAsia="Cambria"/>
          <w:color w:val="000000" w:themeColor="text1"/>
          <w:u w:val="single"/>
        </w:rPr>
        <w:t xml:space="preserve"> the peculiarities of </w:t>
      </w:r>
      <w:r w:rsidRPr="00062930">
        <w:rPr>
          <w:rFonts w:eastAsia="Cambria"/>
          <w:color w:val="000000" w:themeColor="text1"/>
          <w:highlight w:val="green"/>
          <w:u w:val="single"/>
        </w:rPr>
        <w:t>their own circumstances</w:t>
      </w:r>
      <w:r w:rsidRPr="00062930">
        <w:rPr>
          <w:rFonts w:eastAsia="Cambria"/>
          <w:color w:val="000000" w:themeColor="text1"/>
          <w:u w:val="single"/>
        </w:rPr>
        <w:t xml:space="preserve"> and on the ramifications that alternative possible choices might have for them. </w:t>
      </w:r>
      <w:r w:rsidRPr="00062930">
        <w:rPr>
          <w:rFonts w:eastAsia="Cambria"/>
          <w:color w:val="000000" w:themeColor="text1"/>
          <w:highlight w:val="green"/>
          <w:u w:val="single"/>
        </w:rPr>
        <w:t>Public officials</w:t>
      </w:r>
      <w:r w:rsidRPr="00062930">
        <w:rPr>
          <w:rFonts w:eastAsia="Cambria"/>
          <w:color w:val="000000" w:themeColor="text1"/>
          <w:sz w:val="16"/>
          <w:szCs w:val="16"/>
        </w:rPr>
        <w:t xml:space="preserve">, in contrast, </w:t>
      </w:r>
      <w:r w:rsidRPr="00062930">
        <w:rPr>
          <w:rFonts w:eastAsia="Cambria"/>
          <w:color w:val="000000" w:themeColor="text1"/>
          <w:highlight w:val="green"/>
          <w:u w:val="single"/>
        </w:rPr>
        <w:t>are</w:t>
      </w:r>
      <w:r w:rsidRPr="00062930">
        <w:rPr>
          <w:rFonts w:eastAsia="Cambria"/>
          <w:color w:val="000000" w:themeColor="text1"/>
          <w:u w:val="single"/>
        </w:rPr>
        <w:t xml:space="preserve"> relatively </w:t>
      </w:r>
      <w:r w:rsidRPr="00062930">
        <w:rPr>
          <w:rFonts w:eastAsia="Cambria"/>
          <w:color w:val="000000" w:themeColor="text1"/>
          <w:highlight w:val="green"/>
          <w:u w:val="single"/>
        </w:rPr>
        <w:t>poorly informed as to the effects</w:t>
      </w:r>
      <w:r w:rsidRPr="00062930">
        <w:rPr>
          <w:rFonts w:eastAsia="Cambria"/>
          <w:color w:val="000000" w:themeColor="text1"/>
          <w:u w:val="single"/>
        </w:rPr>
        <w:t xml:space="preserve"> that </w:t>
      </w:r>
      <w:r w:rsidRPr="00062930">
        <w:rPr>
          <w:rFonts w:eastAsia="Cambria"/>
          <w:color w:val="000000" w:themeColor="text1"/>
          <w:highlight w:val="green"/>
          <w:u w:val="single"/>
        </w:rPr>
        <w:t>their choices will have on individuals</w:t>
      </w:r>
      <w:r w:rsidRPr="00062930">
        <w:rPr>
          <w:rFonts w:eastAsia="Cambria"/>
          <w:color w:val="000000" w:themeColor="text1"/>
          <w:u w:val="single"/>
        </w:rPr>
        <w:t xml:space="preserve">, one by one. What </w:t>
      </w:r>
      <w:r w:rsidRPr="00062930">
        <w:rPr>
          <w:rFonts w:eastAsia="Cambria"/>
          <w:color w:val="000000" w:themeColor="text1"/>
          <w:highlight w:val="green"/>
          <w:u w:val="single"/>
        </w:rPr>
        <w:t>they typically</w:t>
      </w:r>
      <w:r w:rsidRPr="00062930">
        <w:rPr>
          <w:rFonts w:eastAsia="Cambria"/>
          <w:color w:val="000000" w:themeColor="text1"/>
          <w:u w:val="single"/>
        </w:rPr>
        <w:t xml:space="preserve"> do </w:t>
      </w:r>
      <w:r w:rsidRPr="00062930">
        <w:rPr>
          <w:rFonts w:eastAsia="Cambria"/>
          <w:color w:val="000000" w:themeColor="text1"/>
          <w:highlight w:val="green"/>
          <w:u w:val="single"/>
        </w:rPr>
        <w:t>know</w:t>
      </w:r>
      <w:r w:rsidRPr="00062930">
        <w:rPr>
          <w:rFonts w:eastAsia="Cambria"/>
          <w:color w:val="000000" w:themeColor="text1"/>
          <w:u w:val="single"/>
        </w:rPr>
        <w:t xml:space="preserve"> are generalities: </w:t>
      </w:r>
      <w:r w:rsidRPr="00062930">
        <w:rPr>
          <w:rFonts w:eastAsia="Cambria"/>
          <w:color w:val="000000" w:themeColor="text1"/>
          <w:highlight w:val="green"/>
          <w:u w:val="single"/>
        </w:rPr>
        <w:t>averages and aggregates</w:t>
      </w:r>
      <w:r w:rsidRPr="00062930">
        <w:rPr>
          <w:rFonts w:eastAsia="Cambria"/>
          <w:color w:val="000000" w:themeColor="text1"/>
          <w:u w:val="single"/>
        </w:rPr>
        <w:t>.</w:t>
      </w:r>
      <w:r w:rsidRPr="00062930">
        <w:rPr>
          <w:rFonts w:eastAsia="Cambria"/>
          <w:color w:val="000000" w:themeColor="text1"/>
          <w:sz w:val="16"/>
          <w:szCs w:val="16"/>
        </w:rPr>
        <w:t xml:space="preserve"> They know what will happen most often to most people </w:t>
      </w:r>
      <w:proofErr w:type="gramStart"/>
      <w:r w:rsidRPr="00062930">
        <w:rPr>
          <w:rFonts w:eastAsia="Cambria"/>
          <w:color w:val="000000" w:themeColor="text1"/>
          <w:sz w:val="16"/>
          <w:szCs w:val="16"/>
        </w:rPr>
        <w:t>as a result of</w:t>
      </w:r>
      <w:proofErr w:type="gramEnd"/>
      <w:r w:rsidRPr="00062930">
        <w:rPr>
          <w:rFonts w:eastAsia="Cambria"/>
          <w:color w:val="000000" w:themeColor="text1"/>
          <w:sz w:val="16"/>
          <w:szCs w:val="16"/>
        </w:rPr>
        <w:t xml:space="preserve"> their various possible choices, but that is all. </w:t>
      </w:r>
      <w:r w:rsidRPr="00062930">
        <w:rPr>
          <w:rFonts w:eastAsia="Cambria"/>
          <w:color w:val="000000" w:themeColor="text1"/>
          <w:highlight w:val="green"/>
          <w:u w:val="single"/>
        </w:rPr>
        <w:t>That is enough to</w:t>
      </w:r>
      <w:r w:rsidRPr="00062930">
        <w:rPr>
          <w:rFonts w:eastAsia="Cambria"/>
          <w:color w:val="000000" w:themeColor="text1"/>
          <w:u w:val="single"/>
        </w:rPr>
        <w:t xml:space="preserve"> allow public </w:t>
      </w:r>
      <w:proofErr w:type="gramStart"/>
      <w:r w:rsidRPr="00062930">
        <w:rPr>
          <w:rFonts w:eastAsia="Cambria"/>
          <w:color w:val="000000" w:themeColor="text1"/>
          <w:u w:val="single"/>
        </w:rPr>
        <w:t>policy-makers</w:t>
      </w:r>
      <w:proofErr w:type="gramEnd"/>
      <w:r w:rsidRPr="00062930">
        <w:rPr>
          <w:rFonts w:eastAsia="Cambria"/>
          <w:color w:val="000000" w:themeColor="text1"/>
          <w:u w:val="single"/>
        </w:rPr>
        <w:t xml:space="preserve"> to </w:t>
      </w:r>
      <w:r w:rsidRPr="00062930">
        <w:rPr>
          <w:rFonts w:eastAsia="Cambria"/>
          <w:color w:val="000000" w:themeColor="text1"/>
          <w:highlight w:val="green"/>
          <w:u w:val="single"/>
        </w:rPr>
        <w:t>use</w:t>
      </w:r>
      <w:r w:rsidRPr="00062930">
        <w:rPr>
          <w:rFonts w:eastAsia="Cambria"/>
          <w:color w:val="000000" w:themeColor="text1"/>
          <w:u w:val="single"/>
        </w:rPr>
        <w:t xml:space="preserve"> the </w:t>
      </w:r>
      <w:r w:rsidRPr="00062930">
        <w:rPr>
          <w:rFonts w:eastAsia="Cambria"/>
          <w:color w:val="000000" w:themeColor="text1"/>
          <w:highlight w:val="green"/>
          <w:u w:val="single"/>
        </w:rPr>
        <w:t>utilitarian calculus</w:t>
      </w:r>
      <w:r w:rsidRPr="00062930">
        <w:rPr>
          <w:rFonts w:eastAsia="Cambria"/>
          <w:color w:val="000000" w:themeColor="text1"/>
          <w:sz w:val="16"/>
          <w:szCs w:val="16"/>
        </w:rPr>
        <w:t xml:space="preserve"> – assuming they want to use it at all – to choose general rules or conduct.</w:t>
      </w:r>
    </w:p>
    <w:p w14:paraId="6470641A" w14:textId="77777777" w:rsidR="00DA101C" w:rsidRPr="00062930" w:rsidRDefault="00DA101C" w:rsidP="00DA101C">
      <w:pPr>
        <w:pStyle w:val="Heading4"/>
        <w:rPr>
          <w:rFonts w:asciiTheme="majorHAnsi" w:hAnsiTheme="majorHAnsi" w:cstheme="majorHAnsi"/>
          <w:color w:val="000000" w:themeColor="text1"/>
        </w:rPr>
      </w:pPr>
      <w:r w:rsidRPr="00062930">
        <w:rPr>
          <w:rFonts w:asciiTheme="majorHAnsi" w:hAnsiTheme="majorHAnsi" w:cstheme="majorHAnsi"/>
          <w:color w:val="000000" w:themeColor="text1"/>
        </w:rPr>
        <w:t>[3] Focus on large scale catastrophes is good and they outweigh – appeals to social costs, moral rules, and securitization play into cognitive bias and flawed risk calculus – 2020 is living proof</w:t>
      </w:r>
    </w:p>
    <w:p w14:paraId="46BD25A4" w14:textId="77777777" w:rsidR="00DA101C" w:rsidRPr="00062930" w:rsidRDefault="00DA101C" w:rsidP="00DA101C">
      <w:pPr>
        <w:rPr>
          <w:rFonts w:asciiTheme="majorHAnsi" w:hAnsiTheme="majorHAnsi" w:cstheme="majorHAnsi"/>
          <w:color w:val="000000" w:themeColor="text1"/>
        </w:rPr>
      </w:pPr>
      <w:r w:rsidRPr="00062930">
        <w:rPr>
          <w:rStyle w:val="Style13ptBold"/>
          <w:rFonts w:asciiTheme="majorHAnsi" w:hAnsiTheme="majorHAnsi" w:cstheme="majorHAnsi"/>
          <w:color w:val="000000" w:themeColor="text1"/>
        </w:rPr>
        <w:t>Weber 20</w:t>
      </w:r>
      <w:r w:rsidRPr="00062930">
        <w:rPr>
          <w:rFonts w:asciiTheme="majorHAnsi" w:hAnsiTheme="majorHAnsi" w:cstheme="majorHAnsi"/>
          <w:color w:val="000000" w:themeColor="text1"/>
        </w:rPr>
        <w:t xml:space="preserve"> (ELKE U. WEBER is Gerhard R. </w:t>
      </w:r>
      <w:proofErr w:type="spellStart"/>
      <w:r w:rsidRPr="00062930">
        <w:rPr>
          <w:rFonts w:asciiTheme="majorHAnsi" w:hAnsiTheme="majorHAnsi" w:cstheme="majorHAnsi"/>
          <w:color w:val="000000" w:themeColor="text1"/>
        </w:rPr>
        <w:t>Andlinger</w:t>
      </w:r>
      <w:proofErr w:type="spellEnd"/>
      <w:r w:rsidRPr="00062930">
        <w:rPr>
          <w:rFonts w:asciiTheme="majorHAnsi" w:hAnsiTheme="majorHAnsi" w:cstheme="majorHAnsi"/>
          <w:color w:val="000000" w:themeColor="text1"/>
        </w:rPr>
        <w:t xml:space="preserve"> Professor in Energy and the Environment and Professor of Psychology and Public Affairs at Princeton University.), November-December 2020 Issue, "Heads in the Sand," Foreign Affairs, </w:t>
      </w:r>
      <w:hyperlink r:id="rId17" w:history="1">
        <w:r w:rsidRPr="00062930">
          <w:rPr>
            <w:rStyle w:val="Hyperlink"/>
            <w:rFonts w:asciiTheme="majorHAnsi" w:hAnsiTheme="majorHAnsi" w:cstheme="majorHAnsi"/>
            <w:color w:val="000000" w:themeColor="text1"/>
            <w:u w:val="single"/>
          </w:rPr>
          <w:t>https://www.foreignaffairs.com/articles/2020-10-13/heads-sand</w:t>
        </w:r>
      </w:hyperlink>
      <w:r w:rsidRPr="00062930">
        <w:rPr>
          <w:rFonts w:asciiTheme="majorHAnsi" w:hAnsiTheme="majorHAnsi" w:cstheme="majorHAnsi"/>
          <w:color w:val="000000" w:themeColor="text1"/>
        </w:rPr>
        <w:t xml:space="preserve"> </w:t>
      </w:r>
      <w:proofErr w:type="spellStart"/>
      <w:r w:rsidRPr="00062930">
        <w:rPr>
          <w:rFonts w:asciiTheme="majorHAnsi" w:hAnsiTheme="majorHAnsi" w:cstheme="majorHAnsi"/>
          <w:color w:val="000000" w:themeColor="text1"/>
        </w:rPr>
        <w:t>mvp</w:t>
      </w:r>
      <w:proofErr w:type="spellEnd"/>
    </w:p>
    <w:p w14:paraId="6159E981" w14:textId="77777777" w:rsidR="00DA101C" w:rsidRPr="00062930" w:rsidRDefault="00DA101C" w:rsidP="00DA101C">
      <w:pPr>
        <w:rPr>
          <w:rFonts w:asciiTheme="majorHAnsi" w:hAnsiTheme="majorHAnsi" w:cstheme="majorHAnsi"/>
          <w:color w:val="000000" w:themeColor="text1"/>
        </w:rPr>
      </w:pPr>
      <w:r w:rsidRPr="00062930">
        <w:rPr>
          <w:rStyle w:val="StyleUnderline"/>
          <w:rFonts w:asciiTheme="majorHAnsi" w:hAnsiTheme="majorHAnsi" w:cstheme="majorHAnsi"/>
          <w:color w:val="000000" w:themeColor="text1"/>
          <w:highlight w:val="green"/>
        </w:rPr>
        <w:t>We are</w:t>
      </w:r>
      <w:r w:rsidRPr="00062930">
        <w:rPr>
          <w:rStyle w:val="StyleUnderline"/>
          <w:rFonts w:asciiTheme="majorHAnsi" w:hAnsiTheme="majorHAnsi" w:cstheme="majorHAnsi"/>
          <w:color w:val="000000" w:themeColor="text1"/>
        </w:rPr>
        <w:t xml:space="preserve"> living </w:t>
      </w:r>
      <w:r w:rsidRPr="00062930">
        <w:rPr>
          <w:rStyle w:val="StyleUnderline"/>
          <w:rFonts w:asciiTheme="majorHAnsi" w:hAnsiTheme="majorHAnsi" w:cstheme="majorHAnsi"/>
          <w:color w:val="000000" w:themeColor="text1"/>
          <w:highlight w:val="green"/>
        </w:rPr>
        <w:t>in a time of crisis</w:t>
      </w:r>
      <w:r w:rsidRPr="00062930">
        <w:rPr>
          <w:rFonts w:asciiTheme="majorHAnsi" w:hAnsiTheme="majorHAnsi" w:cstheme="majorHAnsi"/>
          <w:color w:val="000000" w:themeColor="text1"/>
        </w:rPr>
        <w:t xml:space="preserve">. From the immediate challenge of the COVID-19 pandemic to the looming existential threat of climate change, </w:t>
      </w:r>
      <w:r w:rsidRPr="00062930">
        <w:rPr>
          <w:rStyle w:val="StyleUnderline"/>
          <w:rFonts w:asciiTheme="majorHAnsi" w:hAnsiTheme="majorHAnsi" w:cstheme="majorHAnsi"/>
          <w:color w:val="000000" w:themeColor="text1"/>
        </w:rPr>
        <w:t xml:space="preserve">the world is grappling </w:t>
      </w:r>
      <w:r w:rsidRPr="00062930">
        <w:rPr>
          <w:rStyle w:val="StyleUnderline"/>
          <w:rFonts w:asciiTheme="majorHAnsi" w:hAnsiTheme="majorHAnsi" w:cstheme="majorHAnsi"/>
          <w:color w:val="000000" w:themeColor="text1"/>
          <w:highlight w:val="green"/>
        </w:rPr>
        <w:t>with massive global dangers</w:t>
      </w:r>
      <w:r w:rsidRPr="00062930">
        <w:rPr>
          <w:rFonts w:asciiTheme="majorHAnsi" w:hAnsiTheme="majorHAnsi" w:cstheme="majorHAnsi"/>
          <w:color w:val="000000" w:themeColor="text1"/>
        </w:rPr>
        <w:t xml:space="preserve">—to say nothing of countless problems within countries, such as inequality, cyberattacks, unemployment, systemic racism, and obesity. </w:t>
      </w:r>
      <w:r w:rsidRPr="00062930">
        <w:rPr>
          <w:rStyle w:val="StyleUnderline"/>
          <w:rFonts w:asciiTheme="majorHAnsi" w:hAnsiTheme="majorHAnsi" w:cstheme="majorHAnsi"/>
          <w:color w:val="000000" w:themeColor="text1"/>
        </w:rPr>
        <w:t xml:space="preserve">In any given crisis, </w:t>
      </w:r>
      <w:r w:rsidRPr="00062930">
        <w:rPr>
          <w:rStyle w:val="StyleUnderline"/>
          <w:rFonts w:asciiTheme="majorHAnsi" w:hAnsiTheme="majorHAnsi" w:cstheme="majorHAnsi"/>
          <w:color w:val="000000" w:themeColor="text1"/>
          <w:highlight w:val="green"/>
        </w:rPr>
        <w:t>the right response is often clear</w:t>
      </w:r>
      <w:r w:rsidRPr="00062930">
        <w:rPr>
          <w:rFonts w:asciiTheme="majorHAnsi" w:hAnsiTheme="majorHAnsi" w:cstheme="majorHAnsi"/>
          <w:color w:val="000000" w:themeColor="text1"/>
        </w:rPr>
        <w:t xml:space="preserve">. Wear a mask and keep away from other people. Burn less fossil fuel. Redistribute income. Protect digital infrastructure. The answers are out there. </w:t>
      </w:r>
      <w:r w:rsidRPr="00062930">
        <w:rPr>
          <w:rStyle w:val="StyleUnderline"/>
          <w:rFonts w:asciiTheme="majorHAnsi" w:hAnsiTheme="majorHAnsi" w:cstheme="majorHAnsi"/>
          <w:color w:val="000000" w:themeColor="text1"/>
          <w:highlight w:val="green"/>
        </w:rPr>
        <w:t>What’s lacking are</w:t>
      </w:r>
      <w:r w:rsidRPr="00062930">
        <w:rPr>
          <w:rStyle w:val="StyleUnderline"/>
          <w:rFonts w:asciiTheme="majorHAnsi" w:hAnsiTheme="majorHAnsi" w:cstheme="majorHAnsi"/>
          <w:color w:val="000000" w:themeColor="text1"/>
        </w:rPr>
        <w:t xml:space="preserve"> governments that can translate them into </w:t>
      </w:r>
      <w:r w:rsidRPr="00062930">
        <w:rPr>
          <w:rStyle w:val="StyleUnderline"/>
          <w:rFonts w:asciiTheme="majorHAnsi" w:hAnsiTheme="majorHAnsi" w:cstheme="majorHAnsi"/>
          <w:color w:val="000000" w:themeColor="text1"/>
          <w:highlight w:val="green"/>
        </w:rPr>
        <w:t>actual policy</w:t>
      </w:r>
      <w:r w:rsidRPr="00062930">
        <w:rPr>
          <w:rFonts w:asciiTheme="majorHAnsi" w:hAnsiTheme="majorHAnsi" w:cstheme="majorHAnsi"/>
          <w:color w:val="000000" w:themeColor="text1"/>
        </w:rPr>
        <w:t>. As a result, the crises continue. The death toll from the pandemic skyrockets, and the world makes dangerously slow progress on climate change, and so on.</w:t>
      </w:r>
    </w:p>
    <w:p w14:paraId="515FED67" w14:textId="77777777" w:rsidR="00DA101C" w:rsidRPr="00062930" w:rsidRDefault="00DA101C" w:rsidP="00DA101C">
      <w:pPr>
        <w:rPr>
          <w:rFonts w:asciiTheme="majorHAnsi" w:hAnsiTheme="majorHAnsi" w:cstheme="majorHAnsi"/>
          <w:color w:val="000000" w:themeColor="text1"/>
        </w:rPr>
      </w:pPr>
      <w:r w:rsidRPr="00062930">
        <w:rPr>
          <w:rFonts w:asciiTheme="majorHAnsi" w:hAnsiTheme="majorHAnsi" w:cstheme="majorHAnsi"/>
          <w:color w:val="000000" w:themeColor="text1"/>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062930">
        <w:rPr>
          <w:rStyle w:val="StyleUnderline"/>
          <w:rFonts w:asciiTheme="majorHAnsi" w:hAnsiTheme="majorHAnsi" w:cstheme="majorHAnsi"/>
          <w:color w:val="000000" w:themeColor="text1"/>
        </w:rPr>
        <w:t xml:space="preserve">That means </w:t>
      </w:r>
      <w:r w:rsidRPr="00062930">
        <w:rPr>
          <w:rStyle w:val="StyleUnderline"/>
          <w:rFonts w:asciiTheme="majorHAnsi" w:hAnsiTheme="majorHAnsi" w:cstheme="majorHAnsi"/>
          <w:color w:val="000000" w:themeColor="text1"/>
          <w:highlight w:val="green"/>
        </w:rPr>
        <w:t>incorporating</w:t>
      </w:r>
      <w:r w:rsidRPr="00062930">
        <w:rPr>
          <w:rStyle w:val="StyleUnderline"/>
          <w:rFonts w:asciiTheme="majorHAnsi" w:hAnsiTheme="majorHAnsi" w:cstheme="majorHAnsi"/>
          <w:color w:val="000000" w:themeColor="text1"/>
        </w:rPr>
        <w:t xml:space="preserve"> the </w:t>
      </w:r>
      <w:r w:rsidRPr="00062930">
        <w:rPr>
          <w:rStyle w:val="StyleUnderline"/>
          <w:rFonts w:asciiTheme="majorHAnsi" w:hAnsiTheme="majorHAnsi" w:cstheme="majorHAnsi"/>
          <w:color w:val="000000" w:themeColor="text1"/>
          <w:highlight w:val="green"/>
        </w:rPr>
        <w:t>full range of scientific knowledge</w:t>
      </w:r>
      <w:r w:rsidRPr="00062930">
        <w:rPr>
          <w:rStyle w:val="StyleUnderline"/>
          <w:rFonts w:asciiTheme="majorHAnsi" w:hAnsiTheme="majorHAnsi" w:cstheme="majorHAnsi"/>
          <w:color w:val="000000" w:themeColor="text1"/>
        </w:rPr>
        <w:t xml:space="preserve"> available about the problem at hand. It means </w:t>
      </w:r>
      <w:r w:rsidRPr="00062930">
        <w:rPr>
          <w:rStyle w:val="Emphasis"/>
          <w:rFonts w:asciiTheme="majorHAnsi" w:hAnsiTheme="majorHAnsi" w:cstheme="majorHAnsi"/>
          <w:color w:val="000000" w:themeColor="text1"/>
          <w:highlight w:val="green"/>
        </w:rPr>
        <w:t>embracing uncertainty</w:t>
      </w:r>
      <w:r w:rsidRPr="00062930">
        <w:rPr>
          <w:rStyle w:val="Emphasis"/>
          <w:rFonts w:asciiTheme="majorHAnsi" w:hAnsiTheme="majorHAnsi" w:cstheme="majorHAnsi"/>
          <w:color w:val="000000" w:themeColor="text1"/>
        </w:rPr>
        <w:t>,</w:t>
      </w:r>
      <w:r w:rsidRPr="00062930">
        <w:rPr>
          <w:rStyle w:val="StyleUnderline"/>
          <w:rFonts w:asciiTheme="majorHAnsi" w:hAnsiTheme="majorHAnsi" w:cstheme="majorHAnsi"/>
          <w:color w:val="000000" w:themeColor="text1"/>
        </w:rPr>
        <w:t xml:space="preserve"> rather than willfully ignoring it. And it means </w:t>
      </w:r>
      <w:r w:rsidRPr="00062930">
        <w:rPr>
          <w:rStyle w:val="StyleUnderline"/>
          <w:rFonts w:asciiTheme="majorHAnsi" w:hAnsiTheme="majorHAnsi" w:cstheme="majorHAnsi"/>
          <w:color w:val="000000" w:themeColor="text1"/>
          <w:highlight w:val="green"/>
        </w:rPr>
        <w:t>thinking in</w:t>
      </w:r>
      <w:r w:rsidRPr="00062930">
        <w:rPr>
          <w:rStyle w:val="StyleUnderline"/>
          <w:rFonts w:asciiTheme="majorHAnsi" w:hAnsiTheme="majorHAnsi" w:cstheme="majorHAnsi"/>
          <w:color w:val="000000" w:themeColor="text1"/>
        </w:rPr>
        <w:t xml:space="preserve"> terms of </w:t>
      </w:r>
      <w:r w:rsidRPr="00062930">
        <w:rPr>
          <w:rStyle w:val="StyleUnderline"/>
          <w:rFonts w:asciiTheme="majorHAnsi" w:hAnsiTheme="majorHAnsi" w:cstheme="majorHAnsi"/>
          <w:color w:val="000000" w:themeColor="text1"/>
          <w:highlight w:val="green"/>
        </w:rPr>
        <w:t xml:space="preserve">a </w:t>
      </w:r>
      <w:proofErr w:type="gramStart"/>
      <w:r w:rsidRPr="00062930">
        <w:rPr>
          <w:rStyle w:val="StyleUnderline"/>
          <w:rFonts w:asciiTheme="majorHAnsi" w:hAnsiTheme="majorHAnsi" w:cstheme="majorHAnsi"/>
          <w:color w:val="000000" w:themeColor="text1"/>
          <w:highlight w:val="green"/>
        </w:rPr>
        <w:t>long time</w:t>
      </w:r>
      <w:proofErr w:type="gramEnd"/>
      <w:r w:rsidRPr="00062930">
        <w:rPr>
          <w:rStyle w:val="StyleUnderline"/>
          <w:rFonts w:asciiTheme="majorHAnsi" w:hAnsiTheme="majorHAnsi" w:cstheme="majorHAnsi"/>
          <w:color w:val="000000" w:themeColor="text1"/>
          <w:highlight w:val="green"/>
        </w:rPr>
        <w:t xml:space="preserve"> horizon</w:t>
      </w:r>
      <w:r w:rsidRPr="00062930">
        <w:rPr>
          <w:rFonts w:asciiTheme="majorHAnsi" w:hAnsiTheme="majorHAnsi" w:cstheme="majorHAnsi"/>
          <w:color w:val="000000" w:themeColor="text1"/>
        </w:rPr>
        <w:t xml:space="preserve">, rather </w:t>
      </w:r>
      <w:r w:rsidRPr="00062930">
        <w:rPr>
          <w:rFonts w:asciiTheme="majorHAnsi" w:hAnsiTheme="majorHAnsi" w:cstheme="majorHAnsi"/>
          <w:color w:val="000000" w:themeColor="text1"/>
        </w:rPr>
        <w:lastRenderedPageBreak/>
        <w:t>than merely until the next election. But so often, policymakers are anything but nimble and wise. They are slow, inflexible, uninformed, overconfident, and myopic.</w:t>
      </w:r>
    </w:p>
    <w:p w14:paraId="682365B4" w14:textId="77777777" w:rsidR="00DA101C" w:rsidRPr="00062930" w:rsidRDefault="00DA101C" w:rsidP="00DA101C">
      <w:pPr>
        <w:rPr>
          <w:rFonts w:asciiTheme="majorHAnsi" w:hAnsiTheme="majorHAnsi" w:cstheme="majorHAnsi"/>
          <w:color w:val="000000" w:themeColor="text1"/>
        </w:rPr>
      </w:pPr>
      <w:r w:rsidRPr="00062930">
        <w:rPr>
          <w:rFonts w:asciiTheme="majorHAnsi" w:hAnsiTheme="majorHAnsi" w:cstheme="majorHAnsi"/>
          <w:color w:val="000000" w:themeColor="text1"/>
        </w:rPr>
        <w:t xml:space="preserve">Why is everyone doing so badly? Part of the explanation lies in the inherent qualities of crises. </w:t>
      </w:r>
      <w:r w:rsidRPr="00062930">
        <w:rPr>
          <w:rStyle w:val="StyleUnderline"/>
          <w:rFonts w:asciiTheme="majorHAnsi" w:hAnsiTheme="majorHAnsi" w:cstheme="majorHAnsi"/>
          <w:color w:val="000000" w:themeColor="text1"/>
        </w:rPr>
        <w:t xml:space="preserve">Crises typically </w:t>
      </w:r>
      <w:r w:rsidRPr="00062930">
        <w:rPr>
          <w:rStyle w:val="StyleUnderline"/>
          <w:rFonts w:asciiTheme="majorHAnsi" w:hAnsiTheme="majorHAnsi" w:cstheme="majorHAnsi"/>
          <w:color w:val="000000" w:themeColor="text1"/>
          <w:highlight w:val="green"/>
        </w:rPr>
        <w:t>require navigating between risks</w:t>
      </w:r>
      <w:r w:rsidRPr="00062930">
        <w:rPr>
          <w:rStyle w:val="StyleUnderline"/>
          <w:rFonts w:asciiTheme="majorHAnsi" w:hAnsiTheme="majorHAnsi" w:cstheme="majorHAnsi"/>
          <w:color w:val="000000" w:themeColor="text1"/>
        </w:rPr>
        <w:t>. In the COVID-19 pandemic, policymakers want to save lives and jobs. With climate change, they seek a balance between avoiding extreme weather and allowing economic growth</w:t>
      </w:r>
      <w:r w:rsidRPr="00062930">
        <w:rPr>
          <w:rFonts w:asciiTheme="majorHAnsi" w:hAnsiTheme="majorHAnsi" w:cstheme="majorHAnsi"/>
          <w:color w:val="000000" w:themeColor="text1"/>
        </w:rPr>
        <w:t xml:space="preserve">. Such tradeoffs are hard as it is, and they are further complicated by the fact that costs and benefits are not evenly distributed among stakeholders, making conflict a seemingly unavoidable part of any policy choice. </w:t>
      </w:r>
      <w:r w:rsidRPr="00062930">
        <w:rPr>
          <w:rStyle w:val="StyleUnderline"/>
          <w:rFonts w:asciiTheme="majorHAnsi" w:hAnsiTheme="majorHAnsi" w:cstheme="majorHAnsi"/>
          <w:color w:val="000000" w:themeColor="text1"/>
          <w:highlight w:val="green"/>
        </w:rPr>
        <w:t>Vested interests</w:t>
      </w:r>
      <w:r w:rsidRPr="00062930">
        <w:rPr>
          <w:rStyle w:val="StyleUnderline"/>
          <w:rFonts w:asciiTheme="majorHAnsi" w:hAnsiTheme="majorHAnsi" w:cstheme="majorHAnsi"/>
          <w:color w:val="000000" w:themeColor="text1"/>
        </w:rPr>
        <w:t xml:space="preserve"> attempt to </w:t>
      </w:r>
      <w:r w:rsidRPr="00062930">
        <w:rPr>
          <w:rStyle w:val="StyleUnderline"/>
          <w:rFonts w:asciiTheme="majorHAnsi" w:hAnsiTheme="majorHAnsi" w:cstheme="majorHAnsi"/>
          <w:color w:val="000000" w:themeColor="text1"/>
          <w:highlight w:val="green"/>
        </w:rPr>
        <w:t>forestall</w:t>
      </w:r>
      <w:r w:rsidRPr="00062930">
        <w:rPr>
          <w:rStyle w:val="StyleUnderline"/>
          <w:rFonts w:asciiTheme="majorHAnsi" w:hAnsiTheme="majorHAnsi" w:cstheme="majorHAnsi"/>
          <w:color w:val="000000" w:themeColor="text1"/>
        </w:rPr>
        <w:t xml:space="preserve"> needed </w:t>
      </w:r>
      <w:r w:rsidRPr="00062930">
        <w:rPr>
          <w:rStyle w:val="StyleUnderline"/>
          <w:rFonts w:asciiTheme="majorHAnsi" w:hAnsiTheme="majorHAnsi" w:cstheme="majorHAnsi"/>
          <w:color w:val="000000" w:themeColor="text1"/>
          <w:highlight w:val="green"/>
        </w:rPr>
        <w:t>action</w:t>
      </w:r>
      <w:r w:rsidRPr="00062930">
        <w:rPr>
          <w:rFonts w:asciiTheme="majorHAnsi" w:hAnsiTheme="majorHAnsi" w:cstheme="majorHAnsi"/>
          <w:color w:val="000000" w:themeColor="text1"/>
          <w:highlight w:val="green"/>
        </w:rPr>
        <w:t>,</w:t>
      </w:r>
      <w:r w:rsidRPr="00062930">
        <w:rPr>
          <w:rFonts w:asciiTheme="majorHAnsi" w:hAnsiTheme="majorHAnsi" w:cstheme="majorHAnsi"/>
          <w:color w:val="000000" w:themeColor="text1"/>
        </w:rPr>
        <w:t xml:space="preserve"> using their money to influence decision-makers and the media. To make matters worse, policymakers must pay sustained attention to multiple issues and multiple constituencies over time. </w:t>
      </w:r>
      <w:r w:rsidRPr="00062930">
        <w:rPr>
          <w:rStyle w:val="StyleUnderline"/>
          <w:rFonts w:asciiTheme="majorHAnsi" w:hAnsiTheme="majorHAnsi" w:cstheme="majorHAnsi"/>
          <w:color w:val="000000" w:themeColor="text1"/>
        </w:rPr>
        <w:t>They must accept large amounts of uncertainty</w:t>
      </w:r>
      <w:r w:rsidRPr="00062930">
        <w:rPr>
          <w:rFonts w:asciiTheme="majorHAnsi" w:hAnsiTheme="majorHAnsi" w:cstheme="majorHAnsi"/>
          <w:color w:val="000000" w:themeColor="text1"/>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10189B3" w14:textId="77777777" w:rsidR="00DA101C" w:rsidRPr="00062930" w:rsidRDefault="00DA101C" w:rsidP="00DA101C">
      <w:pPr>
        <w:rPr>
          <w:rStyle w:val="StyleUnderline"/>
          <w:rFonts w:asciiTheme="majorHAnsi" w:hAnsiTheme="majorHAnsi" w:cstheme="majorHAnsi"/>
          <w:color w:val="000000" w:themeColor="text1"/>
        </w:rPr>
      </w:pPr>
      <w:r w:rsidRPr="00062930">
        <w:rPr>
          <w:rFonts w:asciiTheme="majorHAnsi" w:hAnsiTheme="majorHAnsi" w:cstheme="majorHAnsi"/>
          <w:color w:val="000000" w:themeColor="text1"/>
        </w:rPr>
        <w:t xml:space="preserve">But </w:t>
      </w:r>
      <w:r w:rsidRPr="00062930">
        <w:rPr>
          <w:rStyle w:val="StyleUnderline"/>
          <w:rFonts w:asciiTheme="majorHAnsi" w:hAnsiTheme="majorHAnsi" w:cstheme="majorHAnsi"/>
          <w:color w:val="000000" w:themeColor="text1"/>
        </w:rPr>
        <w:t>the explanation for humanity’s woeful response to crises goes beyond politics and incentives. To truly understand the failure to act, one must turn to human psychology.</w:t>
      </w:r>
      <w:r w:rsidRPr="00062930">
        <w:rPr>
          <w:rFonts w:asciiTheme="majorHAnsi" w:hAnsiTheme="majorHAnsi" w:cstheme="majorHAnsi"/>
          <w:color w:val="000000" w:themeColor="text1"/>
        </w:rPr>
        <w:t xml:space="preserve"> It is there that one can grasp the full impediments to proper decision-making—the </w:t>
      </w:r>
      <w:r w:rsidRPr="00062930">
        <w:rPr>
          <w:rStyle w:val="StyleUnderline"/>
          <w:rFonts w:asciiTheme="majorHAnsi" w:hAnsiTheme="majorHAnsi" w:cstheme="majorHAnsi"/>
          <w:color w:val="000000" w:themeColor="text1"/>
          <w:highlight w:val="green"/>
        </w:rPr>
        <w:t>cognitive biases, emotion</w:t>
      </w:r>
      <w:r w:rsidRPr="00062930">
        <w:rPr>
          <w:rStyle w:val="StyleUnderline"/>
          <w:rFonts w:asciiTheme="majorHAnsi" w:hAnsiTheme="majorHAnsi" w:cstheme="majorHAnsi"/>
          <w:color w:val="000000" w:themeColor="text1"/>
        </w:rPr>
        <w:t xml:space="preserve">al reactions, </w:t>
      </w:r>
      <w:r w:rsidRPr="00062930">
        <w:rPr>
          <w:rStyle w:val="StyleUnderline"/>
          <w:rFonts w:asciiTheme="majorHAnsi" w:hAnsiTheme="majorHAnsi" w:cstheme="majorHAnsi"/>
          <w:color w:val="000000" w:themeColor="text1"/>
          <w:highlight w:val="green"/>
        </w:rPr>
        <w:t>and suboptimal shortcuts</w:t>
      </w:r>
      <w:r w:rsidRPr="00062930">
        <w:rPr>
          <w:rStyle w:val="StyleUnderline"/>
          <w:rFonts w:asciiTheme="majorHAnsi" w:hAnsiTheme="majorHAnsi" w:cstheme="majorHAnsi"/>
          <w:color w:val="000000" w:themeColor="text1"/>
        </w:rPr>
        <w:t xml:space="preserve"> that </w:t>
      </w:r>
      <w:r w:rsidRPr="00062930">
        <w:rPr>
          <w:rStyle w:val="StyleUnderline"/>
          <w:rFonts w:asciiTheme="majorHAnsi" w:hAnsiTheme="majorHAnsi" w:cstheme="majorHAnsi"/>
          <w:color w:val="000000" w:themeColor="text1"/>
          <w:highlight w:val="green"/>
        </w:rPr>
        <w:t>hold policymakers back</w:t>
      </w:r>
      <w:r w:rsidRPr="00062930">
        <w:rPr>
          <w:rStyle w:val="StyleUnderline"/>
          <w:rFonts w:asciiTheme="majorHAnsi" w:hAnsiTheme="majorHAnsi" w:cstheme="majorHAnsi"/>
          <w:color w:val="000000" w:themeColor="text1"/>
        </w:rPr>
        <w:t xml:space="preserve">—and the tools to overcome them. </w:t>
      </w:r>
    </w:p>
    <w:p w14:paraId="230C73AB" w14:textId="77777777" w:rsidR="00DA101C" w:rsidRPr="00062930" w:rsidRDefault="00DA101C" w:rsidP="00DA101C">
      <w:pPr>
        <w:rPr>
          <w:rFonts w:asciiTheme="majorHAnsi" w:hAnsiTheme="majorHAnsi" w:cstheme="majorHAnsi"/>
          <w:color w:val="000000" w:themeColor="text1"/>
        </w:rPr>
      </w:pPr>
      <w:r w:rsidRPr="00062930">
        <w:rPr>
          <w:rFonts w:asciiTheme="majorHAnsi" w:hAnsiTheme="majorHAnsi" w:cstheme="majorHAnsi"/>
          <w:color w:val="000000" w:themeColor="text1"/>
        </w:rPr>
        <w:t>AVOIDING THE UNCOMFORTABLE</w:t>
      </w:r>
    </w:p>
    <w:p w14:paraId="2FBE2038" w14:textId="77777777" w:rsidR="00DA101C" w:rsidRPr="003410AD" w:rsidRDefault="00DA101C" w:rsidP="00DA101C">
      <w:pPr>
        <w:rPr>
          <w:rFonts w:asciiTheme="majorHAnsi" w:hAnsiTheme="majorHAnsi" w:cstheme="majorHAnsi"/>
          <w:color w:val="FF0000"/>
        </w:rPr>
      </w:pPr>
      <w:r w:rsidRPr="00062930">
        <w:rPr>
          <w:rStyle w:val="StyleUnderline"/>
          <w:rFonts w:asciiTheme="majorHAnsi" w:hAnsiTheme="majorHAnsi" w:cstheme="majorHAnsi"/>
          <w:color w:val="000000" w:themeColor="text1"/>
          <w:highlight w:val="green"/>
        </w:rPr>
        <w:t>People are singularly bad at predicting</w:t>
      </w:r>
      <w:r w:rsidRPr="00062930">
        <w:rPr>
          <w:rStyle w:val="StyleUnderline"/>
          <w:rFonts w:asciiTheme="majorHAnsi" w:hAnsiTheme="majorHAnsi" w:cstheme="majorHAnsi"/>
          <w:color w:val="000000" w:themeColor="text1"/>
        </w:rPr>
        <w:t xml:space="preserve"> and preparing </w:t>
      </w:r>
      <w:r w:rsidRPr="00062930">
        <w:rPr>
          <w:rStyle w:val="StyleUnderline"/>
          <w:rFonts w:asciiTheme="majorHAnsi" w:hAnsiTheme="majorHAnsi" w:cstheme="majorHAnsi"/>
          <w:color w:val="000000" w:themeColor="text1"/>
          <w:highlight w:val="green"/>
        </w:rPr>
        <w:t>for catastrophes. Many</w:t>
      </w:r>
      <w:r w:rsidRPr="00062930">
        <w:rPr>
          <w:rStyle w:val="StyleUnderline"/>
          <w:rFonts w:asciiTheme="majorHAnsi" w:hAnsiTheme="majorHAnsi" w:cstheme="majorHAnsi"/>
          <w:color w:val="000000" w:themeColor="text1"/>
        </w:rPr>
        <w:t xml:space="preserve"> of these events </w:t>
      </w:r>
      <w:r w:rsidRPr="00062930">
        <w:rPr>
          <w:rStyle w:val="StyleUnderline"/>
          <w:rFonts w:asciiTheme="majorHAnsi" w:hAnsiTheme="majorHAnsi" w:cstheme="majorHAnsi"/>
          <w:color w:val="000000" w:themeColor="text1"/>
          <w:highlight w:val="green"/>
        </w:rPr>
        <w:t>are “black swans</w:t>
      </w:r>
      <w:r w:rsidRPr="00062930">
        <w:rPr>
          <w:rStyle w:val="StyleUnderline"/>
          <w:rFonts w:asciiTheme="majorHAnsi" w:hAnsiTheme="majorHAnsi" w:cstheme="majorHAnsi"/>
          <w:color w:val="000000" w:themeColor="text1"/>
        </w:rPr>
        <w:t xml:space="preserve">,” rare and unpredictable occurrences that most people find </w:t>
      </w:r>
      <w:r w:rsidRPr="00062930">
        <w:rPr>
          <w:rStyle w:val="StyleUnderline"/>
          <w:rFonts w:asciiTheme="majorHAnsi" w:hAnsiTheme="majorHAnsi" w:cstheme="majorHAnsi"/>
          <w:color w:val="000000" w:themeColor="text1"/>
          <w:highlight w:val="green"/>
        </w:rPr>
        <w:t>difficult to imagine</w:t>
      </w:r>
      <w:r w:rsidRPr="00062930">
        <w:rPr>
          <w:rStyle w:val="StyleUnderline"/>
          <w:rFonts w:asciiTheme="majorHAnsi" w:hAnsiTheme="majorHAnsi" w:cstheme="majorHAnsi"/>
          <w:color w:val="000000" w:themeColor="text1"/>
        </w:rPr>
        <w:t>, seemingly falling into the realm of science fiction</w:t>
      </w:r>
      <w:r w:rsidRPr="00062930">
        <w:rPr>
          <w:rStyle w:val="StyleUnderline"/>
          <w:rFonts w:asciiTheme="majorHAnsi" w:hAnsiTheme="majorHAnsi" w:cstheme="majorHAnsi"/>
          <w:color w:val="000000" w:themeColor="text1"/>
          <w:highlight w:val="green"/>
        </w:rPr>
        <w:t>. Others are</w:t>
      </w:r>
      <w:r w:rsidRPr="00062930">
        <w:rPr>
          <w:rStyle w:val="StyleUnderline"/>
          <w:rFonts w:asciiTheme="majorHAnsi" w:hAnsiTheme="majorHAnsi" w:cstheme="majorHAnsi"/>
          <w:color w:val="000000" w:themeColor="text1"/>
        </w:rPr>
        <w:t xml:space="preserve"> “gray rhinos,” large and </w:t>
      </w:r>
      <w:r w:rsidRPr="00062930">
        <w:rPr>
          <w:rStyle w:val="StyleUnderline"/>
          <w:rFonts w:asciiTheme="majorHAnsi" w:hAnsiTheme="majorHAnsi" w:cstheme="majorHAnsi"/>
          <w:color w:val="000000" w:themeColor="text1"/>
          <w:highlight w:val="green"/>
        </w:rPr>
        <w:t>not uncommon</w:t>
      </w:r>
      <w:r w:rsidRPr="00062930">
        <w:rPr>
          <w:rStyle w:val="StyleUnderline"/>
          <w:rFonts w:asciiTheme="majorHAnsi" w:hAnsiTheme="majorHAnsi" w:cstheme="majorHAnsi"/>
          <w:color w:val="000000" w:themeColor="text1"/>
        </w:rPr>
        <w:t xml:space="preserve"> threats </w:t>
      </w:r>
      <w:r w:rsidRPr="003410AD">
        <w:rPr>
          <w:rStyle w:val="StyleUnderline"/>
          <w:rFonts w:asciiTheme="majorHAnsi" w:hAnsiTheme="majorHAnsi" w:cstheme="majorHAnsi"/>
          <w:color w:val="FF0000"/>
        </w:rPr>
        <w:t xml:space="preserve">that are still </w:t>
      </w:r>
      <w:r w:rsidRPr="003410AD">
        <w:rPr>
          <w:rStyle w:val="StyleUnderline"/>
          <w:rFonts w:asciiTheme="majorHAnsi" w:hAnsiTheme="majorHAnsi" w:cstheme="majorHAnsi"/>
          <w:color w:val="FF0000"/>
          <w:highlight w:val="green"/>
        </w:rPr>
        <w:t>neglected until they stare you in the face</w:t>
      </w:r>
      <w:r w:rsidRPr="003410AD">
        <w:rPr>
          <w:rStyle w:val="StyleUnderline"/>
          <w:rFonts w:asciiTheme="majorHAnsi" w:hAnsiTheme="majorHAnsi" w:cstheme="majorHAnsi"/>
          <w:color w:val="FF0000"/>
        </w:rPr>
        <w:t xml:space="preserve"> (such as a coronavirus outbreak</w:t>
      </w:r>
      <w:r w:rsidRPr="003410AD">
        <w:rPr>
          <w:rFonts w:asciiTheme="majorHAnsi" w:hAnsiTheme="majorHAnsi" w:cstheme="majorHAnsi"/>
          <w:color w:val="FF0000"/>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2BE6C78E" w14:textId="77777777" w:rsidR="00DA101C" w:rsidRPr="003410AD" w:rsidRDefault="00DA101C" w:rsidP="00DA101C">
      <w:pPr>
        <w:rPr>
          <w:rFonts w:asciiTheme="majorHAnsi" w:hAnsiTheme="majorHAnsi" w:cstheme="majorHAnsi"/>
          <w:color w:val="FF0000"/>
        </w:rPr>
      </w:pPr>
      <w:r w:rsidRPr="003410AD">
        <w:rPr>
          <w:rStyle w:val="StyleUnderline"/>
          <w:rFonts w:asciiTheme="majorHAnsi" w:hAnsiTheme="majorHAnsi" w:cstheme="majorHAnsi"/>
          <w:color w:val="FF0000"/>
        </w:rPr>
        <w:t>Not only do humans fail to anticipate crises; they also fail to respond rationally to them.</w:t>
      </w:r>
      <w:r w:rsidRPr="003410AD">
        <w:rPr>
          <w:rFonts w:asciiTheme="majorHAnsi" w:hAnsiTheme="majorHAnsi" w:cstheme="majorHAnsi"/>
          <w:color w:val="FF0000"/>
        </w:rPr>
        <w:t xml:space="preserve"> At best, people display “bounded rationality,” the idea that instead of carefully considering their options and making perfectly rational decisions that optimize their preferences, humans in the </w:t>
      </w:r>
      <w:proofErr w:type="gramStart"/>
      <w:r w:rsidRPr="003410AD">
        <w:rPr>
          <w:rFonts w:asciiTheme="majorHAnsi" w:hAnsiTheme="majorHAnsi" w:cstheme="majorHAnsi"/>
          <w:color w:val="FF0000"/>
        </w:rPr>
        <w:t>real world</w:t>
      </w:r>
      <w:proofErr w:type="gramEnd"/>
      <w:r w:rsidRPr="003410AD">
        <w:rPr>
          <w:rFonts w:asciiTheme="majorHAnsi" w:hAnsiTheme="majorHAnsi" w:cstheme="majorHAnsi"/>
          <w:color w:val="FF0000"/>
        </w:rPr>
        <w:t xml:space="preserve"> act quickly and imperfectly, limited as they are by time and cognitive capacity. Add in the stress generated by crises, and their performance gets even worse.</w:t>
      </w:r>
    </w:p>
    <w:p w14:paraId="4F8269CD" w14:textId="77777777" w:rsidR="00DA101C" w:rsidRPr="003410AD" w:rsidRDefault="00DA101C" w:rsidP="00DA101C">
      <w:pPr>
        <w:rPr>
          <w:rFonts w:asciiTheme="majorHAnsi" w:hAnsiTheme="majorHAnsi" w:cstheme="majorHAnsi"/>
          <w:color w:val="FF0000"/>
        </w:rPr>
      </w:pPr>
      <w:r w:rsidRPr="003410AD">
        <w:rPr>
          <w:rStyle w:val="StyleUnderline"/>
          <w:rFonts w:asciiTheme="majorHAnsi" w:hAnsiTheme="majorHAnsi" w:cstheme="majorHAnsi"/>
          <w:color w:val="FF0000"/>
          <w:highlight w:val="green"/>
        </w:rPr>
        <w:t>Because humans don’t have</w:t>
      </w:r>
      <w:r w:rsidRPr="003410AD">
        <w:rPr>
          <w:rStyle w:val="StyleUnderline"/>
          <w:rFonts w:asciiTheme="majorHAnsi" w:hAnsiTheme="majorHAnsi" w:cstheme="majorHAnsi"/>
          <w:color w:val="FF0000"/>
        </w:rPr>
        <w:t xml:space="preserve"> enough </w:t>
      </w:r>
      <w:r w:rsidRPr="003410AD">
        <w:rPr>
          <w:rStyle w:val="StyleUnderline"/>
          <w:rFonts w:asciiTheme="majorHAnsi" w:hAnsiTheme="majorHAnsi" w:cstheme="majorHAnsi"/>
          <w:color w:val="FF0000"/>
          <w:highlight w:val="green"/>
        </w:rPr>
        <w:t>time, info</w:t>
      </w:r>
      <w:r w:rsidRPr="003410AD">
        <w:rPr>
          <w:rStyle w:val="StyleUnderline"/>
          <w:rFonts w:asciiTheme="majorHAnsi" w:hAnsiTheme="majorHAnsi" w:cstheme="majorHAnsi"/>
          <w:color w:val="FF0000"/>
        </w:rPr>
        <w:t>rmation</w:t>
      </w:r>
      <w:r w:rsidRPr="003410AD">
        <w:rPr>
          <w:rStyle w:val="StyleUnderline"/>
          <w:rFonts w:asciiTheme="majorHAnsi" w:hAnsiTheme="majorHAnsi" w:cstheme="majorHAnsi"/>
          <w:color w:val="FF0000"/>
          <w:highlight w:val="green"/>
        </w:rPr>
        <w:t>, or</w:t>
      </w:r>
      <w:r w:rsidRPr="003410AD">
        <w:rPr>
          <w:rStyle w:val="StyleUnderline"/>
          <w:rFonts w:asciiTheme="majorHAnsi" w:hAnsiTheme="majorHAnsi" w:cstheme="majorHAnsi"/>
          <w:color w:val="FF0000"/>
        </w:rPr>
        <w:t xml:space="preserve"> processing </w:t>
      </w:r>
      <w:r w:rsidRPr="003410AD">
        <w:rPr>
          <w:rStyle w:val="StyleUnderline"/>
          <w:rFonts w:asciiTheme="majorHAnsi" w:hAnsiTheme="majorHAnsi" w:cstheme="majorHAnsi"/>
          <w:color w:val="FF0000"/>
          <w:highlight w:val="green"/>
        </w:rPr>
        <w:t>power to deliberate rationally</w:t>
      </w:r>
      <w:r w:rsidRPr="003410AD">
        <w:rPr>
          <w:rStyle w:val="StyleUnderline"/>
          <w:rFonts w:asciiTheme="majorHAnsi" w:hAnsiTheme="majorHAnsi" w:cstheme="majorHAnsi"/>
          <w:color w:val="FF0000"/>
        </w:rPr>
        <w:t xml:space="preserve">, they have evolved easier ways of making decisions. </w:t>
      </w:r>
      <w:r w:rsidRPr="003410AD">
        <w:rPr>
          <w:rStyle w:val="StyleUnderline"/>
          <w:rFonts w:asciiTheme="majorHAnsi" w:hAnsiTheme="majorHAnsi" w:cstheme="majorHAnsi"/>
          <w:color w:val="FF0000"/>
          <w:highlight w:val="green"/>
        </w:rPr>
        <w:t>They rely on</w:t>
      </w:r>
      <w:r w:rsidRPr="003410AD">
        <w:rPr>
          <w:rStyle w:val="StyleUnderline"/>
          <w:rFonts w:asciiTheme="majorHAnsi" w:hAnsiTheme="majorHAnsi" w:cstheme="majorHAnsi"/>
          <w:color w:val="FF0000"/>
        </w:rPr>
        <w:t xml:space="preserve"> their </w:t>
      </w:r>
      <w:r w:rsidRPr="003410AD">
        <w:rPr>
          <w:rStyle w:val="StyleUnderline"/>
          <w:rFonts w:asciiTheme="majorHAnsi" w:hAnsiTheme="majorHAnsi" w:cstheme="majorHAnsi"/>
          <w:color w:val="FF0000"/>
          <w:highlight w:val="green"/>
        </w:rPr>
        <w:t>emotions</w:t>
      </w:r>
      <w:r w:rsidRPr="003410AD">
        <w:rPr>
          <w:rStyle w:val="StyleUnderline"/>
          <w:rFonts w:asciiTheme="majorHAnsi" w:hAnsiTheme="majorHAnsi" w:cstheme="majorHAnsi"/>
          <w:color w:val="FF0000"/>
        </w:rPr>
        <w:t>, which serve as an early warning system of sorts</w:t>
      </w:r>
      <w:r w:rsidRPr="003410AD">
        <w:rPr>
          <w:rFonts w:asciiTheme="majorHAnsi" w:hAnsiTheme="majorHAnsi" w:cstheme="majorHAnsi"/>
          <w:color w:val="FF0000"/>
        </w:rPr>
        <w:t xml:space="preserve">: alerting people that they are in a positive context that can be explored and exploited or in a negative context where fight or flight is the appropriate response. </w:t>
      </w:r>
      <w:r w:rsidRPr="003410AD">
        <w:rPr>
          <w:rStyle w:val="StyleUnderline"/>
          <w:rFonts w:asciiTheme="majorHAnsi" w:hAnsiTheme="majorHAnsi" w:cstheme="majorHAnsi"/>
          <w:color w:val="FF0000"/>
        </w:rPr>
        <w:t>They also rely on rules</w:t>
      </w:r>
      <w:r w:rsidRPr="003410AD">
        <w:rPr>
          <w:rFonts w:asciiTheme="majorHAnsi" w:hAnsiTheme="majorHAnsi" w:cstheme="majorHAnsi"/>
          <w:color w:val="FF0000"/>
        </w:rPr>
        <w:t xml:space="preserve">. To simplify decision-making, </w:t>
      </w:r>
      <w:r w:rsidRPr="003410AD">
        <w:rPr>
          <w:rStyle w:val="StyleUnderline"/>
          <w:rFonts w:asciiTheme="majorHAnsi" w:hAnsiTheme="majorHAnsi" w:cstheme="majorHAnsi"/>
          <w:color w:val="FF0000"/>
        </w:rPr>
        <w:t xml:space="preserve">they might follow </w:t>
      </w:r>
      <w:r w:rsidRPr="003410AD">
        <w:rPr>
          <w:rStyle w:val="StyleUnderline"/>
          <w:rFonts w:asciiTheme="majorHAnsi" w:hAnsiTheme="majorHAnsi" w:cstheme="majorHAnsi"/>
          <w:color w:val="FF0000"/>
        </w:rPr>
        <w:lastRenderedPageBreak/>
        <w:t xml:space="preserve">standard operating procedures </w:t>
      </w:r>
      <w:r w:rsidRPr="003410AD">
        <w:rPr>
          <w:rStyle w:val="StyleUnderline"/>
          <w:rFonts w:asciiTheme="majorHAnsi" w:hAnsiTheme="majorHAnsi" w:cstheme="majorHAnsi"/>
          <w:color w:val="FF0000"/>
          <w:highlight w:val="green"/>
        </w:rPr>
        <w:t>or</w:t>
      </w:r>
      <w:r w:rsidRPr="003410AD">
        <w:rPr>
          <w:rStyle w:val="StyleUnderline"/>
          <w:rFonts w:asciiTheme="majorHAnsi" w:hAnsiTheme="majorHAnsi" w:cstheme="majorHAnsi"/>
          <w:color w:val="FF0000"/>
        </w:rPr>
        <w:t xml:space="preserve"> abide by some sort of </w:t>
      </w:r>
      <w:r w:rsidRPr="003410AD">
        <w:rPr>
          <w:rStyle w:val="StyleUnderline"/>
          <w:rFonts w:asciiTheme="majorHAnsi" w:hAnsiTheme="majorHAnsi" w:cstheme="majorHAnsi"/>
          <w:color w:val="FF0000"/>
          <w:highlight w:val="green"/>
        </w:rPr>
        <w:t>moral code</w:t>
      </w:r>
      <w:r w:rsidRPr="003410AD">
        <w:rPr>
          <w:rFonts w:asciiTheme="majorHAnsi" w:hAnsiTheme="majorHAnsi" w:cstheme="majorHAnsi"/>
          <w:color w:val="FF0000"/>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921C7CB" w14:textId="77777777" w:rsidR="00DA101C" w:rsidRPr="003410AD" w:rsidRDefault="00DA101C" w:rsidP="00DA101C">
      <w:pPr>
        <w:rPr>
          <w:rFonts w:asciiTheme="majorHAnsi" w:hAnsiTheme="majorHAnsi" w:cstheme="majorHAnsi"/>
          <w:color w:val="FF0000"/>
        </w:rPr>
      </w:pPr>
      <w:r w:rsidRPr="003410AD">
        <w:rPr>
          <w:rFonts w:asciiTheme="majorHAnsi" w:hAnsiTheme="majorHAnsi" w:cstheme="majorHAnsi"/>
          <w:color w:val="FF0000"/>
        </w:rPr>
        <w:t>Not only do humans fail to anticipate crises; they also fail to respond rationally to them.</w:t>
      </w:r>
    </w:p>
    <w:p w14:paraId="7FFAAD47" w14:textId="77777777" w:rsidR="00DA101C" w:rsidRPr="003410AD" w:rsidRDefault="00DA101C" w:rsidP="00DA101C">
      <w:pPr>
        <w:rPr>
          <w:rFonts w:asciiTheme="majorHAnsi" w:hAnsiTheme="majorHAnsi" w:cstheme="majorHAnsi"/>
          <w:color w:val="FF0000"/>
        </w:rPr>
      </w:pPr>
      <w:r w:rsidRPr="003410AD">
        <w:rPr>
          <w:rFonts w:asciiTheme="majorHAnsi" w:hAnsiTheme="majorHAnsi" w:cstheme="majorHAnsi"/>
          <w:color w:val="FF0000"/>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3410AD">
        <w:rPr>
          <w:rStyle w:val="StyleUnderline"/>
          <w:rFonts w:asciiTheme="majorHAnsi" w:hAnsiTheme="majorHAnsi" w:cstheme="majorHAnsi"/>
          <w:color w:val="FF0000"/>
        </w:rPr>
        <w:t xml:space="preserve">But </w:t>
      </w:r>
      <w:r w:rsidRPr="003410AD">
        <w:rPr>
          <w:rStyle w:val="StyleUnderline"/>
          <w:rFonts w:asciiTheme="majorHAnsi" w:hAnsiTheme="majorHAnsi" w:cstheme="majorHAnsi"/>
          <w:color w:val="FF0000"/>
          <w:highlight w:val="green"/>
        </w:rPr>
        <w:t>in</w:t>
      </w:r>
      <w:r w:rsidRPr="003410AD">
        <w:rPr>
          <w:rStyle w:val="StyleUnderline"/>
          <w:rFonts w:asciiTheme="majorHAnsi" w:hAnsiTheme="majorHAnsi" w:cstheme="majorHAnsi"/>
          <w:color w:val="FF0000"/>
        </w:rPr>
        <w:t xml:space="preserve"> times of </w:t>
      </w:r>
      <w:r w:rsidRPr="003410AD">
        <w:rPr>
          <w:rStyle w:val="StyleUnderline"/>
          <w:rFonts w:asciiTheme="majorHAnsi" w:hAnsiTheme="majorHAnsi" w:cstheme="majorHAnsi"/>
          <w:color w:val="FF0000"/>
          <w:highlight w:val="green"/>
        </w:rPr>
        <w:t>crisis, emotions and rules are not</w:t>
      </w:r>
      <w:r w:rsidRPr="003410AD">
        <w:rPr>
          <w:rFonts w:asciiTheme="majorHAnsi" w:hAnsiTheme="majorHAnsi" w:cstheme="majorHAnsi"/>
          <w:color w:val="FF0000"/>
        </w:rPr>
        <w:t xml:space="preserve"> always </w:t>
      </w:r>
      <w:r w:rsidRPr="003410AD">
        <w:rPr>
          <w:rStyle w:val="StyleUnderline"/>
          <w:rFonts w:asciiTheme="majorHAnsi" w:hAnsiTheme="majorHAnsi" w:cstheme="majorHAnsi"/>
          <w:color w:val="FF0000"/>
          <w:highlight w:val="green"/>
        </w:rPr>
        <w:t>helpful drivers</w:t>
      </w:r>
      <w:r w:rsidRPr="003410AD">
        <w:rPr>
          <w:rStyle w:val="StyleUnderline"/>
          <w:rFonts w:asciiTheme="majorHAnsi" w:hAnsiTheme="majorHAnsi" w:cstheme="majorHAnsi"/>
          <w:color w:val="FF0000"/>
        </w:rPr>
        <w:t xml:space="preserve"> </w:t>
      </w:r>
      <w:r w:rsidRPr="003410AD">
        <w:rPr>
          <w:rFonts w:asciiTheme="majorHAnsi" w:hAnsiTheme="majorHAnsi" w:cstheme="majorHAnsi"/>
          <w:color w:val="FF0000"/>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3410AD">
        <w:rPr>
          <w:rFonts w:asciiTheme="majorHAnsi" w:hAnsiTheme="majorHAnsi" w:cstheme="majorHAnsi"/>
          <w:color w:val="FF0000"/>
        </w:rPr>
        <w:t>The vast majority of</w:t>
      </w:r>
      <w:proofErr w:type="gramEnd"/>
      <w:r w:rsidRPr="003410AD">
        <w:rPr>
          <w:rFonts w:asciiTheme="majorHAnsi" w:hAnsiTheme="majorHAnsi" w:cstheme="majorHAnsi"/>
          <w:color w:val="FF0000"/>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89C204F" w14:textId="77777777" w:rsidR="00E42E4C" w:rsidRPr="003410AD" w:rsidRDefault="00E42E4C" w:rsidP="00F601E6">
      <w:pPr>
        <w:rPr>
          <w:b/>
          <w:bCs/>
          <w:color w:val="FF0000"/>
        </w:rPr>
      </w:pPr>
    </w:p>
    <w:sectPr w:rsidR="00E42E4C" w:rsidRPr="003410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912973"/>
    <w:multiLevelType w:val="hybridMultilevel"/>
    <w:tmpl w:val="3364F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5"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305EC0"/>
    <w:multiLevelType w:val="hybridMultilevel"/>
    <w:tmpl w:val="0F06C3F0"/>
    <w:lvl w:ilvl="0" w:tplc="7F54506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B00217"/>
    <w:multiLevelType w:val="hybridMultilevel"/>
    <w:tmpl w:val="0F06C3F0"/>
    <w:lvl w:ilvl="0" w:tplc="7F54506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5347AC2"/>
    <w:multiLevelType w:val="hybridMultilevel"/>
    <w:tmpl w:val="6E7E3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8732CC"/>
    <w:multiLevelType w:val="hybridMultilevel"/>
    <w:tmpl w:val="58AC1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D96E04"/>
    <w:multiLevelType w:val="hybridMultilevel"/>
    <w:tmpl w:val="02D28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14738"/>
    <w:multiLevelType w:val="hybridMultilevel"/>
    <w:tmpl w:val="43822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AE6439"/>
    <w:multiLevelType w:val="hybridMultilevel"/>
    <w:tmpl w:val="6D5E3C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8C5D44"/>
    <w:multiLevelType w:val="hybridMultilevel"/>
    <w:tmpl w:val="38E07BF8"/>
    <w:lvl w:ilvl="0" w:tplc="507E7E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8355C2"/>
    <w:multiLevelType w:val="hybridMultilevel"/>
    <w:tmpl w:val="80CCAE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F53F86"/>
    <w:multiLevelType w:val="hybridMultilevel"/>
    <w:tmpl w:val="140C6790"/>
    <w:lvl w:ilvl="0" w:tplc="096AA71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7102183"/>
    <w:multiLevelType w:val="hybridMultilevel"/>
    <w:tmpl w:val="395AB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917BC5"/>
    <w:multiLevelType w:val="hybridMultilevel"/>
    <w:tmpl w:val="5302DBCE"/>
    <w:lvl w:ilvl="0" w:tplc="FF4A4594">
      <w:start w:val="1"/>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44" w15:restartNumberingAfterBreak="0">
    <w:nsid w:val="71D414F4"/>
    <w:multiLevelType w:val="hybridMultilevel"/>
    <w:tmpl w:val="99C00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EBC527F"/>
    <w:multiLevelType w:val="hybridMultilevel"/>
    <w:tmpl w:val="3B940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41"/>
  </w:num>
  <w:num w:numId="14">
    <w:abstractNumId w:val="13"/>
  </w:num>
  <w:num w:numId="15">
    <w:abstractNumId w:val="12"/>
  </w:num>
  <w:num w:numId="16">
    <w:abstractNumId w:val="26"/>
  </w:num>
  <w:num w:numId="17">
    <w:abstractNumId w:val="22"/>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4"/>
  </w:num>
  <w:num w:numId="22">
    <w:abstractNumId w:val="38"/>
  </w:num>
  <w:num w:numId="23">
    <w:abstractNumId w:val="46"/>
  </w:num>
  <w:num w:numId="24">
    <w:abstractNumId w:val="31"/>
  </w:num>
  <w:num w:numId="25">
    <w:abstractNumId w:val="20"/>
  </w:num>
  <w:num w:numId="26">
    <w:abstractNumId w:val="45"/>
  </w:num>
  <w:num w:numId="27">
    <w:abstractNumId w:val="40"/>
  </w:num>
  <w:num w:numId="28">
    <w:abstractNumId w:val="35"/>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5"/>
  </w:num>
  <w:num w:numId="32">
    <w:abstractNumId w:val="23"/>
  </w:num>
  <w:num w:numId="33">
    <w:abstractNumId w:val="15"/>
  </w:num>
  <w:num w:numId="34">
    <w:abstractNumId w:val="33"/>
  </w:num>
  <w:num w:numId="35">
    <w:abstractNumId w:val="32"/>
  </w:num>
  <w:num w:numId="36">
    <w:abstractNumId w:val="37"/>
  </w:num>
  <w:num w:numId="37">
    <w:abstractNumId w:val="16"/>
  </w:num>
  <w:num w:numId="38">
    <w:abstractNumId w:val="11"/>
  </w:num>
  <w:num w:numId="39">
    <w:abstractNumId w:val="39"/>
  </w:num>
  <w:num w:numId="40">
    <w:abstractNumId w:val="42"/>
  </w:num>
  <w:num w:numId="41">
    <w:abstractNumId w:val="27"/>
  </w:num>
  <w:num w:numId="42">
    <w:abstractNumId w:val="36"/>
  </w:num>
  <w:num w:numId="43">
    <w:abstractNumId w:val="17"/>
  </w:num>
  <w:num w:numId="44">
    <w:abstractNumId w:val="28"/>
  </w:num>
  <w:num w:numId="45">
    <w:abstractNumId w:val="29"/>
  </w:num>
  <w:num w:numId="46">
    <w:abstractNumId w:val="19"/>
  </w:num>
  <w:num w:numId="47">
    <w:abstractNumId w:val="44"/>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4E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930"/>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C30"/>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0AD"/>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628"/>
    <w:rsid w:val="003E305E"/>
    <w:rsid w:val="003E34DB"/>
    <w:rsid w:val="003E5302"/>
    <w:rsid w:val="003E5BF1"/>
    <w:rsid w:val="003E7BE6"/>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A3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EE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D03"/>
    <w:rsid w:val="00A776BA"/>
    <w:rsid w:val="00A81FD2"/>
    <w:rsid w:val="00A8441A"/>
    <w:rsid w:val="00A8674A"/>
    <w:rsid w:val="00A876EA"/>
    <w:rsid w:val="00A96E24"/>
    <w:rsid w:val="00AA6F6E"/>
    <w:rsid w:val="00AB122B"/>
    <w:rsid w:val="00AB21B0"/>
    <w:rsid w:val="00AB30FA"/>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6D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EC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2B8"/>
    <w:rsid w:val="00D77956"/>
    <w:rsid w:val="00D80F0C"/>
    <w:rsid w:val="00D92077"/>
    <w:rsid w:val="00D951E2"/>
    <w:rsid w:val="00D9565A"/>
    <w:rsid w:val="00DA101C"/>
    <w:rsid w:val="00DA528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6F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01ABBE"/>
  <w14:defaultImageDpi w14:val="300"/>
  <w15:docId w15:val="{05236091-288E-EE47-B4F2-88430E513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29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29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29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0629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06293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7F4EE3"/>
    <w:pPr>
      <w:keepNext/>
      <w:keepLines/>
      <w:spacing w:before="220" w:after="40"/>
      <w:outlineLvl w:val="4"/>
    </w:pPr>
    <w:rPr>
      <w:b/>
    </w:rPr>
  </w:style>
  <w:style w:type="paragraph" w:styleId="Heading6">
    <w:name w:val="heading 6"/>
    <w:basedOn w:val="Normal"/>
    <w:next w:val="Normal"/>
    <w:link w:val="Heading6Char"/>
    <w:uiPriority w:val="9"/>
    <w:unhideWhenUsed/>
    <w:qFormat/>
    <w:rsid w:val="007F4EE3"/>
    <w:pPr>
      <w:keepNext/>
      <w:keepLines/>
      <w:spacing w:before="200" w:after="40"/>
      <w:outlineLvl w:val="5"/>
    </w:pPr>
    <w:rPr>
      <w:b/>
      <w:sz w:val="20"/>
      <w:szCs w:val="20"/>
    </w:rPr>
  </w:style>
  <w:style w:type="character" w:default="1" w:styleId="DefaultParagraphFont">
    <w:name w:val="Default Paragraph Font"/>
    <w:uiPriority w:val="1"/>
    <w:semiHidden/>
    <w:unhideWhenUsed/>
    <w:rsid w:val="000629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2930"/>
  </w:style>
  <w:style w:type="character" w:customStyle="1" w:styleId="Heading1Char">
    <w:name w:val="Heading 1 Char"/>
    <w:aliases w:val="Pocket Char"/>
    <w:basedOn w:val="DefaultParagraphFont"/>
    <w:link w:val="Heading1"/>
    <w:uiPriority w:val="9"/>
    <w:rsid w:val="000629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293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06293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0629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062930"/>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062930"/>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0629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293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62930"/>
    <w:rPr>
      <w:color w:val="auto"/>
      <w:u w:val="none"/>
    </w:rPr>
  </w:style>
  <w:style w:type="paragraph" w:styleId="DocumentMap">
    <w:name w:val="Document Map"/>
    <w:basedOn w:val="Normal"/>
    <w:link w:val="DocumentMapChar"/>
    <w:uiPriority w:val="99"/>
    <w:semiHidden/>
    <w:unhideWhenUsed/>
    <w:rsid w:val="000629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2930"/>
    <w:rPr>
      <w:rFonts w:ascii="Lucida Grande" w:hAnsi="Lucida Grande" w:cs="Lucida Grande"/>
    </w:rPr>
  </w:style>
  <w:style w:type="character" w:customStyle="1" w:styleId="Heading5Char">
    <w:name w:val="Heading 5 Char"/>
    <w:basedOn w:val="DefaultParagraphFont"/>
    <w:link w:val="Heading5"/>
    <w:uiPriority w:val="9"/>
    <w:rsid w:val="007F4EE3"/>
    <w:rPr>
      <w:rFonts w:ascii="Calibri" w:hAnsi="Calibri"/>
      <w:b/>
      <w:sz w:val="22"/>
    </w:rPr>
  </w:style>
  <w:style w:type="character" w:customStyle="1" w:styleId="Heading6Char">
    <w:name w:val="Heading 6 Char"/>
    <w:basedOn w:val="DefaultParagraphFont"/>
    <w:link w:val="Heading6"/>
    <w:uiPriority w:val="9"/>
    <w:rsid w:val="007F4EE3"/>
    <w:rPr>
      <w:rFonts w:ascii="Calibri" w:hAnsi="Calibri"/>
      <w:b/>
      <w:sz w:val="20"/>
      <w:szCs w:val="20"/>
    </w:rPr>
  </w:style>
  <w:style w:type="character" w:customStyle="1" w:styleId="UnresolvedMention1">
    <w:name w:val="Unresolved Mention1"/>
    <w:basedOn w:val="DefaultParagraphFont"/>
    <w:uiPriority w:val="99"/>
    <w:semiHidden/>
    <w:unhideWhenUsed/>
    <w:rsid w:val="007F4EE3"/>
    <w:rPr>
      <w:color w:val="605E5C"/>
      <w:shd w:val="clear" w:color="auto" w:fill="E1DFDD"/>
    </w:rPr>
  </w:style>
  <w:style w:type="paragraph" w:styleId="ListParagraph">
    <w:name w:val="List Paragraph"/>
    <w:aliases w:val="6 font"/>
    <w:basedOn w:val="Normal"/>
    <w:uiPriority w:val="99"/>
    <w:qFormat/>
    <w:rsid w:val="007F4EE3"/>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7F4E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F4EE3"/>
    <w:pPr>
      <w:widowControl w:val="0"/>
      <w:spacing w:line="240" w:lineRule="auto"/>
      <w:ind w:left="720"/>
      <w:jc w:val="both"/>
    </w:pPr>
    <w:rPr>
      <w:b/>
      <w:iCs/>
      <w:u w:val="single"/>
    </w:rPr>
  </w:style>
  <w:style w:type="paragraph" w:customStyle="1" w:styleId="Emphasis1">
    <w:name w:val="Emphasis1"/>
    <w:basedOn w:val="Normal"/>
    <w:uiPriority w:val="7"/>
    <w:qFormat/>
    <w:rsid w:val="007F4EE3"/>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Intense Emphasis3,Intense Emphasis4"/>
    <w:basedOn w:val="DefaultParagraphFont"/>
    <w:uiPriority w:val="6"/>
    <w:qFormat/>
    <w:rsid w:val="007F4EE3"/>
    <w:rPr>
      <w:b w:val="0"/>
      <w:bCs w:val="0"/>
      <w:sz w:val="22"/>
      <w:u w:val="single"/>
    </w:rPr>
  </w:style>
  <w:style w:type="character" w:customStyle="1" w:styleId="TitleChar">
    <w:name w:val="Title Char"/>
    <w:aliases w:val="Bold Underlined Char,Cites and Cards Char,UNDERLINE Char,title Char,Block Heading Char,Read This Char"/>
    <w:basedOn w:val="DefaultParagraphFont"/>
    <w:link w:val="Title"/>
    <w:uiPriority w:val="6"/>
    <w:qFormat/>
    <w:rsid w:val="007F4EE3"/>
    <w:rPr>
      <w:b/>
      <w:bCs/>
      <w:u w:val="single"/>
    </w:rPr>
  </w:style>
  <w:style w:type="paragraph" w:styleId="Title">
    <w:name w:val="Title"/>
    <w:aliases w:val="Bold Underlined,Cites and Cards,UNDERLINE,title,Block Heading,Read This"/>
    <w:basedOn w:val="Normal"/>
    <w:next w:val="Normal"/>
    <w:link w:val="TitleChar"/>
    <w:uiPriority w:val="6"/>
    <w:qFormat/>
    <w:rsid w:val="007F4EE3"/>
    <w:pPr>
      <w:pBdr>
        <w:bottom w:val="single" w:sz="8" w:space="4" w:color="4F81BD"/>
      </w:pBdr>
      <w:spacing w:after="300"/>
      <w:contextualSpacing/>
    </w:pPr>
    <w:rPr>
      <w:rFonts w:asciiTheme="minorHAnsi" w:hAnsiTheme="minorHAnsi"/>
      <w:b/>
      <w:bCs/>
      <w:sz w:val="24"/>
      <w:u w:val="single"/>
    </w:rPr>
  </w:style>
  <w:style w:type="character" w:customStyle="1" w:styleId="TitleChar1">
    <w:name w:val="Title Char1"/>
    <w:aliases w:val="Bold Underlined Char1,Cites and Cards Char1,UNDERLINE Char1,title Char1,Block Heading Char1,Read This Char1"/>
    <w:basedOn w:val="DefaultParagraphFont"/>
    <w:uiPriority w:val="10"/>
    <w:rsid w:val="007F4EE3"/>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7F4EE3"/>
    <w:rPr>
      <w:sz w:val="16"/>
      <w:szCs w:val="16"/>
    </w:rPr>
  </w:style>
  <w:style w:type="paragraph" w:customStyle="1" w:styleId="Style2">
    <w:name w:val="Style2"/>
    <w:basedOn w:val="Heading1"/>
    <w:link w:val="Style2Char"/>
    <w:autoRedefine/>
    <w:uiPriority w:val="4"/>
    <w:qFormat/>
    <w:rsid w:val="007F4EE3"/>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7F4EE3"/>
    <w:rPr>
      <w:rFonts w:ascii="Calibri" w:eastAsiaTheme="majorEastAsia" w:hAnsi="Calibri" w:cstheme="majorBidi"/>
      <w:b/>
      <w:bCs/>
      <w:color w:val="FF0000"/>
      <w:sz w:val="28"/>
      <w:szCs w:val="28"/>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7F4EE3"/>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link w:val="NormalWebChar1"/>
    <w:uiPriority w:val="99"/>
    <w:unhideWhenUsed/>
    <w:qFormat/>
    <w:rsid w:val="007F4EE3"/>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7F4EE3"/>
    <w:rPr>
      <w:rFonts w:ascii="SimSun" w:hAnsi="SimSun"/>
      <w:lang w:eastAsia="ja-JP"/>
    </w:rPr>
  </w:style>
  <w:style w:type="character" w:customStyle="1" w:styleId="HeaderChar">
    <w:name w:val="Header Char"/>
    <w:basedOn w:val="DefaultParagraphFont"/>
    <w:link w:val="Header"/>
    <w:uiPriority w:val="99"/>
    <w:locked/>
    <w:rsid w:val="007F4EE3"/>
    <w:rPr>
      <w:rFonts w:ascii="Calibri" w:hAnsi="Calibri" w:cs="Calibri"/>
      <w:lang w:eastAsia="ko-KR"/>
    </w:rPr>
  </w:style>
  <w:style w:type="character" w:customStyle="1" w:styleId="FooterChar">
    <w:name w:val="Footer Char"/>
    <w:basedOn w:val="DefaultParagraphFont"/>
    <w:link w:val="Footer"/>
    <w:uiPriority w:val="99"/>
    <w:locked/>
    <w:rsid w:val="007F4EE3"/>
    <w:rPr>
      <w:rFonts w:ascii="Calibri" w:hAnsi="Calibri" w:cs="Calibri"/>
      <w:lang w:eastAsia="ko-KR"/>
    </w:rPr>
  </w:style>
  <w:style w:type="character" w:customStyle="1" w:styleId="SubtitleChar">
    <w:name w:val="Subtitle Char"/>
    <w:basedOn w:val="DefaultParagraphFont"/>
    <w:link w:val="Subtitle"/>
    <w:uiPriority w:val="11"/>
    <w:locked/>
    <w:rsid w:val="007F4EE3"/>
    <w:rPr>
      <w:rFonts w:ascii="Georgia" w:eastAsia="Georgia" w:hAnsi="Georgia" w:cs="Georgia"/>
      <w:i/>
      <w:color w:val="666666"/>
      <w:sz w:val="48"/>
      <w:szCs w:val="48"/>
    </w:rPr>
  </w:style>
  <w:style w:type="paragraph" w:customStyle="1" w:styleId="cardbody">
    <w:name w:val="cardbody"/>
    <w:basedOn w:val="Normal"/>
    <w:uiPriority w:val="99"/>
    <w:qFormat/>
    <w:rsid w:val="007F4EE3"/>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7F4EE3"/>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7F4EE3"/>
    <w:pPr>
      <w:widowControl w:val="0"/>
      <w:suppressAutoHyphens/>
      <w:spacing w:after="200" w:line="254" w:lineRule="auto"/>
      <w:contextualSpacing/>
    </w:pPr>
    <w:rPr>
      <w:rFonts w:asciiTheme="minorHAnsi" w:hAnsiTheme="minorHAnsi"/>
      <w:u w:val="single"/>
    </w:rPr>
  </w:style>
  <w:style w:type="character" w:customStyle="1" w:styleId="DocumentMapChar1">
    <w:name w:val="Document Map Char1"/>
    <w:basedOn w:val="DefaultParagraphFont"/>
    <w:uiPriority w:val="99"/>
    <w:semiHidden/>
    <w:rsid w:val="007F4EE3"/>
    <w:rPr>
      <w:rFonts w:ascii="Segoe UI" w:eastAsiaTheme="minorEastAsia" w:hAnsi="Segoe UI" w:cs="Segoe UI"/>
      <w:sz w:val="16"/>
      <w:szCs w:val="16"/>
    </w:rPr>
  </w:style>
  <w:style w:type="paragraph" w:styleId="Subtitle">
    <w:name w:val="Subtitle"/>
    <w:basedOn w:val="Normal"/>
    <w:next w:val="Normal"/>
    <w:link w:val="SubtitleChar"/>
    <w:uiPriority w:val="11"/>
    <w:qFormat/>
    <w:rsid w:val="007F4EE3"/>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7F4EE3"/>
    <w:rPr>
      <w:color w:val="5A5A5A" w:themeColor="text1" w:themeTint="A5"/>
      <w:spacing w:val="15"/>
      <w:sz w:val="22"/>
      <w:szCs w:val="22"/>
    </w:rPr>
  </w:style>
  <w:style w:type="character" w:customStyle="1" w:styleId="UnresolvedMention2">
    <w:name w:val="Unresolved Mention2"/>
    <w:basedOn w:val="DefaultParagraphFont"/>
    <w:uiPriority w:val="99"/>
    <w:semiHidden/>
    <w:rsid w:val="007F4EE3"/>
    <w:rPr>
      <w:color w:val="605E5C"/>
      <w:shd w:val="clear" w:color="auto" w:fill="E1DFDD"/>
    </w:rPr>
  </w:style>
  <w:style w:type="character" w:customStyle="1" w:styleId="UnresolvedMention3">
    <w:name w:val="Unresolved Mention3"/>
    <w:basedOn w:val="DefaultParagraphFont"/>
    <w:uiPriority w:val="99"/>
    <w:semiHidden/>
    <w:rsid w:val="007F4EE3"/>
    <w:rPr>
      <w:color w:val="605E5C"/>
      <w:shd w:val="clear" w:color="auto" w:fill="E1DFDD"/>
    </w:rPr>
  </w:style>
  <w:style w:type="paragraph" w:styleId="FootnoteText">
    <w:name w:val="footnote text"/>
    <w:basedOn w:val="Normal"/>
    <w:link w:val="FootnoteTextChar"/>
    <w:uiPriority w:val="99"/>
    <w:unhideWhenUsed/>
    <w:qFormat/>
    <w:rsid w:val="007F4EE3"/>
    <w:rPr>
      <w:rFonts w:ascii="SimSun" w:hAnsi="SimSun"/>
      <w:sz w:val="24"/>
      <w:lang w:eastAsia="ja-JP"/>
    </w:rPr>
  </w:style>
  <w:style w:type="character" w:customStyle="1" w:styleId="FootnoteTextChar1">
    <w:name w:val="Footnote Text Char1"/>
    <w:basedOn w:val="DefaultParagraphFont"/>
    <w:uiPriority w:val="99"/>
    <w:semiHidden/>
    <w:rsid w:val="007F4EE3"/>
    <w:rPr>
      <w:rFonts w:ascii="Calibri" w:hAnsi="Calibri"/>
      <w:sz w:val="20"/>
      <w:szCs w:val="20"/>
    </w:rPr>
  </w:style>
  <w:style w:type="paragraph" w:styleId="Header">
    <w:name w:val="header"/>
    <w:basedOn w:val="Normal"/>
    <w:link w:val="HeaderChar"/>
    <w:uiPriority w:val="99"/>
    <w:unhideWhenUsed/>
    <w:rsid w:val="007F4EE3"/>
    <w:pPr>
      <w:tabs>
        <w:tab w:val="center" w:pos="4680"/>
        <w:tab w:val="right" w:pos="9360"/>
      </w:tabs>
      <w:spacing w:after="0" w:line="240" w:lineRule="auto"/>
    </w:pPr>
    <w:rPr>
      <w:rFonts w:cs="Calibri"/>
      <w:sz w:val="24"/>
      <w:lang w:eastAsia="ko-KR"/>
    </w:rPr>
  </w:style>
  <w:style w:type="character" w:customStyle="1" w:styleId="HeaderChar1">
    <w:name w:val="Header Char1"/>
    <w:basedOn w:val="DefaultParagraphFont"/>
    <w:uiPriority w:val="99"/>
    <w:semiHidden/>
    <w:rsid w:val="007F4EE3"/>
    <w:rPr>
      <w:rFonts w:ascii="Calibri" w:hAnsi="Calibri"/>
      <w:sz w:val="22"/>
    </w:rPr>
  </w:style>
  <w:style w:type="paragraph" w:styleId="Footer">
    <w:name w:val="footer"/>
    <w:basedOn w:val="Normal"/>
    <w:link w:val="FooterChar"/>
    <w:uiPriority w:val="99"/>
    <w:unhideWhenUsed/>
    <w:rsid w:val="007F4EE3"/>
    <w:pPr>
      <w:tabs>
        <w:tab w:val="center" w:pos="4680"/>
        <w:tab w:val="right" w:pos="9360"/>
      </w:tabs>
      <w:spacing w:after="0" w:line="240" w:lineRule="auto"/>
    </w:pPr>
    <w:rPr>
      <w:rFonts w:cs="Calibri"/>
      <w:sz w:val="24"/>
      <w:lang w:eastAsia="ko-KR"/>
    </w:rPr>
  </w:style>
  <w:style w:type="character" w:customStyle="1" w:styleId="FooterChar1">
    <w:name w:val="Footer Char1"/>
    <w:basedOn w:val="DefaultParagraphFont"/>
    <w:uiPriority w:val="99"/>
    <w:semiHidden/>
    <w:rsid w:val="007F4EE3"/>
    <w:rPr>
      <w:rFonts w:ascii="Calibri" w:hAnsi="Calibri"/>
      <w:sz w:val="22"/>
    </w:rPr>
  </w:style>
  <w:style w:type="character" w:customStyle="1" w:styleId="highlight2">
    <w:name w:val="highlight2"/>
    <w:basedOn w:val="DefaultParagraphFont"/>
    <w:rsid w:val="007F4EE3"/>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7F4EE3"/>
  </w:style>
  <w:style w:type="paragraph" w:styleId="NoSpacing">
    <w:name w:val="No Spacing"/>
    <w:aliases w:val="Card Format,ClearFormatting,DDI Tag,Tag Title,No Spacing51,Tag and Cite,CD - Cite,No Spacing6,No Spacing7,Very Small Text,No Spacing8,Dont u,No Spacing311,Clear"/>
    <w:uiPriority w:val="99"/>
    <w:qFormat/>
    <w:rsid w:val="007F4EE3"/>
    <w:rPr>
      <w:rFonts w:ascii="Calibri" w:eastAsia="Calibri" w:hAnsi="Calibri" w:cs="Calibri"/>
      <w:sz w:val="22"/>
      <w:szCs w:val="22"/>
    </w:rPr>
  </w:style>
  <w:style w:type="character" w:customStyle="1" w:styleId="apple-converted-space">
    <w:name w:val="apple-converted-space"/>
    <w:basedOn w:val="DefaultParagraphFont"/>
    <w:rsid w:val="007F4EE3"/>
  </w:style>
  <w:style w:type="paragraph" w:styleId="BalloonText">
    <w:name w:val="Balloon Text"/>
    <w:basedOn w:val="Normal"/>
    <w:link w:val="BalloonTextChar"/>
    <w:uiPriority w:val="99"/>
    <w:semiHidden/>
    <w:unhideWhenUsed/>
    <w:rsid w:val="007F4E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EE3"/>
    <w:rPr>
      <w:rFonts w:ascii="Segoe UI" w:hAnsi="Segoe UI" w:cs="Segoe UI"/>
      <w:sz w:val="18"/>
      <w:szCs w:val="18"/>
    </w:rPr>
  </w:style>
  <w:style w:type="numbering" w:customStyle="1" w:styleId="NoList1">
    <w:name w:val="No List1"/>
    <w:next w:val="NoList"/>
    <w:uiPriority w:val="99"/>
    <w:semiHidden/>
    <w:unhideWhenUsed/>
    <w:rsid w:val="007F4EE3"/>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F4EE3"/>
    <w:rPr>
      <w:sz w:val="22"/>
      <w:u w:val="single"/>
    </w:rPr>
  </w:style>
  <w:style w:type="character" w:customStyle="1" w:styleId="underlinedChar">
    <w:name w:val="underlined Char"/>
    <w:link w:val="underlined"/>
    <w:locked/>
    <w:rsid w:val="007F4EE3"/>
  </w:style>
  <w:style w:type="paragraph" w:customStyle="1" w:styleId="underlined">
    <w:name w:val="underlined"/>
    <w:next w:val="Normal"/>
    <w:link w:val="underlinedChar"/>
    <w:autoRedefine/>
    <w:rsid w:val="007F4EE3"/>
    <w:pPr>
      <w:contextualSpacing/>
    </w:pPr>
  </w:style>
  <w:style w:type="character" w:customStyle="1" w:styleId="underline">
    <w:name w:val="underline"/>
    <w:basedOn w:val="DefaultParagraphFont"/>
    <w:qFormat/>
    <w:rsid w:val="007F4EE3"/>
    <w:rPr>
      <w:u w:val="single"/>
    </w:rPr>
  </w:style>
  <w:style w:type="paragraph" w:customStyle="1" w:styleId="paragraph">
    <w:name w:val="paragraph"/>
    <w:basedOn w:val="Normal"/>
    <w:rsid w:val="007F4EE3"/>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7F4EE3"/>
  </w:style>
  <w:style w:type="character" w:customStyle="1" w:styleId="eop">
    <w:name w:val="eop"/>
    <w:basedOn w:val="DefaultParagraphFont"/>
    <w:rsid w:val="007F4EE3"/>
  </w:style>
  <w:style w:type="character" w:customStyle="1" w:styleId="contextualspellingandgrammarerror">
    <w:name w:val="contextualspellingandgrammarerror"/>
    <w:basedOn w:val="DefaultParagraphFont"/>
    <w:rsid w:val="007F4EE3"/>
  </w:style>
  <w:style w:type="paragraph" w:customStyle="1" w:styleId="Cards">
    <w:name w:val="Cards"/>
    <w:next w:val="Normal"/>
    <w:link w:val="CardsChar"/>
    <w:qFormat/>
    <w:rsid w:val="007F4EE3"/>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7F4EE3"/>
    <w:rPr>
      <w:rFonts w:ascii="Times New Roman" w:eastAsia="Times New Roman" w:hAnsi="Times New Roman" w:cs="Times New Roman"/>
      <w:sz w:val="20"/>
    </w:rPr>
  </w:style>
  <w:style w:type="character" w:customStyle="1" w:styleId="LDUnderline">
    <w:name w:val="LD Underline"/>
    <w:basedOn w:val="DefaultParagraphFont"/>
    <w:uiPriority w:val="1"/>
    <w:qFormat/>
    <w:rsid w:val="007F4EE3"/>
    <w:rPr>
      <w:rFonts w:ascii="Times New Roman" w:hAnsi="Times New Roman" w:cs="Times New Roman"/>
      <w:b/>
      <w:color w:val="auto"/>
      <w:sz w:val="24"/>
      <w:u w:val="single"/>
    </w:rPr>
  </w:style>
  <w:style w:type="character" w:customStyle="1" w:styleId="LDCut">
    <w:name w:val="LD Cut"/>
    <w:basedOn w:val="DefaultParagraphFont"/>
    <w:uiPriority w:val="1"/>
    <w:qFormat/>
    <w:rsid w:val="007F4EE3"/>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7F4EE3"/>
    <w:rPr>
      <w:b/>
      <w:bCs/>
    </w:rPr>
  </w:style>
  <w:style w:type="character" w:customStyle="1" w:styleId="m-2350980578315152805gmail-styleunderline">
    <w:name w:val="m_-2350980578315152805gmail-styleunderline"/>
    <w:basedOn w:val="DefaultParagraphFont"/>
    <w:rsid w:val="007F4EE3"/>
  </w:style>
  <w:style w:type="character" w:customStyle="1" w:styleId="m-2350980578315152805gmail-style13ptbold">
    <w:name w:val="m_-2350980578315152805gmail-style13ptbold"/>
    <w:basedOn w:val="DefaultParagraphFont"/>
    <w:rsid w:val="007F4EE3"/>
  </w:style>
  <w:style w:type="paragraph" w:customStyle="1" w:styleId="m-2350980578315152805gmail-cardtext">
    <w:name w:val="m_-2350980578315152805gmail-cardtext"/>
    <w:basedOn w:val="Normal"/>
    <w:rsid w:val="007F4EE3"/>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7F4EE3"/>
    <w:pPr>
      <w:ind w:left="432" w:right="432"/>
    </w:pPr>
    <w:rPr>
      <w:color w:val="000000"/>
      <w:lang w:val="x-none" w:eastAsia="x-none"/>
    </w:rPr>
  </w:style>
  <w:style w:type="character" w:customStyle="1" w:styleId="evidencetextChar1">
    <w:name w:val="evidence text Char1"/>
    <w:link w:val="evidencetext"/>
    <w:rsid w:val="007F4EE3"/>
    <w:rPr>
      <w:rFonts w:ascii="Calibri" w:hAnsi="Calibri"/>
      <w:color w:val="000000"/>
      <w:sz w:val="22"/>
      <w:lang w:val="x-none" w:eastAsia="x-none"/>
    </w:rPr>
  </w:style>
  <w:style w:type="character" w:customStyle="1" w:styleId="il">
    <w:name w:val="il"/>
    <w:rsid w:val="007F4EE3"/>
  </w:style>
  <w:style w:type="character" w:customStyle="1" w:styleId="spellingerror">
    <w:name w:val="spellingerror"/>
    <w:basedOn w:val="DefaultParagraphFont"/>
    <w:rsid w:val="007F4EE3"/>
  </w:style>
  <w:style w:type="character" w:customStyle="1" w:styleId="num">
    <w:name w:val="num"/>
    <w:basedOn w:val="DefaultParagraphFont"/>
    <w:rsid w:val="007F4EE3"/>
  </w:style>
  <w:style w:type="character" w:customStyle="1" w:styleId="letter">
    <w:name w:val="letter"/>
    <w:basedOn w:val="DefaultParagraphFont"/>
    <w:rsid w:val="007F4EE3"/>
  </w:style>
  <w:style w:type="character" w:customStyle="1" w:styleId="dttext">
    <w:name w:val="dttext"/>
    <w:basedOn w:val="DefaultParagraphFont"/>
    <w:rsid w:val="007F4EE3"/>
  </w:style>
  <w:style w:type="character" w:customStyle="1" w:styleId="sdsense">
    <w:name w:val="sdsense"/>
    <w:basedOn w:val="DefaultParagraphFont"/>
    <w:rsid w:val="007F4EE3"/>
  </w:style>
  <w:style w:type="character" w:customStyle="1" w:styleId="sd">
    <w:name w:val="sd"/>
    <w:basedOn w:val="DefaultParagraphFont"/>
    <w:rsid w:val="007F4EE3"/>
  </w:style>
  <w:style w:type="character" w:styleId="FootnoteReference">
    <w:name w:val="footnote reference"/>
    <w:basedOn w:val="DefaultParagraphFont"/>
    <w:uiPriority w:val="99"/>
    <w:semiHidden/>
    <w:unhideWhenUsed/>
    <w:rsid w:val="007F4EE3"/>
    <w:rPr>
      <w:vertAlign w:val="superscript"/>
    </w:rPr>
  </w:style>
  <w:style w:type="character" w:customStyle="1" w:styleId="HTMLPreformattedChar">
    <w:name w:val="HTML Preformatted Char"/>
    <w:basedOn w:val="DefaultParagraphFont"/>
    <w:link w:val="HTMLPreformatted"/>
    <w:semiHidden/>
    <w:rsid w:val="007F4EE3"/>
    <w:rPr>
      <w:rFonts w:ascii="Courier New" w:eastAsia="SimSun" w:hAnsi="Courier New" w:cs="Times New Roman"/>
      <w:sz w:val="20"/>
      <w:szCs w:val="20"/>
      <w:lang w:val="x-none" w:eastAsia="zh-CN"/>
    </w:rPr>
  </w:style>
  <w:style w:type="paragraph" w:styleId="HTMLPreformatted">
    <w:name w:val="HTML Preformatted"/>
    <w:basedOn w:val="Normal"/>
    <w:link w:val="HTMLPreformattedChar"/>
    <w:semiHidden/>
    <w:unhideWhenUsed/>
    <w:rsid w:val="007F4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Times New Roman"/>
      <w:sz w:val="20"/>
      <w:szCs w:val="20"/>
      <w:lang w:val="x-none" w:eastAsia="zh-CN"/>
    </w:rPr>
  </w:style>
  <w:style w:type="character" w:customStyle="1" w:styleId="HTMLPreformattedChar1">
    <w:name w:val="HTML Preformatted Char1"/>
    <w:basedOn w:val="DefaultParagraphFont"/>
    <w:uiPriority w:val="99"/>
    <w:semiHidden/>
    <w:rsid w:val="007F4EE3"/>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abcenterdc.org/resource/growing-relations-between-egypt-and-russia-strategic-alliance-or-marriage-of-convenience/)//ww"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world/middle-east/us-hold-130m-egypts-military-aid-over-human-rights-sources-2021-09-14/" TargetMode="External"/><Relationship Id="rId17" Type="http://schemas.openxmlformats.org/officeDocument/2006/relationships/hyperlink" Target="https://www.foreignaffairs.com/articles/2020-10-13/heads-sand" TargetMode="External"/><Relationship Id="rId2" Type="http://schemas.openxmlformats.org/officeDocument/2006/relationships/customXml" Target="../customXml/item2.xml"/><Relationship Id="rId16" Type="http://schemas.openxmlformats.org/officeDocument/2006/relationships/hyperlink" Target="https://www.amnesty.org/en/latest/press-release/2017/04/egypt-relentless-assault-on-rights-of-workers-and-trade-unionists/%5d//prana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ddleeasteye.net/opinion/iran-israel-tensions-threat-nuclear-war-looms-large" TargetMode="External"/><Relationship Id="rId5" Type="http://schemas.openxmlformats.org/officeDocument/2006/relationships/numbering" Target="numbering.xml"/><Relationship Id="rId15" Type="http://schemas.openxmlformats.org/officeDocument/2006/relationships/hyperlink" Target="https://nationalinterest.org/feature/end-great-power-peace-46282" TargetMode="External"/><Relationship Id="rId10" Type="http://schemas.openxmlformats.org/officeDocument/2006/relationships/hyperlink" Target="https://www.al-monitor.com/originals/2015/05/egypt-court-ruling-strike-right-sharia-law-sisi-badawi-labor.html%5d//pranav"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qualtimes.org/a-dangerous-new-law-in-egypt?lang=en" TargetMode="External"/><Relationship Id="rId14" Type="http://schemas.openxmlformats.org/officeDocument/2006/relationships/hyperlink" Target="https://jamestown.org/program/tactical-side-russias-arms-sales-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22</Pages>
  <Words>12956</Words>
  <Characters>73854</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3</cp:revision>
  <dcterms:created xsi:type="dcterms:W3CDTF">2021-12-04T03:18:00Z</dcterms:created>
  <dcterms:modified xsi:type="dcterms:W3CDTF">2021-12-04T04:07:00Z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