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A8F86" w14:textId="2A9F761A" w:rsidR="00AB30FA" w:rsidRDefault="00AB30FA" w:rsidP="00DA101C">
      <w:pPr>
        <w:pStyle w:val="Heading1"/>
      </w:pPr>
      <w:r>
        <w:t>1ar</w:t>
      </w:r>
    </w:p>
    <w:p w14:paraId="393D8F1F" w14:textId="77777777" w:rsidR="00283C30" w:rsidRDefault="00283C30" w:rsidP="00283C30">
      <w:pPr>
        <w:rPr>
          <w:rStyle w:val="Style13ptBold"/>
        </w:rPr>
      </w:pPr>
    </w:p>
    <w:p w14:paraId="37A1F740" w14:textId="7D92DBB4" w:rsidR="00283C30" w:rsidRPr="00A876EA" w:rsidRDefault="00283C30" w:rsidP="00AB30FA">
      <w:pPr>
        <w:rPr>
          <w:b/>
          <w:sz w:val="26"/>
        </w:rPr>
      </w:pPr>
      <w:r>
        <w:rPr>
          <w:rStyle w:val="Style13ptBold"/>
        </w:rPr>
        <w:t>Reject alts are a voting issue for ground – I lose link turn ground because the alt doesn’t do anything other than say no to the aff and can’t leverage case against the alt which kills clash – that’s key to engagement which turns your ROB and ctrls the i/l to edu.</w:t>
      </w:r>
    </w:p>
    <w:p w14:paraId="046BDAE7" w14:textId="77777777" w:rsidR="00AB30FA" w:rsidRPr="00AB30FA" w:rsidRDefault="00AB30FA" w:rsidP="00AB30FA"/>
    <w:p w14:paraId="12255712" w14:textId="517C5F8D" w:rsidR="00DA101C" w:rsidRDefault="00DA101C" w:rsidP="00DA101C">
      <w:pPr>
        <w:pStyle w:val="Heading1"/>
      </w:pPr>
      <w:r>
        <w:t>1AC – Egypt</w:t>
      </w:r>
    </w:p>
    <w:p w14:paraId="74390F2D" w14:textId="77777777" w:rsidR="00AB30FA" w:rsidRPr="00AB30FA" w:rsidRDefault="00AB30FA" w:rsidP="00AB30FA"/>
    <w:p w14:paraId="71787215" w14:textId="77777777" w:rsidR="00DA101C" w:rsidRPr="009E6CC6" w:rsidRDefault="00DA101C" w:rsidP="00DA101C"/>
    <w:p w14:paraId="34BD736F" w14:textId="77777777" w:rsidR="00DA101C" w:rsidRDefault="00DA101C" w:rsidP="00DA101C">
      <w:pPr>
        <w:pStyle w:val="Heading3"/>
      </w:pPr>
      <w:r>
        <w:t>1AC – Adv – Civil War S</w:t>
      </w:r>
    </w:p>
    <w:p w14:paraId="520D177C" w14:textId="77777777" w:rsidR="00D732B8" w:rsidRPr="00B52434" w:rsidRDefault="00D732B8" w:rsidP="00D732B8">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5B4AD799" w14:textId="77777777" w:rsidR="00D732B8" w:rsidRPr="00B52434" w:rsidRDefault="00D732B8" w:rsidP="00D732B8">
      <w:pPr>
        <w:rPr>
          <w:rFonts w:eastAsia="Cambria"/>
          <w:sz w:val="16"/>
        </w:rPr>
      </w:pPr>
      <w:r w:rsidRPr="00B52434">
        <w:rPr>
          <w:rFonts w:eastAsia="Calibri"/>
          <w:b/>
          <w:bCs/>
          <w:sz w:val="26"/>
        </w:rPr>
        <w:t>Boukhari 10/11</w:t>
      </w:r>
      <w:r w:rsidRPr="00B52434">
        <w:rPr>
          <w:rFonts w:eastAsia="Cambria"/>
          <w:sz w:val="16"/>
        </w:rPr>
        <w:t xml:space="preserve">[Jamal Boukhari is an Egyptian journalist. Equal Times  “A dangerous new law in Egypt allows for the dismissal of any public employee who opposes the regime” Oct 11 2021 </w:t>
      </w:r>
      <w:hyperlink r:id="rId9" w:anchor=".YZVH3mDMJEY" w:history="1">
        <w:r w:rsidRPr="00B52434">
          <w:rPr>
            <w:rFonts w:eastAsia="Cambria"/>
            <w:sz w:val="16"/>
          </w:rPr>
          <w:t>https://www.equaltimes.org/a-dangerous-new-law-in-egypt?lang=en#.YZVH3mDMJEY</w:t>
        </w:r>
      </w:hyperlink>
      <w:r w:rsidRPr="00B52434">
        <w:rPr>
          <w:rFonts w:eastAsia="Cambria"/>
          <w:sz w:val="16"/>
        </w:rPr>
        <w:t>] //aaditg</w:t>
      </w:r>
    </w:p>
    <w:p w14:paraId="613DE378" w14:textId="77777777" w:rsidR="00D732B8" w:rsidRPr="0019275D" w:rsidRDefault="00D732B8" w:rsidP="00D732B8">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r w:rsidRPr="00B52434">
        <w:rPr>
          <w:rFonts w:eastAsia="Cambria"/>
          <w:sz w:val="16"/>
        </w:rPr>
        <w:t xml:space="preserve">But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B52434">
        <w:rPr>
          <w:rFonts w:eastAsia="Calibri"/>
          <w:u w:val="single"/>
        </w:rPr>
        <w:t>thousands of employees have organised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3D199653" w14:textId="77777777" w:rsidR="00DA101C" w:rsidRDefault="00DA101C" w:rsidP="00DA101C">
      <w:pPr>
        <w:pStyle w:val="Heading4"/>
      </w:pPr>
      <w:r>
        <w:t xml:space="preserve">Right to strike kills al-Sisi’s popularity and devastates state legitimacy – the plan materializes anti-al-Sisi sentiment into movements to oust him. </w:t>
      </w:r>
    </w:p>
    <w:p w14:paraId="19A8D315" w14:textId="77777777" w:rsidR="00DA101C" w:rsidRDefault="00DA101C" w:rsidP="00DA101C">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10" w:history="1">
        <w:r w:rsidRPr="002A4903">
          <w:rPr>
            <w:rStyle w:val="Hyperlink"/>
          </w:rPr>
          <w:t>https://www.al-monitor.com/originals/2015/05/egypt-court-ruling-strike-right-sharia-law-sisi-badawi-labor.html]//pranav</w:t>
        </w:r>
      </w:hyperlink>
      <w:r>
        <w:t xml:space="preserve"> *BRACEKTS IN ORIGINAL*</w:t>
      </w:r>
    </w:p>
    <w:p w14:paraId="7CB699CD" w14:textId="77777777" w:rsidR="00DA101C" w:rsidRDefault="00DA101C" w:rsidP="00DA101C">
      <w:pPr>
        <w:pStyle w:val="ListParagraph"/>
        <w:numPr>
          <w:ilvl w:val="0"/>
          <w:numId w:val="15"/>
        </w:numPr>
      </w:pPr>
      <w:r>
        <w:t>Is also inherency</w:t>
      </w:r>
    </w:p>
    <w:p w14:paraId="04375120" w14:textId="77777777" w:rsidR="00DA101C" w:rsidRDefault="00DA101C" w:rsidP="00DA101C">
      <w:pPr>
        <w:pStyle w:val="ListParagraph"/>
        <w:numPr>
          <w:ilvl w:val="0"/>
          <w:numId w:val="15"/>
        </w:numPr>
      </w:pPr>
      <w:r>
        <w:t>Answers courts CP</w:t>
      </w:r>
    </w:p>
    <w:p w14:paraId="592FF1A5" w14:textId="77777777" w:rsidR="00DA101C" w:rsidRPr="008A5E43" w:rsidRDefault="00DA101C" w:rsidP="00DA101C">
      <w:pPr>
        <w:pStyle w:val="ListParagraph"/>
        <w:numPr>
          <w:ilvl w:val="0"/>
          <w:numId w:val="15"/>
        </w:numPr>
      </w:pPr>
      <w:r>
        <w:t>NC offense</w:t>
      </w:r>
    </w:p>
    <w:p w14:paraId="1F56298D" w14:textId="77777777" w:rsidR="00DA101C" w:rsidRPr="008546B8" w:rsidRDefault="00DA101C" w:rsidP="00DA101C">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4784BB32" w14:textId="77777777" w:rsidR="00DA101C" w:rsidRDefault="00DA101C" w:rsidP="00DA101C">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4A0E571D" w14:textId="77777777" w:rsidR="00DA101C" w:rsidRPr="00B5040E" w:rsidRDefault="00DA101C" w:rsidP="00DA101C">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2330C73B" w14:textId="77777777" w:rsidR="00DA101C" w:rsidRDefault="00DA101C" w:rsidP="00DA101C">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2157F827" w14:textId="77777777" w:rsidR="00DA101C" w:rsidRDefault="00DA101C" w:rsidP="00DA101C">
      <w:pPr>
        <w:pStyle w:val="Heading4"/>
      </w:pPr>
      <w:r>
        <w:t>Egyptian civil war kills Israeli safety, causes middle eastern instability and devastates relationships with the US.</w:t>
      </w:r>
    </w:p>
    <w:p w14:paraId="46D7C237" w14:textId="77777777" w:rsidR="00DA101C" w:rsidRPr="004D74B2" w:rsidRDefault="00DA101C" w:rsidP="00DA101C">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5E428DD9" w14:textId="77777777" w:rsidR="00DA101C" w:rsidRDefault="00DA101C" w:rsidP="00DA101C">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3A489DD1" w14:textId="77777777" w:rsidR="00DA101C" w:rsidRDefault="00DA101C" w:rsidP="00DA101C">
      <w:pPr>
        <w:pStyle w:val="Heading4"/>
      </w:pPr>
      <w:r>
        <w:t xml:space="preserve">Egypt specifically is key to negotiating treaties between Iran &amp; Israel </w:t>
      </w:r>
    </w:p>
    <w:p w14:paraId="0EDB288E" w14:textId="77777777" w:rsidR="00DA101C" w:rsidRPr="00071127" w:rsidRDefault="00DA101C" w:rsidP="00DA101C">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08AF89F5" w14:textId="77777777" w:rsidR="00DA101C" w:rsidRPr="00E47CB6" w:rsidRDefault="00DA101C" w:rsidP="00DA101C">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514C4296" w14:textId="77777777" w:rsidR="00DA101C" w:rsidRPr="00555A3A" w:rsidRDefault="00DA101C" w:rsidP="00DA101C">
      <w:pPr>
        <w:pStyle w:val="Heading4"/>
        <w:rPr>
          <w:rFonts w:cs="Calibri"/>
        </w:rPr>
      </w:pPr>
      <w:r>
        <w:rPr>
          <w:rFonts w:cs="Calibri"/>
        </w:rPr>
        <w:t>That</w:t>
      </w:r>
      <w:r w:rsidRPr="00555A3A">
        <w:rPr>
          <w:rFonts w:cs="Calibri"/>
        </w:rPr>
        <w:t xml:space="preserve"> goes nuclear.</w:t>
      </w:r>
    </w:p>
    <w:p w14:paraId="75A35260" w14:textId="77777777" w:rsidR="00DA101C" w:rsidRPr="00555A3A" w:rsidRDefault="00DA101C" w:rsidP="00DA101C">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1" w:history="1">
        <w:r w:rsidRPr="00555A3A">
          <w:rPr>
            <w:rStyle w:val="Hyperlink"/>
          </w:rPr>
          <w:t>https://www.middleeasteye.net/opinion/iran-israel-tensions-threat-nuclear-war-looms-large</w:t>
        </w:r>
      </w:hyperlink>
      <w:r w:rsidRPr="00555A3A">
        <w:t xml:space="preserve"> SM</w:t>
      </w:r>
    </w:p>
    <w:p w14:paraId="159C1D92" w14:textId="77777777" w:rsidR="00DA101C" w:rsidRDefault="00DA101C" w:rsidP="00DA101C">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4E07B018" w14:textId="77777777" w:rsidR="00D732B8" w:rsidRDefault="00DA101C" w:rsidP="00DA101C">
      <w:pPr>
        <w:pStyle w:val="Heading4"/>
        <w:rPr>
          <w:rFonts w:cs="Calibri"/>
        </w:rPr>
      </w:pPr>
      <w:r w:rsidRPr="00555A3A">
        <w:rPr>
          <w:rFonts w:cs="Calibri"/>
        </w:rPr>
        <w:t>Nuke war causes extinction –</w:t>
      </w:r>
    </w:p>
    <w:p w14:paraId="212724B6" w14:textId="17FB69D5" w:rsidR="00DA101C" w:rsidRPr="00D732B8" w:rsidRDefault="00D732B8" w:rsidP="00D732B8">
      <w:r w:rsidRPr="00D732B8">
        <w:t>i</w:t>
      </w:r>
      <w:r w:rsidR="00DA101C" w:rsidRPr="00D732B8">
        <w:t>ce Age, famines, and war won’t stay limited</w:t>
      </w:r>
    </w:p>
    <w:p w14:paraId="75B81635" w14:textId="77777777" w:rsidR="00DA101C" w:rsidRPr="00555A3A" w:rsidRDefault="00DA101C" w:rsidP="00DA101C">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238E305" w14:textId="77777777" w:rsidR="00DA101C" w:rsidRDefault="00DA101C" w:rsidP="00DA101C">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50BAD7F5" w14:textId="77777777" w:rsidR="00DA101C" w:rsidRPr="00106A89" w:rsidRDefault="00DA101C" w:rsidP="00DA101C">
      <w:pPr>
        <w:pStyle w:val="Heading3"/>
      </w:pPr>
      <w:r>
        <w:t>1AC – Advantage 2 - USAid</w:t>
      </w:r>
    </w:p>
    <w:p w14:paraId="2AFBAF24" w14:textId="77777777" w:rsidR="00DA101C" w:rsidRPr="00B52434" w:rsidRDefault="00DA101C" w:rsidP="00DA101C">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147AC974" w14:textId="77777777" w:rsidR="00DA101C" w:rsidRPr="00B52434" w:rsidRDefault="00DA101C" w:rsidP="00DA101C">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2" w:history="1">
        <w:r w:rsidRPr="00B52434">
          <w:rPr>
            <w:rFonts w:eastAsia="Calibri"/>
          </w:rPr>
          <w:t>https://www.reuters.com/world/middle-east/us-hold-130m-egypts-military-aid-over-human-rights-sources-2021-09-14/</w:t>
        </w:r>
      </w:hyperlink>
      <w:r w:rsidRPr="00B52434">
        <w:rPr>
          <w:rFonts w:eastAsia="Calibri"/>
        </w:rPr>
        <w:t xml:space="preserve"> ] //aaditg</w:t>
      </w:r>
    </w:p>
    <w:p w14:paraId="458F24A8" w14:textId="77777777" w:rsidR="00DA101C" w:rsidRPr="001A1294" w:rsidRDefault="00DA101C" w:rsidP="00DA101C">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1F7E1FBE" w14:textId="77777777" w:rsidR="00DA101C" w:rsidRPr="005727B3" w:rsidRDefault="00DA101C" w:rsidP="00DA101C">
      <w:pPr>
        <w:pStyle w:val="Heading4"/>
        <w:rPr>
          <w:i/>
          <w:iCs/>
          <w:u w:val="single"/>
        </w:rPr>
      </w:pPr>
      <w:r>
        <w:t xml:space="preserve">History proves aid void causes Russia pivot, Al Sisi knows that and </w:t>
      </w:r>
      <w:r w:rsidRPr="005727B3">
        <w:rPr>
          <w:u w:val="single"/>
        </w:rPr>
        <w:t>tests US tolerance</w:t>
      </w:r>
      <w:r>
        <w:t xml:space="preserve"> for rights abuses – </w:t>
      </w:r>
      <w:r w:rsidRPr="005727B3">
        <w:rPr>
          <w:i/>
          <w:iCs/>
          <w:u w:val="single"/>
        </w:rPr>
        <w:t>regime change key</w:t>
      </w:r>
    </w:p>
    <w:p w14:paraId="44948647" w14:textId="77777777" w:rsidR="00DA101C" w:rsidRPr="005727B3" w:rsidRDefault="00DA101C" w:rsidP="00DA101C">
      <w:r w:rsidRPr="005727B3">
        <w:rPr>
          <w:rStyle w:val="Style13ptBold"/>
        </w:rPr>
        <w:t>Al-Anani 21</w:t>
      </w:r>
      <w:r>
        <w:t xml:space="preserve"> (Growing Relations between Egypt and Russia: Strategic Alliance or Marriage of Convenience? Sep 27, 2021 Khalil Al-Anani, Arab Center Washington DC, </w:t>
      </w:r>
      <w:hyperlink r:id="rId13" w:history="1">
        <w:r w:rsidRPr="00315A94">
          <w:rPr>
            <w:rStyle w:val="Hyperlink"/>
          </w:rPr>
          <w:t>https://arabcenterdc.org/resource/growing-relations-between-egypt-and-russia-strategic-alliance-or-marriage-of-convenience/)//ww</w:t>
        </w:r>
      </w:hyperlink>
      <w:r>
        <w:t xml:space="preserve"> pbj</w:t>
      </w:r>
    </w:p>
    <w:p w14:paraId="10F02BDC" w14:textId="77777777" w:rsidR="00DA101C" w:rsidRPr="005727B3" w:rsidRDefault="00DA101C" w:rsidP="00DA101C">
      <w:pPr>
        <w:rPr>
          <w:sz w:val="16"/>
        </w:rPr>
      </w:pPr>
      <w:r w:rsidRPr="005727B3">
        <w:rPr>
          <w:sz w:val="16"/>
        </w:rPr>
        <w:t xml:space="preserve">On August 22nd, Egypt’s Minister of Defense and Military Production Mohammad Zaki made a trip to Russia with a high-level military delegation. Zaki attended the seventh meeting of the Egyptian-Russian Joint Military Committee and met with several Russian officials. His visit to Moscow underscores the growing special relationship between Russia and Egypt, particularly since the coup of 2013 that toppled President Mohamed Morsi. </w:t>
      </w:r>
      <w:r w:rsidRPr="00751D76">
        <w:rPr>
          <w:rStyle w:val="Emphasis"/>
        </w:rPr>
        <w:t>Since ascending to power</w:t>
      </w:r>
      <w:r w:rsidRPr="005727B3">
        <w:rPr>
          <w:rStyle w:val="Emphasis"/>
        </w:rPr>
        <w:t xml:space="preserve"> in 2014, Egypt’s President Abdel-Fattah </w:t>
      </w:r>
      <w:r w:rsidRPr="005727B3">
        <w:rPr>
          <w:rStyle w:val="Emphasis"/>
          <w:highlight w:val="cyan"/>
        </w:rPr>
        <w:t>el-Sisi</w:t>
      </w:r>
      <w:r w:rsidRPr="005727B3">
        <w:rPr>
          <w:rStyle w:val="Emphasis"/>
        </w:rPr>
        <w:t xml:space="preserve"> has </w:t>
      </w:r>
      <w:r w:rsidRPr="005727B3">
        <w:rPr>
          <w:rStyle w:val="Emphasis"/>
          <w:highlight w:val="cyan"/>
        </w:rPr>
        <w:t>invested heavily in</w:t>
      </w:r>
      <w:r w:rsidRPr="005727B3">
        <w:rPr>
          <w:rStyle w:val="Emphasis"/>
        </w:rPr>
        <w:t xml:space="preserve"> his relations with Russia’s President Vladimir </w:t>
      </w:r>
      <w:r w:rsidRPr="005727B3">
        <w:rPr>
          <w:rStyle w:val="Emphasis"/>
          <w:highlight w:val="cyan"/>
        </w:rPr>
        <w:t>Putin</w:t>
      </w:r>
      <w:r w:rsidRPr="005727B3">
        <w:rPr>
          <w:rStyle w:val="Emphasis"/>
        </w:rPr>
        <w:t xml:space="preserve">. Sisi views Putin as a </w:t>
      </w:r>
      <w:r w:rsidRPr="005727B3">
        <w:rPr>
          <w:rStyle w:val="Emphasis"/>
          <w:highlight w:val="cyan"/>
        </w:rPr>
        <w:t>key ally</w:t>
      </w:r>
      <w:r w:rsidRPr="005727B3">
        <w:rPr>
          <w:rStyle w:val="Emphasis"/>
        </w:rPr>
        <w:t xml:space="preserve"> and considers the relations between Moscow and Cairo as a </w:t>
      </w:r>
      <w:r w:rsidRPr="005727B3">
        <w:rPr>
          <w:rStyle w:val="Emphasis"/>
          <w:highlight w:val="cyan"/>
        </w:rPr>
        <w:t>cornerstone of Egypt’s fo</w:t>
      </w:r>
      <w:r w:rsidRPr="005727B3">
        <w:rPr>
          <w:rStyle w:val="Emphasis"/>
        </w:rPr>
        <w:t xml:space="preserve">reign </w:t>
      </w:r>
      <w:r w:rsidRPr="005727B3">
        <w:rPr>
          <w:rStyle w:val="Emphasis"/>
          <w:highlight w:val="cyan"/>
        </w:rPr>
        <w:t>po</w:t>
      </w:r>
      <w:r w:rsidRPr="005727B3">
        <w:rPr>
          <w:rStyle w:val="Emphasis"/>
        </w:rPr>
        <w:t>licy</w:t>
      </w:r>
      <w:r w:rsidRPr="005727B3">
        <w:rPr>
          <w:sz w:val="16"/>
        </w:rPr>
        <w:t xml:space="preserve">. However, Egypt’s growing relations with Russia raise serious questions, such as the following: To what extent do they represent a shift in Cairo’s position toward global powers? What is the impact of these relations on Egypt’s long-standing partnership with the United States? Mutual Interests Relations between Egypt and Russia go back decades. They reached new heights in the past eight years, and especially since Sisi came to power in 2014. President Sisi seems keen to build a strong partnership with Moscow for different reasons, among them balancing Egypt’s foreign relations and benefiting from Russia’s increasing influence in the Middle East. </w:t>
      </w:r>
      <w:r w:rsidRPr="005727B3">
        <w:rPr>
          <w:rStyle w:val="Emphasis"/>
        </w:rPr>
        <w:t xml:space="preserve">Sisi also clearly admires Putin as a ruler. For him, investing in the relationship with Moscow </w:t>
      </w:r>
      <w:r w:rsidRPr="005727B3">
        <w:rPr>
          <w:rStyle w:val="Emphasis"/>
          <w:highlight w:val="cyan"/>
        </w:rPr>
        <w:t>helps</w:t>
      </w:r>
      <w:r w:rsidRPr="005727B3">
        <w:rPr>
          <w:rStyle w:val="Emphasis"/>
        </w:rPr>
        <w:t xml:space="preserve"> Egypt to </w:t>
      </w:r>
      <w:r w:rsidRPr="005727B3">
        <w:rPr>
          <w:rStyle w:val="Emphasis"/>
          <w:highlight w:val="cyan"/>
        </w:rPr>
        <w:t>balance</w:t>
      </w:r>
      <w:r w:rsidRPr="005727B3">
        <w:rPr>
          <w:rStyle w:val="Emphasis"/>
        </w:rPr>
        <w:t xml:space="preserve"> its foreign </w:t>
      </w:r>
      <w:r w:rsidRPr="005727B3">
        <w:rPr>
          <w:rStyle w:val="Emphasis"/>
          <w:highlight w:val="cyan"/>
        </w:rPr>
        <w:t>relations</w:t>
      </w:r>
      <w:r w:rsidRPr="005727B3">
        <w:rPr>
          <w:rStyle w:val="Emphasis"/>
        </w:rPr>
        <w:t xml:space="preserve"> with global players, chiefly the United States and European countries, which have criticized Egypt’s gruesome record of human rights violations.</w:t>
      </w:r>
      <w:r w:rsidRPr="005727B3">
        <w:rPr>
          <w:sz w:val="16"/>
        </w:rPr>
        <w:t xml:space="preserve"> An authoritarian himself, Putin couldn’t care less about the issues of human rights and democracy in Egypt. For Sisi, investing in the relationship with Moscow helps Egypt to balance its foreign relations with global players, chiefly the United States and European countries. Russia’s growing presence and influence in the region, from Iran and Syria to Turkey, Libya, Algeria, and the Gulf countries, has made it a vital player in the region. Building strong relations with Russia not only would enable Egypt to rebuild its regional weight and image but also help it to counterbalance the growing influence of other regional players, notably Turkey and Iran. In turn, </w:t>
      </w:r>
      <w:r w:rsidRPr="005727B3">
        <w:rPr>
          <w:rStyle w:val="Emphasis"/>
        </w:rPr>
        <w:t xml:space="preserve">Moscow is counting on Cairo to </w:t>
      </w:r>
      <w:r w:rsidRPr="005727B3">
        <w:rPr>
          <w:rStyle w:val="Emphasis"/>
          <w:highlight w:val="cyan"/>
        </w:rPr>
        <w:t>solidify</w:t>
      </w:r>
      <w:r w:rsidRPr="005727B3">
        <w:rPr>
          <w:rStyle w:val="Emphasis"/>
        </w:rPr>
        <w:t xml:space="preserve"> its </w:t>
      </w:r>
      <w:r w:rsidRPr="005727B3">
        <w:rPr>
          <w:rStyle w:val="Emphasis"/>
          <w:highlight w:val="cyan"/>
        </w:rPr>
        <w:t>great-power influence</w:t>
      </w:r>
      <w:r w:rsidRPr="005727B3">
        <w:rPr>
          <w:rStyle w:val="Emphasis"/>
        </w:rPr>
        <w:t xml:space="preserve"> in the region. As the </w:t>
      </w:r>
      <w:r w:rsidRPr="005727B3">
        <w:rPr>
          <w:rStyle w:val="Emphasis"/>
          <w:highlight w:val="cyan"/>
        </w:rPr>
        <w:t>largest Arab country</w:t>
      </w:r>
      <w:r w:rsidRPr="005727B3">
        <w:rPr>
          <w:rStyle w:val="Emphasis"/>
        </w:rPr>
        <w:t xml:space="preserve">, Egypt can play a </w:t>
      </w:r>
      <w:r w:rsidRPr="005727B3">
        <w:rPr>
          <w:rStyle w:val="Emphasis"/>
          <w:highlight w:val="cyan"/>
        </w:rPr>
        <w:t>key role in conflict zones</w:t>
      </w:r>
      <w:r w:rsidRPr="005727B3">
        <w:rPr>
          <w:rStyle w:val="Emphasis"/>
        </w:rPr>
        <w:t xml:space="preserve"> such as Libya and Syria</w:t>
      </w:r>
      <w:r w:rsidRPr="005727B3">
        <w:rPr>
          <w:sz w:val="16"/>
        </w:rPr>
        <w:t xml:space="preserve">. In fact, </w:t>
      </w:r>
      <w:r w:rsidRPr="005727B3">
        <w:rPr>
          <w:rStyle w:val="Emphasis"/>
          <w:highlight w:val="cyan"/>
        </w:rPr>
        <w:t>Cairo and Moscow</w:t>
      </w:r>
      <w:r w:rsidRPr="005727B3">
        <w:rPr>
          <w:rStyle w:val="Emphasis"/>
        </w:rPr>
        <w:t xml:space="preserve"> tend to </w:t>
      </w:r>
      <w:r w:rsidRPr="005727B3">
        <w:rPr>
          <w:rStyle w:val="Emphasis"/>
          <w:highlight w:val="cyan"/>
        </w:rPr>
        <w:t>coordinate</w:t>
      </w:r>
      <w:r w:rsidRPr="005727B3">
        <w:rPr>
          <w:rStyle w:val="Emphasis"/>
        </w:rPr>
        <w:t xml:space="preserve"> their </w:t>
      </w:r>
      <w:r w:rsidRPr="005727B3">
        <w:rPr>
          <w:rStyle w:val="Emphasis"/>
          <w:highlight w:val="cyan"/>
        </w:rPr>
        <w:t>positions</w:t>
      </w:r>
      <w:r w:rsidRPr="005727B3">
        <w:rPr>
          <w:rStyle w:val="Emphasis"/>
        </w:rPr>
        <w:t xml:space="preserve"> on these two issues in order to achieve their mutual regional interests. Furthermore, Sisi and Putin share </w:t>
      </w:r>
      <w:r w:rsidRPr="005727B3">
        <w:rPr>
          <w:rStyle w:val="Emphasis"/>
          <w:highlight w:val="cyan"/>
        </w:rPr>
        <w:t>similar world views</w:t>
      </w:r>
      <w:r w:rsidRPr="005727B3">
        <w:rPr>
          <w:rStyle w:val="Emphasis"/>
        </w:rPr>
        <w:t xml:space="preserve"> whether about dealing with domestic opposition—which both do not accept or tolerate—or regional issues in Syria and Libya as well as political Islam</w:t>
      </w:r>
      <w:r w:rsidRPr="005727B3">
        <w:rPr>
          <w:sz w:val="16"/>
        </w:rPr>
        <w:t xml:space="preserve">. Both leaders </w:t>
      </w:r>
      <w:r w:rsidRPr="005727B3">
        <w:rPr>
          <w:rStyle w:val="Emphasis"/>
          <w:highlight w:val="cyan"/>
        </w:rPr>
        <w:t>disdain basic democratic</w:t>
      </w:r>
      <w:r w:rsidRPr="005727B3">
        <w:rPr>
          <w:rStyle w:val="Emphasis"/>
        </w:rPr>
        <w:t xml:space="preserve"> and </w:t>
      </w:r>
      <w:r w:rsidRPr="005727B3">
        <w:rPr>
          <w:rStyle w:val="Emphasis"/>
          <w:highlight w:val="cyan"/>
        </w:rPr>
        <w:t>human rights</w:t>
      </w:r>
      <w:r w:rsidRPr="005727B3">
        <w:rPr>
          <w:rStyle w:val="Emphasis"/>
        </w:rPr>
        <w:t xml:space="preserve"> principles and prefer using coercion against political opponents no matter the consequences. They also vehemently </w:t>
      </w:r>
      <w:r w:rsidRPr="005727B3">
        <w:rPr>
          <w:rStyle w:val="Emphasis"/>
          <w:highlight w:val="cyan"/>
        </w:rPr>
        <w:t>reject</w:t>
      </w:r>
      <w:r w:rsidRPr="005727B3">
        <w:rPr>
          <w:rStyle w:val="Emphasis"/>
        </w:rPr>
        <w:t xml:space="preserve"> and rebuff any external </w:t>
      </w:r>
      <w:r w:rsidRPr="005727B3">
        <w:rPr>
          <w:rStyle w:val="Emphasis"/>
          <w:highlight w:val="cyan"/>
        </w:rPr>
        <w:t>criticism</w:t>
      </w:r>
      <w:r w:rsidRPr="005727B3">
        <w:rPr>
          <w:rStyle w:val="Emphasis"/>
        </w:rPr>
        <w:t xml:space="preserve"> or pressure to respect human rights</w:t>
      </w:r>
      <w:r w:rsidRPr="005727B3">
        <w:rPr>
          <w:sz w:val="16"/>
        </w:rPr>
        <w:t>; in fact, they consider such critique a national insult that necessitates strong condemnation. These personal traits make Sisi and Putin a perfect match in an era of erosion of democracy and the growing “</w:t>
      </w:r>
      <w:r w:rsidRPr="005727B3">
        <w:rPr>
          <w:rStyle w:val="Emphasis"/>
          <w:highlight w:val="cyan"/>
        </w:rPr>
        <w:t>strongman model</w:t>
      </w:r>
      <w:r w:rsidRPr="005727B3">
        <w:rPr>
          <w:sz w:val="16"/>
        </w:rPr>
        <w:t xml:space="preserve">” around the world. A Growing Partnership As evidence of Egypt’s deepening relations with Russia, in October 2018, Sisi and Putin signed a comprehensive partnership agreement during the former’s fourth visit to Moscow. The agreement covers military, security, trade, and economic aspects of cooperation. In December 2020, the Egyptian parliament ratified1 another comprehensive agreement between Egypt and Russia. According to the agreement,2 the two countries agreed to exchange regular visits at the presidential level and the level of foreign and defense ministers. It also included provisions about fighting terrorism and cooperating on military, economic, trade, scientific and technical matters, tourism, and youth. Importantly, the agreement is valid for ten years and will be “automatically extended for subsequent five-year periods, if neither party notifies [the other] in writing through diplomatic channels of its intention to terminate it no later than six months before the expiration [of the agreement].” It is noteworthy that economic exchanges and trade between Egypt and Russia have expanded significantly. It is noteworthy that economic exchanges and trade between Egypt and Russia have expanded significantly. According to the Russian ambassador in Cairo, Georgy Borisenko, bilateral trade3 between Cairo and Moscow reached $6.2 billion in 2019, including $5.7 billion in Russian exports to Egypt, which makes it the largest trading partner for Russia in the Middle East and Africa and places Russia as the third most important partner for Egypt after the European Union and China. Borisenko also pointed out that major Russian companies, including Rosneft, Lukoil, and Lada, are operating in the Egyptian market with investments exceeding $7.4 billion. Moreover, Russia and Egypt signed an agreement to establish a Russian industrial zone in East Port Said, which is expected to increase the number of Russian companies and investments. According to Borisenko, Russia plans to invest over $7 billion to establish its industrial zone, and this would create around 35,000 jobs for Egyptians. Russia is also the largest grain exporter to Egypt, providing for a majority ​​of Egypt’s demand, and agricultural products represent nearly 80 percent of Egypt’s exports to Russia, making the latter one of the major importers of Egyptian vegetables and fruits Importantly, Egypt is one of the favorite destinations of Russian tourists. Until 2014, Russia dominated the tourist market in Egypt as the number of Russian tourists surpassed 3.1 million that year, nearly 33 percent of the total number. Also, on August 9, 2021, Russia resumed its flights to the Red Sea resorts, ending a ban that lasted about six years after the bombing of a Russian airliner following takeoff from Sharm el-Sheikh resort, killing all 224 people on board. </w:t>
      </w:r>
      <w:r w:rsidRPr="005727B3">
        <w:rPr>
          <w:rStyle w:val="Emphasis"/>
        </w:rPr>
        <w:t>Bolstering Military Cooperation Egypt has also become one of the key weapons importers in the Middle East</w:t>
      </w:r>
      <w:r w:rsidRPr="005727B3">
        <w:rPr>
          <w:sz w:val="16"/>
        </w:rPr>
        <w:t xml:space="preserve">. According to the Stockholm International Peace Research Institute’s (SIPRI) 2021 report, Egypt’s arms imports increased by 136 percent between 2011–2015 and 2016–2020. A fact sheet by SIPRI in 2020 notes that, “Egypt was the third-largest arms importer in the world in 2015–19. Its arms imports accounted for 5.8 per cent of the global total and were 212 per cent higher than in 2010–14.” In order to modernize and diversify its arms arsenal, Egypt widened and enhanced its military relationship with different partners over the past eight years. </w:t>
      </w:r>
      <w:r w:rsidRPr="005727B3">
        <w:rPr>
          <w:rStyle w:val="Emphasis"/>
        </w:rPr>
        <w:t>It signed several arms deals with Russia and France.</w:t>
      </w:r>
      <w:r w:rsidRPr="005727B3">
        <w:rPr>
          <w:sz w:val="16"/>
        </w:rPr>
        <w:t xml:space="preserve"> According to an Egyptian official,4 Egypt spent around $15 billion between 2014 and 2017 on arms purchases, of which Russia’s share constituted 60 percent. According to an Egyptian official, Egypt spent around $15 billion between 2014 and 2017 on arms purchases, of which Russia’s share constituted 60 percent. In fact, military cooperation is a key element in the growing relations between Egypt and Russia. Since 2014, Egypt signed several military deals to buy Russian weapons including fighter jets, assault helicopters, air defense systems, and frigates. More significantly, Russia will build Egypt’s first nuclear power plant, which is estimated to cost $25 billion. According to Amjad Al-Wakeel, chairman of Egypt’s Nuclear Power Plants Authority, Moscow will finance 85 percent of the project “through a Russian loan that Egypt will start repaying in October 2029 through semi-annual instalments over 22 years at an interest rate of 3%. Egypt’s government will cover the rest of the cost, whether from the public treasury or through local banks.” </w:t>
      </w:r>
      <w:r w:rsidRPr="005727B3">
        <w:rPr>
          <w:rStyle w:val="Emphasis"/>
        </w:rPr>
        <w:t>Both countries have reached5 agreements on military-technical cooperation at the cost of $3.5 billion which included the deliveries of 46 MiG-29 fighters and 46 Ka-52K Alligator helicopters</w:t>
      </w:r>
      <w:r w:rsidRPr="005727B3">
        <w:rPr>
          <w:sz w:val="16"/>
        </w:rPr>
        <w:t xml:space="preserve">. In addition, in May 2017, Russia won a tender to supply Egypt with Ka-52K, a ship-based reconnaissance and combat helicopter, to be placed on board the Mistral helicopter carrier, which Egypt obtained from France in 2015. </w:t>
      </w:r>
      <w:r w:rsidRPr="005727B3">
        <w:rPr>
          <w:rStyle w:val="Emphasis"/>
        </w:rPr>
        <w:t>Egypt and Russia have also held several joint military exercises since 2016 that have bolstered the military relationship between the two countries</w:t>
      </w:r>
      <w:r w:rsidRPr="005727B3">
        <w:rPr>
          <w:sz w:val="16"/>
        </w:rPr>
        <w:t xml:space="preserve">. Implications for US-Egyptian Relations The growing cooperation between Egypt and Russia should be read within the wider context of US-Egypt relations. </w:t>
      </w:r>
      <w:r w:rsidRPr="005727B3">
        <w:rPr>
          <w:rStyle w:val="Emphasis"/>
        </w:rPr>
        <w:t xml:space="preserve">Egypt has been a </w:t>
      </w:r>
      <w:r w:rsidRPr="005727B3">
        <w:rPr>
          <w:rStyle w:val="Emphasis"/>
          <w:highlight w:val="cyan"/>
        </w:rPr>
        <w:t>key regional partner of</w:t>
      </w:r>
      <w:r w:rsidRPr="005727B3">
        <w:rPr>
          <w:rStyle w:val="Emphasis"/>
        </w:rPr>
        <w:t xml:space="preserve"> the </w:t>
      </w:r>
      <w:r w:rsidRPr="005727B3">
        <w:rPr>
          <w:rStyle w:val="Emphasis"/>
          <w:highlight w:val="cyan"/>
        </w:rPr>
        <w:t>U</w:t>
      </w:r>
      <w:r w:rsidRPr="005727B3">
        <w:rPr>
          <w:rStyle w:val="Emphasis"/>
        </w:rPr>
        <w:t xml:space="preserve">nited </w:t>
      </w:r>
      <w:r w:rsidRPr="005727B3">
        <w:rPr>
          <w:rStyle w:val="Emphasis"/>
          <w:highlight w:val="cyan"/>
        </w:rPr>
        <w:t>S</w:t>
      </w:r>
      <w:r w:rsidRPr="005727B3">
        <w:rPr>
          <w:rStyle w:val="Emphasis"/>
        </w:rPr>
        <w:t xml:space="preserve">tates over the past five decades. The two countries have developed a special relationship with the result that Egypt has become one of the </w:t>
      </w:r>
      <w:r w:rsidRPr="005727B3">
        <w:rPr>
          <w:rStyle w:val="Emphasis"/>
          <w:highlight w:val="cyan"/>
        </w:rPr>
        <w:t>largest recipients of</w:t>
      </w:r>
      <w:r w:rsidRPr="005727B3">
        <w:rPr>
          <w:rStyle w:val="Emphasis"/>
        </w:rPr>
        <w:t xml:space="preserve"> US foreign </w:t>
      </w:r>
      <w:r w:rsidRPr="005727B3">
        <w:rPr>
          <w:rStyle w:val="Emphasis"/>
          <w:highlight w:val="cyan"/>
        </w:rPr>
        <w:t>assistance</w:t>
      </w:r>
      <w:r w:rsidRPr="005727B3">
        <w:rPr>
          <w:rStyle w:val="Emphasis"/>
        </w:rPr>
        <w:t xml:space="preserve"> in the world, for a total of approximately $1.4 billion in military and economic aid.</w:t>
      </w:r>
      <w:r w:rsidRPr="005727B3">
        <w:rPr>
          <w:sz w:val="16"/>
        </w:rPr>
        <w:t xml:space="preserve"> However, since Egypt’s January uprising of 2011, </w:t>
      </w:r>
      <w:r w:rsidRPr="005727B3">
        <w:rPr>
          <w:rStyle w:val="Emphasis"/>
        </w:rPr>
        <w:t xml:space="preserve">bilateral relations between Cairo and Washington </w:t>
      </w:r>
      <w:r w:rsidRPr="005727B3">
        <w:rPr>
          <w:rStyle w:val="Emphasis"/>
          <w:highlight w:val="cyan"/>
        </w:rPr>
        <w:t>suffered many setbacks</w:t>
      </w:r>
      <w:r w:rsidRPr="005727B3">
        <w:rPr>
          <w:rStyle w:val="Emphasis"/>
        </w:rPr>
        <w:t>, particularly after the coup of 2013</w:t>
      </w:r>
      <w:r w:rsidRPr="005727B3">
        <w:rPr>
          <w:sz w:val="16"/>
        </w:rPr>
        <w:t xml:space="preserve"> and the reemergence of authoritarianism in Egypt. Between 2013 and 2015, the </w:t>
      </w:r>
      <w:r w:rsidRPr="005727B3">
        <w:rPr>
          <w:rStyle w:val="Emphasis"/>
        </w:rPr>
        <w:t xml:space="preserve">Obama Administration </w:t>
      </w:r>
      <w:r w:rsidRPr="005727B3">
        <w:rPr>
          <w:rStyle w:val="Emphasis"/>
          <w:highlight w:val="cyan"/>
        </w:rPr>
        <w:t>suspended</w:t>
      </w:r>
      <w:r w:rsidRPr="005727B3">
        <w:rPr>
          <w:rStyle w:val="Emphasis"/>
        </w:rPr>
        <w:t xml:space="preserve"> a part of the US annual military </w:t>
      </w:r>
      <w:r w:rsidRPr="005727B3">
        <w:rPr>
          <w:rStyle w:val="Emphasis"/>
          <w:highlight w:val="cyan"/>
        </w:rPr>
        <w:t>aid</w:t>
      </w:r>
      <w:r w:rsidRPr="005727B3">
        <w:rPr>
          <w:rStyle w:val="Emphasis"/>
        </w:rPr>
        <w:t xml:space="preserve"> to the country as a reaction to the Egyptian government’s brutal violence against protests in 2013. </w:t>
      </w:r>
      <w:r w:rsidRPr="005727B3">
        <w:rPr>
          <w:rStyle w:val="Emphasis"/>
          <w:highlight w:val="cyan"/>
        </w:rPr>
        <w:t>Sisi responded by visiting Russia</w:t>
      </w:r>
      <w:r w:rsidRPr="005727B3">
        <w:rPr>
          <w:rStyle w:val="Emphasis"/>
        </w:rPr>
        <w:t xml:space="preserve"> several times between 2014 and 2018 and strengthening Cairo’s relations with Moscow.</w:t>
      </w:r>
      <w:r w:rsidRPr="005727B3">
        <w:rPr>
          <w:sz w:val="16"/>
        </w:rPr>
        <w:t xml:space="preserve"> Even after the Obama Administration resumed military aid in March 2015, Sisi signed several military deals with Russia. He also extended the economic, security, and geopolitical partnership with Russia, which put him at odds with the United States. </w:t>
      </w:r>
      <w:r w:rsidRPr="005727B3">
        <w:rPr>
          <w:rStyle w:val="Emphasis"/>
        </w:rPr>
        <w:t xml:space="preserve">Egypt’s growing relations with Russia, a major foe of the United States, has placed it in an </w:t>
      </w:r>
      <w:r w:rsidRPr="005727B3">
        <w:rPr>
          <w:rStyle w:val="Emphasis"/>
          <w:highlight w:val="cyan"/>
        </w:rPr>
        <w:t>uncomfortable position with</w:t>
      </w:r>
      <w:r w:rsidRPr="005727B3">
        <w:rPr>
          <w:rStyle w:val="Emphasis"/>
        </w:rPr>
        <w:t xml:space="preserve"> the </w:t>
      </w:r>
      <w:r w:rsidRPr="005727B3">
        <w:rPr>
          <w:rStyle w:val="Emphasis"/>
          <w:highlight w:val="cyan"/>
        </w:rPr>
        <w:t>Biden</w:t>
      </w:r>
      <w:r w:rsidRPr="005727B3">
        <w:rPr>
          <w:rStyle w:val="Emphasis"/>
        </w:rPr>
        <w:t xml:space="preserve"> Administration</w:t>
      </w:r>
      <w:r w:rsidRPr="005727B3">
        <w:rPr>
          <w:sz w:val="16"/>
        </w:rPr>
        <w:t>. Against this backdrop, Egypt’s growing relations with Russia, a major foe of the United States, has placed it in an uncomfortable position with the Biden Administration. Apparently</w:t>
      </w:r>
      <w:r w:rsidRPr="005727B3">
        <w:rPr>
          <w:rStyle w:val="Emphasis"/>
        </w:rPr>
        <w:t xml:space="preserve">, Sisi is playing his cards with the United States and attempting to </w:t>
      </w:r>
      <w:r w:rsidRPr="005727B3">
        <w:rPr>
          <w:rStyle w:val="Emphasis"/>
          <w:highlight w:val="cyan"/>
        </w:rPr>
        <w:t>instrumentalize</w:t>
      </w:r>
      <w:r w:rsidRPr="005727B3">
        <w:rPr>
          <w:rStyle w:val="Emphasis"/>
        </w:rPr>
        <w:t xml:space="preserve"> his </w:t>
      </w:r>
      <w:r w:rsidRPr="005727B3">
        <w:rPr>
          <w:rStyle w:val="Emphasis"/>
          <w:highlight w:val="cyan"/>
        </w:rPr>
        <w:t>relations with Moscow</w:t>
      </w:r>
      <w:r w:rsidRPr="005727B3">
        <w:rPr>
          <w:rStyle w:val="Emphasis"/>
        </w:rPr>
        <w:t xml:space="preserve"> in order to gain Washington’s attention. Russia seems to be </w:t>
      </w:r>
      <w:r w:rsidRPr="005727B3">
        <w:rPr>
          <w:rStyle w:val="Emphasis"/>
          <w:highlight w:val="cyan"/>
        </w:rPr>
        <w:t>aware of</w:t>
      </w:r>
      <w:r w:rsidRPr="005727B3">
        <w:rPr>
          <w:rStyle w:val="Emphasis"/>
        </w:rPr>
        <w:t xml:space="preserve"> Sisi’s </w:t>
      </w:r>
      <w:r w:rsidRPr="005727B3">
        <w:rPr>
          <w:rStyle w:val="Emphasis"/>
          <w:highlight w:val="cyan"/>
        </w:rPr>
        <w:t>strategy</w:t>
      </w:r>
      <w:r w:rsidRPr="005727B3">
        <w:rPr>
          <w:rStyle w:val="Emphasis"/>
        </w:rPr>
        <w:t xml:space="preserve"> and, in turn, is using it for its own purposes</w:t>
      </w:r>
      <w:r w:rsidRPr="005727B3">
        <w:rPr>
          <w:sz w:val="16"/>
        </w:rPr>
        <w:t xml:space="preserve">; however, this is a highly risky game that can backfire and jeopardize Egypt’s relations with one of its key partners. In fact, in 2019 Cairo was close to being hit with US sanctions because of its move to acquire Russian-made Sukhoi Su-35 aircraft. That was during the Trump Administration, when, ironically, Sisi was viewed as President Donald Trump’s “favorite dictator.” Indeed, the question of how far Egypt can go in its relationship with Russia depends on </w:t>
      </w:r>
      <w:r w:rsidRPr="005727B3">
        <w:rPr>
          <w:rStyle w:val="Emphasis"/>
          <w:highlight w:val="cyan"/>
        </w:rPr>
        <w:t>how much Washington</w:t>
      </w:r>
      <w:r w:rsidRPr="005727B3">
        <w:rPr>
          <w:rStyle w:val="Emphasis"/>
        </w:rPr>
        <w:t xml:space="preserve"> can accept and </w:t>
      </w:r>
      <w:r w:rsidRPr="005727B3">
        <w:rPr>
          <w:rStyle w:val="Emphasis"/>
          <w:highlight w:val="cyan"/>
        </w:rPr>
        <w:t>tolerate</w:t>
      </w:r>
      <w:r w:rsidRPr="005727B3">
        <w:rPr>
          <w:rStyle w:val="Emphasis"/>
        </w:rPr>
        <w:t xml:space="preserve"> this behavior. Egypt’s plan to try to </w:t>
      </w:r>
      <w:r w:rsidRPr="005727B3">
        <w:rPr>
          <w:rStyle w:val="Emphasis"/>
          <w:highlight w:val="cyan"/>
        </w:rPr>
        <w:t>hedge against American pressure</w:t>
      </w:r>
      <w:r w:rsidRPr="005727B3">
        <w:rPr>
          <w:rStyle w:val="Emphasis"/>
        </w:rPr>
        <w:t xml:space="preserve"> may prove </w:t>
      </w:r>
      <w:r w:rsidRPr="005727B3">
        <w:rPr>
          <w:rStyle w:val="Emphasis"/>
          <w:highlight w:val="cyan"/>
        </w:rPr>
        <w:t>risky and detrimental</w:t>
      </w:r>
      <w:r w:rsidRPr="005727B3">
        <w:rPr>
          <w:sz w:val="16"/>
        </w:rPr>
        <w:t>. But for now, Cairo seems comfortable following that path, hoping that it will serve its interests in the long run.</w:t>
      </w:r>
    </w:p>
    <w:p w14:paraId="68CF5722" w14:textId="77777777" w:rsidR="00DA101C" w:rsidRPr="00C8031B" w:rsidRDefault="00DA101C" w:rsidP="00DA101C">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754EA6BD" w14:textId="77777777" w:rsidR="00DA101C" w:rsidRPr="00C8031B" w:rsidRDefault="00DA101C" w:rsidP="00DA101C">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4" w:history="1">
        <w:r w:rsidRPr="00C8031B">
          <w:rPr>
            <w:rFonts w:eastAsia="Cambria"/>
          </w:rPr>
          <w:t>https://jamestown.org/program/tactical-side-russias-arms-sales-middle-east/</w:t>
        </w:r>
      </w:hyperlink>
      <w:r w:rsidRPr="00C8031B">
        <w:rPr>
          <w:rFonts w:eastAsia="Cambria"/>
        </w:rPr>
        <w:t>, Accessed 5/30/19, JMoore) recut aaditg</w:t>
      </w:r>
    </w:p>
    <w:p w14:paraId="655F965F" w14:textId="77777777" w:rsidR="00DA101C" w:rsidRPr="00207BA9" w:rsidRDefault="00DA101C" w:rsidP="00DA101C">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1F18A224" w14:textId="77777777" w:rsidR="00DA101C" w:rsidRPr="00B52434" w:rsidRDefault="00DA101C" w:rsidP="00DA101C">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0F10FA93" w14:textId="77777777" w:rsidR="00DA101C" w:rsidRPr="00B52434" w:rsidRDefault="00DA101C" w:rsidP="00DA101C">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5" w:history="1">
        <w:r w:rsidRPr="00B52434">
          <w:rPr>
            <w:rFonts w:eastAsia="Cambria"/>
          </w:rPr>
          <w:t>https://nationalinterest.org/feature/end-great-power-peace-46282</w:t>
        </w:r>
      </w:hyperlink>
      <w:r w:rsidRPr="00B52434">
        <w:rPr>
          <w:rFonts w:eastAsia="Cambria"/>
        </w:rPr>
        <w:t>, Accessed 5/31/19, JMoore) //recut aaditg</w:t>
      </w:r>
    </w:p>
    <w:p w14:paraId="1969956C" w14:textId="77777777" w:rsidR="00DA101C" w:rsidRPr="006E532D" w:rsidRDefault="00DA101C" w:rsidP="00DA101C">
      <w:pPr>
        <w:rPr>
          <w:rStyle w:val="StyleUnderline"/>
          <w:rFonts w:eastAsia="Calibri"/>
          <w:u w:val="none"/>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4F605D19" w14:textId="77777777" w:rsidR="00DA101C" w:rsidRPr="002023C5" w:rsidRDefault="00DA101C" w:rsidP="00DA101C">
      <w:pPr>
        <w:pStyle w:val="Heading3"/>
      </w:pPr>
      <w:r>
        <w:t>Plan</w:t>
      </w:r>
    </w:p>
    <w:p w14:paraId="3EE06EA9" w14:textId="77777777" w:rsidR="00DA101C" w:rsidRDefault="00DA101C" w:rsidP="00DA101C">
      <w:pPr>
        <w:pStyle w:val="Heading4"/>
      </w:pPr>
      <w:r>
        <w:t xml:space="preserve">Plan: The </w:t>
      </w:r>
      <w:r w:rsidRPr="00647F5D">
        <w:t>Arab Republic of Egypt</w:t>
      </w:r>
      <w:r>
        <w:t xml:space="preserve"> should recognize an unconditional right of workers to strike. </w:t>
      </w:r>
    </w:p>
    <w:p w14:paraId="4302166C" w14:textId="77777777" w:rsidR="00DA101C" w:rsidRPr="00325AFB" w:rsidRDefault="00DA101C" w:rsidP="00DA101C">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4222FC95" w14:textId="77777777" w:rsidR="00DA101C" w:rsidRPr="00325AFB" w:rsidRDefault="00DA101C" w:rsidP="00DA101C">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5340C7AE" w14:textId="77777777" w:rsidR="00DA101C" w:rsidRDefault="00DA101C" w:rsidP="00DA101C">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77393919" w14:textId="77777777" w:rsidR="00DA101C" w:rsidRDefault="00DA101C" w:rsidP="00DA101C">
      <w:pPr>
        <w:pStyle w:val="Heading4"/>
      </w:pPr>
      <w:r>
        <w:t xml:space="preserve">The government is cracking down on strikes to deter worker mobilization and is planning to further restrict labor rights which violates IHL. </w:t>
      </w:r>
    </w:p>
    <w:p w14:paraId="69505A95" w14:textId="77777777" w:rsidR="00DA101C" w:rsidRDefault="00DA101C" w:rsidP="00DA101C">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6" w:history="1">
        <w:r w:rsidRPr="002A4903">
          <w:rPr>
            <w:rStyle w:val="Hyperlink"/>
          </w:rPr>
          <w:t>https://www.amnesty.org/en/latest/press-release/2017/04/egypt-relentless-assault-on-rights-of-workers-and-trade-unionists/]//pranav</w:t>
        </w:r>
      </w:hyperlink>
    </w:p>
    <w:p w14:paraId="4AAFF28D" w14:textId="77777777" w:rsidR="00DA101C" w:rsidRDefault="00DA101C" w:rsidP="00DA101C">
      <w:pPr>
        <w:pStyle w:val="ListParagraph"/>
        <w:numPr>
          <w:ilvl w:val="0"/>
          <w:numId w:val="15"/>
        </w:numPr>
      </w:pPr>
      <w:r>
        <w:t>Solvency advocate</w:t>
      </w:r>
    </w:p>
    <w:p w14:paraId="5AF8DEB1" w14:textId="77777777" w:rsidR="00DA101C" w:rsidRPr="00647F5D" w:rsidRDefault="00DA101C" w:rsidP="00DA101C">
      <w:pPr>
        <w:pStyle w:val="ListParagraph"/>
        <w:numPr>
          <w:ilvl w:val="0"/>
          <w:numId w:val="15"/>
        </w:numPr>
      </w:pPr>
      <w:r>
        <w:t>Answers econ disad</w:t>
      </w:r>
    </w:p>
    <w:p w14:paraId="1884137B" w14:textId="77777777" w:rsidR="00DA101C" w:rsidRDefault="00DA101C" w:rsidP="00DA101C">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1DEC0DBB" w14:textId="77777777" w:rsidR="00DA101C" w:rsidRDefault="00DA101C" w:rsidP="00DA101C">
      <w:pPr>
        <w:pStyle w:val="Heading4"/>
      </w:pPr>
      <w:r>
        <w:t>Strikes are key to correcting Egyptian governance – set the groundwork, open humanitarian discussions, and increase publicity – Mubarak’s usurpation proves.</w:t>
      </w:r>
    </w:p>
    <w:p w14:paraId="03D793AE" w14:textId="77777777" w:rsidR="00DA101C" w:rsidRDefault="00DA101C" w:rsidP="00DA101C">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00493E66" w14:textId="77777777" w:rsidR="00DA101C" w:rsidRPr="00AB30FA" w:rsidRDefault="00DA101C" w:rsidP="00DA101C">
      <w:pPr>
        <w:rPr>
          <w:rStyle w:val="Emphasis"/>
          <w:color w:val="FF0000"/>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w:t>
      </w:r>
      <w:r w:rsidRPr="00AB30FA">
        <w:rPr>
          <w:rStyle w:val="Emphasis"/>
          <w:color w:val="FF0000"/>
        </w:rPr>
        <w:t xml:space="preserve">in Egypt isn’t a remote struggle showcasing the horrors of distant countries. It </w:t>
      </w:r>
      <w:r w:rsidRPr="00AB30FA">
        <w:rPr>
          <w:rStyle w:val="Emphasis"/>
          <w:color w:val="FF0000"/>
          <w:highlight w:val="cyan"/>
        </w:rPr>
        <w:t>raises</w:t>
      </w:r>
      <w:r w:rsidRPr="00AB30FA">
        <w:rPr>
          <w:rStyle w:val="Emphasis"/>
          <w:color w:val="FF0000"/>
        </w:rPr>
        <w:t xml:space="preserve"> the </w:t>
      </w:r>
      <w:r w:rsidRPr="00AB30FA">
        <w:rPr>
          <w:rStyle w:val="Emphasis"/>
          <w:color w:val="FF0000"/>
          <w:highlight w:val="cyan"/>
        </w:rPr>
        <w:t>same issues that</w:t>
      </w:r>
      <w:r w:rsidRPr="00AB30FA">
        <w:rPr>
          <w:rStyle w:val="Emphasis"/>
          <w:color w:val="FF0000"/>
        </w:rPr>
        <w:t xml:space="preserve"> increasingly </w:t>
      </w:r>
      <w:r w:rsidRPr="00AB30FA">
        <w:rPr>
          <w:rStyle w:val="Emphasis"/>
          <w:color w:val="FF0000"/>
          <w:highlight w:val="cyan"/>
        </w:rPr>
        <w:t>confront workers everywhere</w:t>
      </w:r>
      <w:r w:rsidRPr="00AB30FA">
        <w:rPr>
          <w:rStyle w:val="Emphasis"/>
          <w:color w:val="FF0000"/>
        </w:rPr>
        <w:t xml:space="preserve">: </w:t>
      </w:r>
      <w:r w:rsidRPr="00AB30FA">
        <w:rPr>
          <w:rStyle w:val="Emphasis"/>
          <w:color w:val="FF0000"/>
          <w:highlight w:val="cyan"/>
        </w:rPr>
        <w:t>how do vulnerable groups achieve</w:t>
      </w:r>
      <w:r w:rsidRPr="00AB30FA">
        <w:rPr>
          <w:rStyle w:val="Emphasis"/>
          <w:color w:val="FF0000"/>
        </w:rPr>
        <w:t xml:space="preserve"> a </w:t>
      </w:r>
      <w:r w:rsidRPr="00AB30FA">
        <w:rPr>
          <w:rStyle w:val="Emphasis"/>
          <w:color w:val="FF0000"/>
          <w:highlight w:val="cyan"/>
        </w:rPr>
        <w:t>life with dignity</w:t>
      </w:r>
      <w:r w:rsidRPr="00AB30FA">
        <w:rPr>
          <w:rStyle w:val="Emphasis"/>
          <w:color w:val="FF0000"/>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AB30FA">
        <w:rPr>
          <w:color w:val="FF0000"/>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AB30FA">
        <w:rPr>
          <w:rStyle w:val="Emphasis"/>
          <w:color w:val="FF0000"/>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AB30FA">
        <w:rPr>
          <w:rStyle w:val="Emphasis"/>
          <w:color w:val="FF0000"/>
          <w:highlight w:val="cyan"/>
        </w:rPr>
        <w:t>Egyptian labor deserves</w:t>
      </w:r>
      <w:r w:rsidRPr="00AB30FA">
        <w:rPr>
          <w:rStyle w:val="Emphasis"/>
          <w:color w:val="FF0000"/>
        </w:rPr>
        <w:t xml:space="preserve"> our </w:t>
      </w:r>
      <w:r w:rsidRPr="00AB30FA">
        <w:rPr>
          <w:rStyle w:val="Emphasis"/>
          <w:color w:val="FF0000"/>
          <w:highlight w:val="cyan"/>
        </w:rPr>
        <w:t>attention</w:t>
      </w:r>
      <w:r w:rsidRPr="00AB30FA">
        <w:rPr>
          <w:rStyle w:val="Emphasis"/>
          <w:color w:val="FF0000"/>
        </w:rPr>
        <w:t xml:space="preserve"> and support.</w:t>
      </w:r>
    </w:p>
    <w:p w14:paraId="14EB8DC6" w14:textId="77777777" w:rsidR="00DA101C" w:rsidRPr="00D43D9B" w:rsidRDefault="00DA101C" w:rsidP="00DA101C">
      <w:pPr>
        <w:rPr>
          <w:b/>
          <w:iCs/>
          <w:u w:val="single"/>
        </w:rPr>
      </w:pPr>
    </w:p>
    <w:p w14:paraId="01FA002F" w14:textId="77777777" w:rsidR="00DA101C" w:rsidRDefault="00DA101C" w:rsidP="00DA101C">
      <w:pPr>
        <w:pStyle w:val="Heading3"/>
      </w:pPr>
      <w:r>
        <w:t xml:space="preserve">Framing </w:t>
      </w:r>
    </w:p>
    <w:p w14:paraId="6EE5BFF9" w14:textId="77777777" w:rsidR="00DA101C" w:rsidRDefault="00DA101C" w:rsidP="00DA101C">
      <w:pPr>
        <w:pStyle w:val="Heading4"/>
      </w:pPr>
      <w:r>
        <w:t xml:space="preserve">The standard is minimizing material violence. </w:t>
      </w:r>
    </w:p>
    <w:p w14:paraId="7F029670" w14:textId="77777777" w:rsidR="00DA101C" w:rsidRPr="009E6CC6" w:rsidRDefault="00DA101C" w:rsidP="00DA101C">
      <w:pPr>
        <w:rPr>
          <w:rStyle w:val="Style13ptBold"/>
        </w:rPr>
      </w:pPr>
      <w:r>
        <w:rPr>
          <w:rStyle w:val="Style13ptBold"/>
        </w:rPr>
        <w:t>Prefer:</w:t>
      </w:r>
    </w:p>
    <w:p w14:paraId="6846C32E" w14:textId="77777777" w:rsidR="00766A3E" w:rsidRPr="00A05164" w:rsidRDefault="00DA101C" w:rsidP="00766A3E">
      <w:pPr>
        <w:pStyle w:val="Heading4"/>
        <w:rPr>
          <w:rFonts w:eastAsia="Cambria"/>
          <w:sz w:val="16"/>
          <w:szCs w:val="16"/>
        </w:rPr>
      </w:pPr>
      <w:r>
        <w:t xml:space="preserve">[1] </w:t>
      </w:r>
      <w:r w:rsidR="00766A3E" w:rsidRPr="00DE6C52">
        <w:t>Pleasure and pain are the starting point for moral reasoning—they’re our most baseline desires and the only things that explain the intrinsic value of objects or actions</w:t>
      </w:r>
    </w:p>
    <w:p w14:paraId="7DBABBAF" w14:textId="77777777" w:rsidR="00766A3E" w:rsidRPr="00DE6C52" w:rsidRDefault="00766A3E" w:rsidP="00766A3E">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7FBF3210" w14:textId="77777777" w:rsidR="00766A3E" w:rsidRDefault="00766A3E" w:rsidP="00766A3E">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pleasure is intrinsically valuable and pain is intrinsically disvaluable</w:t>
      </w:r>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says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F0F0D70" w14:textId="64F09C00" w:rsidR="00DA101C" w:rsidRPr="00DE6C52" w:rsidRDefault="00DA101C" w:rsidP="00766A3E">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1F833B29" w14:textId="77777777" w:rsidR="00DA101C" w:rsidRPr="00DE6C52" w:rsidRDefault="00DA101C" w:rsidP="00DA101C">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08815396" w14:textId="77777777" w:rsidR="00DA101C" w:rsidRDefault="00DA101C" w:rsidP="00DA101C">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6470641A" w14:textId="77777777" w:rsidR="00DA101C" w:rsidRPr="00726204" w:rsidRDefault="00DA101C" w:rsidP="00DA101C">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46BD25A4" w14:textId="77777777" w:rsidR="00DA101C" w:rsidRPr="00726204" w:rsidRDefault="00DA101C" w:rsidP="00DA101C">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Andlinger Professor in Energy and the Environment and Professor of Psychology and Public Affairs at Princeton University.), November-December 2020 Issue, "Heads in the Sand," Foreign Affairs, </w:t>
      </w:r>
      <w:hyperlink r:id="rId17"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mvp</w:t>
      </w:r>
    </w:p>
    <w:p w14:paraId="6159E981" w14:textId="77777777" w:rsidR="00DA101C" w:rsidRPr="00726204" w:rsidRDefault="00DA101C" w:rsidP="00DA101C">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515FED67" w14:textId="77777777" w:rsidR="00DA101C" w:rsidRPr="00726204" w:rsidRDefault="00DA101C" w:rsidP="00DA101C">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a long time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682365B4" w14:textId="77777777" w:rsidR="00DA101C" w:rsidRPr="00726204" w:rsidRDefault="00DA101C" w:rsidP="00DA101C">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10189B3" w14:textId="77777777" w:rsidR="00DA101C" w:rsidRPr="00726204" w:rsidRDefault="00DA101C" w:rsidP="00DA101C">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230C73AB" w14:textId="77777777" w:rsidR="00DA101C" w:rsidRPr="00726204" w:rsidRDefault="00DA101C" w:rsidP="00DA101C">
      <w:pPr>
        <w:rPr>
          <w:rFonts w:asciiTheme="majorHAnsi" w:hAnsiTheme="majorHAnsi" w:cstheme="majorHAnsi"/>
        </w:rPr>
      </w:pPr>
      <w:r w:rsidRPr="00726204">
        <w:rPr>
          <w:rFonts w:asciiTheme="majorHAnsi" w:hAnsiTheme="majorHAnsi" w:cstheme="majorHAnsi"/>
        </w:rPr>
        <w:t>AVOIDING THE UNCOMFORTABLE</w:t>
      </w:r>
    </w:p>
    <w:p w14:paraId="2FBE2038" w14:textId="77777777" w:rsidR="00DA101C" w:rsidRPr="00AB30FA" w:rsidRDefault="00DA101C" w:rsidP="00DA101C">
      <w:pPr>
        <w:rPr>
          <w:rFonts w:asciiTheme="majorHAnsi" w:hAnsiTheme="majorHAnsi" w:cstheme="majorHAnsi"/>
          <w:color w:val="FF0000"/>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w:t>
      </w:r>
      <w:r w:rsidRPr="00AB30FA">
        <w:rPr>
          <w:rStyle w:val="StyleUnderline"/>
          <w:rFonts w:asciiTheme="majorHAnsi" w:hAnsiTheme="majorHAnsi" w:cstheme="majorHAnsi"/>
          <w:color w:val="FF0000"/>
        </w:rPr>
        <w:t>such as a coronavirus outbreak</w:t>
      </w:r>
      <w:r w:rsidRPr="00AB30FA">
        <w:rPr>
          <w:rFonts w:asciiTheme="majorHAnsi" w:hAnsiTheme="majorHAnsi" w:cstheme="majorHAnsi"/>
          <w:color w:val="FF0000"/>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BE6C78E" w14:textId="77777777" w:rsidR="00DA101C" w:rsidRPr="00AB30FA" w:rsidRDefault="00DA101C" w:rsidP="00DA101C">
      <w:pPr>
        <w:rPr>
          <w:rFonts w:asciiTheme="majorHAnsi" w:hAnsiTheme="majorHAnsi" w:cstheme="majorHAnsi"/>
          <w:color w:val="FF0000"/>
        </w:rPr>
      </w:pPr>
      <w:r w:rsidRPr="00AB30FA">
        <w:rPr>
          <w:rStyle w:val="StyleUnderline"/>
          <w:rFonts w:asciiTheme="majorHAnsi" w:hAnsiTheme="majorHAnsi" w:cstheme="majorHAnsi"/>
          <w:color w:val="FF0000"/>
        </w:rPr>
        <w:t>Not only do humans fail to anticipate crises; they also fail to respond rationally to them.</w:t>
      </w:r>
      <w:r w:rsidRPr="00AB30FA">
        <w:rPr>
          <w:rFonts w:asciiTheme="majorHAnsi" w:hAnsiTheme="majorHAnsi" w:cstheme="majorHAnsi"/>
          <w:color w:val="FF0000"/>
        </w:rPr>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4F8269CD" w14:textId="77777777" w:rsidR="00DA101C" w:rsidRPr="00AB30FA" w:rsidRDefault="00DA101C" w:rsidP="00DA101C">
      <w:pPr>
        <w:rPr>
          <w:rFonts w:asciiTheme="majorHAnsi" w:hAnsiTheme="majorHAnsi" w:cstheme="majorHAnsi"/>
          <w:color w:val="FF0000"/>
        </w:rPr>
      </w:pPr>
      <w:r w:rsidRPr="00AB30FA">
        <w:rPr>
          <w:rStyle w:val="StyleUnderline"/>
          <w:rFonts w:asciiTheme="majorHAnsi" w:hAnsiTheme="majorHAnsi" w:cstheme="majorHAnsi"/>
          <w:color w:val="FF0000"/>
          <w:highlight w:val="green"/>
        </w:rPr>
        <w:t>Because humans don’t have</w:t>
      </w:r>
      <w:r w:rsidRPr="00AB30FA">
        <w:rPr>
          <w:rStyle w:val="StyleUnderline"/>
          <w:rFonts w:asciiTheme="majorHAnsi" w:hAnsiTheme="majorHAnsi" w:cstheme="majorHAnsi"/>
          <w:color w:val="FF0000"/>
        </w:rPr>
        <w:t xml:space="preserve"> enough </w:t>
      </w:r>
      <w:r w:rsidRPr="00AB30FA">
        <w:rPr>
          <w:rStyle w:val="StyleUnderline"/>
          <w:rFonts w:asciiTheme="majorHAnsi" w:hAnsiTheme="majorHAnsi" w:cstheme="majorHAnsi"/>
          <w:color w:val="FF0000"/>
          <w:highlight w:val="green"/>
        </w:rPr>
        <w:t>time, info</w:t>
      </w:r>
      <w:r w:rsidRPr="00AB30FA">
        <w:rPr>
          <w:rStyle w:val="StyleUnderline"/>
          <w:rFonts w:asciiTheme="majorHAnsi" w:hAnsiTheme="majorHAnsi" w:cstheme="majorHAnsi"/>
          <w:color w:val="FF0000"/>
        </w:rPr>
        <w:t>rmation</w:t>
      </w:r>
      <w:r w:rsidRPr="00AB30FA">
        <w:rPr>
          <w:rStyle w:val="StyleUnderline"/>
          <w:rFonts w:asciiTheme="majorHAnsi" w:hAnsiTheme="majorHAnsi" w:cstheme="majorHAnsi"/>
          <w:color w:val="FF0000"/>
          <w:highlight w:val="green"/>
        </w:rPr>
        <w:t>, or</w:t>
      </w:r>
      <w:r w:rsidRPr="00AB30FA">
        <w:rPr>
          <w:rStyle w:val="StyleUnderline"/>
          <w:rFonts w:asciiTheme="majorHAnsi" w:hAnsiTheme="majorHAnsi" w:cstheme="majorHAnsi"/>
          <w:color w:val="FF0000"/>
        </w:rPr>
        <w:t xml:space="preserve"> processing </w:t>
      </w:r>
      <w:r w:rsidRPr="00AB30FA">
        <w:rPr>
          <w:rStyle w:val="StyleUnderline"/>
          <w:rFonts w:asciiTheme="majorHAnsi" w:hAnsiTheme="majorHAnsi" w:cstheme="majorHAnsi"/>
          <w:color w:val="FF0000"/>
          <w:highlight w:val="green"/>
        </w:rPr>
        <w:t>power to deliberate rationally</w:t>
      </w:r>
      <w:r w:rsidRPr="00AB30FA">
        <w:rPr>
          <w:rStyle w:val="StyleUnderline"/>
          <w:rFonts w:asciiTheme="majorHAnsi" w:hAnsiTheme="majorHAnsi" w:cstheme="majorHAnsi"/>
          <w:color w:val="FF0000"/>
        </w:rPr>
        <w:t xml:space="preserve">, they have evolved easier ways of making decisions. </w:t>
      </w:r>
      <w:r w:rsidRPr="00AB30FA">
        <w:rPr>
          <w:rStyle w:val="StyleUnderline"/>
          <w:rFonts w:asciiTheme="majorHAnsi" w:hAnsiTheme="majorHAnsi" w:cstheme="majorHAnsi"/>
          <w:color w:val="FF0000"/>
          <w:highlight w:val="green"/>
        </w:rPr>
        <w:t>They rely on</w:t>
      </w:r>
      <w:r w:rsidRPr="00AB30FA">
        <w:rPr>
          <w:rStyle w:val="StyleUnderline"/>
          <w:rFonts w:asciiTheme="majorHAnsi" w:hAnsiTheme="majorHAnsi" w:cstheme="majorHAnsi"/>
          <w:color w:val="FF0000"/>
        </w:rPr>
        <w:t xml:space="preserve"> their </w:t>
      </w:r>
      <w:r w:rsidRPr="00AB30FA">
        <w:rPr>
          <w:rStyle w:val="StyleUnderline"/>
          <w:rFonts w:asciiTheme="majorHAnsi" w:hAnsiTheme="majorHAnsi" w:cstheme="majorHAnsi"/>
          <w:color w:val="FF0000"/>
          <w:highlight w:val="green"/>
        </w:rPr>
        <w:t>emotions</w:t>
      </w:r>
      <w:r w:rsidRPr="00AB30FA">
        <w:rPr>
          <w:rStyle w:val="StyleUnderline"/>
          <w:rFonts w:asciiTheme="majorHAnsi" w:hAnsiTheme="majorHAnsi" w:cstheme="majorHAnsi"/>
          <w:color w:val="FF0000"/>
        </w:rPr>
        <w:t>, which serve as an early warning system of sorts</w:t>
      </w:r>
      <w:r w:rsidRPr="00AB30FA">
        <w:rPr>
          <w:rFonts w:asciiTheme="majorHAnsi" w:hAnsiTheme="majorHAnsi" w:cstheme="majorHAnsi"/>
          <w:color w:val="FF0000"/>
        </w:rPr>
        <w:t xml:space="preserve">: alerting people that they are in a positive context that can be explored and exploited or in a negative context where fight or flight is the appropriate response. </w:t>
      </w:r>
      <w:r w:rsidRPr="00AB30FA">
        <w:rPr>
          <w:rStyle w:val="StyleUnderline"/>
          <w:rFonts w:asciiTheme="majorHAnsi" w:hAnsiTheme="majorHAnsi" w:cstheme="majorHAnsi"/>
          <w:color w:val="FF0000"/>
        </w:rPr>
        <w:t>They also rely on rules</w:t>
      </w:r>
      <w:r w:rsidRPr="00AB30FA">
        <w:rPr>
          <w:rFonts w:asciiTheme="majorHAnsi" w:hAnsiTheme="majorHAnsi" w:cstheme="majorHAnsi"/>
          <w:color w:val="FF0000"/>
        </w:rPr>
        <w:t xml:space="preserve">. To simplify decision-making, </w:t>
      </w:r>
      <w:r w:rsidRPr="00AB30FA">
        <w:rPr>
          <w:rStyle w:val="StyleUnderline"/>
          <w:rFonts w:asciiTheme="majorHAnsi" w:hAnsiTheme="majorHAnsi" w:cstheme="majorHAnsi"/>
          <w:color w:val="FF0000"/>
        </w:rPr>
        <w:t xml:space="preserve">they might follow standard operating procedures </w:t>
      </w:r>
      <w:r w:rsidRPr="00AB30FA">
        <w:rPr>
          <w:rStyle w:val="StyleUnderline"/>
          <w:rFonts w:asciiTheme="majorHAnsi" w:hAnsiTheme="majorHAnsi" w:cstheme="majorHAnsi"/>
          <w:color w:val="FF0000"/>
          <w:highlight w:val="green"/>
        </w:rPr>
        <w:t>or</w:t>
      </w:r>
      <w:r w:rsidRPr="00AB30FA">
        <w:rPr>
          <w:rStyle w:val="StyleUnderline"/>
          <w:rFonts w:asciiTheme="majorHAnsi" w:hAnsiTheme="majorHAnsi" w:cstheme="majorHAnsi"/>
          <w:color w:val="FF0000"/>
        </w:rPr>
        <w:t xml:space="preserve"> abide by some sort of </w:t>
      </w:r>
      <w:r w:rsidRPr="00AB30FA">
        <w:rPr>
          <w:rStyle w:val="StyleUnderline"/>
          <w:rFonts w:asciiTheme="majorHAnsi" w:hAnsiTheme="majorHAnsi" w:cstheme="majorHAnsi"/>
          <w:color w:val="FF0000"/>
          <w:highlight w:val="green"/>
        </w:rPr>
        <w:t>moral code</w:t>
      </w:r>
      <w:r w:rsidRPr="00AB30FA">
        <w:rPr>
          <w:rFonts w:asciiTheme="majorHAnsi" w:hAnsiTheme="majorHAnsi" w:cstheme="majorHAnsi"/>
          <w:color w:val="FF0000"/>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921C7CB" w14:textId="77777777" w:rsidR="00DA101C" w:rsidRPr="00AB30FA" w:rsidRDefault="00DA101C" w:rsidP="00DA101C">
      <w:pPr>
        <w:rPr>
          <w:rFonts w:asciiTheme="majorHAnsi" w:hAnsiTheme="majorHAnsi" w:cstheme="majorHAnsi"/>
          <w:color w:val="FF0000"/>
        </w:rPr>
      </w:pPr>
      <w:r w:rsidRPr="00AB30FA">
        <w:rPr>
          <w:rFonts w:asciiTheme="majorHAnsi" w:hAnsiTheme="majorHAnsi" w:cstheme="majorHAnsi"/>
          <w:color w:val="FF0000"/>
        </w:rPr>
        <w:t>Not only do humans fail to anticipate crises; they also fail to respond rationally to them.</w:t>
      </w:r>
    </w:p>
    <w:p w14:paraId="7FFAAD47" w14:textId="77777777" w:rsidR="00DA101C" w:rsidRPr="00AB30FA" w:rsidRDefault="00DA101C" w:rsidP="00DA101C">
      <w:pPr>
        <w:rPr>
          <w:rFonts w:asciiTheme="majorHAnsi" w:hAnsiTheme="majorHAnsi" w:cstheme="majorHAnsi"/>
          <w:color w:val="FF0000"/>
        </w:rPr>
      </w:pPr>
      <w:r w:rsidRPr="00AB30FA">
        <w:rPr>
          <w:rFonts w:asciiTheme="majorHAnsi" w:hAnsiTheme="majorHAnsi" w:cstheme="majorHAnsi"/>
          <w:color w:val="FF0000"/>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AB30FA">
        <w:rPr>
          <w:rStyle w:val="StyleUnderline"/>
          <w:rFonts w:asciiTheme="majorHAnsi" w:hAnsiTheme="majorHAnsi" w:cstheme="majorHAnsi"/>
          <w:color w:val="FF0000"/>
        </w:rPr>
        <w:t xml:space="preserve">But </w:t>
      </w:r>
      <w:r w:rsidRPr="00AB30FA">
        <w:rPr>
          <w:rStyle w:val="StyleUnderline"/>
          <w:rFonts w:asciiTheme="majorHAnsi" w:hAnsiTheme="majorHAnsi" w:cstheme="majorHAnsi"/>
          <w:color w:val="FF0000"/>
          <w:highlight w:val="green"/>
        </w:rPr>
        <w:t>in</w:t>
      </w:r>
      <w:r w:rsidRPr="00AB30FA">
        <w:rPr>
          <w:rStyle w:val="StyleUnderline"/>
          <w:rFonts w:asciiTheme="majorHAnsi" w:hAnsiTheme="majorHAnsi" w:cstheme="majorHAnsi"/>
          <w:color w:val="FF0000"/>
        </w:rPr>
        <w:t xml:space="preserve"> times of </w:t>
      </w:r>
      <w:r w:rsidRPr="00AB30FA">
        <w:rPr>
          <w:rStyle w:val="StyleUnderline"/>
          <w:rFonts w:asciiTheme="majorHAnsi" w:hAnsiTheme="majorHAnsi" w:cstheme="majorHAnsi"/>
          <w:color w:val="FF0000"/>
          <w:highlight w:val="green"/>
        </w:rPr>
        <w:t>crisis, emotions and rules are not</w:t>
      </w:r>
      <w:r w:rsidRPr="00AB30FA">
        <w:rPr>
          <w:rFonts w:asciiTheme="majorHAnsi" w:hAnsiTheme="majorHAnsi" w:cstheme="majorHAnsi"/>
          <w:color w:val="FF0000"/>
        </w:rPr>
        <w:t xml:space="preserve"> always </w:t>
      </w:r>
      <w:r w:rsidRPr="00AB30FA">
        <w:rPr>
          <w:rStyle w:val="StyleUnderline"/>
          <w:rFonts w:asciiTheme="majorHAnsi" w:hAnsiTheme="majorHAnsi" w:cstheme="majorHAnsi"/>
          <w:color w:val="FF0000"/>
          <w:highlight w:val="green"/>
        </w:rPr>
        <w:t>helpful drivers</w:t>
      </w:r>
      <w:r w:rsidRPr="00AB30FA">
        <w:rPr>
          <w:rStyle w:val="StyleUnderline"/>
          <w:rFonts w:asciiTheme="majorHAnsi" w:hAnsiTheme="majorHAnsi" w:cstheme="majorHAnsi"/>
          <w:color w:val="FF0000"/>
        </w:rPr>
        <w:t xml:space="preserve"> </w:t>
      </w:r>
      <w:r w:rsidRPr="00AB30FA">
        <w:rPr>
          <w:rFonts w:asciiTheme="majorHAnsi" w:hAnsiTheme="majorHAnsi" w:cstheme="majorHAnsi"/>
          <w:color w:val="FF0000"/>
        </w:rPr>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89C204F" w14:textId="77777777" w:rsidR="00E42E4C" w:rsidRPr="00DA101C" w:rsidRDefault="00E42E4C" w:rsidP="00F601E6">
      <w:pPr>
        <w:rPr>
          <w:b/>
          <w:bCs/>
        </w:rPr>
      </w:pPr>
    </w:p>
    <w:sectPr w:rsidR="00E42E4C" w:rsidRPr="00DA10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12973"/>
    <w:multiLevelType w:val="hybridMultilevel"/>
    <w:tmpl w:val="3364F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305EC0"/>
    <w:multiLevelType w:val="hybridMultilevel"/>
    <w:tmpl w:val="0F06C3F0"/>
    <w:lvl w:ilvl="0" w:tplc="7F54506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B00217"/>
    <w:multiLevelType w:val="hybridMultilevel"/>
    <w:tmpl w:val="0F06C3F0"/>
    <w:lvl w:ilvl="0" w:tplc="7F54506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5347AC2"/>
    <w:multiLevelType w:val="hybridMultilevel"/>
    <w:tmpl w:val="6E7E3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8732CC"/>
    <w:multiLevelType w:val="hybridMultilevel"/>
    <w:tmpl w:val="58AC1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D96E04"/>
    <w:multiLevelType w:val="hybridMultilevel"/>
    <w:tmpl w:val="02D28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14738"/>
    <w:multiLevelType w:val="hybridMultilevel"/>
    <w:tmpl w:val="43822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AE6439"/>
    <w:multiLevelType w:val="hybridMultilevel"/>
    <w:tmpl w:val="6D5E3C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8C5D44"/>
    <w:multiLevelType w:val="hybridMultilevel"/>
    <w:tmpl w:val="38E07BF8"/>
    <w:lvl w:ilvl="0" w:tplc="507E7E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8355C2"/>
    <w:multiLevelType w:val="hybridMultilevel"/>
    <w:tmpl w:val="80CCAE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F53F86"/>
    <w:multiLevelType w:val="hybridMultilevel"/>
    <w:tmpl w:val="140C6790"/>
    <w:lvl w:ilvl="0" w:tplc="096AA7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7102183"/>
    <w:multiLevelType w:val="hybridMultilevel"/>
    <w:tmpl w:val="395AB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17BC5"/>
    <w:multiLevelType w:val="hybridMultilevel"/>
    <w:tmpl w:val="5302DBCE"/>
    <w:lvl w:ilvl="0" w:tplc="FF4A4594">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4" w15:restartNumberingAfterBreak="0">
    <w:nsid w:val="71D414F4"/>
    <w:multiLevelType w:val="hybridMultilevel"/>
    <w:tmpl w:val="99C00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BC527F"/>
    <w:multiLevelType w:val="hybridMultilevel"/>
    <w:tmpl w:val="3B940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41"/>
  </w:num>
  <w:num w:numId="14">
    <w:abstractNumId w:val="13"/>
  </w:num>
  <w:num w:numId="15">
    <w:abstractNumId w:val="12"/>
  </w:num>
  <w:num w:numId="16">
    <w:abstractNumId w:val="26"/>
  </w:num>
  <w:num w:numId="17">
    <w:abstractNumId w:val="2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4"/>
  </w:num>
  <w:num w:numId="22">
    <w:abstractNumId w:val="38"/>
  </w:num>
  <w:num w:numId="23">
    <w:abstractNumId w:val="46"/>
  </w:num>
  <w:num w:numId="24">
    <w:abstractNumId w:val="31"/>
  </w:num>
  <w:num w:numId="25">
    <w:abstractNumId w:val="20"/>
  </w:num>
  <w:num w:numId="26">
    <w:abstractNumId w:val="45"/>
  </w:num>
  <w:num w:numId="27">
    <w:abstractNumId w:val="40"/>
  </w:num>
  <w:num w:numId="28">
    <w:abstractNumId w:val="35"/>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5"/>
  </w:num>
  <w:num w:numId="32">
    <w:abstractNumId w:val="23"/>
  </w:num>
  <w:num w:numId="33">
    <w:abstractNumId w:val="15"/>
  </w:num>
  <w:num w:numId="34">
    <w:abstractNumId w:val="33"/>
  </w:num>
  <w:num w:numId="35">
    <w:abstractNumId w:val="32"/>
  </w:num>
  <w:num w:numId="36">
    <w:abstractNumId w:val="37"/>
  </w:num>
  <w:num w:numId="37">
    <w:abstractNumId w:val="16"/>
  </w:num>
  <w:num w:numId="38">
    <w:abstractNumId w:val="11"/>
  </w:num>
  <w:num w:numId="39">
    <w:abstractNumId w:val="39"/>
  </w:num>
  <w:num w:numId="40">
    <w:abstractNumId w:val="42"/>
  </w:num>
  <w:num w:numId="41">
    <w:abstractNumId w:val="27"/>
  </w:num>
  <w:num w:numId="42">
    <w:abstractNumId w:val="36"/>
  </w:num>
  <w:num w:numId="43">
    <w:abstractNumId w:val="17"/>
  </w:num>
  <w:num w:numId="44">
    <w:abstractNumId w:val="28"/>
  </w:num>
  <w:num w:numId="45">
    <w:abstractNumId w:val="29"/>
  </w:num>
  <w:num w:numId="46">
    <w:abstractNumId w:val="19"/>
  </w:num>
  <w:num w:numId="47">
    <w:abstractNumId w:val="44"/>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4E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C30"/>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628"/>
    <w:rsid w:val="003E305E"/>
    <w:rsid w:val="003E34DB"/>
    <w:rsid w:val="003E5302"/>
    <w:rsid w:val="003E5BF1"/>
    <w:rsid w:val="003E7BE6"/>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A3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EE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D03"/>
    <w:rsid w:val="00A776BA"/>
    <w:rsid w:val="00A81FD2"/>
    <w:rsid w:val="00A8441A"/>
    <w:rsid w:val="00A8674A"/>
    <w:rsid w:val="00A876EA"/>
    <w:rsid w:val="00A96E24"/>
    <w:rsid w:val="00AA6F6E"/>
    <w:rsid w:val="00AB122B"/>
    <w:rsid w:val="00AB21B0"/>
    <w:rsid w:val="00AB30FA"/>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6D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2B8"/>
    <w:rsid w:val="00D77956"/>
    <w:rsid w:val="00D80F0C"/>
    <w:rsid w:val="00D92077"/>
    <w:rsid w:val="00D951E2"/>
    <w:rsid w:val="00D9565A"/>
    <w:rsid w:val="00DA101C"/>
    <w:rsid w:val="00DA528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F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01ABBE"/>
  <w14:defaultImageDpi w14:val="300"/>
  <w15:docId w15:val="{05236091-288E-EE47-B4F2-88430E51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76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76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76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876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A876E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F4EE3"/>
    <w:pPr>
      <w:keepNext/>
      <w:keepLines/>
      <w:spacing w:before="220" w:after="40"/>
      <w:outlineLvl w:val="4"/>
    </w:pPr>
    <w:rPr>
      <w:b/>
    </w:rPr>
  </w:style>
  <w:style w:type="paragraph" w:styleId="Heading6">
    <w:name w:val="heading 6"/>
    <w:basedOn w:val="Normal"/>
    <w:next w:val="Normal"/>
    <w:link w:val="Heading6Char"/>
    <w:uiPriority w:val="9"/>
    <w:unhideWhenUsed/>
    <w:qFormat/>
    <w:rsid w:val="007F4EE3"/>
    <w:pPr>
      <w:keepNext/>
      <w:keepLines/>
      <w:spacing w:before="200" w:after="40"/>
      <w:outlineLvl w:val="5"/>
    </w:pPr>
    <w:rPr>
      <w:b/>
      <w:sz w:val="20"/>
      <w:szCs w:val="20"/>
    </w:rPr>
  </w:style>
  <w:style w:type="character" w:default="1" w:styleId="DefaultParagraphFont">
    <w:name w:val="Default Paragraph Font"/>
    <w:uiPriority w:val="1"/>
    <w:semiHidden/>
    <w:unhideWhenUsed/>
    <w:rsid w:val="00A876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76EA"/>
  </w:style>
  <w:style w:type="character" w:customStyle="1" w:styleId="Heading1Char">
    <w:name w:val="Heading 1 Char"/>
    <w:aliases w:val="Pocket Char"/>
    <w:basedOn w:val="DefaultParagraphFont"/>
    <w:link w:val="Heading1"/>
    <w:uiPriority w:val="9"/>
    <w:rsid w:val="00A876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76E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876E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876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A876E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A876EA"/>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A876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76EA"/>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A876EA"/>
    <w:rPr>
      <w:color w:val="auto"/>
      <w:u w:val="none"/>
    </w:rPr>
  </w:style>
  <w:style w:type="paragraph" w:styleId="DocumentMap">
    <w:name w:val="Document Map"/>
    <w:basedOn w:val="Normal"/>
    <w:link w:val="DocumentMapChar"/>
    <w:uiPriority w:val="99"/>
    <w:semiHidden/>
    <w:unhideWhenUsed/>
    <w:rsid w:val="00A876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76EA"/>
    <w:rPr>
      <w:rFonts w:ascii="Lucida Grande" w:hAnsi="Lucida Grande" w:cs="Lucida Grande"/>
    </w:rPr>
  </w:style>
  <w:style w:type="character" w:customStyle="1" w:styleId="Heading5Char">
    <w:name w:val="Heading 5 Char"/>
    <w:basedOn w:val="DefaultParagraphFont"/>
    <w:link w:val="Heading5"/>
    <w:uiPriority w:val="9"/>
    <w:rsid w:val="007F4EE3"/>
    <w:rPr>
      <w:rFonts w:ascii="Calibri" w:hAnsi="Calibri"/>
      <w:b/>
      <w:sz w:val="22"/>
    </w:rPr>
  </w:style>
  <w:style w:type="character" w:customStyle="1" w:styleId="Heading6Char">
    <w:name w:val="Heading 6 Char"/>
    <w:basedOn w:val="DefaultParagraphFont"/>
    <w:link w:val="Heading6"/>
    <w:uiPriority w:val="9"/>
    <w:rsid w:val="007F4EE3"/>
    <w:rPr>
      <w:rFonts w:ascii="Calibri" w:hAnsi="Calibri"/>
      <w:b/>
      <w:sz w:val="20"/>
      <w:szCs w:val="20"/>
    </w:rPr>
  </w:style>
  <w:style w:type="character" w:customStyle="1" w:styleId="UnresolvedMention1">
    <w:name w:val="Unresolved Mention1"/>
    <w:basedOn w:val="DefaultParagraphFont"/>
    <w:uiPriority w:val="99"/>
    <w:semiHidden/>
    <w:unhideWhenUsed/>
    <w:rsid w:val="007F4EE3"/>
    <w:rPr>
      <w:color w:val="605E5C"/>
      <w:shd w:val="clear" w:color="auto" w:fill="E1DFDD"/>
    </w:rPr>
  </w:style>
  <w:style w:type="paragraph" w:styleId="ListParagraph">
    <w:name w:val="List Paragraph"/>
    <w:aliases w:val="6 font"/>
    <w:basedOn w:val="Normal"/>
    <w:uiPriority w:val="99"/>
    <w:qFormat/>
    <w:rsid w:val="007F4EE3"/>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7F4E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F4EE3"/>
    <w:pPr>
      <w:widowControl w:val="0"/>
      <w:spacing w:line="240" w:lineRule="auto"/>
      <w:ind w:left="720"/>
      <w:jc w:val="both"/>
    </w:pPr>
    <w:rPr>
      <w:b/>
      <w:iCs/>
      <w:u w:val="single"/>
    </w:rPr>
  </w:style>
  <w:style w:type="paragraph" w:customStyle="1" w:styleId="Emphasis1">
    <w:name w:val="Emphasis1"/>
    <w:basedOn w:val="Normal"/>
    <w:uiPriority w:val="7"/>
    <w:qFormat/>
    <w:rsid w:val="007F4EE3"/>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Intense Emphasis3,Intense Emphasis4"/>
    <w:basedOn w:val="DefaultParagraphFont"/>
    <w:uiPriority w:val="6"/>
    <w:qFormat/>
    <w:rsid w:val="007F4EE3"/>
    <w:rPr>
      <w:b w:val="0"/>
      <w:bCs w:val="0"/>
      <w:sz w:val="22"/>
      <w:u w:val="single"/>
    </w:rPr>
  </w:style>
  <w:style w:type="character" w:customStyle="1" w:styleId="TitleChar">
    <w:name w:val="Title Char"/>
    <w:aliases w:val="Bold Underlined Char,Cites and Cards Char,UNDERLINE Char,title Char,Block Heading Char,Read This Char"/>
    <w:basedOn w:val="DefaultParagraphFont"/>
    <w:link w:val="Title"/>
    <w:uiPriority w:val="6"/>
    <w:qFormat/>
    <w:rsid w:val="007F4EE3"/>
    <w:rPr>
      <w:b/>
      <w:bCs/>
      <w:u w:val="single"/>
    </w:rPr>
  </w:style>
  <w:style w:type="paragraph" w:styleId="Title">
    <w:name w:val="Title"/>
    <w:aliases w:val="Bold Underlined,Cites and Cards,UNDERLINE,title,Block Heading,Read This"/>
    <w:basedOn w:val="Normal"/>
    <w:next w:val="Normal"/>
    <w:link w:val="TitleChar"/>
    <w:uiPriority w:val="6"/>
    <w:qFormat/>
    <w:rsid w:val="007F4EE3"/>
    <w:pPr>
      <w:pBdr>
        <w:bottom w:val="single" w:sz="8" w:space="4" w:color="4F81BD"/>
      </w:pBdr>
      <w:spacing w:after="300"/>
      <w:contextualSpacing/>
    </w:pPr>
    <w:rPr>
      <w:rFonts w:asciiTheme="minorHAnsi" w:hAnsiTheme="minorHAnsi"/>
      <w:b/>
      <w:bCs/>
      <w:sz w:val="24"/>
      <w:u w:val="single"/>
    </w:rPr>
  </w:style>
  <w:style w:type="character" w:customStyle="1" w:styleId="TitleChar1">
    <w:name w:val="Title Char1"/>
    <w:aliases w:val="Bold Underlined Char1,Cites and Cards Char1,UNDERLINE Char1,title Char1,Block Heading Char1,Read This Char1"/>
    <w:basedOn w:val="DefaultParagraphFont"/>
    <w:uiPriority w:val="10"/>
    <w:rsid w:val="007F4EE3"/>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7F4EE3"/>
    <w:rPr>
      <w:sz w:val="16"/>
      <w:szCs w:val="16"/>
    </w:rPr>
  </w:style>
  <w:style w:type="paragraph" w:customStyle="1" w:styleId="Style2">
    <w:name w:val="Style2"/>
    <w:basedOn w:val="Heading1"/>
    <w:link w:val="Style2Char"/>
    <w:autoRedefine/>
    <w:uiPriority w:val="4"/>
    <w:qFormat/>
    <w:rsid w:val="007F4EE3"/>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F4EE3"/>
    <w:rPr>
      <w:rFonts w:ascii="Calibri" w:eastAsiaTheme="majorEastAsia" w:hAnsi="Calibri" w:cstheme="majorBidi"/>
      <w:b/>
      <w:bCs/>
      <w:color w:val="FF0000"/>
      <w:sz w:val="28"/>
      <w:szCs w:val="28"/>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7F4EE3"/>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link w:val="NormalWebChar1"/>
    <w:uiPriority w:val="99"/>
    <w:unhideWhenUsed/>
    <w:qFormat/>
    <w:rsid w:val="007F4EE3"/>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7F4EE3"/>
    <w:rPr>
      <w:rFonts w:ascii="SimSun" w:hAnsi="SimSun"/>
      <w:lang w:eastAsia="ja-JP"/>
    </w:rPr>
  </w:style>
  <w:style w:type="character" w:customStyle="1" w:styleId="HeaderChar">
    <w:name w:val="Header Char"/>
    <w:basedOn w:val="DefaultParagraphFont"/>
    <w:link w:val="Header"/>
    <w:uiPriority w:val="99"/>
    <w:locked/>
    <w:rsid w:val="007F4EE3"/>
    <w:rPr>
      <w:rFonts w:ascii="Calibri" w:hAnsi="Calibri" w:cs="Calibri"/>
      <w:lang w:eastAsia="ko-KR"/>
    </w:rPr>
  </w:style>
  <w:style w:type="character" w:customStyle="1" w:styleId="FooterChar">
    <w:name w:val="Footer Char"/>
    <w:basedOn w:val="DefaultParagraphFont"/>
    <w:link w:val="Footer"/>
    <w:uiPriority w:val="99"/>
    <w:locked/>
    <w:rsid w:val="007F4EE3"/>
    <w:rPr>
      <w:rFonts w:ascii="Calibri" w:hAnsi="Calibri" w:cs="Calibri"/>
      <w:lang w:eastAsia="ko-KR"/>
    </w:rPr>
  </w:style>
  <w:style w:type="character" w:customStyle="1" w:styleId="SubtitleChar">
    <w:name w:val="Subtitle Char"/>
    <w:basedOn w:val="DefaultParagraphFont"/>
    <w:link w:val="Subtitle"/>
    <w:uiPriority w:val="11"/>
    <w:locked/>
    <w:rsid w:val="007F4EE3"/>
    <w:rPr>
      <w:rFonts w:ascii="Georgia" w:eastAsia="Georgia" w:hAnsi="Georgia" w:cs="Georgia"/>
      <w:i/>
      <w:color w:val="666666"/>
      <w:sz w:val="48"/>
      <w:szCs w:val="48"/>
    </w:rPr>
  </w:style>
  <w:style w:type="paragraph" w:customStyle="1" w:styleId="cardbody">
    <w:name w:val="cardbody"/>
    <w:basedOn w:val="Normal"/>
    <w:uiPriority w:val="99"/>
    <w:qFormat/>
    <w:rsid w:val="007F4EE3"/>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7F4EE3"/>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7F4EE3"/>
    <w:pPr>
      <w:widowControl w:val="0"/>
      <w:suppressAutoHyphens/>
      <w:spacing w:after="200" w:line="254" w:lineRule="auto"/>
      <w:contextualSpacing/>
    </w:pPr>
    <w:rPr>
      <w:rFonts w:asciiTheme="minorHAnsi" w:hAnsiTheme="minorHAnsi"/>
      <w:u w:val="single"/>
    </w:rPr>
  </w:style>
  <w:style w:type="character" w:customStyle="1" w:styleId="DocumentMapChar1">
    <w:name w:val="Document Map Char1"/>
    <w:basedOn w:val="DefaultParagraphFont"/>
    <w:uiPriority w:val="99"/>
    <w:semiHidden/>
    <w:rsid w:val="007F4EE3"/>
    <w:rPr>
      <w:rFonts w:ascii="Segoe UI" w:eastAsiaTheme="minorEastAsia" w:hAnsi="Segoe UI" w:cs="Segoe UI"/>
      <w:sz w:val="16"/>
      <w:szCs w:val="16"/>
    </w:rPr>
  </w:style>
  <w:style w:type="paragraph" w:styleId="Subtitle">
    <w:name w:val="Subtitle"/>
    <w:basedOn w:val="Normal"/>
    <w:next w:val="Normal"/>
    <w:link w:val="SubtitleChar"/>
    <w:uiPriority w:val="11"/>
    <w:qFormat/>
    <w:rsid w:val="007F4EE3"/>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7F4EE3"/>
    <w:rPr>
      <w:color w:val="5A5A5A" w:themeColor="text1" w:themeTint="A5"/>
      <w:spacing w:val="15"/>
      <w:sz w:val="22"/>
      <w:szCs w:val="22"/>
    </w:rPr>
  </w:style>
  <w:style w:type="character" w:customStyle="1" w:styleId="UnresolvedMention2">
    <w:name w:val="Unresolved Mention2"/>
    <w:basedOn w:val="DefaultParagraphFont"/>
    <w:uiPriority w:val="99"/>
    <w:semiHidden/>
    <w:rsid w:val="007F4EE3"/>
    <w:rPr>
      <w:color w:val="605E5C"/>
      <w:shd w:val="clear" w:color="auto" w:fill="E1DFDD"/>
    </w:rPr>
  </w:style>
  <w:style w:type="character" w:customStyle="1" w:styleId="UnresolvedMention3">
    <w:name w:val="Unresolved Mention3"/>
    <w:basedOn w:val="DefaultParagraphFont"/>
    <w:uiPriority w:val="99"/>
    <w:semiHidden/>
    <w:rsid w:val="007F4EE3"/>
    <w:rPr>
      <w:color w:val="605E5C"/>
      <w:shd w:val="clear" w:color="auto" w:fill="E1DFDD"/>
    </w:rPr>
  </w:style>
  <w:style w:type="paragraph" w:styleId="FootnoteText">
    <w:name w:val="footnote text"/>
    <w:basedOn w:val="Normal"/>
    <w:link w:val="FootnoteTextChar"/>
    <w:uiPriority w:val="99"/>
    <w:unhideWhenUsed/>
    <w:qFormat/>
    <w:rsid w:val="007F4EE3"/>
    <w:rPr>
      <w:rFonts w:ascii="SimSun" w:hAnsi="SimSun"/>
      <w:sz w:val="24"/>
      <w:lang w:eastAsia="ja-JP"/>
    </w:rPr>
  </w:style>
  <w:style w:type="character" w:customStyle="1" w:styleId="FootnoteTextChar1">
    <w:name w:val="Footnote Text Char1"/>
    <w:basedOn w:val="DefaultParagraphFont"/>
    <w:uiPriority w:val="99"/>
    <w:semiHidden/>
    <w:rsid w:val="007F4EE3"/>
    <w:rPr>
      <w:rFonts w:ascii="Calibri" w:hAnsi="Calibri"/>
      <w:sz w:val="20"/>
      <w:szCs w:val="20"/>
    </w:rPr>
  </w:style>
  <w:style w:type="paragraph" w:styleId="Header">
    <w:name w:val="header"/>
    <w:basedOn w:val="Normal"/>
    <w:link w:val="HeaderChar"/>
    <w:uiPriority w:val="99"/>
    <w:unhideWhenUsed/>
    <w:rsid w:val="007F4EE3"/>
    <w:pPr>
      <w:tabs>
        <w:tab w:val="center" w:pos="4680"/>
        <w:tab w:val="right" w:pos="9360"/>
      </w:tabs>
      <w:spacing w:after="0" w:line="240" w:lineRule="auto"/>
    </w:pPr>
    <w:rPr>
      <w:rFonts w:cs="Calibri"/>
      <w:sz w:val="24"/>
      <w:lang w:eastAsia="ko-KR"/>
    </w:rPr>
  </w:style>
  <w:style w:type="character" w:customStyle="1" w:styleId="HeaderChar1">
    <w:name w:val="Header Char1"/>
    <w:basedOn w:val="DefaultParagraphFont"/>
    <w:uiPriority w:val="99"/>
    <w:semiHidden/>
    <w:rsid w:val="007F4EE3"/>
    <w:rPr>
      <w:rFonts w:ascii="Calibri" w:hAnsi="Calibri"/>
      <w:sz w:val="22"/>
    </w:rPr>
  </w:style>
  <w:style w:type="paragraph" w:styleId="Footer">
    <w:name w:val="footer"/>
    <w:basedOn w:val="Normal"/>
    <w:link w:val="FooterChar"/>
    <w:uiPriority w:val="99"/>
    <w:unhideWhenUsed/>
    <w:rsid w:val="007F4EE3"/>
    <w:pPr>
      <w:tabs>
        <w:tab w:val="center" w:pos="4680"/>
        <w:tab w:val="right" w:pos="9360"/>
      </w:tabs>
      <w:spacing w:after="0" w:line="240" w:lineRule="auto"/>
    </w:pPr>
    <w:rPr>
      <w:rFonts w:cs="Calibri"/>
      <w:sz w:val="24"/>
      <w:lang w:eastAsia="ko-KR"/>
    </w:rPr>
  </w:style>
  <w:style w:type="character" w:customStyle="1" w:styleId="FooterChar1">
    <w:name w:val="Footer Char1"/>
    <w:basedOn w:val="DefaultParagraphFont"/>
    <w:uiPriority w:val="99"/>
    <w:semiHidden/>
    <w:rsid w:val="007F4EE3"/>
    <w:rPr>
      <w:rFonts w:ascii="Calibri" w:hAnsi="Calibri"/>
      <w:sz w:val="22"/>
    </w:rPr>
  </w:style>
  <w:style w:type="character" w:customStyle="1" w:styleId="highlight2">
    <w:name w:val="highlight2"/>
    <w:basedOn w:val="DefaultParagraphFont"/>
    <w:rsid w:val="007F4EE3"/>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7F4EE3"/>
  </w:style>
  <w:style w:type="paragraph" w:styleId="NoSpacing">
    <w:name w:val="No Spacing"/>
    <w:aliases w:val="Card Format,ClearFormatting,DDI Tag,Tag Title,No Spacing51,Tag and Cite,CD - Cite,No Spacing6,No Spacing7,Very Small Text,No Spacing8,Dont u,No Spacing311,Clear"/>
    <w:uiPriority w:val="99"/>
    <w:qFormat/>
    <w:rsid w:val="007F4EE3"/>
    <w:rPr>
      <w:rFonts w:ascii="Calibri" w:eastAsia="Calibri" w:hAnsi="Calibri" w:cs="Calibri"/>
      <w:sz w:val="22"/>
      <w:szCs w:val="22"/>
    </w:rPr>
  </w:style>
  <w:style w:type="character" w:customStyle="1" w:styleId="apple-converted-space">
    <w:name w:val="apple-converted-space"/>
    <w:basedOn w:val="DefaultParagraphFont"/>
    <w:rsid w:val="007F4EE3"/>
  </w:style>
  <w:style w:type="paragraph" w:styleId="BalloonText">
    <w:name w:val="Balloon Text"/>
    <w:basedOn w:val="Normal"/>
    <w:link w:val="BalloonTextChar"/>
    <w:uiPriority w:val="99"/>
    <w:semiHidden/>
    <w:unhideWhenUsed/>
    <w:rsid w:val="007F4E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EE3"/>
    <w:rPr>
      <w:rFonts w:ascii="Segoe UI" w:hAnsi="Segoe UI" w:cs="Segoe UI"/>
      <w:sz w:val="18"/>
      <w:szCs w:val="18"/>
    </w:rPr>
  </w:style>
  <w:style w:type="numbering" w:customStyle="1" w:styleId="NoList1">
    <w:name w:val="No List1"/>
    <w:next w:val="NoList"/>
    <w:uiPriority w:val="99"/>
    <w:semiHidden/>
    <w:unhideWhenUsed/>
    <w:rsid w:val="007F4EE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F4EE3"/>
    <w:rPr>
      <w:sz w:val="22"/>
      <w:u w:val="single"/>
    </w:rPr>
  </w:style>
  <w:style w:type="character" w:customStyle="1" w:styleId="underlinedChar">
    <w:name w:val="underlined Char"/>
    <w:link w:val="underlined"/>
    <w:locked/>
    <w:rsid w:val="007F4EE3"/>
  </w:style>
  <w:style w:type="paragraph" w:customStyle="1" w:styleId="underlined">
    <w:name w:val="underlined"/>
    <w:next w:val="Normal"/>
    <w:link w:val="underlinedChar"/>
    <w:autoRedefine/>
    <w:rsid w:val="007F4EE3"/>
    <w:pPr>
      <w:contextualSpacing/>
    </w:pPr>
  </w:style>
  <w:style w:type="character" w:customStyle="1" w:styleId="underline">
    <w:name w:val="underline"/>
    <w:basedOn w:val="DefaultParagraphFont"/>
    <w:qFormat/>
    <w:rsid w:val="007F4EE3"/>
    <w:rPr>
      <w:u w:val="single"/>
    </w:rPr>
  </w:style>
  <w:style w:type="paragraph" w:customStyle="1" w:styleId="paragraph">
    <w:name w:val="paragraph"/>
    <w:basedOn w:val="Normal"/>
    <w:rsid w:val="007F4EE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F4EE3"/>
  </w:style>
  <w:style w:type="character" w:customStyle="1" w:styleId="eop">
    <w:name w:val="eop"/>
    <w:basedOn w:val="DefaultParagraphFont"/>
    <w:rsid w:val="007F4EE3"/>
  </w:style>
  <w:style w:type="character" w:customStyle="1" w:styleId="contextualspellingandgrammarerror">
    <w:name w:val="contextualspellingandgrammarerror"/>
    <w:basedOn w:val="DefaultParagraphFont"/>
    <w:rsid w:val="007F4EE3"/>
  </w:style>
  <w:style w:type="paragraph" w:customStyle="1" w:styleId="Cards">
    <w:name w:val="Cards"/>
    <w:next w:val="Normal"/>
    <w:link w:val="CardsChar"/>
    <w:qFormat/>
    <w:rsid w:val="007F4EE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F4EE3"/>
    <w:rPr>
      <w:rFonts w:ascii="Times New Roman" w:eastAsia="Times New Roman" w:hAnsi="Times New Roman" w:cs="Times New Roman"/>
      <w:sz w:val="20"/>
    </w:rPr>
  </w:style>
  <w:style w:type="character" w:customStyle="1" w:styleId="LDUnderline">
    <w:name w:val="LD Underline"/>
    <w:basedOn w:val="DefaultParagraphFont"/>
    <w:uiPriority w:val="1"/>
    <w:qFormat/>
    <w:rsid w:val="007F4EE3"/>
    <w:rPr>
      <w:rFonts w:ascii="Times New Roman" w:hAnsi="Times New Roman" w:cs="Times New Roman"/>
      <w:b/>
      <w:color w:val="auto"/>
      <w:sz w:val="24"/>
      <w:u w:val="single"/>
    </w:rPr>
  </w:style>
  <w:style w:type="character" w:customStyle="1" w:styleId="LDCut">
    <w:name w:val="LD Cut"/>
    <w:basedOn w:val="DefaultParagraphFont"/>
    <w:uiPriority w:val="1"/>
    <w:qFormat/>
    <w:rsid w:val="007F4EE3"/>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7F4EE3"/>
    <w:rPr>
      <w:b/>
      <w:bCs/>
    </w:rPr>
  </w:style>
  <w:style w:type="character" w:customStyle="1" w:styleId="m-2350980578315152805gmail-styleunderline">
    <w:name w:val="m_-2350980578315152805gmail-styleunderline"/>
    <w:basedOn w:val="DefaultParagraphFont"/>
    <w:rsid w:val="007F4EE3"/>
  </w:style>
  <w:style w:type="character" w:customStyle="1" w:styleId="m-2350980578315152805gmail-style13ptbold">
    <w:name w:val="m_-2350980578315152805gmail-style13ptbold"/>
    <w:basedOn w:val="DefaultParagraphFont"/>
    <w:rsid w:val="007F4EE3"/>
  </w:style>
  <w:style w:type="paragraph" w:customStyle="1" w:styleId="m-2350980578315152805gmail-cardtext">
    <w:name w:val="m_-2350980578315152805gmail-cardtext"/>
    <w:basedOn w:val="Normal"/>
    <w:rsid w:val="007F4EE3"/>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7F4EE3"/>
    <w:pPr>
      <w:ind w:left="432" w:right="432"/>
    </w:pPr>
    <w:rPr>
      <w:color w:val="000000"/>
      <w:lang w:val="x-none" w:eastAsia="x-none"/>
    </w:rPr>
  </w:style>
  <w:style w:type="character" w:customStyle="1" w:styleId="evidencetextChar1">
    <w:name w:val="evidence text Char1"/>
    <w:link w:val="evidencetext"/>
    <w:rsid w:val="007F4EE3"/>
    <w:rPr>
      <w:rFonts w:ascii="Calibri" w:hAnsi="Calibri"/>
      <w:color w:val="000000"/>
      <w:sz w:val="22"/>
      <w:lang w:val="x-none" w:eastAsia="x-none"/>
    </w:rPr>
  </w:style>
  <w:style w:type="character" w:customStyle="1" w:styleId="il">
    <w:name w:val="il"/>
    <w:rsid w:val="007F4EE3"/>
  </w:style>
  <w:style w:type="character" w:customStyle="1" w:styleId="spellingerror">
    <w:name w:val="spellingerror"/>
    <w:basedOn w:val="DefaultParagraphFont"/>
    <w:rsid w:val="007F4EE3"/>
  </w:style>
  <w:style w:type="character" w:customStyle="1" w:styleId="num">
    <w:name w:val="num"/>
    <w:basedOn w:val="DefaultParagraphFont"/>
    <w:rsid w:val="007F4EE3"/>
  </w:style>
  <w:style w:type="character" w:customStyle="1" w:styleId="letter">
    <w:name w:val="letter"/>
    <w:basedOn w:val="DefaultParagraphFont"/>
    <w:rsid w:val="007F4EE3"/>
  </w:style>
  <w:style w:type="character" w:customStyle="1" w:styleId="dttext">
    <w:name w:val="dttext"/>
    <w:basedOn w:val="DefaultParagraphFont"/>
    <w:rsid w:val="007F4EE3"/>
  </w:style>
  <w:style w:type="character" w:customStyle="1" w:styleId="sdsense">
    <w:name w:val="sdsense"/>
    <w:basedOn w:val="DefaultParagraphFont"/>
    <w:rsid w:val="007F4EE3"/>
  </w:style>
  <w:style w:type="character" w:customStyle="1" w:styleId="sd">
    <w:name w:val="sd"/>
    <w:basedOn w:val="DefaultParagraphFont"/>
    <w:rsid w:val="007F4EE3"/>
  </w:style>
  <w:style w:type="character" w:styleId="FootnoteReference">
    <w:name w:val="footnote reference"/>
    <w:basedOn w:val="DefaultParagraphFont"/>
    <w:uiPriority w:val="99"/>
    <w:semiHidden/>
    <w:unhideWhenUsed/>
    <w:rsid w:val="007F4EE3"/>
    <w:rPr>
      <w:vertAlign w:val="superscript"/>
    </w:rPr>
  </w:style>
  <w:style w:type="character" w:customStyle="1" w:styleId="HTMLPreformattedChar">
    <w:name w:val="HTML Preformatted Char"/>
    <w:basedOn w:val="DefaultParagraphFont"/>
    <w:link w:val="HTMLPreformatted"/>
    <w:semiHidden/>
    <w:rsid w:val="007F4EE3"/>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7F4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7F4EE3"/>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abcenterdc.org/resource/growing-relations-between-egypt-and-russia-strategic-alliance-or-marriage-of-convenience/)//ww"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middle-east/us-hold-130m-egypts-military-aid-over-human-rights-sources-2021-09-14/" TargetMode="External"/><Relationship Id="rId17" Type="http://schemas.openxmlformats.org/officeDocument/2006/relationships/hyperlink" Target="https://www.foreignaffairs.com/articles/2020-10-13/heads-sand" TargetMode="External"/><Relationship Id="rId2" Type="http://schemas.openxmlformats.org/officeDocument/2006/relationships/customXml" Target="../customXml/item2.xml"/><Relationship Id="rId16" Type="http://schemas.openxmlformats.org/officeDocument/2006/relationships/hyperlink" Target="https://www.amnesty.org/en/latest/press-release/2017/04/egypt-relentless-assault-on-rights-of-workers-and-trade-unionists/%5d//prana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ddleeasteye.net/opinion/iran-israel-tensions-threat-nuclear-war-looms-large"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 TargetMode="External"/><Relationship Id="rId10" Type="http://schemas.openxmlformats.org/officeDocument/2006/relationships/hyperlink" Target="https://www.al-monitor.com/originals/2015/05/egypt-court-ruling-strike-right-sharia-law-sisi-badawi-labor.html%5d//pranav"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qualtimes.org/a-dangerous-new-law-in-egypt?lang=en" TargetMode="External"/><Relationship Id="rId14" Type="http://schemas.openxmlformats.org/officeDocument/2006/relationships/hyperlink" Target="https://jamestown.org/program/tactical-side-russias-arms-sales-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12997</Words>
  <Characters>74084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4</cp:revision>
  <dcterms:created xsi:type="dcterms:W3CDTF">2021-12-03T20:37:00Z</dcterms:created>
  <dcterms:modified xsi:type="dcterms:W3CDTF">2021-12-04T00:24:00Z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